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77892" w14:textId="78EC80E6" w:rsidR="00DA509A" w:rsidRPr="000F6DE1" w:rsidRDefault="000B4C54" w:rsidP="00CB6878">
      <w:pPr>
        <w:pageBreakBefore/>
        <w:tabs>
          <w:tab w:val="right" w:pos="9070"/>
        </w:tabs>
        <w:jc w:val="right"/>
        <w:rPr>
          <w:rFonts w:ascii="Calibri" w:hAnsi="Calibri" w:cs="Calibri"/>
          <w:sz w:val="20"/>
          <w:szCs w:val="20"/>
        </w:rPr>
      </w:pPr>
      <w:r w:rsidRPr="000F6DE1">
        <w:rPr>
          <w:rFonts w:ascii="Calibri" w:hAnsi="Calibri" w:cs="Calibri"/>
          <w:sz w:val="20"/>
          <w:szCs w:val="20"/>
        </w:rPr>
        <w:tab/>
        <w:t xml:space="preserve"> </w:t>
      </w:r>
      <w:r w:rsidR="00EC6B7B" w:rsidRPr="000F6DE1">
        <w:rPr>
          <w:rFonts w:ascii="Calibri" w:hAnsi="Calibri" w:cs="Calibri"/>
          <w:sz w:val="20"/>
          <w:szCs w:val="20"/>
        </w:rPr>
        <w:tab/>
      </w:r>
      <w:r w:rsidR="00EC6B7B" w:rsidRPr="000F6DE1">
        <w:rPr>
          <w:rFonts w:ascii="Calibri" w:hAnsi="Calibri" w:cs="Calibri"/>
          <w:sz w:val="20"/>
          <w:szCs w:val="20"/>
        </w:rPr>
        <w:tab/>
      </w:r>
      <w:r w:rsidR="00EC6B7B" w:rsidRPr="000F6DE1">
        <w:rPr>
          <w:rFonts w:ascii="Calibri" w:hAnsi="Calibri" w:cs="Calibri"/>
          <w:sz w:val="20"/>
          <w:szCs w:val="20"/>
        </w:rPr>
        <w:tab/>
      </w:r>
      <w:r w:rsidR="00EC6B7B" w:rsidRPr="000F6DE1">
        <w:rPr>
          <w:rFonts w:ascii="Calibri" w:hAnsi="Calibri" w:cs="Calibri"/>
          <w:sz w:val="20"/>
          <w:szCs w:val="20"/>
        </w:rPr>
        <w:tab/>
      </w:r>
      <w:r w:rsidR="00EC6B7B" w:rsidRPr="000F6DE1">
        <w:rPr>
          <w:rFonts w:ascii="Calibri" w:hAnsi="Calibri" w:cs="Calibri"/>
          <w:sz w:val="20"/>
          <w:szCs w:val="20"/>
        </w:rPr>
        <w:tab/>
      </w:r>
      <w:r w:rsidR="00DA509A" w:rsidRPr="000F6DE1">
        <w:rPr>
          <w:rFonts w:ascii="Calibri" w:hAnsi="Calibri" w:cs="Calibri"/>
          <w:sz w:val="20"/>
          <w:szCs w:val="20"/>
        </w:rPr>
        <w:t xml:space="preserve">Załącznik nr </w:t>
      </w:r>
      <w:r w:rsidR="006214E7" w:rsidRPr="000F6DE1">
        <w:rPr>
          <w:rFonts w:ascii="Calibri" w:hAnsi="Calibri" w:cs="Calibri"/>
          <w:sz w:val="20"/>
          <w:szCs w:val="20"/>
        </w:rPr>
        <w:t>5</w:t>
      </w:r>
      <w:r w:rsidR="0029492E" w:rsidRPr="000F6DE1">
        <w:rPr>
          <w:rFonts w:ascii="Calibri" w:hAnsi="Calibri" w:cs="Calibri"/>
          <w:sz w:val="20"/>
          <w:szCs w:val="20"/>
        </w:rPr>
        <w:t xml:space="preserve"> do SWZ</w:t>
      </w:r>
      <w:r w:rsidR="00DA509A" w:rsidRPr="000F6DE1">
        <w:rPr>
          <w:rFonts w:ascii="Calibri" w:hAnsi="Calibri" w:cs="Calibri"/>
          <w:sz w:val="20"/>
          <w:szCs w:val="20"/>
        </w:rPr>
        <w:t xml:space="preserve"> </w:t>
      </w:r>
      <w:r w:rsidR="0000234F" w:rsidRPr="000F6DE1">
        <w:rPr>
          <w:rFonts w:ascii="Calibri" w:hAnsi="Calibri" w:cs="Calibri"/>
          <w:sz w:val="20"/>
          <w:szCs w:val="20"/>
        </w:rPr>
        <w:t xml:space="preserve"> </w:t>
      </w:r>
    </w:p>
    <w:p w14:paraId="7AA94264" w14:textId="77777777" w:rsidR="00DA509A" w:rsidRPr="000F6DE1" w:rsidRDefault="00DA509A" w:rsidP="00DA509A">
      <w:pPr>
        <w:tabs>
          <w:tab w:val="left" w:pos="1140"/>
        </w:tabs>
        <w:rPr>
          <w:rFonts w:ascii="Calibri" w:hAnsi="Calibri" w:cs="Calibri"/>
          <w:b/>
          <w:sz w:val="20"/>
          <w:szCs w:val="20"/>
        </w:rPr>
      </w:pPr>
      <w:r w:rsidRPr="000F6DE1">
        <w:rPr>
          <w:rFonts w:ascii="Calibri" w:hAnsi="Calibri" w:cs="Calibri"/>
          <w:b/>
          <w:sz w:val="20"/>
          <w:szCs w:val="20"/>
        </w:rPr>
        <w:tab/>
      </w:r>
    </w:p>
    <w:p w14:paraId="33ED0D30" w14:textId="5AE95C54" w:rsidR="001B4444" w:rsidRPr="000F6DE1" w:rsidRDefault="001B4444" w:rsidP="001B4444">
      <w:pPr>
        <w:spacing w:before="120"/>
        <w:jc w:val="right"/>
        <w:rPr>
          <w:rFonts w:ascii="Calibri" w:hAnsi="Calibri" w:cs="Calibri"/>
          <w:sz w:val="20"/>
          <w:szCs w:val="20"/>
        </w:rPr>
      </w:pPr>
      <w:r w:rsidRPr="000F6DE1">
        <w:rPr>
          <w:rFonts w:ascii="Calibri" w:hAnsi="Calibri" w:cs="Calibri"/>
          <w:sz w:val="20"/>
          <w:szCs w:val="20"/>
        </w:rPr>
        <w:t>..................................., dnia ....................... 202</w:t>
      </w:r>
      <w:r w:rsidR="002910E3" w:rsidRPr="000F6DE1">
        <w:rPr>
          <w:rFonts w:ascii="Calibri" w:hAnsi="Calibri" w:cs="Calibri"/>
          <w:sz w:val="20"/>
          <w:szCs w:val="20"/>
        </w:rPr>
        <w:t>6</w:t>
      </w:r>
      <w:r w:rsidRPr="000F6DE1">
        <w:rPr>
          <w:rFonts w:ascii="Calibri" w:hAnsi="Calibri" w:cs="Calibri"/>
          <w:sz w:val="20"/>
          <w:szCs w:val="20"/>
        </w:rPr>
        <w:t xml:space="preserve"> r.</w:t>
      </w:r>
    </w:p>
    <w:p w14:paraId="4A64EFDD" w14:textId="6332E690" w:rsidR="009E1C8A" w:rsidRPr="000F6DE1" w:rsidRDefault="009E1C8A" w:rsidP="001B4444">
      <w:pPr>
        <w:spacing w:before="120"/>
        <w:rPr>
          <w:rFonts w:ascii="Calibri" w:hAnsi="Calibri" w:cs="Calibri"/>
          <w:sz w:val="20"/>
          <w:szCs w:val="20"/>
        </w:rPr>
      </w:pPr>
      <w:r w:rsidRPr="000F6DE1">
        <w:rPr>
          <w:rFonts w:ascii="Calibri" w:hAnsi="Calibri" w:cs="Calibri"/>
          <w:sz w:val="20"/>
          <w:szCs w:val="20"/>
        </w:rPr>
        <w:t>...................................................................................</w:t>
      </w:r>
      <w:r w:rsidRPr="000F6DE1">
        <w:rPr>
          <w:rFonts w:ascii="Calibri" w:hAnsi="Calibri" w:cs="Calibri"/>
          <w:sz w:val="20"/>
          <w:szCs w:val="20"/>
        </w:rPr>
        <w:tab/>
        <w:t xml:space="preserve">      </w:t>
      </w:r>
      <w:r w:rsidR="00EC6B7B" w:rsidRPr="000F6DE1">
        <w:rPr>
          <w:rFonts w:ascii="Calibri" w:hAnsi="Calibri" w:cs="Calibri"/>
          <w:sz w:val="20"/>
          <w:szCs w:val="20"/>
        </w:rPr>
        <w:tab/>
      </w:r>
      <w:r w:rsidR="00EC6B7B" w:rsidRPr="000F6DE1">
        <w:rPr>
          <w:rFonts w:ascii="Calibri" w:hAnsi="Calibri" w:cs="Calibri"/>
          <w:sz w:val="20"/>
          <w:szCs w:val="20"/>
        </w:rPr>
        <w:tab/>
      </w:r>
      <w:r w:rsidR="00EC6B7B" w:rsidRPr="000F6DE1">
        <w:rPr>
          <w:rFonts w:ascii="Calibri" w:hAnsi="Calibri" w:cs="Calibri"/>
          <w:sz w:val="20"/>
          <w:szCs w:val="20"/>
        </w:rPr>
        <w:tab/>
      </w:r>
      <w:r w:rsidR="008E4166" w:rsidRPr="000F6DE1">
        <w:rPr>
          <w:rFonts w:ascii="Calibri" w:hAnsi="Calibri" w:cs="Calibri"/>
          <w:sz w:val="20"/>
          <w:szCs w:val="20"/>
        </w:rPr>
        <w:t xml:space="preserve">                                     </w:t>
      </w:r>
      <w:r w:rsidR="00CB6878" w:rsidRPr="000F6DE1">
        <w:rPr>
          <w:rFonts w:ascii="Calibri" w:hAnsi="Calibri" w:cs="Calibri"/>
          <w:sz w:val="20"/>
          <w:szCs w:val="20"/>
        </w:rPr>
        <w:t xml:space="preserve">             </w:t>
      </w:r>
      <w:r w:rsidR="008E4166" w:rsidRPr="000F6DE1">
        <w:rPr>
          <w:rFonts w:ascii="Calibri" w:hAnsi="Calibri" w:cs="Calibri"/>
          <w:sz w:val="20"/>
          <w:szCs w:val="20"/>
        </w:rPr>
        <w:t xml:space="preserve"> </w:t>
      </w:r>
    </w:p>
    <w:p w14:paraId="1D52BCBE" w14:textId="1CC5B77C" w:rsidR="009E1C8A" w:rsidRPr="000F6DE1" w:rsidRDefault="00CB6878" w:rsidP="009E1C8A">
      <w:pPr>
        <w:ind w:right="39"/>
        <w:rPr>
          <w:rFonts w:ascii="Calibri" w:eastAsia="Batang" w:hAnsi="Calibri" w:cs="Calibri"/>
          <w:i/>
          <w:sz w:val="20"/>
          <w:szCs w:val="20"/>
        </w:rPr>
      </w:pPr>
      <w:r w:rsidRPr="000F6DE1">
        <w:rPr>
          <w:rFonts w:ascii="Calibri" w:eastAsia="Batang" w:hAnsi="Calibri" w:cs="Calibri"/>
          <w:i/>
          <w:sz w:val="20"/>
          <w:szCs w:val="20"/>
        </w:rPr>
        <w:t xml:space="preserve">     </w:t>
      </w:r>
      <w:r w:rsidR="009E1C8A" w:rsidRPr="000F6DE1">
        <w:rPr>
          <w:rFonts w:ascii="Calibri" w:eastAsia="Batang" w:hAnsi="Calibri" w:cs="Calibri"/>
          <w:i/>
          <w:sz w:val="20"/>
          <w:szCs w:val="20"/>
        </w:rPr>
        <w:t xml:space="preserve">  (Nazwa i adres Wykonawcy)</w:t>
      </w:r>
    </w:p>
    <w:p w14:paraId="0A1F7522" w14:textId="77777777" w:rsidR="00DA509A" w:rsidRPr="000F6DE1" w:rsidRDefault="00DA509A" w:rsidP="00DA509A">
      <w:pPr>
        <w:rPr>
          <w:rFonts w:ascii="Calibri" w:hAnsi="Calibri" w:cs="Calibri"/>
          <w:sz w:val="20"/>
          <w:szCs w:val="20"/>
        </w:rPr>
      </w:pPr>
    </w:p>
    <w:p w14:paraId="73DD3DFD" w14:textId="0DD50C05" w:rsidR="00EC6B7B" w:rsidRPr="000F6DE1" w:rsidRDefault="00EC6B7B" w:rsidP="00EC6B7B">
      <w:pPr>
        <w:spacing w:line="276" w:lineRule="auto"/>
        <w:contextualSpacing/>
        <w:jc w:val="center"/>
        <w:rPr>
          <w:rFonts w:ascii="Calibri" w:hAnsi="Calibri" w:cs="Calibri"/>
          <w:b/>
          <w:sz w:val="20"/>
          <w:szCs w:val="20"/>
        </w:rPr>
      </w:pPr>
      <w:r w:rsidRPr="000F6DE1">
        <w:rPr>
          <w:rFonts w:ascii="Calibri" w:hAnsi="Calibri" w:cs="Calibri"/>
          <w:b/>
          <w:sz w:val="20"/>
          <w:szCs w:val="20"/>
        </w:rPr>
        <w:t xml:space="preserve">WYKAZ WYKONANYCH  </w:t>
      </w:r>
      <w:r w:rsidR="00C64944" w:rsidRPr="000F6DE1">
        <w:rPr>
          <w:rFonts w:ascii="Calibri" w:hAnsi="Calibri" w:cs="Calibri"/>
          <w:b/>
          <w:sz w:val="20"/>
          <w:szCs w:val="20"/>
        </w:rPr>
        <w:t>DOSTAW</w:t>
      </w:r>
      <w:r w:rsidR="00937D22" w:rsidRPr="000F6DE1">
        <w:rPr>
          <w:rFonts w:ascii="Calibri" w:hAnsi="Calibri" w:cs="Calibri"/>
          <w:b/>
          <w:sz w:val="20"/>
          <w:szCs w:val="20"/>
        </w:rPr>
        <w:t xml:space="preserve"> </w:t>
      </w:r>
    </w:p>
    <w:p w14:paraId="09A00C4C" w14:textId="77777777" w:rsidR="00CB6878" w:rsidRPr="000F6DE1" w:rsidRDefault="00EC6B7B" w:rsidP="00EC6B7B">
      <w:pPr>
        <w:jc w:val="center"/>
        <w:rPr>
          <w:rFonts w:ascii="Calibri" w:hAnsi="Calibri" w:cs="Calibri"/>
          <w:sz w:val="20"/>
          <w:szCs w:val="20"/>
        </w:rPr>
      </w:pPr>
      <w:r w:rsidRPr="000F6DE1">
        <w:rPr>
          <w:rFonts w:ascii="Calibri" w:hAnsi="Calibri" w:cs="Calibri"/>
          <w:sz w:val="20"/>
          <w:szCs w:val="20"/>
        </w:rPr>
        <w:t xml:space="preserve">Składany do zadania </w:t>
      </w:r>
    </w:p>
    <w:p w14:paraId="5C047CF9" w14:textId="77777777" w:rsidR="0026141D" w:rsidRPr="000F6DE1" w:rsidRDefault="0026141D" w:rsidP="00150CFA">
      <w:pPr>
        <w:shd w:val="clear" w:color="auto" w:fill="D9E2F3" w:themeFill="accent1" w:themeFillTint="33"/>
        <w:jc w:val="center"/>
        <w:rPr>
          <w:rFonts w:ascii="Calibri" w:hAnsi="Calibri" w:cs="Calibri"/>
          <w:b/>
          <w:bCs/>
          <w:iCs/>
          <w:sz w:val="20"/>
          <w:szCs w:val="20"/>
        </w:rPr>
      </w:pPr>
    </w:p>
    <w:p w14:paraId="333B5398" w14:textId="07CD940A" w:rsidR="0078061D" w:rsidRPr="000F6DE1" w:rsidRDefault="00A407F6" w:rsidP="00A407F6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F6DE1">
        <w:rPr>
          <w:rFonts w:ascii="Calibri" w:hAnsi="Calibri" w:cs="Calibri"/>
          <w:b/>
          <w:bCs/>
          <w:sz w:val="20"/>
          <w:szCs w:val="20"/>
        </w:rPr>
        <w:t>„</w:t>
      </w:r>
      <w:r w:rsidR="002910E3" w:rsidRPr="000F6DE1">
        <w:rPr>
          <w:rFonts w:ascii="Calibri" w:hAnsi="Calibri" w:cs="Calibri"/>
          <w:b/>
          <w:bCs/>
          <w:sz w:val="20"/>
          <w:szCs w:val="20"/>
        </w:rPr>
        <w:t>Doposażenie OSP Wiślica w średni samochód ratowniczo-gaśniczy oraz sprzęt, wyposażenie do działań ratowniczych i przeciwpożarowych</w:t>
      </w:r>
      <w:r w:rsidRPr="000F6DE1">
        <w:rPr>
          <w:rFonts w:ascii="Calibri" w:hAnsi="Calibri" w:cs="Calibri"/>
          <w:b/>
          <w:bCs/>
          <w:sz w:val="20"/>
          <w:szCs w:val="20"/>
        </w:rPr>
        <w:t>”</w:t>
      </w:r>
      <w:r w:rsidR="009C5F5F" w:rsidRPr="000F6DE1">
        <w:rPr>
          <w:rFonts w:ascii="Calibri" w:hAnsi="Calibri" w:cs="Calibri"/>
          <w:b/>
          <w:bCs/>
          <w:sz w:val="20"/>
          <w:szCs w:val="20"/>
        </w:rPr>
        <w:t xml:space="preserve"> </w:t>
      </w:r>
    </w:p>
    <w:p w14:paraId="0602C0B8" w14:textId="77777777" w:rsidR="00F047F5" w:rsidRPr="000F6DE1" w:rsidRDefault="00F047F5" w:rsidP="00150CFA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32A805CC" w14:textId="77777777" w:rsidR="00CB6878" w:rsidRPr="000F6DE1" w:rsidRDefault="00CB6878" w:rsidP="00EC6B7B">
      <w:pPr>
        <w:jc w:val="center"/>
        <w:rPr>
          <w:rFonts w:ascii="Calibri" w:hAnsi="Calibri" w:cs="Calibri"/>
          <w:b/>
          <w:bCs/>
          <w:sz w:val="20"/>
          <w:szCs w:val="20"/>
          <w:lang w:eastAsia="x-none"/>
        </w:rPr>
      </w:pPr>
    </w:p>
    <w:p w14:paraId="72F32A5D" w14:textId="77777777" w:rsidR="00DA509A" w:rsidRPr="000F6DE1" w:rsidRDefault="00DA509A" w:rsidP="00EC6B7B">
      <w:pPr>
        <w:jc w:val="center"/>
        <w:rPr>
          <w:rFonts w:ascii="Calibri" w:hAnsi="Calibri" w:cs="Calibri"/>
          <w:sz w:val="20"/>
          <w:szCs w:val="20"/>
        </w:rPr>
      </w:pPr>
      <w:r w:rsidRPr="000F6DE1">
        <w:rPr>
          <w:rFonts w:ascii="Calibri" w:hAnsi="Calibri" w:cs="Calibri"/>
          <w:b/>
          <w:sz w:val="20"/>
          <w:szCs w:val="20"/>
        </w:rPr>
        <w:t>OŚWIADCZAM(Y), ŻE</w:t>
      </w:r>
    </w:p>
    <w:p w14:paraId="75AD2805" w14:textId="17F4B098" w:rsidR="00DA509A" w:rsidRPr="000F6DE1" w:rsidRDefault="00DA509A" w:rsidP="00DA509A">
      <w:pPr>
        <w:jc w:val="both"/>
        <w:rPr>
          <w:rFonts w:ascii="Calibri" w:hAnsi="Calibri" w:cs="Calibri"/>
          <w:sz w:val="20"/>
          <w:szCs w:val="20"/>
        </w:rPr>
      </w:pPr>
      <w:r w:rsidRPr="000F6DE1">
        <w:rPr>
          <w:rFonts w:ascii="Calibri" w:hAnsi="Calibri" w:cs="Calibri"/>
          <w:sz w:val="20"/>
          <w:szCs w:val="20"/>
        </w:rPr>
        <w:t xml:space="preserve">wykonałem(wykonaliśmy) następujące </w:t>
      </w:r>
      <w:r w:rsidR="00C64944" w:rsidRPr="000F6DE1">
        <w:rPr>
          <w:rFonts w:ascii="Calibri" w:hAnsi="Calibri" w:cs="Calibri"/>
          <w:sz w:val="20"/>
          <w:szCs w:val="20"/>
        </w:rPr>
        <w:t>DOSTAW</w:t>
      </w:r>
      <w:r w:rsidRPr="000F6DE1">
        <w:rPr>
          <w:rFonts w:ascii="Calibri" w:hAnsi="Calibri" w:cs="Calibri"/>
          <w:sz w:val="20"/>
          <w:szCs w:val="20"/>
        </w:rPr>
        <w:t>:</w:t>
      </w:r>
    </w:p>
    <w:tbl>
      <w:tblPr>
        <w:tblW w:w="14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1955"/>
      </w:tblGrid>
      <w:tr w:rsidR="00EC6B7B" w:rsidRPr="000F6DE1" w14:paraId="12BF338A" w14:textId="77777777" w:rsidTr="00150CFA">
        <w:trPr>
          <w:cantSplit/>
          <w:trHeight w:hRule="exact" w:val="1294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EE539EF" w14:textId="77777777" w:rsidR="00EC6B7B" w:rsidRPr="000F6DE1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0F6DE1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AEC51E1" w14:textId="2AF592D7" w:rsidR="00EC6B7B" w:rsidRPr="000F6DE1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0F6DE1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Rodzaj </w:t>
            </w:r>
            <w:r w:rsidR="00C64944" w:rsidRPr="000F6DE1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dostawy</w:t>
            </w:r>
            <w:r w:rsidRPr="000F6DE1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, miejsce wykonania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9CC449D" w14:textId="26C9E0C7" w:rsidR="00EC6B7B" w:rsidRPr="000F6DE1" w:rsidRDefault="00EC6B7B" w:rsidP="001B4444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0F6DE1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Całkowita wartość </w:t>
            </w:r>
            <w:r w:rsidR="00AF69BA" w:rsidRPr="000F6DE1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dostawy </w:t>
            </w:r>
            <w:r w:rsidRPr="000F6DE1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(zł)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C710298" w14:textId="77777777" w:rsidR="00EC6B7B" w:rsidRPr="000F6DE1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0F6DE1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67D469A" w14:textId="77777777" w:rsidR="00EC6B7B" w:rsidRPr="000F6DE1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0F6DE1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C953280" w14:textId="6C9B66BD" w:rsidR="00EC6B7B" w:rsidRPr="000F6DE1" w:rsidRDefault="00EC6B7B" w:rsidP="001B4444">
            <w:pPr>
              <w:spacing w:line="276" w:lineRule="auto"/>
              <w:contextualSpacing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F6DE1">
              <w:rPr>
                <w:rFonts w:ascii="Calibri" w:hAnsi="Calibri" w:cs="Calibri"/>
                <w:b/>
                <w:sz w:val="20"/>
                <w:szCs w:val="20"/>
              </w:rPr>
              <w:t>Doświadczenie własne /oddane do dyspozycji</w:t>
            </w:r>
          </w:p>
        </w:tc>
      </w:tr>
      <w:tr w:rsidR="008C4D9D" w:rsidRPr="000F6DE1" w14:paraId="71AC0B5E" w14:textId="77777777" w:rsidTr="00307BEF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C290335" w14:textId="77777777" w:rsidR="008C4D9D" w:rsidRPr="000F6DE1" w:rsidRDefault="008C4D9D" w:rsidP="00FC7FCD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0F6DE1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C6CEC6E" w14:textId="77777777" w:rsidR="008C4D9D" w:rsidRPr="000F6DE1" w:rsidRDefault="008C4D9D" w:rsidP="00FC7FCD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spacing w:val="4"/>
                <w:sz w:val="20"/>
                <w:szCs w:val="20"/>
              </w:rPr>
            </w:pPr>
          </w:p>
          <w:p w14:paraId="59B7328B" w14:textId="77777777" w:rsidR="008C4D9D" w:rsidRPr="000F6DE1" w:rsidRDefault="008C4D9D" w:rsidP="00FC7FCD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0F6DE1">
              <w:rPr>
                <w:rFonts w:ascii="Calibri" w:hAnsi="Calibri" w:cs="Calibri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05E4A538" w14:textId="0F8DD32C" w:rsidR="00BF3134" w:rsidRPr="000F6DE1" w:rsidRDefault="00C64944" w:rsidP="00FC7FCD">
            <w:pPr>
              <w:pStyle w:val="Bezodstpw"/>
              <w:spacing w:line="276" w:lineRule="auto"/>
              <w:ind w:left="186"/>
              <w:contextualSpacing/>
              <w:rPr>
                <w:rFonts w:ascii="Calibri" w:hAnsi="Calibri" w:cs="Calibri"/>
                <w:b/>
                <w:sz w:val="20"/>
                <w:szCs w:val="20"/>
              </w:rPr>
            </w:pPr>
            <w:r w:rsidRPr="000F6DE1">
              <w:rPr>
                <w:rFonts w:ascii="Calibri" w:eastAsia="Times New Roman" w:hAnsi="Calibri" w:cs="Calibri"/>
                <w:spacing w:val="4"/>
                <w:sz w:val="20"/>
                <w:szCs w:val="20"/>
              </w:rPr>
              <w:t>W ramach wykazane</w:t>
            </w:r>
            <w:r w:rsidR="00AF69BA" w:rsidRPr="000F6DE1">
              <w:rPr>
                <w:rFonts w:ascii="Calibri" w:eastAsia="Times New Roman" w:hAnsi="Calibri" w:cs="Calibri"/>
                <w:spacing w:val="4"/>
                <w:sz w:val="20"/>
                <w:szCs w:val="20"/>
              </w:rPr>
              <w:t>go zadania</w:t>
            </w:r>
            <w:r w:rsidRPr="000F6DE1">
              <w:rPr>
                <w:rFonts w:ascii="Calibri" w:eastAsia="Times New Roman" w:hAnsi="Calibri" w:cs="Calibri"/>
                <w:spacing w:val="4"/>
                <w:sz w:val="20"/>
                <w:szCs w:val="20"/>
              </w:rPr>
              <w:t xml:space="preserve"> wykonano </w:t>
            </w:r>
            <w:r w:rsidRPr="000F6DE1">
              <w:rPr>
                <w:rFonts w:ascii="Calibri" w:hAnsi="Calibri" w:cs="Calibri"/>
                <w:b/>
                <w:sz w:val="20"/>
                <w:szCs w:val="20"/>
              </w:rPr>
              <w:t>dostawę</w:t>
            </w:r>
            <w:r w:rsidRPr="000F6DE1">
              <w:rPr>
                <w:rFonts w:ascii="Calibri" w:hAnsi="Calibri" w:cs="Calibri"/>
                <w:sz w:val="20"/>
                <w:szCs w:val="20"/>
              </w:rPr>
              <w:t xml:space="preserve"> fabrycznie nowego samochodu ratowniczo – gaśniczego</w:t>
            </w:r>
            <w:r w:rsidR="00AF69BA" w:rsidRPr="000F6DE1">
              <w:rPr>
                <w:rFonts w:ascii="Calibri" w:eastAsia="Times New Roman" w:hAnsi="Calibri" w:cs="Calibri"/>
                <w:spacing w:val="4"/>
                <w:sz w:val="20"/>
                <w:szCs w:val="20"/>
              </w:rPr>
              <w:t>.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FA2F663" w14:textId="04701FF0" w:rsidR="008C4D9D" w:rsidRPr="000F6DE1" w:rsidRDefault="00AF69BA" w:rsidP="00FC7FCD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0F6DE1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…….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9D311C7" w14:textId="04C2D3F7" w:rsidR="008C4D9D" w:rsidRPr="000F6DE1" w:rsidRDefault="00AF69BA" w:rsidP="00FC7FCD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0F6DE1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……..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15DC2A7" w14:textId="03EBB726" w:rsidR="008C4D9D" w:rsidRPr="000F6DE1" w:rsidRDefault="00AF69BA" w:rsidP="00FC7FCD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0F6DE1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……..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0165D3" w14:textId="77777777" w:rsidR="008C4D9D" w:rsidRPr="000F6DE1" w:rsidRDefault="008C4D9D" w:rsidP="00FC7FCD">
            <w:pPr>
              <w:spacing w:line="276" w:lineRule="auto"/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F6DE1">
              <w:rPr>
                <w:rFonts w:ascii="Calibri" w:hAnsi="Calibri" w:cs="Calibri"/>
                <w:sz w:val="20"/>
                <w:szCs w:val="20"/>
              </w:rPr>
              <w:t xml:space="preserve">Własne/ </w:t>
            </w:r>
            <w:r w:rsidRPr="000F6DE1">
              <w:rPr>
                <w:rFonts w:ascii="Calibri" w:hAnsi="Calibri" w:cs="Calibri"/>
                <w:sz w:val="20"/>
                <w:szCs w:val="20"/>
              </w:rPr>
              <w:br/>
              <w:t>oddane do dyspozycji*</w:t>
            </w:r>
          </w:p>
        </w:tc>
      </w:tr>
    </w:tbl>
    <w:p w14:paraId="7F7FB980" w14:textId="77777777" w:rsidR="00EF19B7" w:rsidRPr="000F6DE1" w:rsidRDefault="00EF19B7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libri" w:hAnsi="Calibri" w:cs="Calibri"/>
          <w:sz w:val="20"/>
          <w:szCs w:val="20"/>
        </w:rPr>
      </w:pPr>
    </w:p>
    <w:p w14:paraId="61FC5F21" w14:textId="77777777" w:rsidR="00DA509A" w:rsidRPr="000F6DE1" w:rsidRDefault="00EC6B7B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libri" w:hAnsi="Calibri" w:cs="Calibri"/>
          <w:sz w:val="20"/>
          <w:szCs w:val="20"/>
        </w:rPr>
      </w:pPr>
      <w:r w:rsidRPr="000F6DE1">
        <w:rPr>
          <w:rFonts w:ascii="Calibri" w:hAnsi="Calibri" w:cs="Calibri"/>
          <w:sz w:val="20"/>
          <w:szCs w:val="20"/>
        </w:rPr>
        <w:t xml:space="preserve">*  niepotrzebne skreślić </w:t>
      </w:r>
      <w:r w:rsidR="00DB210B" w:rsidRPr="000F6DE1">
        <w:rPr>
          <w:rFonts w:ascii="Calibri" w:hAnsi="Calibri" w:cs="Calibri"/>
          <w:sz w:val="20"/>
          <w:szCs w:val="20"/>
        </w:rPr>
        <w:t xml:space="preserve">                         </w:t>
      </w:r>
      <w:r w:rsidR="00DB210B" w:rsidRPr="000F6DE1">
        <w:rPr>
          <w:rFonts w:ascii="Calibri" w:hAnsi="Calibri" w:cs="Calibri"/>
          <w:sz w:val="20"/>
          <w:szCs w:val="20"/>
        </w:rPr>
        <w:tab/>
      </w:r>
      <w:r w:rsidR="00DB210B" w:rsidRPr="000F6DE1">
        <w:rPr>
          <w:rFonts w:ascii="Calibri" w:hAnsi="Calibri" w:cs="Calibri"/>
          <w:sz w:val="20"/>
          <w:szCs w:val="20"/>
        </w:rPr>
        <w:tab/>
      </w:r>
      <w:r w:rsidR="00DB210B" w:rsidRPr="000F6DE1">
        <w:rPr>
          <w:rFonts w:ascii="Calibri" w:hAnsi="Calibri" w:cs="Calibri"/>
          <w:sz w:val="20"/>
          <w:szCs w:val="20"/>
        </w:rPr>
        <w:tab/>
      </w:r>
      <w:r w:rsidR="00DB210B" w:rsidRPr="000F6DE1">
        <w:rPr>
          <w:rFonts w:ascii="Calibri" w:hAnsi="Calibri" w:cs="Calibri"/>
          <w:sz w:val="20"/>
          <w:szCs w:val="20"/>
        </w:rPr>
        <w:tab/>
      </w:r>
    </w:p>
    <w:sectPr w:rsidR="00DA509A" w:rsidRPr="000F6DE1" w:rsidSect="00FD1687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1134" w:bottom="709" w:left="1134" w:header="2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08E29" w14:textId="77777777" w:rsidR="004505FD" w:rsidRDefault="004505FD">
      <w:r>
        <w:separator/>
      </w:r>
    </w:p>
  </w:endnote>
  <w:endnote w:type="continuationSeparator" w:id="0">
    <w:p w14:paraId="0FF182B1" w14:textId="77777777" w:rsidR="004505FD" w:rsidRDefault="00450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imes-Roman">
    <w:altName w:val="Times New Roman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CDE38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A5BD25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EE7BE" w14:textId="77777777" w:rsidR="00DB210B" w:rsidRDefault="00E1313D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>2</w:t>
    </w:r>
  </w:p>
  <w:p w14:paraId="0A1D2EE1" w14:textId="77777777" w:rsidR="00DB210B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1C9C32D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2F568E4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7788"/>
      <w:contextualSpacing/>
      <w:jc w:val="center"/>
      <w:rPr>
        <w:rFonts w:ascii="Cambria" w:hAnsi="Cambria" w:cs="Arial"/>
        <w:sz w:val="20"/>
        <w:szCs w:val="20"/>
      </w:rPr>
    </w:pPr>
    <w:r w:rsidRPr="00454238">
      <w:rPr>
        <w:rFonts w:ascii="Cambria" w:hAnsi="Cambria" w:cs="Arial"/>
        <w:sz w:val="20"/>
        <w:szCs w:val="20"/>
      </w:rPr>
      <w:t>....................................................................</w:t>
    </w:r>
    <w:r w:rsidRPr="00454238">
      <w:rPr>
        <w:rFonts w:ascii="Cambria" w:hAnsi="Cambria" w:cs="Arial"/>
        <w:sz w:val="20"/>
        <w:szCs w:val="20"/>
      </w:rPr>
      <w:br/>
      <w:t xml:space="preserve"> (podpis osoby uprawnionej do reprezentacji)</w:t>
    </w:r>
  </w:p>
  <w:p w14:paraId="269C705D" w14:textId="77777777"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83762" w14:textId="77777777" w:rsidR="00F5491E" w:rsidRPr="00C544B1" w:rsidRDefault="00F5491E" w:rsidP="00F5491E">
    <w:pPr>
      <w:pStyle w:val="Nagwek"/>
      <w:jc w:val="center"/>
      <w:rPr>
        <w:rFonts w:ascii="Arial Narrow" w:hAnsi="Arial Narrow"/>
        <w:b/>
        <w:caps/>
        <w:w w:val="90"/>
      </w:rPr>
    </w:pPr>
    <w:bookmarkStart w:id="1" w:name="_Hlk67762522"/>
    <w:r w:rsidRPr="00C544B1">
      <w:rPr>
        <w:rFonts w:ascii="Cambria" w:hAnsi="Cambria" w:cs="Arial"/>
        <w:i/>
        <w:sz w:val="20"/>
        <w:szCs w:val="20"/>
      </w:rPr>
      <w:t>Dokument musi być podpisany kwalifikowanym podpisem elektronicznym</w:t>
    </w:r>
  </w:p>
  <w:bookmarkEnd w:id="1"/>
  <w:p w14:paraId="5DE7608C" w14:textId="77777777" w:rsidR="00B44CA4" w:rsidRPr="00BE4CF5" w:rsidRDefault="00B44CA4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C0ACD" w14:textId="77777777" w:rsidR="004505FD" w:rsidRDefault="004505FD">
      <w:r>
        <w:separator/>
      </w:r>
    </w:p>
  </w:footnote>
  <w:footnote w:type="continuationSeparator" w:id="0">
    <w:p w14:paraId="2309C03E" w14:textId="77777777" w:rsidR="004505FD" w:rsidRDefault="004505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3F62A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6F276F3D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7651937B" w14:textId="77777777" w:rsidR="00AD72BA" w:rsidRPr="00B65ADF" w:rsidRDefault="00AD72BA" w:rsidP="00AD72BA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  <w:szCs w:val="20"/>
        <w:lang w:val="pl-PL"/>
      </w:rPr>
    </w:pPr>
    <w:r>
      <w:rPr>
        <w:rFonts w:ascii="Cambria" w:eastAsia="Times-Roman" w:hAnsi="Cambria" w:cs="Arial"/>
        <w:bCs/>
        <w:iCs/>
        <w:sz w:val="20"/>
        <w:szCs w:val="20"/>
        <w:lang w:val="pl-PL"/>
      </w:rPr>
      <w:t xml:space="preserve">Nr postępowania </w:t>
    </w:r>
    <w:r w:rsidRPr="00B65ADF">
      <w:rPr>
        <w:rFonts w:ascii="Cambria" w:eastAsia="Times-Roman" w:hAnsi="Cambria" w:cs="Arial"/>
        <w:bCs/>
        <w:iCs/>
        <w:sz w:val="20"/>
        <w:szCs w:val="20"/>
      </w:rPr>
      <w:t>:</w:t>
    </w:r>
    <w:r w:rsidRPr="00B65ADF">
      <w:rPr>
        <w:rFonts w:ascii="Cambria" w:eastAsia="Times-Roman" w:hAnsi="Cambria" w:cs="Arial"/>
        <w:bCs/>
        <w:iCs/>
        <w:sz w:val="20"/>
        <w:szCs w:val="20"/>
        <w:lang w:val="pl-PL"/>
      </w:rPr>
      <w:t xml:space="preserve"> </w:t>
    </w:r>
    <w:r w:rsidRPr="00307E4B">
      <w:rPr>
        <w:rFonts w:ascii="Cambria" w:eastAsia="Times-Roman" w:hAnsi="Cambria" w:cs="Arial"/>
        <w:bCs/>
        <w:iCs/>
        <w:sz w:val="20"/>
        <w:szCs w:val="20"/>
        <w:highlight w:val="yellow"/>
        <w:lang w:val="pl-PL"/>
      </w:rPr>
      <w:t>B.Zp.271</w:t>
    </w:r>
    <w:r>
      <w:rPr>
        <w:rFonts w:ascii="Cambria" w:eastAsia="Times-Roman" w:hAnsi="Cambria" w:cs="Arial"/>
        <w:bCs/>
        <w:iCs/>
        <w:sz w:val="20"/>
        <w:szCs w:val="20"/>
        <w:highlight w:val="yellow"/>
        <w:lang w:val="pl-PL"/>
      </w:rPr>
      <w:t>….</w:t>
    </w:r>
    <w:r w:rsidRPr="00307E4B">
      <w:rPr>
        <w:rFonts w:ascii="Cambria" w:eastAsia="Times-Roman" w:hAnsi="Cambria" w:cs="Arial"/>
        <w:bCs/>
        <w:iCs/>
        <w:sz w:val="20"/>
        <w:szCs w:val="20"/>
        <w:highlight w:val="yellow"/>
        <w:lang w:val="pl-PL"/>
      </w:rPr>
      <w:t>.202</w:t>
    </w:r>
    <w:r>
      <w:rPr>
        <w:rFonts w:ascii="Cambria" w:eastAsia="Times-Roman" w:hAnsi="Cambria" w:cs="Arial"/>
        <w:bCs/>
        <w:iCs/>
        <w:sz w:val="20"/>
        <w:szCs w:val="20"/>
        <w:lang w:val="pl-PL"/>
      </w:rPr>
      <w:t>1</w:t>
    </w:r>
  </w:p>
  <w:p w14:paraId="6D67538D" w14:textId="77777777" w:rsidR="000C6D2A" w:rsidRPr="003250C8" w:rsidRDefault="000C6D2A" w:rsidP="003250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2C6B1" w14:textId="77777777" w:rsidR="00AC27AC" w:rsidRDefault="00AC27AC" w:rsidP="00AC27AC">
    <w:pPr>
      <w:pStyle w:val="Nagwek"/>
      <w:jc w:val="center"/>
    </w:pPr>
    <w:bookmarkStart w:id="0" w:name="_Hlk158892683"/>
    <w:bookmarkEnd w:id="0"/>
    <w:r>
      <w:rPr>
        <w:noProof/>
      </w:rPr>
      <w:drawing>
        <wp:inline distT="0" distB="0" distL="0" distR="0" wp14:anchorId="47692D21" wp14:editId="28F53769">
          <wp:extent cx="5756707" cy="446405"/>
          <wp:effectExtent l="0" t="0" r="0" b="0"/>
          <wp:docPr id="2" name="Obraz 2" descr="logotypy FEŚ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y FEŚ 2021-20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4D5BDA" w14:textId="77777777" w:rsidR="00AC27AC" w:rsidRDefault="00AC27AC" w:rsidP="00AC27AC">
    <w:pPr>
      <w:pStyle w:val="Nagwek"/>
    </w:pPr>
  </w:p>
  <w:p w14:paraId="63C99515" w14:textId="0AE640A9" w:rsidR="00AC27AC" w:rsidRPr="0095039F" w:rsidRDefault="00AC27AC" w:rsidP="00AC27AC">
    <w:pPr>
      <w:pStyle w:val="Nagwek"/>
      <w:rPr>
        <w:rFonts w:ascii="Cambria" w:hAnsi="Cambria"/>
        <w:sz w:val="20"/>
        <w:szCs w:val="20"/>
        <w:lang w:val="pl-PL"/>
      </w:rPr>
    </w:pPr>
    <w:r>
      <w:rPr>
        <w:rFonts w:ascii="Cambria" w:hAnsi="Cambria"/>
        <w:sz w:val="20"/>
        <w:szCs w:val="20"/>
        <w:lang w:val="pl-PL"/>
      </w:rPr>
      <w:t xml:space="preserve">Nr referencyjny:  </w:t>
    </w:r>
    <w:r w:rsidR="002910E3">
      <w:rPr>
        <w:rFonts w:ascii="Cambria" w:hAnsi="Cambria"/>
        <w:sz w:val="20"/>
        <w:szCs w:val="20"/>
        <w:lang w:val="pl-PL"/>
      </w:rPr>
      <w:t xml:space="preserve"> </w:t>
    </w:r>
  </w:p>
  <w:p w14:paraId="63AE5AEA" w14:textId="77777777" w:rsidR="00C02626" w:rsidRPr="00AC27AC" w:rsidRDefault="00C02626" w:rsidP="00AC27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4E"/>
    <w:multiLevelType w:val="singleLevel"/>
    <w:tmpl w:val="0FE29AB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5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7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1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4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7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0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3215303">
    <w:abstractNumId w:val="33"/>
  </w:num>
  <w:num w:numId="2" w16cid:durableId="1657608468">
    <w:abstractNumId w:val="38"/>
  </w:num>
  <w:num w:numId="3" w16cid:durableId="47338465">
    <w:abstractNumId w:val="27"/>
  </w:num>
  <w:num w:numId="4" w16cid:durableId="629291188">
    <w:abstractNumId w:val="24"/>
  </w:num>
  <w:num w:numId="5" w16cid:durableId="256063416">
    <w:abstractNumId w:val="18"/>
  </w:num>
  <w:num w:numId="6" w16cid:durableId="1093015508">
    <w:abstractNumId w:val="30"/>
  </w:num>
  <w:num w:numId="7" w16cid:durableId="1495025039">
    <w:abstractNumId w:val="34"/>
  </w:num>
  <w:num w:numId="8" w16cid:durableId="287273616">
    <w:abstractNumId w:val="22"/>
  </w:num>
  <w:num w:numId="9" w16cid:durableId="698433595">
    <w:abstractNumId w:val="45"/>
  </w:num>
  <w:num w:numId="10" w16cid:durableId="1493983065">
    <w:abstractNumId w:val="50"/>
  </w:num>
  <w:num w:numId="11" w16cid:durableId="930436197">
    <w:abstractNumId w:val="19"/>
  </w:num>
  <w:num w:numId="12" w16cid:durableId="888952026">
    <w:abstractNumId w:val="48"/>
  </w:num>
  <w:num w:numId="13" w16cid:durableId="566842073">
    <w:abstractNumId w:val="49"/>
  </w:num>
  <w:num w:numId="14" w16cid:durableId="434790422">
    <w:abstractNumId w:val="12"/>
  </w:num>
  <w:num w:numId="15" w16cid:durableId="123011422">
    <w:abstractNumId w:val="25"/>
  </w:num>
  <w:num w:numId="16" w16cid:durableId="180052345">
    <w:abstractNumId w:val="29"/>
  </w:num>
  <w:num w:numId="17" w16cid:durableId="2126927666">
    <w:abstractNumId w:val="44"/>
  </w:num>
  <w:num w:numId="18" w16cid:durableId="394283374">
    <w:abstractNumId w:val="21"/>
  </w:num>
  <w:num w:numId="19" w16cid:durableId="2063096407">
    <w:abstractNumId w:val="13"/>
  </w:num>
  <w:num w:numId="20" w16cid:durableId="371883293">
    <w:abstractNumId w:val="16"/>
  </w:num>
  <w:num w:numId="21" w16cid:durableId="928931198">
    <w:abstractNumId w:val="39"/>
  </w:num>
  <w:num w:numId="22" w16cid:durableId="1397817900">
    <w:abstractNumId w:val="17"/>
  </w:num>
  <w:num w:numId="23" w16cid:durableId="2040468894">
    <w:abstractNumId w:val="43"/>
  </w:num>
  <w:num w:numId="24" w16cid:durableId="702941845">
    <w:abstractNumId w:val="41"/>
  </w:num>
  <w:num w:numId="25" w16cid:durableId="1561986775">
    <w:abstractNumId w:val="20"/>
  </w:num>
  <w:num w:numId="26" w16cid:durableId="121459817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92567080">
    <w:abstractNumId w:val="46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26495648">
    <w:abstractNumId w:val="3"/>
  </w:num>
  <w:num w:numId="29" w16cid:durableId="927543201">
    <w:abstractNumId w:val="8"/>
  </w:num>
  <w:num w:numId="30" w16cid:durableId="1783642785">
    <w:abstractNumId w:val="2"/>
  </w:num>
  <w:num w:numId="31" w16cid:durableId="329525136">
    <w:abstractNumId w:val="37"/>
  </w:num>
  <w:num w:numId="32" w16cid:durableId="1984311827">
    <w:abstractNumId w:val="11"/>
  </w:num>
  <w:num w:numId="33" w16cid:durableId="1380934027">
    <w:abstractNumId w:val="26"/>
  </w:num>
  <w:num w:numId="34" w16cid:durableId="901792027">
    <w:abstractNumId w:val="40"/>
  </w:num>
  <w:num w:numId="35" w16cid:durableId="954940683">
    <w:abstractNumId w:val="15"/>
  </w:num>
  <w:num w:numId="36" w16cid:durableId="194971234">
    <w:abstractNumId w:val="47"/>
  </w:num>
  <w:num w:numId="37" w16cid:durableId="1011491215">
    <w:abstractNumId w:val="14"/>
  </w:num>
  <w:num w:numId="38" w16cid:durableId="1046833442">
    <w:abstractNumId w:val="10"/>
  </w:num>
  <w:num w:numId="39" w16cid:durableId="1107391556">
    <w:abstractNumId w:val="23"/>
  </w:num>
  <w:num w:numId="40" w16cid:durableId="457644706">
    <w:abstractNumId w:val="35"/>
  </w:num>
  <w:num w:numId="41" w16cid:durableId="185992697">
    <w:abstractNumId w:val="31"/>
  </w:num>
  <w:num w:numId="42" w16cid:durableId="979127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06248057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35A0"/>
    <w:rsid w:val="00033E37"/>
    <w:rsid w:val="00034EEC"/>
    <w:rsid w:val="0003703F"/>
    <w:rsid w:val="000379F7"/>
    <w:rsid w:val="00041617"/>
    <w:rsid w:val="00042263"/>
    <w:rsid w:val="00042B17"/>
    <w:rsid w:val="000443C0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2A3"/>
    <w:rsid w:val="00084151"/>
    <w:rsid w:val="000858B3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094"/>
    <w:rsid w:val="000A660B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3646"/>
    <w:rsid w:val="000C6204"/>
    <w:rsid w:val="000C6D2A"/>
    <w:rsid w:val="000D40FD"/>
    <w:rsid w:val="000E05B9"/>
    <w:rsid w:val="000E0E4E"/>
    <w:rsid w:val="000E1B13"/>
    <w:rsid w:val="000E4E2A"/>
    <w:rsid w:val="000E7F53"/>
    <w:rsid w:val="000F6DE1"/>
    <w:rsid w:val="0010294D"/>
    <w:rsid w:val="00102A85"/>
    <w:rsid w:val="00102C0C"/>
    <w:rsid w:val="00103155"/>
    <w:rsid w:val="001048DC"/>
    <w:rsid w:val="001054D9"/>
    <w:rsid w:val="00112018"/>
    <w:rsid w:val="00114AAA"/>
    <w:rsid w:val="00114D4E"/>
    <w:rsid w:val="00114EE9"/>
    <w:rsid w:val="00116906"/>
    <w:rsid w:val="001201D6"/>
    <w:rsid w:val="00120F99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594"/>
    <w:rsid w:val="00143610"/>
    <w:rsid w:val="0014366A"/>
    <w:rsid w:val="00145F79"/>
    <w:rsid w:val="0014707D"/>
    <w:rsid w:val="00150CFA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467C"/>
    <w:rsid w:val="001816EE"/>
    <w:rsid w:val="001866AD"/>
    <w:rsid w:val="00191FF7"/>
    <w:rsid w:val="00192C7B"/>
    <w:rsid w:val="00194CF3"/>
    <w:rsid w:val="00195D7A"/>
    <w:rsid w:val="00197122"/>
    <w:rsid w:val="001979DB"/>
    <w:rsid w:val="001A174A"/>
    <w:rsid w:val="001A4C70"/>
    <w:rsid w:val="001A5611"/>
    <w:rsid w:val="001B000A"/>
    <w:rsid w:val="001B3135"/>
    <w:rsid w:val="001B4444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0DC1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0E5"/>
    <w:rsid w:val="00211D44"/>
    <w:rsid w:val="00213968"/>
    <w:rsid w:val="002232E2"/>
    <w:rsid w:val="00223750"/>
    <w:rsid w:val="002248A3"/>
    <w:rsid w:val="00224A8F"/>
    <w:rsid w:val="00224C77"/>
    <w:rsid w:val="00225324"/>
    <w:rsid w:val="00226CA0"/>
    <w:rsid w:val="00227E39"/>
    <w:rsid w:val="00233770"/>
    <w:rsid w:val="00241C6C"/>
    <w:rsid w:val="002447F6"/>
    <w:rsid w:val="00246A11"/>
    <w:rsid w:val="00252051"/>
    <w:rsid w:val="00254603"/>
    <w:rsid w:val="00255734"/>
    <w:rsid w:val="00256EDD"/>
    <w:rsid w:val="00257369"/>
    <w:rsid w:val="0026141D"/>
    <w:rsid w:val="00261B89"/>
    <w:rsid w:val="00261D3E"/>
    <w:rsid w:val="0026568F"/>
    <w:rsid w:val="0026706B"/>
    <w:rsid w:val="002678AB"/>
    <w:rsid w:val="00271D38"/>
    <w:rsid w:val="00272E2B"/>
    <w:rsid w:val="002814D4"/>
    <w:rsid w:val="002837ED"/>
    <w:rsid w:val="00283E85"/>
    <w:rsid w:val="002910E3"/>
    <w:rsid w:val="0029492E"/>
    <w:rsid w:val="002953C0"/>
    <w:rsid w:val="002A2237"/>
    <w:rsid w:val="002A2640"/>
    <w:rsid w:val="002A4CEF"/>
    <w:rsid w:val="002A5876"/>
    <w:rsid w:val="002A7F4E"/>
    <w:rsid w:val="002B6740"/>
    <w:rsid w:val="002C0CBA"/>
    <w:rsid w:val="002C185C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00F2"/>
    <w:rsid w:val="00300746"/>
    <w:rsid w:val="00302515"/>
    <w:rsid w:val="00302B07"/>
    <w:rsid w:val="00306103"/>
    <w:rsid w:val="003062AC"/>
    <w:rsid w:val="00307BEF"/>
    <w:rsid w:val="00310A34"/>
    <w:rsid w:val="0031370D"/>
    <w:rsid w:val="00313888"/>
    <w:rsid w:val="00313B93"/>
    <w:rsid w:val="00315240"/>
    <w:rsid w:val="0032032A"/>
    <w:rsid w:val="00320DC8"/>
    <w:rsid w:val="003250C8"/>
    <w:rsid w:val="00325720"/>
    <w:rsid w:val="00327599"/>
    <w:rsid w:val="00330A77"/>
    <w:rsid w:val="00331D6C"/>
    <w:rsid w:val="0033364D"/>
    <w:rsid w:val="00333E3F"/>
    <w:rsid w:val="00333F61"/>
    <w:rsid w:val="00334999"/>
    <w:rsid w:val="0033501F"/>
    <w:rsid w:val="00341028"/>
    <w:rsid w:val="003429D7"/>
    <w:rsid w:val="00346DE4"/>
    <w:rsid w:val="003472FE"/>
    <w:rsid w:val="00350282"/>
    <w:rsid w:val="00351E47"/>
    <w:rsid w:val="00353E34"/>
    <w:rsid w:val="00354735"/>
    <w:rsid w:val="003548BD"/>
    <w:rsid w:val="00356CFA"/>
    <w:rsid w:val="003600E2"/>
    <w:rsid w:val="00362C90"/>
    <w:rsid w:val="00364AEE"/>
    <w:rsid w:val="00365834"/>
    <w:rsid w:val="00366630"/>
    <w:rsid w:val="00366F45"/>
    <w:rsid w:val="00367880"/>
    <w:rsid w:val="00367A44"/>
    <w:rsid w:val="003809D8"/>
    <w:rsid w:val="00382285"/>
    <w:rsid w:val="00382504"/>
    <w:rsid w:val="00383D3C"/>
    <w:rsid w:val="0038442C"/>
    <w:rsid w:val="00386C8E"/>
    <w:rsid w:val="00387243"/>
    <w:rsid w:val="00392B0F"/>
    <w:rsid w:val="00392B43"/>
    <w:rsid w:val="00392F4F"/>
    <w:rsid w:val="00394CB7"/>
    <w:rsid w:val="00396AE5"/>
    <w:rsid w:val="003A09C4"/>
    <w:rsid w:val="003A1529"/>
    <w:rsid w:val="003A1A6D"/>
    <w:rsid w:val="003A21AC"/>
    <w:rsid w:val="003A2551"/>
    <w:rsid w:val="003A41B1"/>
    <w:rsid w:val="003A4DC1"/>
    <w:rsid w:val="003A5A9D"/>
    <w:rsid w:val="003A5E55"/>
    <w:rsid w:val="003A60ED"/>
    <w:rsid w:val="003B13A9"/>
    <w:rsid w:val="003B6F73"/>
    <w:rsid w:val="003C48F1"/>
    <w:rsid w:val="003C4B19"/>
    <w:rsid w:val="003C5D02"/>
    <w:rsid w:val="003C659A"/>
    <w:rsid w:val="003C7514"/>
    <w:rsid w:val="003D1ED1"/>
    <w:rsid w:val="003D4FCB"/>
    <w:rsid w:val="003D716D"/>
    <w:rsid w:val="003E464A"/>
    <w:rsid w:val="003E70A9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4CF9"/>
    <w:rsid w:val="00420580"/>
    <w:rsid w:val="00420644"/>
    <w:rsid w:val="00422FC5"/>
    <w:rsid w:val="00423457"/>
    <w:rsid w:val="004245B7"/>
    <w:rsid w:val="004274C1"/>
    <w:rsid w:val="00427A12"/>
    <w:rsid w:val="00436078"/>
    <w:rsid w:val="00436F25"/>
    <w:rsid w:val="004409ED"/>
    <w:rsid w:val="0044374E"/>
    <w:rsid w:val="0044429A"/>
    <w:rsid w:val="0044434A"/>
    <w:rsid w:val="00445639"/>
    <w:rsid w:val="00446E5C"/>
    <w:rsid w:val="004501D1"/>
    <w:rsid w:val="004505FD"/>
    <w:rsid w:val="0045165D"/>
    <w:rsid w:val="004519B9"/>
    <w:rsid w:val="004519E7"/>
    <w:rsid w:val="004531C6"/>
    <w:rsid w:val="004538F2"/>
    <w:rsid w:val="00454238"/>
    <w:rsid w:val="00454ECA"/>
    <w:rsid w:val="00457154"/>
    <w:rsid w:val="00460E98"/>
    <w:rsid w:val="00460EBC"/>
    <w:rsid w:val="004617BB"/>
    <w:rsid w:val="00462A4F"/>
    <w:rsid w:val="004630E7"/>
    <w:rsid w:val="0046316E"/>
    <w:rsid w:val="004639B5"/>
    <w:rsid w:val="0047062C"/>
    <w:rsid w:val="00477ADD"/>
    <w:rsid w:val="00480630"/>
    <w:rsid w:val="00480774"/>
    <w:rsid w:val="004815D3"/>
    <w:rsid w:val="004825FF"/>
    <w:rsid w:val="00483B12"/>
    <w:rsid w:val="00484317"/>
    <w:rsid w:val="00484520"/>
    <w:rsid w:val="00485B52"/>
    <w:rsid w:val="00490F36"/>
    <w:rsid w:val="004934C5"/>
    <w:rsid w:val="00494A82"/>
    <w:rsid w:val="00494BF8"/>
    <w:rsid w:val="0049543B"/>
    <w:rsid w:val="004955C9"/>
    <w:rsid w:val="0049585E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6EE4"/>
    <w:rsid w:val="004D17C9"/>
    <w:rsid w:val="004D4CCE"/>
    <w:rsid w:val="004D63E9"/>
    <w:rsid w:val="004E2748"/>
    <w:rsid w:val="004E3410"/>
    <w:rsid w:val="004E4827"/>
    <w:rsid w:val="004E5DD6"/>
    <w:rsid w:val="004E6C13"/>
    <w:rsid w:val="004E6D1D"/>
    <w:rsid w:val="004E7F7A"/>
    <w:rsid w:val="004F1DB6"/>
    <w:rsid w:val="004F31B5"/>
    <w:rsid w:val="004F4AC8"/>
    <w:rsid w:val="00502287"/>
    <w:rsid w:val="005038D7"/>
    <w:rsid w:val="005065B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1804"/>
    <w:rsid w:val="005327E3"/>
    <w:rsid w:val="00532D41"/>
    <w:rsid w:val="00532DC9"/>
    <w:rsid w:val="00534E6E"/>
    <w:rsid w:val="00535003"/>
    <w:rsid w:val="00535B3B"/>
    <w:rsid w:val="0054161F"/>
    <w:rsid w:val="00541932"/>
    <w:rsid w:val="00542999"/>
    <w:rsid w:val="00545BD7"/>
    <w:rsid w:val="00546BDE"/>
    <w:rsid w:val="00546FE9"/>
    <w:rsid w:val="005501C8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96D74"/>
    <w:rsid w:val="005973E7"/>
    <w:rsid w:val="005A1915"/>
    <w:rsid w:val="005A3AF6"/>
    <w:rsid w:val="005A4EF6"/>
    <w:rsid w:val="005A5899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921"/>
    <w:rsid w:val="005F248D"/>
    <w:rsid w:val="005F250D"/>
    <w:rsid w:val="005F3C52"/>
    <w:rsid w:val="005F51FC"/>
    <w:rsid w:val="005F53FF"/>
    <w:rsid w:val="005F73BE"/>
    <w:rsid w:val="00601FA4"/>
    <w:rsid w:val="006042A2"/>
    <w:rsid w:val="00606915"/>
    <w:rsid w:val="00607529"/>
    <w:rsid w:val="00607E94"/>
    <w:rsid w:val="0061554F"/>
    <w:rsid w:val="006214E7"/>
    <w:rsid w:val="0062257E"/>
    <w:rsid w:val="00623033"/>
    <w:rsid w:val="006230E3"/>
    <w:rsid w:val="00631F41"/>
    <w:rsid w:val="00633F9C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359"/>
    <w:rsid w:val="00667F63"/>
    <w:rsid w:val="00670104"/>
    <w:rsid w:val="006701F1"/>
    <w:rsid w:val="006724B1"/>
    <w:rsid w:val="00672FAA"/>
    <w:rsid w:val="006739C2"/>
    <w:rsid w:val="0067561C"/>
    <w:rsid w:val="00676A7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38F2"/>
    <w:rsid w:val="006A54E0"/>
    <w:rsid w:val="006B004E"/>
    <w:rsid w:val="006B48EB"/>
    <w:rsid w:val="006B65EA"/>
    <w:rsid w:val="006B6D15"/>
    <w:rsid w:val="006C1399"/>
    <w:rsid w:val="006C3D0A"/>
    <w:rsid w:val="006C3D86"/>
    <w:rsid w:val="006C408B"/>
    <w:rsid w:val="006C4AB8"/>
    <w:rsid w:val="006C5B73"/>
    <w:rsid w:val="006D0804"/>
    <w:rsid w:val="006D2130"/>
    <w:rsid w:val="006D262F"/>
    <w:rsid w:val="006D2F13"/>
    <w:rsid w:val="006D4C80"/>
    <w:rsid w:val="006D7514"/>
    <w:rsid w:val="006E2914"/>
    <w:rsid w:val="006E3411"/>
    <w:rsid w:val="006E500A"/>
    <w:rsid w:val="006E7876"/>
    <w:rsid w:val="006E797B"/>
    <w:rsid w:val="006E7E6C"/>
    <w:rsid w:val="006F02D0"/>
    <w:rsid w:val="006F3C6D"/>
    <w:rsid w:val="006F4070"/>
    <w:rsid w:val="006F4D47"/>
    <w:rsid w:val="006F5C85"/>
    <w:rsid w:val="006F74DA"/>
    <w:rsid w:val="007003FF"/>
    <w:rsid w:val="00701A58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2685B"/>
    <w:rsid w:val="007274E5"/>
    <w:rsid w:val="00727E97"/>
    <w:rsid w:val="007308DE"/>
    <w:rsid w:val="00730CDE"/>
    <w:rsid w:val="0073327C"/>
    <w:rsid w:val="00733CAF"/>
    <w:rsid w:val="00734D6E"/>
    <w:rsid w:val="007358E6"/>
    <w:rsid w:val="00737587"/>
    <w:rsid w:val="00744FF5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46D7"/>
    <w:rsid w:val="00767954"/>
    <w:rsid w:val="00767A53"/>
    <w:rsid w:val="00770C2E"/>
    <w:rsid w:val="00774DE6"/>
    <w:rsid w:val="007763E7"/>
    <w:rsid w:val="00777472"/>
    <w:rsid w:val="0078061D"/>
    <w:rsid w:val="00780A2C"/>
    <w:rsid w:val="007843F3"/>
    <w:rsid w:val="00784738"/>
    <w:rsid w:val="007877E3"/>
    <w:rsid w:val="00787E16"/>
    <w:rsid w:val="00791CDB"/>
    <w:rsid w:val="00792EE6"/>
    <w:rsid w:val="00793775"/>
    <w:rsid w:val="0079444B"/>
    <w:rsid w:val="00795DFE"/>
    <w:rsid w:val="007A0335"/>
    <w:rsid w:val="007A7C26"/>
    <w:rsid w:val="007B21B2"/>
    <w:rsid w:val="007B5935"/>
    <w:rsid w:val="007C0CCF"/>
    <w:rsid w:val="007C4815"/>
    <w:rsid w:val="007C62EE"/>
    <w:rsid w:val="007C73C6"/>
    <w:rsid w:val="007D29F5"/>
    <w:rsid w:val="007D2EDC"/>
    <w:rsid w:val="007D5D10"/>
    <w:rsid w:val="007E08D6"/>
    <w:rsid w:val="007E1650"/>
    <w:rsid w:val="007E388B"/>
    <w:rsid w:val="007E6310"/>
    <w:rsid w:val="007F34EC"/>
    <w:rsid w:val="007F3A71"/>
    <w:rsid w:val="007F3FE7"/>
    <w:rsid w:val="007F4967"/>
    <w:rsid w:val="007F4FAE"/>
    <w:rsid w:val="007F76A1"/>
    <w:rsid w:val="007F7A95"/>
    <w:rsid w:val="007F7FEB"/>
    <w:rsid w:val="00801BB2"/>
    <w:rsid w:val="00802C0B"/>
    <w:rsid w:val="00803828"/>
    <w:rsid w:val="008079C8"/>
    <w:rsid w:val="00807F68"/>
    <w:rsid w:val="00810A21"/>
    <w:rsid w:val="008115F9"/>
    <w:rsid w:val="00812831"/>
    <w:rsid w:val="00813771"/>
    <w:rsid w:val="008168BB"/>
    <w:rsid w:val="00817606"/>
    <w:rsid w:val="008215CC"/>
    <w:rsid w:val="00822E62"/>
    <w:rsid w:val="00823981"/>
    <w:rsid w:val="00824F4A"/>
    <w:rsid w:val="00825EA0"/>
    <w:rsid w:val="00826C7F"/>
    <w:rsid w:val="008344A7"/>
    <w:rsid w:val="00834CD9"/>
    <w:rsid w:val="008375EC"/>
    <w:rsid w:val="008409B8"/>
    <w:rsid w:val="00840E8D"/>
    <w:rsid w:val="00844F25"/>
    <w:rsid w:val="008454AD"/>
    <w:rsid w:val="00845544"/>
    <w:rsid w:val="008507F0"/>
    <w:rsid w:val="00851265"/>
    <w:rsid w:val="00852689"/>
    <w:rsid w:val="00853712"/>
    <w:rsid w:val="00854866"/>
    <w:rsid w:val="00855CCF"/>
    <w:rsid w:val="00855F96"/>
    <w:rsid w:val="0085612C"/>
    <w:rsid w:val="00856993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D84"/>
    <w:rsid w:val="00892186"/>
    <w:rsid w:val="00896C0F"/>
    <w:rsid w:val="00897D37"/>
    <w:rsid w:val="008A0763"/>
    <w:rsid w:val="008A10C0"/>
    <w:rsid w:val="008A1345"/>
    <w:rsid w:val="008A27B1"/>
    <w:rsid w:val="008A41DF"/>
    <w:rsid w:val="008A58B3"/>
    <w:rsid w:val="008B11F9"/>
    <w:rsid w:val="008B2CB9"/>
    <w:rsid w:val="008B3B91"/>
    <w:rsid w:val="008B504A"/>
    <w:rsid w:val="008B7131"/>
    <w:rsid w:val="008C0DDD"/>
    <w:rsid w:val="008C31E3"/>
    <w:rsid w:val="008C4D9D"/>
    <w:rsid w:val="008C5A0B"/>
    <w:rsid w:val="008C5EBB"/>
    <w:rsid w:val="008C6142"/>
    <w:rsid w:val="008C7516"/>
    <w:rsid w:val="008D1ABD"/>
    <w:rsid w:val="008D38B4"/>
    <w:rsid w:val="008D5AC9"/>
    <w:rsid w:val="008D7041"/>
    <w:rsid w:val="008E26D6"/>
    <w:rsid w:val="008E4166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3590"/>
    <w:rsid w:val="00924745"/>
    <w:rsid w:val="00925FAA"/>
    <w:rsid w:val="00926A77"/>
    <w:rsid w:val="00930CC4"/>
    <w:rsid w:val="00933F58"/>
    <w:rsid w:val="00936437"/>
    <w:rsid w:val="00937018"/>
    <w:rsid w:val="009370DA"/>
    <w:rsid w:val="00937D22"/>
    <w:rsid w:val="00937E37"/>
    <w:rsid w:val="009427CB"/>
    <w:rsid w:val="009433BE"/>
    <w:rsid w:val="00944D90"/>
    <w:rsid w:val="00947D6E"/>
    <w:rsid w:val="009510D6"/>
    <w:rsid w:val="009516CD"/>
    <w:rsid w:val="00952F96"/>
    <w:rsid w:val="0095353E"/>
    <w:rsid w:val="00953976"/>
    <w:rsid w:val="009568A3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9EB"/>
    <w:rsid w:val="00966BB2"/>
    <w:rsid w:val="009829D9"/>
    <w:rsid w:val="00983423"/>
    <w:rsid w:val="00983D87"/>
    <w:rsid w:val="0098603A"/>
    <w:rsid w:val="009863C6"/>
    <w:rsid w:val="00990BF1"/>
    <w:rsid w:val="009952C7"/>
    <w:rsid w:val="009970AA"/>
    <w:rsid w:val="009A0530"/>
    <w:rsid w:val="009A410D"/>
    <w:rsid w:val="009A4C9A"/>
    <w:rsid w:val="009A5616"/>
    <w:rsid w:val="009A63E0"/>
    <w:rsid w:val="009A72D7"/>
    <w:rsid w:val="009B10C5"/>
    <w:rsid w:val="009C0A20"/>
    <w:rsid w:val="009C2904"/>
    <w:rsid w:val="009C390D"/>
    <w:rsid w:val="009C5089"/>
    <w:rsid w:val="009C58F9"/>
    <w:rsid w:val="009C5F5F"/>
    <w:rsid w:val="009C6657"/>
    <w:rsid w:val="009C7250"/>
    <w:rsid w:val="009C7EB8"/>
    <w:rsid w:val="009D0427"/>
    <w:rsid w:val="009D0A67"/>
    <w:rsid w:val="009D4D28"/>
    <w:rsid w:val="009D5F18"/>
    <w:rsid w:val="009D5F83"/>
    <w:rsid w:val="009D6C0A"/>
    <w:rsid w:val="009E13F4"/>
    <w:rsid w:val="009E1C8A"/>
    <w:rsid w:val="009E3C0C"/>
    <w:rsid w:val="009E68BC"/>
    <w:rsid w:val="009E6B1D"/>
    <w:rsid w:val="009F246A"/>
    <w:rsid w:val="009F3788"/>
    <w:rsid w:val="009F41F4"/>
    <w:rsid w:val="009F7330"/>
    <w:rsid w:val="00A01864"/>
    <w:rsid w:val="00A0223C"/>
    <w:rsid w:val="00A05579"/>
    <w:rsid w:val="00A05C0F"/>
    <w:rsid w:val="00A06B79"/>
    <w:rsid w:val="00A06C60"/>
    <w:rsid w:val="00A1134B"/>
    <w:rsid w:val="00A12029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07F6"/>
    <w:rsid w:val="00A4101C"/>
    <w:rsid w:val="00A410E8"/>
    <w:rsid w:val="00A424E2"/>
    <w:rsid w:val="00A431D6"/>
    <w:rsid w:val="00A45ED0"/>
    <w:rsid w:val="00A46A06"/>
    <w:rsid w:val="00A51EF7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40BC"/>
    <w:rsid w:val="00A85586"/>
    <w:rsid w:val="00A9175F"/>
    <w:rsid w:val="00A91FE0"/>
    <w:rsid w:val="00A97F70"/>
    <w:rsid w:val="00AA4266"/>
    <w:rsid w:val="00AA5D71"/>
    <w:rsid w:val="00AB058C"/>
    <w:rsid w:val="00AB2527"/>
    <w:rsid w:val="00AC11CD"/>
    <w:rsid w:val="00AC27AC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D72B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1419"/>
    <w:rsid w:val="00AF2E5E"/>
    <w:rsid w:val="00AF4F4E"/>
    <w:rsid w:val="00AF6582"/>
    <w:rsid w:val="00AF69BA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50A7"/>
    <w:rsid w:val="00B36246"/>
    <w:rsid w:val="00B4095C"/>
    <w:rsid w:val="00B44CA4"/>
    <w:rsid w:val="00B47146"/>
    <w:rsid w:val="00B52161"/>
    <w:rsid w:val="00B53B07"/>
    <w:rsid w:val="00B5465B"/>
    <w:rsid w:val="00B55B34"/>
    <w:rsid w:val="00B57C21"/>
    <w:rsid w:val="00B604FC"/>
    <w:rsid w:val="00B6181B"/>
    <w:rsid w:val="00B64E61"/>
    <w:rsid w:val="00B66F2C"/>
    <w:rsid w:val="00B67783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642A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2D98"/>
    <w:rsid w:val="00BA3337"/>
    <w:rsid w:val="00BA4BBD"/>
    <w:rsid w:val="00BA5456"/>
    <w:rsid w:val="00BA5C7E"/>
    <w:rsid w:val="00BA6E1A"/>
    <w:rsid w:val="00BB19B8"/>
    <w:rsid w:val="00BB7015"/>
    <w:rsid w:val="00BC077D"/>
    <w:rsid w:val="00BC4A55"/>
    <w:rsid w:val="00BC4AEA"/>
    <w:rsid w:val="00BD00E5"/>
    <w:rsid w:val="00BD1112"/>
    <w:rsid w:val="00BD2D8F"/>
    <w:rsid w:val="00BD7949"/>
    <w:rsid w:val="00BE087A"/>
    <w:rsid w:val="00BE0A7B"/>
    <w:rsid w:val="00BE28EE"/>
    <w:rsid w:val="00BE38A8"/>
    <w:rsid w:val="00BE4CF5"/>
    <w:rsid w:val="00BE6058"/>
    <w:rsid w:val="00BF15F1"/>
    <w:rsid w:val="00BF1BAE"/>
    <w:rsid w:val="00BF287F"/>
    <w:rsid w:val="00BF3134"/>
    <w:rsid w:val="00BF3244"/>
    <w:rsid w:val="00BF353D"/>
    <w:rsid w:val="00BF78FD"/>
    <w:rsid w:val="00C015A6"/>
    <w:rsid w:val="00C0164D"/>
    <w:rsid w:val="00C02626"/>
    <w:rsid w:val="00C02FE9"/>
    <w:rsid w:val="00C10C91"/>
    <w:rsid w:val="00C12D87"/>
    <w:rsid w:val="00C14458"/>
    <w:rsid w:val="00C153BB"/>
    <w:rsid w:val="00C20636"/>
    <w:rsid w:val="00C22F62"/>
    <w:rsid w:val="00C24130"/>
    <w:rsid w:val="00C244CC"/>
    <w:rsid w:val="00C244E8"/>
    <w:rsid w:val="00C27669"/>
    <w:rsid w:val="00C27BFA"/>
    <w:rsid w:val="00C31DF3"/>
    <w:rsid w:val="00C31EC8"/>
    <w:rsid w:val="00C320DF"/>
    <w:rsid w:val="00C34684"/>
    <w:rsid w:val="00C34DE1"/>
    <w:rsid w:val="00C353CF"/>
    <w:rsid w:val="00C359DA"/>
    <w:rsid w:val="00C4348A"/>
    <w:rsid w:val="00C451BB"/>
    <w:rsid w:val="00C452EE"/>
    <w:rsid w:val="00C464A7"/>
    <w:rsid w:val="00C51F8C"/>
    <w:rsid w:val="00C54A13"/>
    <w:rsid w:val="00C5533B"/>
    <w:rsid w:val="00C57F0E"/>
    <w:rsid w:val="00C6357F"/>
    <w:rsid w:val="00C64003"/>
    <w:rsid w:val="00C640EF"/>
    <w:rsid w:val="00C64944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1637"/>
    <w:rsid w:val="00C9266C"/>
    <w:rsid w:val="00C97C1D"/>
    <w:rsid w:val="00CA152F"/>
    <w:rsid w:val="00CA4619"/>
    <w:rsid w:val="00CA4E25"/>
    <w:rsid w:val="00CA693C"/>
    <w:rsid w:val="00CB49E0"/>
    <w:rsid w:val="00CB6878"/>
    <w:rsid w:val="00CB6C60"/>
    <w:rsid w:val="00CC11E9"/>
    <w:rsid w:val="00CC2C7F"/>
    <w:rsid w:val="00CC41E1"/>
    <w:rsid w:val="00CC43FF"/>
    <w:rsid w:val="00CC63D6"/>
    <w:rsid w:val="00CC7D03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AC1"/>
    <w:rsid w:val="00CF2B9E"/>
    <w:rsid w:val="00CF2E3A"/>
    <w:rsid w:val="00CF3E72"/>
    <w:rsid w:val="00CF54DA"/>
    <w:rsid w:val="00D0269F"/>
    <w:rsid w:val="00D04517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25FD1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4799B"/>
    <w:rsid w:val="00D50CED"/>
    <w:rsid w:val="00D52D85"/>
    <w:rsid w:val="00D53466"/>
    <w:rsid w:val="00D53879"/>
    <w:rsid w:val="00D56446"/>
    <w:rsid w:val="00D6108E"/>
    <w:rsid w:val="00D61235"/>
    <w:rsid w:val="00D627DB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340"/>
    <w:rsid w:val="00D838D5"/>
    <w:rsid w:val="00D84681"/>
    <w:rsid w:val="00D87117"/>
    <w:rsid w:val="00D871CB"/>
    <w:rsid w:val="00D91670"/>
    <w:rsid w:val="00D91C0B"/>
    <w:rsid w:val="00D93276"/>
    <w:rsid w:val="00D9346B"/>
    <w:rsid w:val="00D93CF7"/>
    <w:rsid w:val="00D9424F"/>
    <w:rsid w:val="00D96540"/>
    <w:rsid w:val="00DA3046"/>
    <w:rsid w:val="00DA509A"/>
    <w:rsid w:val="00DA7DDD"/>
    <w:rsid w:val="00DB17AA"/>
    <w:rsid w:val="00DB1FC3"/>
    <w:rsid w:val="00DB210B"/>
    <w:rsid w:val="00DB2AC9"/>
    <w:rsid w:val="00DB394F"/>
    <w:rsid w:val="00DB3C30"/>
    <w:rsid w:val="00DB4875"/>
    <w:rsid w:val="00DB6B37"/>
    <w:rsid w:val="00DB72DA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0054D"/>
    <w:rsid w:val="00E110B9"/>
    <w:rsid w:val="00E11444"/>
    <w:rsid w:val="00E1313D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2042"/>
    <w:rsid w:val="00E333F5"/>
    <w:rsid w:val="00E359BD"/>
    <w:rsid w:val="00E35D31"/>
    <w:rsid w:val="00E3633F"/>
    <w:rsid w:val="00E40954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2C55"/>
    <w:rsid w:val="00E93E0D"/>
    <w:rsid w:val="00E97562"/>
    <w:rsid w:val="00EA065A"/>
    <w:rsid w:val="00EA0715"/>
    <w:rsid w:val="00EA08B6"/>
    <w:rsid w:val="00EA2BDF"/>
    <w:rsid w:val="00EA4C1A"/>
    <w:rsid w:val="00EB1584"/>
    <w:rsid w:val="00EB26BF"/>
    <w:rsid w:val="00EB567B"/>
    <w:rsid w:val="00EB5B95"/>
    <w:rsid w:val="00EB5DC0"/>
    <w:rsid w:val="00EB6A66"/>
    <w:rsid w:val="00EB6F6F"/>
    <w:rsid w:val="00EC1621"/>
    <w:rsid w:val="00EC4352"/>
    <w:rsid w:val="00EC538A"/>
    <w:rsid w:val="00EC6B7B"/>
    <w:rsid w:val="00ED2E9C"/>
    <w:rsid w:val="00ED4C88"/>
    <w:rsid w:val="00EE318B"/>
    <w:rsid w:val="00EE3C74"/>
    <w:rsid w:val="00EE7A93"/>
    <w:rsid w:val="00EF0428"/>
    <w:rsid w:val="00EF07E9"/>
    <w:rsid w:val="00EF0C90"/>
    <w:rsid w:val="00EF19B7"/>
    <w:rsid w:val="00EF1B4A"/>
    <w:rsid w:val="00EF2963"/>
    <w:rsid w:val="00EF39FF"/>
    <w:rsid w:val="00F0084C"/>
    <w:rsid w:val="00F042DF"/>
    <w:rsid w:val="00F047F5"/>
    <w:rsid w:val="00F05931"/>
    <w:rsid w:val="00F05BE3"/>
    <w:rsid w:val="00F05C67"/>
    <w:rsid w:val="00F11020"/>
    <w:rsid w:val="00F1323B"/>
    <w:rsid w:val="00F13A98"/>
    <w:rsid w:val="00F21C6C"/>
    <w:rsid w:val="00F21EE8"/>
    <w:rsid w:val="00F226D3"/>
    <w:rsid w:val="00F237E1"/>
    <w:rsid w:val="00F26E45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7D12"/>
    <w:rsid w:val="00F50F5F"/>
    <w:rsid w:val="00F53579"/>
    <w:rsid w:val="00F53E1F"/>
    <w:rsid w:val="00F54288"/>
    <w:rsid w:val="00F5491E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779FB"/>
    <w:rsid w:val="00F80B9A"/>
    <w:rsid w:val="00F81D19"/>
    <w:rsid w:val="00F84122"/>
    <w:rsid w:val="00F920EB"/>
    <w:rsid w:val="00F92BD6"/>
    <w:rsid w:val="00F957A1"/>
    <w:rsid w:val="00FA0A3C"/>
    <w:rsid w:val="00FA12D9"/>
    <w:rsid w:val="00FA1C7E"/>
    <w:rsid w:val="00FB1331"/>
    <w:rsid w:val="00FB2E1F"/>
    <w:rsid w:val="00FC0A58"/>
    <w:rsid w:val="00FC1440"/>
    <w:rsid w:val="00FC51CC"/>
    <w:rsid w:val="00FC7FCD"/>
    <w:rsid w:val="00FD0595"/>
    <w:rsid w:val="00FD1687"/>
    <w:rsid w:val="00FD2257"/>
    <w:rsid w:val="00FD24DC"/>
    <w:rsid w:val="00FD2552"/>
    <w:rsid w:val="00FD27EC"/>
    <w:rsid w:val="00FD77B3"/>
    <w:rsid w:val="00FE2782"/>
    <w:rsid w:val="00FE39AD"/>
    <w:rsid w:val="00FE3B33"/>
    <w:rsid w:val="00FE3D47"/>
    <w:rsid w:val="00FE4CFE"/>
    <w:rsid w:val="00FE7A06"/>
    <w:rsid w:val="00FF1B19"/>
    <w:rsid w:val="00FF27A4"/>
    <w:rsid w:val="00FF4295"/>
    <w:rsid w:val="00FF42AD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C3E5B6"/>
  <w15:docId w15:val="{E97A59FF-FADE-4B2D-ABA1-BDBD8DF24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qFormat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76426C-6866-498F-A896-1D1139759BBF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7ADBB91C-FBE9-4CB9-9207-4E53F3A3F6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5F8486-21A0-49EA-AD1C-76A68A6118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U_07</dc:creator>
  <cp:keywords/>
  <cp:lastModifiedBy>Tomasz </cp:lastModifiedBy>
  <cp:revision>8</cp:revision>
  <cp:lastPrinted>2020-12-21T07:19:00Z</cp:lastPrinted>
  <dcterms:created xsi:type="dcterms:W3CDTF">2024-04-19T05:48:00Z</dcterms:created>
  <dcterms:modified xsi:type="dcterms:W3CDTF">2025-11-25T13:54:00Z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