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C97E9" w14:textId="77777777" w:rsidR="00221437" w:rsidRPr="001642C6" w:rsidRDefault="00221437" w:rsidP="00D775A5">
      <w:pPr>
        <w:pStyle w:val="Nagwek"/>
        <w:spacing w:line="300" w:lineRule="auto"/>
        <w:jc w:val="right"/>
        <w:rPr>
          <w:rFonts w:ascii="Arial" w:hAnsi="Arial" w:cs="Arial"/>
          <w:b/>
          <w:smallCaps/>
          <w:szCs w:val="22"/>
        </w:rPr>
      </w:pPr>
      <w:r w:rsidRPr="001642C6">
        <w:rPr>
          <w:rFonts w:ascii="Arial" w:hAnsi="Arial" w:cs="Arial"/>
          <w:szCs w:val="22"/>
        </w:rPr>
        <w:t>Załącznik nr 1</w:t>
      </w:r>
    </w:p>
    <w:p w14:paraId="18CC87BC" w14:textId="4431230C" w:rsidR="00221437" w:rsidRPr="001642C6" w:rsidRDefault="00221437" w:rsidP="00D775A5">
      <w:pPr>
        <w:pStyle w:val="Nagwek"/>
        <w:spacing w:line="300" w:lineRule="auto"/>
        <w:jc w:val="right"/>
        <w:rPr>
          <w:rFonts w:ascii="Arial" w:hAnsi="Arial" w:cs="Arial"/>
          <w:strike/>
          <w:sz w:val="22"/>
          <w:szCs w:val="22"/>
        </w:rPr>
      </w:pPr>
      <w:r w:rsidRPr="001642C6">
        <w:rPr>
          <w:rFonts w:ascii="Arial" w:hAnsi="Arial" w:cs="Arial"/>
          <w:strike/>
          <w:sz w:val="22"/>
          <w:szCs w:val="22"/>
        </w:rPr>
        <w:tab/>
      </w:r>
    </w:p>
    <w:p w14:paraId="797FF2B6" w14:textId="26489FBE" w:rsidR="00221437" w:rsidRPr="001642C6" w:rsidRDefault="005C738E" w:rsidP="00D775A5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Nr</w:t>
      </w:r>
      <w:r w:rsidR="00221437" w:rsidRPr="001642C6">
        <w:rPr>
          <w:rFonts w:ascii="Arial" w:hAnsi="Arial" w:cs="Arial"/>
          <w:sz w:val="22"/>
          <w:szCs w:val="22"/>
        </w:rPr>
        <w:t xml:space="preserve"> sprawy </w:t>
      </w:r>
      <w:r w:rsidR="00115310" w:rsidRPr="001642C6">
        <w:rPr>
          <w:rFonts w:ascii="Arial" w:hAnsi="Arial" w:cs="Arial"/>
          <w:sz w:val="22"/>
          <w:szCs w:val="22"/>
        </w:rPr>
        <w:t xml:space="preserve">: </w:t>
      </w:r>
      <w:r w:rsidR="001A42DD" w:rsidRPr="001642C6">
        <w:rPr>
          <w:rFonts w:ascii="Arial" w:hAnsi="Arial" w:cs="Arial"/>
          <w:b/>
          <w:sz w:val="22"/>
          <w:szCs w:val="22"/>
        </w:rPr>
        <w:t>ZP.271.1.</w:t>
      </w:r>
      <w:r w:rsidR="00CC57AE" w:rsidRPr="001642C6">
        <w:rPr>
          <w:rFonts w:ascii="Arial" w:hAnsi="Arial" w:cs="Arial"/>
          <w:b/>
          <w:sz w:val="22"/>
          <w:szCs w:val="22"/>
        </w:rPr>
        <w:t>16</w:t>
      </w:r>
      <w:r w:rsidR="000132E6" w:rsidRPr="001642C6">
        <w:rPr>
          <w:rFonts w:ascii="Arial" w:hAnsi="Arial" w:cs="Arial"/>
          <w:b/>
          <w:sz w:val="22"/>
          <w:szCs w:val="22"/>
        </w:rPr>
        <w:t>.</w:t>
      </w:r>
      <w:r w:rsidR="001A42DD" w:rsidRPr="001642C6">
        <w:rPr>
          <w:rFonts w:ascii="Arial" w:hAnsi="Arial" w:cs="Arial"/>
          <w:b/>
          <w:sz w:val="22"/>
          <w:szCs w:val="22"/>
        </w:rPr>
        <w:t>202</w:t>
      </w:r>
      <w:r w:rsidR="00CD69AF" w:rsidRPr="001642C6">
        <w:rPr>
          <w:rFonts w:ascii="Arial" w:hAnsi="Arial" w:cs="Arial"/>
          <w:b/>
          <w:sz w:val="22"/>
          <w:szCs w:val="22"/>
        </w:rPr>
        <w:t>6</w:t>
      </w:r>
    </w:p>
    <w:p w14:paraId="1C1D6A65" w14:textId="77777777" w:rsidR="005024E1" w:rsidRPr="001642C6" w:rsidRDefault="00221437" w:rsidP="00D775A5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1642C6">
        <w:rPr>
          <w:rFonts w:ascii="Arial" w:hAnsi="Arial" w:cs="Arial"/>
          <w:b/>
          <w:sz w:val="22"/>
          <w:szCs w:val="22"/>
        </w:rPr>
        <w:t>Nazwa i adres WYKONAWCY</w:t>
      </w:r>
      <w:r w:rsidR="005024E1" w:rsidRPr="001642C6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2F8765F5" w14:textId="77777777" w:rsidR="00221437" w:rsidRPr="001642C6" w:rsidRDefault="00221437" w:rsidP="00D775A5">
      <w:pPr>
        <w:pStyle w:val="Teksttreci1"/>
        <w:shd w:val="clear" w:color="auto" w:fill="auto"/>
        <w:spacing w:line="30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1642C6">
        <w:rPr>
          <w:rFonts w:ascii="Arial" w:hAnsi="Arial" w:cs="Arial"/>
          <w:color w:val="auto"/>
          <w:sz w:val="22"/>
          <w:szCs w:val="22"/>
        </w:rPr>
        <w:t>Nazwa/Imię, nazwisko Wykonawcy:</w:t>
      </w:r>
    </w:p>
    <w:p w14:paraId="785F237E" w14:textId="77777777" w:rsidR="00221437" w:rsidRPr="001642C6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74E1A184" w14:textId="77777777" w:rsidR="00221437" w:rsidRPr="001642C6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1642C6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</w:t>
      </w:r>
      <w:r w:rsidR="005024E1" w:rsidRPr="001642C6">
        <w:rPr>
          <w:rFonts w:ascii="Arial" w:hAnsi="Arial" w:cs="Arial"/>
          <w:color w:val="auto"/>
          <w:sz w:val="22"/>
          <w:szCs w:val="22"/>
        </w:rPr>
        <w:t>….</w:t>
      </w:r>
      <w:r w:rsidRPr="001642C6">
        <w:rPr>
          <w:rFonts w:ascii="Arial" w:hAnsi="Arial" w:cs="Arial"/>
          <w:color w:val="auto"/>
          <w:sz w:val="22"/>
          <w:szCs w:val="22"/>
        </w:rPr>
        <w:t>……………………………</w:t>
      </w:r>
      <w:r w:rsidR="00653B34" w:rsidRPr="001642C6">
        <w:rPr>
          <w:rFonts w:ascii="Arial" w:hAnsi="Arial" w:cs="Arial"/>
          <w:color w:val="auto"/>
          <w:sz w:val="22"/>
          <w:szCs w:val="22"/>
        </w:rPr>
        <w:t>.</w:t>
      </w:r>
      <w:r w:rsidR="00C5050A" w:rsidRPr="001642C6">
        <w:rPr>
          <w:rFonts w:ascii="Arial" w:hAnsi="Arial" w:cs="Arial"/>
          <w:color w:val="auto"/>
          <w:sz w:val="22"/>
          <w:szCs w:val="22"/>
        </w:rPr>
        <w:t>…………</w:t>
      </w:r>
    </w:p>
    <w:p w14:paraId="0EFE31D4" w14:textId="77777777" w:rsidR="00653B34" w:rsidRPr="001642C6" w:rsidRDefault="00653B34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48CA42A5" w14:textId="77777777" w:rsidR="00221437" w:rsidRPr="001642C6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1642C6">
        <w:rPr>
          <w:rFonts w:ascii="Arial" w:hAnsi="Arial" w:cs="Arial"/>
          <w:color w:val="auto"/>
          <w:sz w:val="22"/>
          <w:szCs w:val="22"/>
        </w:rPr>
        <w:t>Zarejestrowany adres Wykonawcy:</w:t>
      </w:r>
    </w:p>
    <w:p w14:paraId="126B895D" w14:textId="77777777" w:rsidR="00221437" w:rsidRPr="001642C6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42816AF5" w14:textId="77777777" w:rsidR="00221437" w:rsidRPr="001642C6" w:rsidRDefault="00221437" w:rsidP="00D775A5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1642C6">
        <w:rPr>
          <w:rFonts w:ascii="Arial" w:hAnsi="Arial" w:cs="Arial"/>
          <w:color w:val="auto"/>
          <w:sz w:val="22"/>
          <w:szCs w:val="22"/>
        </w:rPr>
        <w:t>ulica</w:t>
      </w:r>
      <w:r w:rsidRPr="001642C6">
        <w:rPr>
          <w:rFonts w:ascii="Arial" w:hAnsi="Arial" w:cs="Arial"/>
          <w:color w:val="auto"/>
          <w:sz w:val="22"/>
          <w:szCs w:val="22"/>
        </w:rPr>
        <w:tab/>
        <w:t>nr domu</w:t>
      </w:r>
      <w:r w:rsidRPr="001642C6">
        <w:rPr>
          <w:rFonts w:ascii="Arial" w:hAnsi="Arial" w:cs="Arial"/>
          <w:color w:val="auto"/>
          <w:sz w:val="22"/>
          <w:szCs w:val="22"/>
        </w:rPr>
        <w:tab/>
      </w:r>
    </w:p>
    <w:p w14:paraId="79F11F5A" w14:textId="77777777" w:rsidR="00221437" w:rsidRPr="001642C6" w:rsidRDefault="00221437" w:rsidP="00D775A5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1642C6">
        <w:rPr>
          <w:rFonts w:ascii="Arial" w:hAnsi="Arial" w:cs="Arial"/>
          <w:color w:val="auto"/>
          <w:sz w:val="22"/>
          <w:szCs w:val="22"/>
        </w:rPr>
        <w:t>kod</w:t>
      </w:r>
      <w:r w:rsidRPr="001642C6">
        <w:rPr>
          <w:rFonts w:ascii="Arial" w:hAnsi="Arial" w:cs="Arial"/>
          <w:color w:val="auto"/>
          <w:sz w:val="22"/>
          <w:szCs w:val="22"/>
        </w:rPr>
        <w:tab/>
        <w:t>miejscowość</w:t>
      </w:r>
      <w:r w:rsidRPr="001642C6">
        <w:rPr>
          <w:rFonts w:ascii="Arial" w:hAnsi="Arial" w:cs="Arial"/>
          <w:color w:val="auto"/>
          <w:sz w:val="22"/>
          <w:szCs w:val="22"/>
        </w:rPr>
        <w:tab/>
      </w:r>
    </w:p>
    <w:p w14:paraId="324CC48B" w14:textId="77777777" w:rsidR="00221437" w:rsidRPr="001642C6" w:rsidRDefault="00221437" w:rsidP="00D775A5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1642C6">
        <w:rPr>
          <w:rFonts w:ascii="Arial" w:hAnsi="Arial" w:cs="Arial"/>
          <w:color w:val="auto"/>
          <w:sz w:val="22"/>
          <w:szCs w:val="22"/>
        </w:rPr>
        <w:t>powiat</w:t>
      </w:r>
      <w:r w:rsidRPr="001642C6">
        <w:rPr>
          <w:rFonts w:ascii="Arial" w:hAnsi="Arial" w:cs="Arial"/>
          <w:color w:val="auto"/>
          <w:sz w:val="22"/>
          <w:szCs w:val="22"/>
        </w:rPr>
        <w:tab/>
        <w:t>województwo</w:t>
      </w:r>
      <w:r w:rsidRPr="001642C6">
        <w:rPr>
          <w:rFonts w:ascii="Arial" w:hAnsi="Arial" w:cs="Arial"/>
          <w:color w:val="auto"/>
          <w:sz w:val="22"/>
          <w:szCs w:val="22"/>
        </w:rPr>
        <w:tab/>
      </w:r>
    </w:p>
    <w:p w14:paraId="461CE449" w14:textId="77777777" w:rsidR="00221437" w:rsidRPr="001642C6" w:rsidRDefault="00CA5EC7" w:rsidP="00D775A5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1642C6">
        <w:rPr>
          <w:rFonts w:ascii="Arial" w:hAnsi="Arial" w:cs="Arial"/>
          <w:color w:val="auto"/>
          <w:sz w:val="22"/>
          <w:szCs w:val="22"/>
        </w:rPr>
        <w:t>tel.:</w:t>
      </w:r>
      <w:r w:rsidRPr="001642C6">
        <w:rPr>
          <w:rFonts w:ascii="Arial" w:hAnsi="Arial" w:cs="Arial"/>
          <w:color w:val="auto"/>
          <w:sz w:val="22"/>
          <w:szCs w:val="22"/>
        </w:rPr>
        <w:tab/>
      </w:r>
      <w:r w:rsidRPr="001642C6">
        <w:rPr>
          <w:rFonts w:ascii="Arial" w:hAnsi="Arial" w:cs="Arial"/>
          <w:color w:val="auto"/>
          <w:sz w:val="22"/>
          <w:szCs w:val="22"/>
        </w:rPr>
        <w:tab/>
        <w:t>fax:……………………………..… e-mail: ………</w:t>
      </w:r>
      <w:r w:rsidR="005024E1" w:rsidRPr="001642C6">
        <w:rPr>
          <w:rFonts w:ascii="Arial" w:hAnsi="Arial" w:cs="Arial"/>
          <w:color w:val="auto"/>
          <w:sz w:val="22"/>
          <w:szCs w:val="22"/>
        </w:rPr>
        <w:t>………</w:t>
      </w:r>
      <w:r w:rsidRPr="001642C6">
        <w:rPr>
          <w:rFonts w:ascii="Arial" w:hAnsi="Arial" w:cs="Arial"/>
          <w:color w:val="auto"/>
          <w:sz w:val="22"/>
          <w:szCs w:val="22"/>
        </w:rPr>
        <w:t>…………</w:t>
      </w:r>
    </w:p>
    <w:p w14:paraId="5D6E8B8D" w14:textId="77777777" w:rsidR="00221437" w:rsidRPr="001642C6" w:rsidRDefault="007F4E5F" w:rsidP="00D775A5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1642C6">
        <w:rPr>
          <w:rFonts w:ascii="Arial" w:hAnsi="Arial" w:cs="Arial"/>
          <w:color w:val="auto"/>
          <w:sz w:val="22"/>
          <w:szCs w:val="22"/>
        </w:rPr>
        <w:t>NIP</w:t>
      </w:r>
      <w:r w:rsidR="00221437" w:rsidRPr="001642C6">
        <w:rPr>
          <w:rFonts w:ascii="Arial" w:hAnsi="Arial" w:cs="Arial"/>
          <w:color w:val="auto"/>
          <w:sz w:val="22"/>
          <w:szCs w:val="22"/>
        </w:rPr>
        <w:t>:</w:t>
      </w:r>
      <w:r w:rsidR="00221437" w:rsidRPr="001642C6">
        <w:rPr>
          <w:rFonts w:ascii="Arial" w:hAnsi="Arial" w:cs="Arial"/>
          <w:color w:val="auto"/>
          <w:sz w:val="22"/>
          <w:szCs w:val="22"/>
        </w:rPr>
        <w:tab/>
      </w:r>
      <w:r w:rsidR="00221437" w:rsidRPr="001642C6">
        <w:rPr>
          <w:rFonts w:ascii="Arial" w:hAnsi="Arial" w:cs="Arial"/>
          <w:color w:val="auto"/>
          <w:sz w:val="22"/>
          <w:szCs w:val="22"/>
        </w:rPr>
        <w:tab/>
      </w:r>
      <w:r w:rsidRPr="001642C6">
        <w:rPr>
          <w:rFonts w:ascii="Arial" w:hAnsi="Arial" w:cs="Arial"/>
          <w:color w:val="auto"/>
          <w:sz w:val="22"/>
          <w:szCs w:val="22"/>
        </w:rPr>
        <w:t>Bank/Nr konta</w:t>
      </w:r>
      <w:r w:rsidR="00221437" w:rsidRPr="001642C6">
        <w:rPr>
          <w:rFonts w:ascii="Arial" w:hAnsi="Arial" w:cs="Arial"/>
          <w:color w:val="auto"/>
          <w:sz w:val="22"/>
          <w:szCs w:val="22"/>
        </w:rPr>
        <w:t>:</w:t>
      </w:r>
      <w:r w:rsidR="00221437" w:rsidRPr="001642C6">
        <w:rPr>
          <w:rFonts w:ascii="Arial" w:hAnsi="Arial" w:cs="Arial"/>
          <w:color w:val="auto"/>
          <w:sz w:val="22"/>
          <w:szCs w:val="22"/>
        </w:rPr>
        <w:tab/>
      </w:r>
    </w:p>
    <w:p w14:paraId="74EC818D" w14:textId="0E66073B" w:rsidR="00E833BD" w:rsidRPr="001642C6" w:rsidRDefault="00E833BD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1642C6">
        <w:rPr>
          <w:rFonts w:ascii="Arial" w:hAnsi="Arial" w:cs="Arial"/>
          <w:color w:val="auto"/>
          <w:sz w:val="22"/>
          <w:szCs w:val="22"/>
        </w:rPr>
        <w:t>Wykonawca jest przedsiębiorcą z sektora mikro*/małych*/średnich* przedsiębiorstw ustawy z dnia 6 marca 2018 r. Prawo przedsiębiorców (</w:t>
      </w:r>
      <w:proofErr w:type="spellStart"/>
      <w:r w:rsidR="00DD79E9" w:rsidRPr="001642C6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="00DD79E9" w:rsidRPr="001642C6">
        <w:rPr>
          <w:rFonts w:ascii="Arial" w:hAnsi="Arial" w:cs="Arial"/>
          <w:color w:val="auto"/>
          <w:sz w:val="22"/>
          <w:szCs w:val="22"/>
        </w:rPr>
        <w:t xml:space="preserve">. </w:t>
      </w:r>
      <w:r w:rsidRPr="001642C6">
        <w:rPr>
          <w:rFonts w:ascii="Arial" w:hAnsi="Arial" w:cs="Arial"/>
          <w:color w:val="auto"/>
          <w:sz w:val="22"/>
          <w:szCs w:val="22"/>
        </w:rPr>
        <w:t>Dz.U.</w:t>
      </w:r>
      <w:r w:rsidR="00043977" w:rsidRPr="001642C6">
        <w:rPr>
          <w:rFonts w:ascii="Arial" w:hAnsi="Arial" w:cs="Arial"/>
          <w:color w:val="auto"/>
          <w:sz w:val="22"/>
          <w:szCs w:val="22"/>
        </w:rPr>
        <w:t xml:space="preserve"> z </w:t>
      </w:r>
      <w:r w:rsidRPr="001642C6">
        <w:rPr>
          <w:rFonts w:ascii="Arial" w:hAnsi="Arial" w:cs="Arial"/>
          <w:color w:val="auto"/>
          <w:sz w:val="22"/>
          <w:szCs w:val="22"/>
        </w:rPr>
        <w:t>202</w:t>
      </w:r>
      <w:r w:rsidR="001F7DDC" w:rsidRPr="001642C6">
        <w:rPr>
          <w:rFonts w:ascii="Arial" w:hAnsi="Arial" w:cs="Arial"/>
          <w:color w:val="auto"/>
          <w:sz w:val="22"/>
          <w:szCs w:val="22"/>
        </w:rPr>
        <w:t>5</w:t>
      </w:r>
      <w:r w:rsidR="00043977" w:rsidRPr="001642C6">
        <w:rPr>
          <w:rFonts w:ascii="Arial" w:hAnsi="Arial" w:cs="Arial"/>
          <w:color w:val="auto"/>
          <w:sz w:val="22"/>
          <w:szCs w:val="22"/>
        </w:rPr>
        <w:t xml:space="preserve"> </w:t>
      </w:r>
      <w:r w:rsidR="00DD79E9" w:rsidRPr="001642C6">
        <w:rPr>
          <w:rFonts w:ascii="Arial" w:hAnsi="Arial" w:cs="Arial"/>
          <w:color w:val="auto"/>
          <w:sz w:val="22"/>
          <w:szCs w:val="22"/>
        </w:rPr>
        <w:t xml:space="preserve">r., </w:t>
      </w:r>
      <w:r w:rsidR="00043977" w:rsidRPr="001642C6">
        <w:rPr>
          <w:rFonts w:ascii="Arial" w:hAnsi="Arial" w:cs="Arial"/>
          <w:color w:val="auto"/>
          <w:sz w:val="22"/>
          <w:szCs w:val="22"/>
        </w:rPr>
        <w:t xml:space="preserve">poz. </w:t>
      </w:r>
      <w:r w:rsidR="001F7DDC" w:rsidRPr="001642C6">
        <w:rPr>
          <w:rFonts w:ascii="Arial" w:hAnsi="Arial" w:cs="Arial"/>
          <w:color w:val="auto"/>
          <w:sz w:val="22"/>
          <w:szCs w:val="22"/>
        </w:rPr>
        <w:t>1480</w:t>
      </w:r>
      <w:r w:rsidR="00043977" w:rsidRPr="001642C6">
        <w:rPr>
          <w:rFonts w:ascii="Arial" w:hAnsi="Arial" w:cs="Arial"/>
          <w:color w:val="auto"/>
          <w:sz w:val="22"/>
          <w:szCs w:val="22"/>
        </w:rPr>
        <w:t xml:space="preserve"> z późn. zm</w:t>
      </w:r>
      <w:r w:rsidRPr="001642C6">
        <w:rPr>
          <w:rFonts w:ascii="Arial" w:hAnsi="Arial" w:cs="Arial"/>
          <w:color w:val="auto"/>
          <w:sz w:val="22"/>
          <w:szCs w:val="22"/>
        </w:rPr>
        <w:t>.)</w:t>
      </w:r>
    </w:p>
    <w:p w14:paraId="3032FC8E" w14:textId="77777777" w:rsidR="005024E1" w:rsidRPr="001642C6" w:rsidRDefault="005024E1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1642C6">
        <w:rPr>
          <w:rFonts w:ascii="Arial" w:hAnsi="Arial" w:cs="Arial"/>
          <w:color w:val="auto"/>
          <w:sz w:val="22"/>
          <w:szCs w:val="22"/>
        </w:rPr>
        <w:t>Numer bankowego rachunku rozliczeniowego, w ramach którego istnieje możliwość dokonania zapłaty mechanizmem podzie</w:t>
      </w:r>
      <w:r w:rsidR="00172B2C" w:rsidRPr="001642C6">
        <w:rPr>
          <w:rFonts w:ascii="Arial" w:hAnsi="Arial" w:cs="Arial"/>
          <w:color w:val="auto"/>
          <w:sz w:val="22"/>
          <w:szCs w:val="22"/>
        </w:rPr>
        <w:t>lonej płatności: …………………………..</w:t>
      </w:r>
      <w:r w:rsidRPr="001642C6">
        <w:rPr>
          <w:rFonts w:ascii="Arial" w:hAnsi="Arial" w:cs="Arial"/>
          <w:color w:val="auto"/>
          <w:sz w:val="22"/>
          <w:szCs w:val="22"/>
        </w:rPr>
        <w:t>……………………………</w:t>
      </w:r>
    </w:p>
    <w:p w14:paraId="2F0F90A7" w14:textId="77777777" w:rsidR="00221437" w:rsidRPr="001642C6" w:rsidRDefault="00221437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1642C6">
        <w:rPr>
          <w:rFonts w:ascii="Arial" w:hAnsi="Arial" w:cs="Arial"/>
          <w:color w:val="auto"/>
          <w:sz w:val="22"/>
          <w:szCs w:val="22"/>
        </w:rPr>
        <w:t>Do kontaktów z Zamawiającym w czasie trwania postępowania o udzielenie zamówienia wyznaczamy</w:t>
      </w:r>
    </w:p>
    <w:p w14:paraId="032D31EF" w14:textId="77777777" w:rsidR="00221437" w:rsidRPr="001642C6" w:rsidRDefault="00221437" w:rsidP="00D775A5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1642C6">
        <w:rPr>
          <w:rFonts w:ascii="Arial" w:hAnsi="Arial" w:cs="Arial"/>
          <w:color w:val="auto"/>
          <w:sz w:val="22"/>
          <w:szCs w:val="22"/>
        </w:rPr>
        <w:t>(imię i nazwisko)</w:t>
      </w:r>
      <w:r w:rsidRPr="001642C6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1642C6">
        <w:rPr>
          <w:rFonts w:ascii="Arial" w:hAnsi="Arial" w:cs="Arial"/>
          <w:color w:val="auto"/>
          <w:sz w:val="22"/>
          <w:szCs w:val="22"/>
        </w:rPr>
        <w:t>tel</w:t>
      </w:r>
      <w:proofErr w:type="spellEnd"/>
      <w:r w:rsidRPr="001642C6">
        <w:rPr>
          <w:rFonts w:ascii="Arial" w:hAnsi="Arial" w:cs="Arial"/>
          <w:color w:val="auto"/>
          <w:sz w:val="22"/>
          <w:szCs w:val="22"/>
        </w:rPr>
        <w:tab/>
        <w:t>e-mail</w:t>
      </w:r>
      <w:r w:rsidRPr="001642C6">
        <w:rPr>
          <w:rFonts w:ascii="Arial" w:hAnsi="Arial" w:cs="Arial"/>
          <w:color w:val="auto"/>
          <w:sz w:val="22"/>
          <w:szCs w:val="22"/>
        </w:rPr>
        <w:tab/>
      </w:r>
    </w:p>
    <w:p w14:paraId="77E15A70" w14:textId="77777777" w:rsidR="00C56081" w:rsidRPr="001642C6" w:rsidRDefault="00C56081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1642C6">
        <w:rPr>
          <w:rFonts w:ascii="Arial" w:hAnsi="Arial" w:cs="Arial"/>
          <w:color w:val="auto"/>
          <w:sz w:val="22"/>
          <w:szCs w:val="22"/>
        </w:rPr>
        <w:t>Osoba (osoby) uprawniona do podpisania umowy:..…………………</w:t>
      </w:r>
      <w:r w:rsidR="00172B2C" w:rsidRPr="001642C6">
        <w:rPr>
          <w:rFonts w:ascii="Arial" w:hAnsi="Arial" w:cs="Arial"/>
          <w:color w:val="auto"/>
          <w:sz w:val="22"/>
          <w:szCs w:val="22"/>
        </w:rPr>
        <w:t>..</w:t>
      </w:r>
      <w:r w:rsidR="00C5050A" w:rsidRPr="001642C6">
        <w:rPr>
          <w:rFonts w:ascii="Arial" w:hAnsi="Arial" w:cs="Arial"/>
          <w:color w:val="auto"/>
          <w:sz w:val="22"/>
          <w:szCs w:val="22"/>
        </w:rPr>
        <w:t>……………………….………</w:t>
      </w:r>
      <w:r w:rsidRPr="001642C6">
        <w:rPr>
          <w:rFonts w:ascii="Arial" w:hAnsi="Arial" w:cs="Arial"/>
          <w:color w:val="auto"/>
          <w:sz w:val="22"/>
          <w:szCs w:val="22"/>
        </w:rPr>
        <w:t>,</w:t>
      </w:r>
    </w:p>
    <w:p w14:paraId="1B5778DF" w14:textId="77777777" w:rsidR="00221437" w:rsidRPr="001642C6" w:rsidRDefault="00221437" w:rsidP="00D775A5">
      <w:pPr>
        <w:spacing w:after="120" w:line="300" w:lineRule="auto"/>
        <w:jc w:val="center"/>
        <w:rPr>
          <w:rFonts w:ascii="Arial" w:hAnsi="Arial" w:cs="Arial"/>
          <w:b/>
          <w:sz w:val="32"/>
          <w:szCs w:val="22"/>
        </w:rPr>
      </w:pPr>
      <w:r w:rsidRPr="001642C6">
        <w:rPr>
          <w:rFonts w:ascii="Arial" w:hAnsi="Arial" w:cs="Arial"/>
          <w:b/>
          <w:sz w:val="32"/>
          <w:szCs w:val="22"/>
        </w:rPr>
        <w:t>O F E R T A</w:t>
      </w:r>
    </w:p>
    <w:p w14:paraId="05C4C913" w14:textId="5F1CF997" w:rsidR="00172B2C" w:rsidRPr="001642C6" w:rsidRDefault="00172B2C" w:rsidP="00D775A5">
      <w:pPr>
        <w:spacing w:after="120" w:line="300" w:lineRule="auto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Niniejszym składam</w:t>
      </w:r>
      <w:r w:rsidR="00785C64" w:rsidRPr="001642C6">
        <w:rPr>
          <w:rFonts w:ascii="Arial" w:hAnsi="Arial" w:cs="Arial"/>
          <w:sz w:val="22"/>
          <w:szCs w:val="22"/>
        </w:rPr>
        <w:t xml:space="preserve"> </w:t>
      </w:r>
      <w:r w:rsidRPr="001642C6">
        <w:rPr>
          <w:rFonts w:ascii="Arial" w:hAnsi="Arial" w:cs="Arial"/>
          <w:sz w:val="22"/>
          <w:szCs w:val="22"/>
        </w:rPr>
        <w:t xml:space="preserve">ofertę </w:t>
      </w:r>
      <w:r w:rsidR="00FD2DE3" w:rsidRPr="001642C6">
        <w:rPr>
          <w:rFonts w:ascii="Arial" w:hAnsi="Arial" w:cs="Arial"/>
          <w:sz w:val="22"/>
          <w:szCs w:val="22"/>
        </w:rPr>
        <w:t>w postępowaniu o udzielenie zamówienia publicznego na zadanie pn</w:t>
      </w:r>
      <w:r w:rsidRPr="001642C6">
        <w:rPr>
          <w:rFonts w:ascii="Arial" w:hAnsi="Arial" w:cs="Arial"/>
          <w:sz w:val="22"/>
          <w:szCs w:val="22"/>
        </w:rPr>
        <w:t xml:space="preserve">. </w:t>
      </w:r>
    </w:p>
    <w:p w14:paraId="69628B02" w14:textId="77777777" w:rsidR="00891B39" w:rsidRPr="001642C6" w:rsidRDefault="00891B39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after="120" w:line="300" w:lineRule="auto"/>
        <w:jc w:val="center"/>
        <w:rPr>
          <w:rFonts w:ascii="Arial" w:hAnsi="Arial" w:cs="Arial"/>
          <w:b/>
          <w:bCs/>
          <w:sz w:val="12"/>
          <w:szCs w:val="22"/>
        </w:rPr>
      </w:pPr>
    </w:p>
    <w:p w14:paraId="188B2655" w14:textId="229AFA85" w:rsidR="001A42DD" w:rsidRPr="001642C6" w:rsidRDefault="00014FC0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after="120" w:line="300" w:lineRule="auto"/>
        <w:jc w:val="center"/>
        <w:rPr>
          <w:rFonts w:ascii="Arial" w:hAnsi="Arial" w:cs="Arial"/>
          <w:b/>
          <w:bCs/>
          <w:iCs/>
          <w:sz w:val="28"/>
          <w:szCs w:val="22"/>
        </w:rPr>
      </w:pPr>
      <w:r w:rsidRPr="001642C6">
        <w:rPr>
          <w:rFonts w:ascii="Arial" w:hAnsi="Arial" w:cs="Arial"/>
          <w:b/>
          <w:bCs/>
          <w:iCs/>
          <w:sz w:val="28"/>
          <w:szCs w:val="22"/>
        </w:rPr>
        <w:t xml:space="preserve">Wykonanie </w:t>
      </w:r>
      <w:r w:rsidR="00785C64" w:rsidRPr="001642C6">
        <w:rPr>
          <w:rFonts w:ascii="Arial" w:hAnsi="Arial" w:cs="Arial"/>
          <w:b/>
          <w:bCs/>
          <w:iCs/>
          <w:sz w:val="28"/>
          <w:szCs w:val="22"/>
        </w:rPr>
        <w:t>instalacji fotowoltaicznej na terenie kompleksu rekreacyjno-sportowego w Ustroniu przy ul. Sportowej w ramach zadania inwestycyjnego pn.: „Budowa odnawialnych źródeł energii w mieście Ustroń</w:t>
      </w:r>
      <w:r w:rsidRPr="001642C6">
        <w:rPr>
          <w:rFonts w:ascii="Arial" w:hAnsi="Arial" w:cs="Arial"/>
          <w:b/>
          <w:bCs/>
          <w:iCs/>
          <w:sz w:val="28"/>
          <w:szCs w:val="22"/>
        </w:rPr>
        <w:t>”</w:t>
      </w:r>
    </w:p>
    <w:p w14:paraId="202343A1" w14:textId="77777777" w:rsidR="007E6035" w:rsidRPr="001642C6" w:rsidRDefault="007E6035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line="300" w:lineRule="auto"/>
        <w:jc w:val="center"/>
        <w:rPr>
          <w:rFonts w:ascii="Arial" w:hAnsi="Arial" w:cs="Arial"/>
          <w:b/>
          <w:bCs/>
          <w:iCs/>
          <w:sz w:val="2"/>
          <w:szCs w:val="2"/>
        </w:rPr>
      </w:pPr>
    </w:p>
    <w:p w14:paraId="2D4A3943" w14:textId="77777777" w:rsidR="00172B2C" w:rsidRPr="001642C6" w:rsidRDefault="00172B2C" w:rsidP="00D775A5">
      <w:pPr>
        <w:spacing w:after="120" w:line="300" w:lineRule="auto"/>
        <w:jc w:val="center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zgodnie z wymogami określonymi w Specyfikacji warunków zamówienia i projekcie umowy.</w:t>
      </w:r>
    </w:p>
    <w:p w14:paraId="13838387" w14:textId="11869AA0" w:rsidR="00C56081" w:rsidRPr="001642C6" w:rsidRDefault="00172B2C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Oferuję/</w:t>
      </w:r>
      <w:proofErr w:type="spellStart"/>
      <w:r w:rsidRPr="001642C6">
        <w:rPr>
          <w:rFonts w:ascii="Arial" w:hAnsi="Arial" w:cs="Arial"/>
          <w:sz w:val="22"/>
          <w:szCs w:val="22"/>
        </w:rPr>
        <w:t>emy</w:t>
      </w:r>
      <w:proofErr w:type="spellEnd"/>
      <w:r w:rsidRPr="001642C6">
        <w:rPr>
          <w:rFonts w:ascii="Arial" w:hAnsi="Arial" w:cs="Arial"/>
          <w:sz w:val="22"/>
          <w:szCs w:val="22"/>
        </w:rPr>
        <w:t xml:space="preserve"> </w:t>
      </w:r>
      <w:r w:rsidR="00014FC0" w:rsidRPr="001642C6">
        <w:rPr>
          <w:rFonts w:ascii="Arial" w:hAnsi="Arial" w:cs="Arial"/>
          <w:sz w:val="22"/>
          <w:szCs w:val="22"/>
        </w:rPr>
        <w:t>wykonanie przedmiotu zamówienia zgodnie z wymaganiami określonymi w SWZ, obliczone na podstawie zakładanego zakresu rzeczowego za wynagrodzeniem ryczałtowym, które nie przekroczy kwoty wykonania zamówienia</w:t>
      </w:r>
      <w:r w:rsidR="00333890" w:rsidRPr="001642C6">
        <w:rPr>
          <w:rFonts w:ascii="Arial" w:hAnsi="Arial" w:cs="Arial"/>
          <w:sz w:val="22"/>
          <w:szCs w:val="22"/>
        </w:rPr>
        <w:t>:</w:t>
      </w:r>
    </w:p>
    <w:p w14:paraId="1292BD9E" w14:textId="2FC40E34" w:rsidR="00C56081" w:rsidRPr="001642C6" w:rsidRDefault="001C3032" w:rsidP="004D7D02">
      <w:pPr>
        <w:pStyle w:val="Default"/>
        <w:spacing w:before="240" w:line="300" w:lineRule="auto"/>
        <w:ind w:left="567"/>
        <w:rPr>
          <w:rFonts w:ascii="Arial" w:hAnsi="Arial" w:cs="Arial"/>
          <w:i/>
          <w:iCs/>
          <w:color w:val="auto"/>
          <w:sz w:val="18"/>
          <w:szCs w:val="18"/>
        </w:rPr>
      </w:pPr>
      <w:r w:rsidRPr="001642C6">
        <w:rPr>
          <w:rFonts w:ascii="Arial" w:hAnsi="Arial" w:cs="Arial"/>
          <w:color w:val="auto"/>
          <w:sz w:val="22"/>
          <w:szCs w:val="22"/>
        </w:rPr>
        <w:tab/>
      </w:r>
      <w:r w:rsidR="00C56081" w:rsidRPr="001642C6">
        <w:rPr>
          <w:rFonts w:ascii="Arial" w:hAnsi="Arial" w:cs="Arial"/>
          <w:color w:val="auto"/>
          <w:sz w:val="22"/>
          <w:szCs w:val="22"/>
        </w:rPr>
        <w:t>Brutto</w:t>
      </w:r>
      <w:r w:rsidR="00C56081" w:rsidRPr="001642C6">
        <w:rPr>
          <w:rFonts w:ascii="Arial" w:hAnsi="Arial" w:cs="Arial"/>
          <w:color w:val="auto"/>
          <w:sz w:val="22"/>
          <w:szCs w:val="22"/>
        </w:rPr>
        <w:tab/>
        <w:t>………………………………… zł</w:t>
      </w:r>
      <w:r w:rsidR="00C56081" w:rsidRPr="001642C6">
        <w:rPr>
          <w:rFonts w:ascii="Arial" w:hAnsi="Arial" w:cs="Arial"/>
          <w:color w:val="auto"/>
          <w:sz w:val="22"/>
          <w:szCs w:val="22"/>
        </w:rPr>
        <w:br/>
        <w:t>słownie złotych: ……………..………………………………………………………</w:t>
      </w:r>
      <w:r w:rsidR="00C5050A" w:rsidRPr="001642C6">
        <w:rPr>
          <w:rFonts w:ascii="Arial" w:hAnsi="Arial" w:cs="Arial"/>
          <w:color w:val="auto"/>
          <w:sz w:val="22"/>
          <w:szCs w:val="22"/>
        </w:rPr>
        <w:t>…………………</w:t>
      </w:r>
      <w:r w:rsidR="00C56081" w:rsidRPr="001642C6">
        <w:rPr>
          <w:rFonts w:ascii="Arial" w:hAnsi="Arial" w:cs="Arial"/>
          <w:color w:val="auto"/>
          <w:sz w:val="22"/>
          <w:szCs w:val="22"/>
        </w:rPr>
        <w:br/>
      </w:r>
      <w:r w:rsidR="00172B2C" w:rsidRPr="001642C6">
        <w:rPr>
          <w:rFonts w:ascii="Arial" w:hAnsi="Arial" w:cs="Arial"/>
          <w:i/>
          <w:iCs/>
          <w:color w:val="auto"/>
          <w:sz w:val="18"/>
          <w:szCs w:val="18"/>
        </w:rPr>
        <w:t>(na powyższą kwotę składa się cena netto + należny podatek VAT)</w:t>
      </w:r>
    </w:p>
    <w:p w14:paraId="22811BA2" w14:textId="7AA89896" w:rsidR="00497861" w:rsidRPr="001642C6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b/>
          <w:sz w:val="22"/>
          <w:szCs w:val="22"/>
        </w:rPr>
        <w:lastRenderedPageBreak/>
        <w:t xml:space="preserve">Termin realizacji zamówienia: </w:t>
      </w:r>
      <w:r w:rsidR="001C3032" w:rsidRPr="001642C6">
        <w:rPr>
          <w:rFonts w:ascii="Arial" w:hAnsi="Arial" w:cs="Arial"/>
          <w:b/>
          <w:sz w:val="22"/>
          <w:szCs w:val="22"/>
        </w:rPr>
        <w:t xml:space="preserve">do </w:t>
      </w:r>
      <w:r w:rsidR="00583305" w:rsidRPr="001642C6">
        <w:rPr>
          <w:rFonts w:ascii="Arial" w:hAnsi="Arial" w:cs="Arial"/>
          <w:b/>
          <w:sz w:val="22"/>
          <w:szCs w:val="22"/>
        </w:rPr>
        <w:t>7</w:t>
      </w:r>
      <w:r w:rsidR="004D7D02" w:rsidRPr="001642C6">
        <w:rPr>
          <w:rFonts w:ascii="Arial" w:hAnsi="Arial" w:cs="Arial"/>
          <w:b/>
          <w:sz w:val="22"/>
          <w:szCs w:val="22"/>
        </w:rPr>
        <w:t xml:space="preserve"> miesięcy od dnia zawarcia umowy</w:t>
      </w:r>
      <w:r w:rsidR="001C3032" w:rsidRPr="001642C6">
        <w:rPr>
          <w:rFonts w:ascii="Arial" w:hAnsi="Arial" w:cs="Arial"/>
          <w:b/>
          <w:sz w:val="22"/>
          <w:szCs w:val="22"/>
        </w:rPr>
        <w:t>.</w:t>
      </w:r>
    </w:p>
    <w:p w14:paraId="477EE3E6" w14:textId="77777777" w:rsidR="004D7D02" w:rsidRPr="001642C6" w:rsidRDefault="004D7D02" w:rsidP="004D7D02">
      <w:pPr>
        <w:pStyle w:val="Tekstpodstawowy24"/>
        <w:widowControl/>
        <w:numPr>
          <w:ilvl w:val="0"/>
          <w:numId w:val="5"/>
        </w:numPr>
        <w:autoSpaceDN/>
        <w:spacing w:after="60" w:line="300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Oferuję okres gwarancji i rękojmi za wady na przedmiot zamówienia:</w:t>
      </w:r>
    </w:p>
    <w:p w14:paraId="69F9C851" w14:textId="2533F644" w:rsidR="004D7D02" w:rsidRPr="001642C6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-</w:t>
      </w:r>
      <w:r w:rsidRPr="001642C6">
        <w:rPr>
          <w:rFonts w:ascii="Arial" w:hAnsi="Arial" w:cs="Arial"/>
          <w:sz w:val="22"/>
          <w:szCs w:val="22"/>
        </w:rPr>
        <w:tab/>
        <w:t>3 lata*, od dnia podpisania protokołu końcowego odbioru</w:t>
      </w:r>
    </w:p>
    <w:p w14:paraId="2E86BC7E" w14:textId="6BB1F5EA" w:rsidR="004D7D02" w:rsidRPr="001642C6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-</w:t>
      </w:r>
      <w:r w:rsidRPr="001642C6">
        <w:rPr>
          <w:rFonts w:ascii="Arial" w:hAnsi="Arial" w:cs="Arial"/>
          <w:sz w:val="22"/>
          <w:szCs w:val="22"/>
        </w:rPr>
        <w:tab/>
        <w:t>4 lata*, od dnia podpisania protokołu końcowego odbioru</w:t>
      </w:r>
    </w:p>
    <w:p w14:paraId="01FA0B4A" w14:textId="17821E75" w:rsidR="004D7D02" w:rsidRPr="001642C6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-</w:t>
      </w:r>
      <w:r w:rsidRPr="001642C6">
        <w:rPr>
          <w:rFonts w:ascii="Arial" w:hAnsi="Arial" w:cs="Arial"/>
          <w:sz w:val="22"/>
          <w:szCs w:val="22"/>
        </w:rPr>
        <w:tab/>
        <w:t>5 lat*, od dnia podpisania protokołu końcowego odbioru</w:t>
      </w:r>
    </w:p>
    <w:p w14:paraId="708FBD5E" w14:textId="636E9B5D" w:rsidR="004D7D02" w:rsidRPr="001642C6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-</w:t>
      </w:r>
      <w:r w:rsidRPr="001642C6">
        <w:rPr>
          <w:rFonts w:ascii="Arial" w:hAnsi="Arial" w:cs="Arial"/>
          <w:sz w:val="22"/>
          <w:szCs w:val="22"/>
        </w:rPr>
        <w:tab/>
        <w:t>6 lat*, od dnia podpisania protokołu końcowego odbioru</w:t>
      </w:r>
    </w:p>
    <w:p w14:paraId="5560B4CA" w14:textId="1794E906" w:rsidR="004D7D02" w:rsidRPr="001642C6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-</w:t>
      </w:r>
      <w:r w:rsidRPr="001642C6">
        <w:rPr>
          <w:rFonts w:ascii="Arial" w:hAnsi="Arial" w:cs="Arial"/>
          <w:sz w:val="22"/>
          <w:szCs w:val="22"/>
        </w:rPr>
        <w:tab/>
        <w:t>7 lat*, od dnia podpisania protokołu końcowego odbioru</w:t>
      </w:r>
    </w:p>
    <w:p w14:paraId="7A047AAD" w14:textId="77777777" w:rsidR="004D7D02" w:rsidRPr="001642C6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1642C6">
        <w:rPr>
          <w:rFonts w:ascii="Arial" w:hAnsi="Arial" w:cs="Arial"/>
          <w:b/>
          <w:bCs/>
          <w:sz w:val="22"/>
          <w:szCs w:val="22"/>
        </w:rPr>
        <w:t>* Właściwą pozycję z oferowanym okresem gwarancji na przedmiot zamówienia należy podkreślić lub zakreślić bez jej modyfikacji natomiast pozostałe niewłaściwe pozycje należy przekreślić.</w:t>
      </w:r>
    </w:p>
    <w:p w14:paraId="03AFAD09" w14:textId="77777777" w:rsidR="00D619B6" w:rsidRPr="001642C6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1642C6">
        <w:rPr>
          <w:rFonts w:ascii="Arial" w:hAnsi="Arial" w:cs="Arial"/>
          <w:b/>
          <w:sz w:val="22"/>
          <w:szCs w:val="22"/>
        </w:rPr>
        <w:t xml:space="preserve">Warunki płatności: </w:t>
      </w:r>
      <w:r w:rsidRPr="001642C6">
        <w:rPr>
          <w:rFonts w:ascii="Arial" w:hAnsi="Arial" w:cs="Arial"/>
          <w:sz w:val="22"/>
          <w:szCs w:val="22"/>
        </w:rPr>
        <w:t>zgodnie z wzorem umowy</w:t>
      </w:r>
      <w:r w:rsidRPr="001642C6">
        <w:rPr>
          <w:rFonts w:ascii="Arial" w:hAnsi="Arial" w:cs="Arial"/>
          <w:b/>
          <w:sz w:val="22"/>
          <w:szCs w:val="22"/>
        </w:rPr>
        <w:t xml:space="preserve">. </w:t>
      </w:r>
    </w:p>
    <w:p w14:paraId="3244EC5B" w14:textId="77777777" w:rsidR="00D619B6" w:rsidRPr="001642C6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1642C6">
        <w:rPr>
          <w:rFonts w:ascii="Arial" w:hAnsi="Arial" w:cs="Arial"/>
          <w:b/>
          <w:sz w:val="22"/>
          <w:szCs w:val="22"/>
        </w:rPr>
        <w:t>Niniejszym oświadczam</w:t>
      </w:r>
      <w:r w:rsidR="009271A3" w:rsidRPr="001642C6">
        <w:rPr>
          <w:rFonts w:ascii="Arial" w:hAnsi="Arial" w:cs="Arial"/>
          <w:b/>
          <w:sz w:val="22"/>
          <w:szCs w:val="22"/>
        </w:rPr>
        <w:t>/</w:t>
      </w:r>
      <w:r w:rsidRPr="001642C6">
        <w:rPr>
          <w:rFonts w:ascii="Arial" w:hAnsi="Arial" w:cs="Arial"/>
          <w:b/>
          <w:sz w:val="22"/>
          <w:szCs w:val="22"/>
        </w:rPr>
        <w:t xml:space="preserve">y, że: </w:t>
      </w:r>
    </w:p>
    <w:p w14:paraId="6551858C" w14:textId="77777777" w:rsidR="004D7D02" w:rsidRPr="001642C6" w:rsidRDefault="004D7D02" w:rsidP="004D7D02">
      <w:pPr>
        <w:pStyle w:val="Akapitzlist"/>
        <w:numPr>
          <w:ilvl w:val="0"/>
          <w:numId w:val="6"/>
        </w:numPr>
        <w:suppressAutoHyphens/>
        <w:spacing w:before="120" w:line="300" w:lineRule="auto"/>
        <w:contextualSpacing w:val="0"/>
        <w:rPr>
          <w:rFonts w:ascii="Arial" w:hAnsi="Arial" w:cs="Arial"/>
          <w:vanish/>
          <w:sz w:val="22"/>
          <w:szCs w:val="22"/>
        </w:rPr>
      </w:pPr>
    </w:p>
    <w:p w14:paraId="6249C772" w14:textId="437E74BE" w:rsidR="00D619B6" w:rsidRPr="001642C6" w:rsidRDefault="00D619B6" w:rsidP="004D7D02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zapoznaliśmy się z warunkami zamówienia i przyjmujemy je bez zastrzeżeń;</w:t>
      </w:r>
    </w:p>
    <w:p w14:paraId="4375433F" w14:textId="2B781D58" w:rsidR="00D619B6" w:rsidRPr="001642C6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 xml:space="preserve">zapoznaliśmy się z </w:t>
      </w:r>
      <w:r w:rsidR="004E08DA" w:rsidRPr="001642C6">
        <w:rPr>
          <w:rFonts w:ascii="Arial" w:hAnsi="Arial" w:cs="Arial"/>
          <w:sz w:val="22"/>
          <w:szCs w:val="22"/>
        </w:rPr>
        <w:t xml:space="preserve">projektowanymi </w:t>
      </w:r>
      <w:r w:rsidRPr="001642C6">
        <w:rPr>
          <w:rFonts w:ascii="Arial" w:hAnsi="Arial" w:cs="Arial"/>
          <w:sz w:val="22"/>
          <w:szCs w:val="22"/>
        </w:rPr>
        <w:t xml:space="preserve">postanowieniami </w:t>
      </w:r>
      <w:r w:rsidR="004E08DA" w:rsidRPr="001642C6">
        <w:rPr>
          <w:rFonts w:ascii="Arial" w:hAnsi="Arial" w:cs="Arial"/>
          <w:sz w:val="22"/>
          <w:szCs w:val="22"/>
        </w:rPr>
        <w:t xml:space="preserve">umownymi </w:t>
      </w:r>
      <w:r w:rsidRPr="001642C6">
        <w:rPr>
          <w:rFonts w:ascii="Arial" w:hAnsi="Arial" w:cs="Arial"/>
          <w:sz w:val="22"/>
          <w:szCs w:val="22"/>
        </w:rPr>
        <w:t>załączon</w:t>
      </w:r>
      <w:r w:rsidR="004E08DA" w:rsidRPr="001642C6">
        <w:rPr>
          <w:rFonts w:ascii="Arial" w:hAnsi="Arial" w:cs="Arial"/>
          <w:sz w:val="22"/>
          <w:szCs w:val="22"/>
        </w:rPr>
        <w:t>ymi</w:t>
      </w:r>
      <w:r w:rsidRPr="001642C6">
        <w:rPr>
          <w:rFonts w:ascii="Arial" w:hAnsi="Arial" w:cs="Arial"/>
          <w:sz w:val="22"/>
          <w:szCs w:val="22"/>
        </w:rPr>
        <w:t xml:space="preserve"> do SWZ</w:t>
      </w:r>
      <w:r w:rsidR="004E08DA" w:rsidRPr="001642C6">
        <w:rPr>
          <w:rFonts w:ascii="Arial" w:hAnsi="Arial" w:cs="Arial"/>
          <w:sz w:val="22"/>
          <w:szCs w:val="22"/>
        </w:rPr>
        <w:t xml:space="preserve">, akceptujemy </w:t>
      </w:r>
      <w:r w:rsidRPr="001642C6">
        <w:rPr>
          <w:rFonts w:ascii="Arial" w:hAnsi="Arial" w:cs="Arial"/>
          <w:sz w:val="22"/>
          <w:szCs w:val="22"/>
        </w:rPr>
        <w:t xml:space="preserve">i przyjmujemy </w:t>
      </w:r>
      <w:r w:rsidR="004E08DA" w:rsidRPr="001642C6">
        <w:rPr>
          <w:rFonts w:ascii="Arial" w:hAnsi="Arial" w:cs="Arial"/>
          <w:sz w:val="22"/>
          <w:szCs w:val="22"/>
        </w:rPr>
        <w:t>je</w:t>
      </w:r>
      <w:r w:rsidRPr="001642C6">
        <w:rPr>
          <w:rFonts w:ascii="Arial" w:hAnsi="Arial" w:cs="Arial"/>
          <w:sz w:val="22"/>
          <w:szCs w:val="22"/>
        </w:rPr>
        <w:t xml:space="preserve"> bez zastrzeżeń;</w:t>
      </w:r>
    </w:p>
    <w:p w14:paraId="04A191C5" w14:textId="77777777" w:rsidR="00EF29F7" w:rsidRPr="001642C6" w:rsidRDefault="00EF29F7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w przypadku udzielenia zamówienia zobowiązuję się do zawarcia umowy w miejscu i w terminie wskazanym przez Zamawiającego;</w:t>
      </w:r>
    </w:p>
    <w:p w14:paraId="4561E9CA" w14:textId="77777777" w:rsidR="009E4643" w:rsidRPr="001642C6" w:rsidRDefault="009E4643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zapoznaliśmy się z klauzulą informacyjną o przetwarzaniu danych osobowych zawartą w pkt. 2</w:t>
      </w:r>
      <w:r w:rsidR="00666C61" w:rsidRPr="001642C6">
        <w:rPr>
          <w:rFonts w:ascii="Arial" w:hAnsi="Arial" w:cs="Arial"/>
          <w:sz w:val="22"/>
          <w:szCs w:val="22"/>
        </w:rPr>
        <w:t>3</w:t>
      </w:r>
      <w:r w:rsidRPr="001642C6">
        <w:rPr>
          <w:rFonts w:ascii="Arial" w:hAnsi="Arial" w:cs="Arial"/>
          <w:sz w:val="22"/>
          <w:szCs w:val="22"/>
        </w:rPr>
        <w:t xml:space="preserve"> SWZ;</w:t>
      </w:r>
    </w:p>
    <w:p w14:paraId="5852BF33" w14:textId="77777777" w:rsidR="00D619B6" w:rsidRPr="001642C6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przedmiot oferty jest zgodny z przedmiotem zamówienia;</w:t>
      </w:r>
    </w:p>
    <w:p w14:paraId="797DF90A" w14:textId="1B539DF2" w:rsidR="00D619B6" w:rsidRPr="001642C6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 xml:space="preserve">jesteśmy związani niniejszą ofertą przez </w:t>
      </w:r>
      <w:r w:rsidR="004E08DA" w:rsidRPr="001642C6">
        <w:rPr>
          <w:rFonts w:ascii="Arial" w:hAnsi="Arial" w:cs="Arial"/>
          <w:sz w:val="22"/>
          <w:szCs w:val="22"/>
        </w:rPr>
        <w:t>wskazany w SWZ</w:t>
      </w:r>
      <w:r w:rsidR="004D7D02" w:rsidRPr="001642C6">
        <w:rPr>
          <w:rFonts w:ascii="Arial" w:hAnsi="Arial" w:cs="Arial"/>
          <w:sz w:val="22"/>
          <w:szCs w:val="22"/>
        </w:rPr>
        <w:t>.</w:t>
      </w:r>
    </w:p>
    <w:p w14:paraId="70C7FBF3" w14:textId="77777777" w:rsidR="004E08DA" w:rsidRPr="001642C6" w:rsidRDefault="004635D6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 xml:space="preserve">Zamawiający ma możliwość uzyskania dostępu do oświadczeń i dokumentów, o których mowa w art. 25 ust. 1 pkt 1 i 3 ustawy Pzp. Dokumenty te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……………………..…….………. </w:t>
      </w:r>
      <w:r w:rsidRPr="001642C6">
        <w:rPr>
          <w:rFonts w:ascii="Arial" w:hAnsi="Arial" w:cs="Arial"/>
          <w:i/>
          <w:sz w:val="22"/>
          <w:szCs w:val="22"/>
        </w:rPr>
        <w:t>(należy wpisać znak sprawy nadany przez zamawiającego lub inną informację identyfikującą dokument, które jest w posiadaniu zamawiającego</w:t>
      </w:r>
      <w:r w:rsidRPr="001642C6">
        <w:rPr>
          <w:rFonts w:ascii="Arial" w:hAnsi="Arial" w:cs="Arial"/>
          <w:sz w:val="22"/>
          <w:szCs w:val="22"/>
        </w:rPr>
        <w:t>) i są nadal aktualne.</w:t>
      </w:r>
    </w:p>
    <w:p w14:paraId="43199B47" w14:textId="77777777" w:rsidR="004E08DA" w:rsidRPr="001642C6" w:rsidRDefault="005E58DE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b/>
          <w:sz w:val="22"/>
          <w:szCs w:val="22"/>
        </w:rPr>
        <w:t>Oświadczam</w:t>
      </w:r>
      <w:r w:rsidR="007B4B08" w:rsidRPr="001642C6">
        <w:rPr>
          <w:rFonts w:ascii="Arial" w:hAnsi="Arial" w:cs="Arial"/>
          <w:b/>
          <w:sz w:val="22"/>
          <w:szCs w:val="22"/>
        </w:rPr>
        <w:t>/</w:t>
      </w:r>
      <w:r w:rsidRPr="001642C6">
        <w:rPr>
          <w:rFonts w:ascii="Arial" w:hAnsi="Arial" w:cs="Arial"/>
          <w:b/>
          <w:sz w:val="22"/>
          <w:szCs w:val="22"/>
        </w:rPr>
        <w:t>y</w:t>
      </w:r>
      <w:r w:rsidRPr="001642C6">
        <w:rPr>
          <w:rFonts w:ascii="Arial" w:hAnsi="Arial" w:cs="Arial"/>
          <w:sz w:val="22"/>
          <w:szCs w:val="22"/>
        </w:rPr>
        <w:t xml:space="preserve">, że </w:t>
      </w:r>
      <w:r w:rsidR="004E08DA" w:rsidRPr="001642C6">
        <w:rPr>
          <w:rFonts w:ascii="Arial" w:hAnsi="Arial" w:cs="Arial"/>
          <w:sz w:val="22"/>
          <w:szCs w:val="22"/>
        </w:rPr>
        <w:t>za wyjątkiem następujących informacji i dokumentów ………………</w:t>
      </w:r>
      <w:r w:rsidR="000577E8" w:rsidRPr="001642C6">
        <w:rPr>
          <w:rFonts w:ascii="Arial" w:hAnsi="Arial" w:cs="Arial"/>
          <w:sz w:val="22"/>
          <w:szCs w:val="22"/>
        </w:rPr>
        <w:t>……..</w:t>
      </w:r>
      <w:r w:rsidR="004E08DA" w:rsidRPr="001642C6">
        <w:rPr>
          <w:rFonts w:ascii="Arial" w:hAnsi="Arial" w:cs="Arial"/>
          <w:sz w:val="22"/>
          <w:szCs w:val="22"/>
        </w:rPr>
        <w:t>…….. wydzielonych oraz zawartych w pliku o nazwie ……………………………………</w:t>
      </w:r>
      <w:r w:rsidR="000577E8" w:rsidRPr="001642C6">
        <w:rPr>
          <w:rFonts w:ascii="Arial" w:hAnsi="Arial" w:cs="Arial"/>
          <w:sz w:val="22"/>
          <w:szCs w:val="22"/>
        </w:rPr>
        <w:t>……….</w:t>
      </w:r>
      <w:r w:rsidR="004E08DA" w:rsidRPr="001642C6">
        <w:rPr>
          <w:rFonts w:ascii="Arial" w:hAnsi="Arial" w:cs="Arial"/>
          <w:sz w:val="22"/>
          <w:szCs w:val="22"/>
        </w:rPr>
        <w:t>…………….,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4866D254" w14:textId="77777777" w:rsidR="007B4B08" w:rsidRPr="001642C6" w:rsidRDefault="000577E8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b/>
          <w:sz w:val="22"/>
          <w:szCs w:val="22"/>
        </w:rPr>
        <w:t>Oświadczam</w:t>
      </w:r>
      <w:r w:rsidR="007B4B08" w:rsidRPr="001642C6">
        <w:rPr>
          <w:rFonts w:ascii="Arial" w:hAnsi="Arial" w:cs="Arial"/>
          <w:b/>
          <w:sz w:val="22"/>
          <w:szCs w:val="22"/>
        </w:rPr>
        <w:t>/y</w:t>
      </w:r>
      <w:r w:rsidRPr="001642C6">
        <w:rPr>
          <w:rFonts w:ascii="Arial" w:hAnsi="Arial" w:cs="Arial"/>
          <w:b/>
          <w:sz w:val="22"/>
          <w:szCs w:val="22"/>
        </w:rPr>
        <w:t>, że</w:t>
      </w:r>
      <w:r w:rsidR="007B4B08" w:rsidRPr="001642C6">
        <w:rPr>
          <w:rFonts w:ascii="Arial" w:hAnsi="Arial" w:cs="Arial"/>
          <w:sz w:val="22"/>
          <w:szCs w:val="22"/>
        </w:rPr>
        <w:t>:</w:t>
      </w:r>
    </w:p>
    <w:p w14:paraId="2B9FAAB2" w14:textId="77777777" w:rsidR="007B4B08" w:rsidRPr="001642C6" w:rsidRDefault="000577E8" w:rsidP="000F3CAC">
      <w:pPr>
        <w:pStyle w:val="Akapitzlist"/>
        <w:widowControl w:val="0"/>
        <w:numPr>
          <w:ilvl w:val="0"/>
          <w:numId w:val="22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nie polegam</w:t>
      </w:r>
      <w:r w:rsidR="007B4B08" w:rsidRPr="001642C6">
        <w:rPr>
          <w:rFonts w:ascii="Arial" w:hAnsi="Arial" w:cs="Arial"/>
          <w:sz w:val="22"/>
          <w:szCs w:val="22"/>
        </w:rPr>
        <w:t xml:space="preserve"> na zasobach innych podmiotów </w:t>
      </w:r>
      <w:r w:rsidRPr="001642C6">
        <w:rPr>
          <w:rFonts w:ascii="Arial" w:hAnsi="Arial" w:cs="Arial"/>
          <w:sz w:val="22"/>
          <w:szCs w:val="22"/>
        </w:rPr>
        <w:t>*</w:t>
      </w:r>
    </w:p>
    <w:p w14:paraId="276441C3" w14:textId="77777777" w:rsidR="000577E8" w:rsidRPr="001642C6" w:rsidRDefault="000577E8" w:rsidP="000F3CAC">
      <w:pPr>
        <w:pStyle w:val="Akapitzlist"/>
        <w:widowControl w:val="0"/>
        <w:numPr>
          <w:ilvl w:val="0"/>
          <w:numId w:val="22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polegam na zasobach innych podmiotów</w:t>
      </w:r>
      <w:r w:rsidR="007B4B08" w:rsidRPr="001642C6">
        <w:rPr>
          <w:rFonts w:ascii="Arial" w:hAnsi="Arial" w:cs="Arial"/>
          <w:sz w:val="22"/>
          <w:szCs w:val="22"/>
        </w:rPr>
        <w:t>*</w:t>
      </w:r>
      <w:r w:rsidRPr="001642C6">
        <w:rPr>
          <w:rFonts w:ascii="Arial" w:hAnsi="Arial" w:cs="Arial"/>
          <w:sz w:val="22"/>
          <w:szCs w:val="22"/>
        </w:rPr>
        <w:t>:</w:t>
      </w:r>
    </w:p>
    <w:p w14:paraId="4C3B9A2D" w14:textId="77777777" w:rsidR="000577E8" w:rsidRPr="001642C6" w:rsidRDefault="000577E8" w:rsidP="00D775A5">
      <w:pPr>
        <w:pStyle w:val="Akapitzlist"/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5"/>
        <w:gridCol w:w="3544"/>
        <w:gridCol w:w="1559"/>
      </w:tblGrid>
      <w:tr w:rsidR="001642C6" w:rsidRPr="001642C6" w14:paraId="0F2C4ADB" w14:textId="77777777" w:rsidTr="00FC3506">
        <w:tc>
          <w:tcPr>
            <w:tcW w:w="3265" w:type="dxa"/>
            <w:shd w:val="clear" w:color="auto" w:fill="DFDFDF"/>
            <w:vAlign w:val="center"/>
          </w:tcPr>
          <w:p w14:paraId="25967D00" w14:textId="77777777" w:rsidR="00FC3506" w:rsidRPr="001642C6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642C6">
              <w:rPr>
                <w:rFonts w:ascii="Arial" w:hAnsi="Arial" w:cs="Arial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3544" w:type="dxa"/>
            <w:shd w:val="clear" w:color="auto" w:fill="DFDFDF"/>
            <w:vAlign w:val="center"/>
          </w:tcPr>
          <w:p w14:paraId="19463BE0" w14:textId="77777777" w:rsidR="00FC3506" w:rsidRPr="001642C6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642C6">
              <w:rPr>
                <w:rFonts w:ascii="Arial" w:hAnsi="Arial" w:cs="Arial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  <w:tc>
          <w:tcPr>
            <w:tcW w:w="1559" w:type="dxa"/>
            <w:shd w:val="clear" w:color="auto" w:fill="DFDFDF"/>
            <w:vAlign w:val="center"/>
          </w:tcPr>
          <w:p w14:paraId="3673AFCE" w14:textId="77777777" w:rsidR="00FC3506" w:rsidRPr="001642C6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642C6">
              <w:rPr>
                <w:rFonts w:ascii="Arial" w:hAnsi="Arial" w:cs="Arial"/>
                <w:b/>
                <w:sz w:val="18"/>
                <w:szCs w:val="18"/>
              </w:rPr>
              <w:t>Czy na wskazany podmiot przypada ponad 10 % przedmiotu zamówienia</w:t>
            </w:r>
          </w:p>
        </w:tc>
      </w:tr>
      <w:tr w:rsidR="001642C6" w:rsidRPr="001642C6" w14:paraId="112770E1" w14:textId="77777777" w:rsidTr="00862BA1">
        <w:trPr>
          <w:trHeight w:val="691"/>
        </w:trPr>
        <w:tc>
          <w:tcPr>
            <w:tcW w:w="3265" w:type="dxa"/>
          </w:tcPr>
          <w:p w14:paraId="31405EF1" w14:textId="77777777" w:rsidR="005014C1" w:rsidRPr="001642C6" w:rsidRDefault="005014C1" w:rsidP="00D775A5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</w:tcPr>
          <w:p w14:paraId="0D8723E9" w14:textId="77777777" w:rsidR="00FC3506" w:rsidRPr="001642C6" w:rsidRDefault="00FC3506" w:rsidP="00D775A5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4796BC0" w14:textId="77777777" w:rsidR="00FC3506" w:rsidRPr="001642C6" w:rsidRDefault="00FC3506" w:rsidP="00D775A5">
            <w:pPr>
              <w:snapToGrid w:val="0"/>
              <w:spacing w:before="120"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42C6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</w:tbl>
    <w:p w14:paraId="31223032" w14:textId="77777777" w:rsidR="00FC3506" w:rsidRPr="001642C6" w:rsidRDefault="00FC3506" w:rsidP="00D775A5">
      <w:pPr>
        <w:spacing w:line="30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i/>
          <w:sz w:val="22"/>
          <w:szCs w:val="22"/>
        </w:rPr>
        <w:t>Uwaga:</w:t>
      </w:r>
    </w:p>
    <w:p w14:paraId="079FBA72" w14:textId="77777777" w:rsidR="00FC3506" w:rsidRPr="001642C6" w:rsidRDefault="00FC3506" w:rsidP="00F3314A">
      <w:pPr>
        <w:numPr>
          <w:ilvl w:val="0"/>
          <w:numId w:val="37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i/>
          <w:sz w:val="22"/>
          <w:szCs w:val="22"/>
        </w:rPr>
        <w:t xml:space="preserve">W przypadku nie wskazania podmiotu udostępniającego zasób Wykonawcy, Wykonawca samodzielnie będzie wykazywał spełnianie warunków udziału w postępowaniu oraz nie będzie polegał na zasobach podmiotów je udostępniających, </w:t>
      </w:r>
    </w:p>
    <w:p w14:paraId="15C05772" w14:textId="77777777" w:rsidR="00FC3506" w:rsidRPr="001642C6" w:rsidRDefault="00FC3506" w:rsidP="00F3314A">
      <w:pPr>
        <w:numPr>
          <w:ilvl w:val="0"/>
          <w:numId w:val="37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i/>
          <w:sz w:val="22"/>
          <w:szCs w:val="22"/>
        </w:rPr>
        <w:t>W przypadku wskazania w kolumnie 3 odpowiedzi TAK Zamawiający zażąda, aby wykonawca w terminie określonym przez zamawiającego zastąpi podmiot, na którego zdolności wykonawca polega, pod rygorem wykluczenia z udziału w postępowaniu.</w:t>
      </w:r>
    </w:p>
    <w:p w14:paraId="0EE77474" w14:textId="77777777" w:rsidR="00FC3506" w:rsidRPr="001642C6" w:rsidRDefault="00FC3506" w:rsidP="00F3314A">
      <w:pPr>
        <w:numPr>
          <w:ilvl w:val="0"/>
          <w:numId w:val="37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i/>
          <w:sz w:val="22"/>
          <w:szCs w:val="22"/>
        </w:rPr>
        <w:t>W przypadku polegania na zasobach podmiotów udostępniających zasób Wykonawca zobowiązany jest do złożenia wraz z ofertą:</w:t>
      </w:r>
    </w:p>
    <w:p w14:paraId="606B36EB" w14:textId="77777777" w:rsidR="00FC3506" w:rsidRPr="001642C6" w:rsidRDefault="00FC3506" w:rsidP="00F3314A">
      <w:pPr>
        <w:pStyle w:val="Akapitzlist"/>
        <w:numPr>
          <w:ilvl w:val="0"/>
          <w:numId w:val="39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i/>
          <w:sz w:val="22"/>
          <w:szCs w:val="22"/>
        </w:rPr>
        <w:t xml:space="preserve">zobowiązania, o którym mowa  w </w:t>
      </w:r>
      <w:r w:rsidR="00FC02F6" w:rsidRPr="001642C6">
        <w:rPr>
          <w:rFonts w:ascii="Arial" w:hAnsi="Arial" w:cs="Arial"/>
          <w:i/>
          <w:sz w:val="22"/>
          <w:szCs w:val="22"/>
        </w:rPr>
        <w:t xml:space="preserve">pkt 6.4. SWZ </w:t>
      </w:r>
      <w:r w:rsidRPr="001642C6">
        <w:rPr>
          <w:rFonts w:ascii="Arial" w:hAnsi="Arial" w:cs="Arial"/>
          <w:i/>
          <w:sz w:val="22"/>
          <w:szCs w:val="22"/>
        </w:rPr>
        <w:t xml:space="preserve">oraz </w:t>
      </w:r>
      <w:r w:rsidR="00FC02F6" w:rsidRPr="001642C6">
        <w:rPr>
          <w:rFonts w:ascii="Arial" w:hAnsi="Arial" w:cs="Arial"/>
          <w:i/>
          <w:sz w:val="22"/>
          <w:szCs w:val="22"/>
        </w:rPr>
        <w:t>7.1.</w:t>
      </w:r>
      <w:r w:rsidRPr="001642C6">
        <w:rPr>
          <w:rFonts w:ascii="Arial" w:hAnsi="Arial" w:cs="Arial"/>
          <w:i/>
          <w:sz w:val="22"/>
          <w:szCs w:val="22"/>
        </w:rPr>
        <w:t>4 SWZ</w:t>
      </w:r>
      <w:r w:rsidR="000B46F0" w:rsidRPr="001642C6">
        <w:rPr>
          <w:rFonts w:ascii="Arial" w:hAnsi="Arial" w:cs="Arial"/>
          <w:i/>
          <w:sz w:val="22"/>
          <w:szCs w:val="22"/>
        </w:rPr>
        <w:t>,</w:t>
      </w:r>
    </w:p>
    <w:p w14:paraId="0C26B8BB" w14:textId="77777777" w:rsidR="00FC3506" w:rsidRPr="001642C6" w:rsidRDefault="00FC3506" w:rsidP="00F3314A">
      <w:pPr>
        <w:pStyle w:val="Akapitzlist"/>
        <w:numPr>
          <w:ilvl w:val="0"/>
          <w:numId w:val="39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i/>
          <w:sz w:val="22"/>
          <w:szCs w:val="22"/>
        </w:rPr>
        <w:t xml:space="preserve">oświadczenia, o którym mowa w </w:t>
      </w:r>
      <w:r w:rsidR="00FC02F6" w:rsidRPr="001642C6">
        <w:rPr>
          <w:rFonts w:ascii="Arial" w:hAnsi="Arial" w:cs="Arial"/>
          <w:i/>
          <w:sz w:val="22"/>
          <w:szCs w:val="22"/>
        </w:rPr>
        <w:t xml:space="preserve">pkt 7.1.2. </w:t>
      </w:r>
      <w:r w:rsidRPr="001642C6">
        <w:rPr>
          <w:rFonts w:ascii="Arial" w:hAnsi="Arial" w:cs="Arial"/>
          <w:i/>
          <w:sz w:val="22"/>
          <w:szCs w:val="22"/>
        </w:rPr>
        <w:t>SWZ dla podmiotu udostępniającego zasób</w:t>
      </w:r>
      <w:r w:rsidR="000B46F0" w:rsidRPr="001642C6">
        <w:rPr>
          <w:rFonts w:ascii="Arial" w:hAnsi="Arial" w:cs="Arial"/>
          <w:i/>
          <w:sz w:val="22"/>
          <w:szCs w:val="22"/>
        </w:rPr>
        <w:t>,</w:t>
      </w:r>
    </w:p>
    <w:p w14:paraId="44898BDD" w14:textId="77777777" w:rsidR="000B46F0" w:rsidRPr="001642C6" w:rsidRDefault="000B46F0" w:rsidP="00F3314A">
      <w:pPr>
        <w:pStyle w:val="Akapitzlist"/>
        <w:numPr>
          <w:ilvl w:val="0"/>
          <w:numId w:val="39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i/>
          <w:sz w:val="22"/>
          <w:szCs w:val="22"/>
        </w:rPr>
        <w:t>odpisu lub informacji z Krajowego Rejestru Sądowego, Centralnej Ewidencji i Informacji o Działalności Gospodarczej lub innego właściwego rejestru potwierdzającego, że osoba działająca w imieniu podmiotu udostępniającego Wykonawcy zasób jest umocowana do jego reprezentowania,</w:t>
      </w:r>
    </w:p>
    <w:p w14:paraId="6BC78462" w14:textId="77777777" w:rsidR="000B46F0" w:rsidRPr="001642C6" w:rsidRDefault="000B46F0" w:rsidP="00F3314A">
      <w:pPr>
        <w:pStyle w:val="Akapitzlist"/>
        <w:numPr>
          <w:ilvl w:val="0"/>
          <w:numId w:val="39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i/>
          <w:sz w:val="22"/>
          <w:szCs w:val="22"/>
        </w:rPr>
        <w:t>pełnomocnictwo lub inny dokument potwierdzający umocowanie do reprezentowania podmiotu udostępniającego zasób, gdy umocowanie osoby składającej ofertę nie wynika z dokumentów opisanych powyżej).</w:t>
      </w:r>
    </w:p>
    <w:p w14:paraId="602EA168" w14:textId="77777777" w:rsidR="000B46F0" w:rsidRPr="001642C6" w:rsidRDefault="000B46F0" w:rsidP="00D775A5">
      <w:pPr>
        <w:spacing w:line="300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14:paraId="77F2EBB8" w14:textId="77777777" w:rsidR="000577E8" w:rsidRPr="001642C6" w:rsidRDefault="000577E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b/>
          <w:sz w:val="22"/>
          <w:szCs w:val="22"/>
        </w:rPr>
        <w:t>Oświadczamy,</w:t>
      </w:r>
      <w:r w:rsidRPr="001642C6">
        <w:rPr>
          <w:rFonts w:ascii="Arial" w:hAnsi="Arial" w:cs="Arial"/>
          <w:sz w:val="22"/>
          <w:szCs w:val="22"/>
        </w:rPr>
        <w:t xml:space="preserve"> że prace objęte zamówieniem:</w:t>
      </w:r>
    </w:p>
    <w:p w14:paraId="3D49E2FC" w14:textId="77777777" w:rsidR="000577E8" w:rsidRPr="001642C6" w:rsidRDefault="000577E8" w:rsidP="000F3CAC">
      <w:pPr>
        <w:pStyle w:val="Akapitzlist"/>
        <w:widowControl w:val="0"/>
        <w:numPr>
          <w:ilvl w:val="0"/>
          <w:numId w:val="21"/>
        </w:numPr>
        <w:spacing w:line="300" w:lineRule="auto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zamierzam/y wykonać samodzielnie*</w:t>
      </w:r>
    </w:p>
    <w:p w14:paraId="5695C22D" w14:textId="77777777" w:rsidR="000B47D0" w:rsidRPr="001642C6" w:rsidRDefault="000577E8" w:rsidP="000F3CAC">
      <w:pPr>
        <w:pStyle w:val="Akapitzlist"/>
        <w:widowControl w:val="0"/>
        <w:numPr>
          <w:ilvl w:val="0"/>
          <w:numId w:val="21"/>
        </w:numPr>
        <w:spacing w:line="300" w:lineRule="auto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zamierzam/y powierzyć podwykonawcom*</w:t>
      </w:r>
      <w:r w:rsidR="000B47D0" w:rsidRPr="001642C6">
        <w:rPr>
          <w:rFonts w:ascii="Arial" w:hAnsi="Arial" w:cs="Arial"/>
          <w:sz w:val="22"/>
          <w:szCs w:val="22"/>
        </w:rPr>
        <w:t xml:space="preserve">. </w:t>
      </w: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3099"/>
        <w:gridCol w:w="2997"/>
        <w:gridCol w:w="1659"/>
      </w:tblGrid>
      <w:tr w:rsidR="001642C6" w:rsidRPr="001642C6" w14:paraId="2B8D7728" w14:textId="77777777" w:rsidTr="004F2A6A"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233E30DD" w14:textId="77777777" w:rsidR="00FC3506" w:rsidRPr="001642C6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642C6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86" w:type="pct"/>
            <w:shd w:val="clear" w:color="auto" w:fill="D9D9D9" w:themeFill="background1" w:themeFillShade="D9"/>
            <w:vAlign w:val="center"/>
          </w:tcPr>
          <w:p w14:paraId="23E545BC" w14:textId="77777777" w:rsidR="00FC3506" w:rsidRPr="001642C6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642C6">
              <w:rPr>
                <w:rFonts w:ascii="Arial" w:hAnsi="Arial" w:cs="Arial"/>
                <w:b/>
                <w:sz w:val="18"/>
                <w:szCs w:val="18"/>
              </w:rPr>
              <w:t>Część zamówienia, której wykonanie zostanie powierzone podwykonawcom</w:t>
            </w:r>
          </w:p>
        </w:tc>
        <w:tc>
          <w:tcPr>
            <w:tcW w:w="1824" w:type="pct"/>
            <w:shd w:val="clear" w:color="auto" w:fill="D9D9D9" w:themeFill="background1" w:themeFillShade="D9"/>
            <w:vAlign w:val="center"/>
          </w:tcPr>
          <w:p w14:paraId="2DB100A9" w14:textId="77777777" w:rsidR="00FC3506" w:rsidRPr="001642C6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642C6">
              <w:rPr>
                <w:rFonts w:ascii="Arial" w:hAnsi="Arial" w:cs="Arial"/>
                <w:b/>
                <w:sz w:val="18"/>
                <w:szCs w:val="18"/>
              </w:rPr>
              <w:t xml:space="preserve">Nazwy (firm) podwykonawców </w:t>
            </w:r>
            <w:r w:rsidRPr="001642C6">
              <w:rPr>
                <w:rFonts w:ascii="Arial" w:hAnsi="Arial" w:cs="Arial"/>
                <w:b/>
                <w:sz w:val="18"/>
                <w:szCs w:val="18"/>
              </w:rPr>
              <w:br/>
              <w:t>(</w:t>
            </w:r>
            <w:r w:rsidRPr="001642C6">
              <w:rPr>
                <w:rFonts w:ascii="Arial" w:hAnsi="Arial" w:cs="Arial"/>
                <w:b/>
                <w:i/>
                <w:sz w:val="18"/>
                <w:szCs w:val="18"/>
              </w:rPr>
              <w:t>o ile są znane</w:t>
            </w:r>
            <w:r w:rsidRPr="001642C6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010" w:type="pct"/>
            <w:shd w:val="clear" w:color="auto" w:fill="D9D9D9" w:themeFill="background1" w:themeFillShade="D9"/>
            <w:vAlign w:val="center"/>
          </w:tcPr>
          <w:p w14:paraId="7A73122E" w14:textId="77777777" w:rsidR="00FC3506" w:rsidRPr="001642C6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642C6">
              <w:rPr>
                <w:rFonts w:ascii="Arial" w:hAnsi="Arial" w:cs="Arial"/>
                <w:b/>
                <w:sz w:val="18"/>
                <w:szCs w:val="18"/>
              </w:rPr>
              <w:t>Czy na wskazanego podwykonawcę  przypada ponad</w:t>
            </w:r>
            <w:r w:rsidRPr="001642C6">
              <w:rPr>
                <w:rFonts w:ascii="Arial" w:hAnsi="Arial" w:cs="Arial"/>
                <w:b/>
                <w:sz w:val="18"/>
                <w:szCs w:val="18"/>
              </w:rPr>
              <w:br/>
              <w:t>10 % przedmiotu zamówienia</w:t>
            </w:r>
          </w:p>
        </w:tc>
      </w:tr>
      <w:tr w:rsidR="001642C6" w:rsidRPr="001642C6" w14:paraId="3C958A4C" w14:textId="77777777" w:rsidTr="004F2A6A">
        <w:trPr>
          <w:trHeight w:val="375"/>
        </w:trPr>
        <w:tc>
          <w:tcPr>
            <w:tcW w:w="280" w:type="pct"/>
          </w:tcPr>
          <w:p w14:paraId="6D210A87" w14:textId="77777777" w:rsidR="00FC3506" w:rsidRPr="001642C6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86" w:type="pct"/>
          </w:tcPr>
          <w:p w14:paraId="279DC472" w14:textId="77777777" w:rsidR="00FC3506" w:rsidRPr="001642C6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14DC88" w14:textId="77777777" w:rsidR="00FC3506" w:rsidRPr="001642C6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4" w:type="pct"/>
          </w:tcPr>
          <w:p w14:paraId="7C5D12B6" w14:textId="77777777" w:rsidR="00FC3506" w:rsidRPr="001642C6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pct"/>
            <w:vAlign w:val="center"/>
          </w:tcPr>
          <w:p w14:paraId="19A3D0FF" w14:textId="77777777" w:rsidR="00FC3506" w:rsidRPr="001642C6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42C6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  <w:tr w:rsidR="00FC3506" w:rsidRPr="001642C6" w14:paraId="7B9C0C2C" w14:textId="77777777" w:rsidTr="004F2A6A">
        <w:trPr>
          <w:trHeight w:val="532"/>
        </w:trPr>
        <w:tc>
          <w:tcPr>
            <w:tcW w:w="280" w:type="pct"/>
          </w:tcPr>
          <w:p w14:paraId="4FE76046" w14:textId="77777777" w:rsidR="00FC3506" w:rsidRPr="001642C6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6" w:type="pct"/>
          </w:tcPr>
          <w:p w14:paraId="7A652F06" w14:textId="77777777" w:rsidR="00FC3506" w:rsidRPr="001642C6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C546313" w14:textId="77777777" w:rsidR="00FC3506" w:rsidRPr="001642C6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4" w:type="pct"/>
          </w:tcPr>
          <w:p w14:paraId="2C69C1A5" w14:textId="77777777" w:rsidR="00FC3506" w:rsidRPr="001642C6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pct"/>
            <w:vAlign w:val="center"/>
          </w:tcPr>
          <w:p w14:paraId="7036A670" w14:textId="77777777" w:rsidR="00FC3506" w:rsidRPr="001642C6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42C6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</w:tbl>
    <w:p w14:paraId="15954AB0" w14:textId="77777777" w:rsidR="004F2A6A" w:rsidRPr="001642C6" w:rsidRDefault="004F2A6A" w:rsidP="00D775A5">
      <w:pPr>
        <w:spacing w:after="160" w:line="300" w:lineRule="auto"/>
        <w:ind w:left="709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</w:p>
    <w:p w14:paraId="2C8BECFF" w14:textId="1404C20E" w:rsidR="00FC3506" w:rsidRPr="001642C6" w:rsidRDefault="00FC3506" w:rsidP="00D775A5">
      <w:pPr>
        <w:spacing w:after="160" w:line="300" w:lineRule="auto"/>
        <w:ind w:left="709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1642C6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Uwaga: </w:t>
      </w:r>
    </w:p>
    <w:p w14:paraId="0F0FB39A" w14:textId="77777777" w:rsidR="00FC3506" w:rsidRPr="001642C6" w:rsidRDefault="00FC3506" w:rsidP="00F3314A">
      <w:pPr>
        <w:numPr>
          <w:ilvl w:val="0"/>
          <w:numId w:val="36"/>
        </w:numPr>
        <w:tabs>
          <w:tab w:val="left" w:pos="0"/>
        </w:tabs>
        <w:spacing w:after="160" w:line="300" w:lineRule="auto"/>
        <w:ind w:left="993" w:hanging="284"/>
        <w:contextualSpacing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1642C6">
        <w:rPr>
          <w:rFonts w:ascii="Arial" w:eastAsia="Calibri" w:hAnsi="Arial" w:cs="Arial"/>
          <w:i/>
          <w:iCs/>
          <w:sz w:val="22"/>
          <w:szCs w:val="22"/>
          <w:lang w:eastAsia="en-US"/>
        </w:rPr>
        <w:lastRenderedPageBreak/>
        <w:t>W przypadku nie wskazania udziału podwykonawców Zamawiający przyjmie, że całe zamówienie zostanie wykonane przez Wykonawcę, bez udziału Podwykonawcy).</w:t>
      </w:r>
    </w:p>
    <w:p w14:paraId="6869E0ED" w14:textId="77777777" w:rsidR="00FC3506" w:rsidRPr="001642C6" w:rsidRDefault="00FC3506" w:rsidP="00F3314A">
      <w:pPr>
        <w:numPr>
          <w:ilvl w:val="0"/>
          <w:numId w:val="36"/>
        </w:numPr>
        <w:tabs>
          <w:tab w:val="left" w:pos="0"/>
        </w:tabs>
        <w:spacing w:after="160" w:line="300" w:lineRule="auto"/>
        <w:ind w:left="993" w:hanging="284"/>
        <w:contextualSpacing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1642C6">
        <w:rPr>
          <w:rFonts w:ascii="Arial" w:eastAsia="Calibri" w:hAnsi="Arial" w:cs="Arial"/>
          <w:i/>
          <w:iCs/>
          <w:sz w:val="22"/>
          <w:szCs w:val="22"/>
          <w:lang w:eastAsia="en-US"/>
        </w:rPr>
        <w:t>W przypadku wskazania w kolumnie 4 odpowiedzi TAK Zamawiający zażąda, aby wykonawca w terminie określonym przez zamawiającego zastąpił tego podwykonawcę, dostawcę, pod rygorem wykluczenia z udziału w postępowaniu.</w:t>
      </w:r>
    </w:p>
    <w:p w14:paraId="72D186A9" w14:textId="77777777" w:rsidR="000577E8" w:rsidRPr="001642C6" w:rsidRDefault="000577E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bCs/>
          <w:sz w:val="22"/>
          <w:szCs w:val="22"/>
        </w:rPr>
      </w:pPr>
      <w:r w:rsidRPr="001642C6">
        <w:rPr>
          <w:rFonts w:ascii="Arial" w:hAnsi="Arial" w:cs="Arial"/>
          <w:bCs/>
          <w:sz w:val="22"/>
          <w:szCs w:val="22"/>
        </w:rPr>
        <w:t xml:space="preserve">Wybór oferty prowadzić będzie do powstania u Zamawiającego obowiązku podatkowego </w:t>
      </w:r>
      <w:r w:rsidRPr="001642C6">
        <w:rPr>
          <w:rFonts w:ascii="Arial" w:hAnsi="Arial" w:cs="Arial"/>
          <w:bCs/>
          <w:sz w:val="22"/>
          <w:szCs w:val="22"/>
        </w:rPr>
        <w:br/>
        <w:t>w zakresie następujących towar</w:t>
      </w:r>
      <w:r w:rsidR="00172686" w:rsidRPr="001642C6">
        <w:rPr>
          <w:rFonts w:ascii="Arial" w:hAnsi="Arial" w:cs="Arial"/>
          <w:bCs/>
          <w:sz w:val="22"/>
          <w:szCs w:val="22"/>
        </w:rPr>
        <w:t>ów/usług  ..………………………………………………</w:t>
      </w:r>
      <w:r w:rsidRPr="001642C6">
        <w:rPr>
          <w:rFonts w:ascii="Arial" w:hAnsi="Arial" w:cs="Arial"/>
          <w:bCs/>
          <w:sz w:val="22"/>
          <w:szCs w:val="22"/>
        </w:rPr>
        <w:t>……*</w:t>
      </w:r>
    </w:p>
    <w:p w14:paraId="79731515" w14:textId="77777777" w:rsidR="000577E8" w:rsidRPr="001642C6" w:rsidRDefault="000577E8" w:rsidP="00D775A5">
      <w:pPr>
        <w:pStyle w:val="Tekstkomentarza1"/>
        <w:spacing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1642C6">
        <w:rPr>
          <w:rFonts w:ascii="Arial" w:hAnsi="Arial" w:cs="Arial"/>
          <w:bCs/>
          <w:color w:val="auto"/>
          <w:sz w:val="22"/>
          <w:szCs w:val="22"/>
        </w:rPr>
        <w:t>Wartość ww. towarów lub usług b</w:t>
      </w:r>
      <w:r w:rsidR="00172686" w:rsidRPr="001642C6">
        <w:rPr>
          <w:rFonts w:ascii="Arial" w:hAnsi="Arial" w:cs="Arial"/>
          <w:bCs/>
          <w:color w:val="auto"/>
          <w:sz w:val="22"/>
          <w:szCs w:val="22"/>
        </w:rPr>
        <w:t>ez podatku wynosi …………………………………</w:t>
      </w:r>
      <w:r w:rsidRPr="001642C6">
        <w:rPr>
          <w:rFonts w:ascii="Arial" w:hAnsi="Arial" w:cs="Arial"/>
          <w:bCs/>
          <w:color w:val="auto"/>
          <w:sz w:val="22"/>
          <w:szCs w:val="22"/>
        </w:rPr>
        <w:t>………*</w:t>
      </w:r>
    </w:p>
    <w:p w14:paraId="4EFCCCD3" w14:textId="77777777" w:rsidR="007823AA" w:rsidRPr="001642C6" w:rsidRDefault="007823AA" w:rsidP="00D775A5">
      <w:pPr>
        <w:pStyle w:val="Tekstkomentarza1"/>
        <w:spacing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534AA0C7" w14:textId="77777777" w:rsidR="007B4B08" w:rsidRPr="001642C6" w:rsidRDefault="007B4B0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b/>
          <w:sz w:val="22"/>
          <w:szCs w:val="22"/>
        </w:rPr>
        <w:t>Oświadczam/y, że</w:t>
      </w:r>
      <w:r w:rsidRPr="001642C6">
        <w:rPr>
          <w:rFonts w:ascii="Arial" w:hAnsi="Arial" w:cs="Arial"/>
          <w:sz w:val="22"/>
          <w:szCs w:val="22"/>
        </w:rPr>
        <w:t>:</w:t>
      </w:r>
    </w:p>
    <w:p w14:paraId="3021FFE0" w14:textId="77777777" w:rsidR="007B4B08" w:rsidRPr="001642C6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1642C6">
        <w:rPr>
          <w:rFonts w:ascii="Arial" w:hAnsi="Arial" w:cs="Arial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2361F364" w14:textId="77777777" w:rsidR="007B4B08" w:rsidRPr="001642C6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1642C6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7FC313F3" w14:textId="77777777" w:rsidR="007B4B08" w:rsidRPr="001642C6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1642C6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</w:t>
      </w:r>
      <w:r w:rsidR="00FC02F6" w:rsidRPr="001642C6">
        <w:rPr>
          <w:rFonts w:ascii="Arial" w:hAnsi="Arial" w:cs="Arial"/>
        </w:rPr>
        <w:t>macje składane przez wykonawców;</w:t>
      </w:r>
    </w:p>
    <w:p w14:paraId="79E13C32" w14:textId="77777777" w:rsidR="00FC02F6" w:rsidRPr="001642C6" w:rsidRDefault="00FC02F6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1642C6">
        <w:rPr>
          <w:rFonts w:ascii="Arial" w:hAnsi="Arial" w:cs="Aria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172686" w:rsidRPr="001642C6">
        <w:rPr>
          <w:rFonts w:ascii="Arial" w:hAnsi="Arial" w:cs="Arial"/>
        </w:rPr>
        <w:t>t.j</w:t>
      </w:r>
      <w:proofErr w:type="spellEnd"/>
      <w:r w:rsidR="00172686" w:rsidRPr="001642C6">
        <w:rPr>
          <w:rFonts w:ascii="Arial" w:hAnsi="Arial" w:cs="Arial"/>
        </w:rPr>
        <w:t xml:space="preserve">. </w:t>
      </w:r>
      <w:r w:rsidRPr="001642C6">
        <w:rPr>
          <w:rFonts w:ascii="Arial" w:hAnsi="Arial" w:cs="Arial"/>
        </w:rPr>
        <w:t xml:space="preserve">Dz.U. </w:t>
      </w:r>
      <w:r w:rsidR="00495CE6" w:rsidRPr="001642C6">
        <w:rPr>
          <w:rFonts w:ascii="Arial" w:hAnsi="Arial" w:cs="Arial"/>
        </w:rPr>
        <w:t>z 202</w:t>
      </w:r>
      <w:r w:rsidR="00172686" w:rsidRPr="001642C6">
        <w:rPr>
          <w:rFonts w:ascii="Arial" w:hAnsi="Arial" w:cs="Arial"/>
        </w:rPr>
        <w:t>5</w:t>
      </w:r>
      <w:r w:rsidR="00495CE6" w:rsidRPr="001642C6">
        <w:rPr>
          <w:rFonts w:ascii="Arial" w:hAnsi="Arial" w:cs="Arial"/>
        </w:rPr>
        <w:t xml:space="preserve"> r. </w:t>
      </w:r>
      <w:r w:rsidRPr="001642C6">
        <w:rPr>
          <w:rFonts w:ascii="Arial" w:hAnsi="Arial" w:cs="Arial"/>
        </w:rPr>
        <w:t>poz. 5</w:t>
      </w:r>
      <w:r w:rsidR="00172686" w:rsidRPr="001642C6">
        <w:rPr>
          <w:rFonts w:ascii="Arial" w:hAnsi="Arial" w:cs="Arial"/>
        </w:rPr>
        <w:t>14</w:t>
      </w:r>
      <w:r w:rsidRPr="001642C6">
        <w:rPr>
          <w:rFonts w:ascii="Arial" w:hAnsi="Arial" w:cs="Arial"/>
        </w:rPr>
        <w:t>);</w:t>
      </w:r>
    </w:p>
    <w:p w14:paraId="50CF5229" w14:textId="77777777" w:rsidR="00FC02F6" w:rsidRPr="001642C6" w:rsidRDefault="00FC02F6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1642C6">
        <w:rPr>
          <w:rFonts w:ascii="Arial" w:hAnsi="Arial" w:cs="Arial"/>
        </w:rPr>
        <w:t>nie jestem:</w:t>
      </w:r>
    </w:p>
    <w:p w14:paraId="3C8FBC72" w14:textId="77777777" w:rsidR="00FC02F6" w:rsidRPr="001642C6" w:rsidRDefault="00FC02F6" w:rsidP="00F3314A">
      <w:pPr>
        <w:pStyle w:val="Akapitzlist"/>
        <w:numPr>
          <w:ilvl w:val="0"/>
          <w:numId w:val="43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obywatelem rosyjskim, osobą fizyczną lub prawną, podmiotem lub organem z siedzibą w Rosji;</w:t>
      </w:r>
    </w:p>
    <w:p w14:paraId="713D3B2D" w14:textId="77777777" w:rsidR="00FC02F6" w:rsidRPr="001642C6" w:rsidRDefault="00FC02F6" w:rsidP="00F3314A">
      <w:pPr>
        <w:pStyle w:val="Akapitzlist"/>
        <w:numPr>
          <w:ilvl w:val="0"/>
          <w:numId w:val="43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55141E6A" w14:textId="77777777" w:rsidR="00FC02F6" w:rsidRPr="001642C6" w:rsidRDefault="00FC02F6" w:rsidP="00F3314A">
      <w:pPr>
        <w:pStyle w:val="Akapitzlist"/>
        <w:numPr>
          <w:ilvl w:val="0"/>
          <w:numId w:val="43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osobą fizyczną lub prawną, podmiotem lub organem działającym w imieniu lub pod kierunkiem:</w:t>
      </w:r>
    </w:p>
    <w:p w14:paraId="7FDFA617" w14:textId="77777777" w:rsidR="00FC02F6" w:rsidRPr="001642C6" w:rsidRDefault="00FC02F6" w:rsidP="00F3314A">
      <w:pPr>
        <w:pStyle w:val="Akapitzlist"/>
        <w:numPr>
          <w:ilvl w:val="0"/>
          <w:numId w:val="38"/>
        </w:numPr>
        <w:tabs>
          <w:tab w:val="left" w:pos="0"/>
        </w:tabs>
        <w:spacing w:after="60" w:line="300" w:lineRule="auto"/>
        <w:ind w:left="1701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obywateli rosyjskich lub osób fizycznych lub prawnych, podmiotów lub organów z siedzibą w Rosji lub</w:t>
      </w:r>
    </w:p>
    <w:p w14:paraId="41F3BB8A" w14:textId="77777777" w:rsidR="00FC02F6" w:rsidRPr="001642C6" w:rsidRDefault="00FC02F6" w:rsidP="00F3314A">
      <w:pPr>
        <w:pStyle w:val="Akapitzlist"/>
        <w:numPr>
          <w:ilvl w:val="0"/>
          <w:numId w:val="38"/>
        </w:numPr>
        <w:tabs>
          <w:tab w:val="left" w:pos="0"/>
        </w:tabs>
        <w:spacing w:after="60" w:line="300" w:lineRule="auto"/>
        <w:ind w:left="1701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osób prawnych, podmiotów lub organów, do których prawa własności bezpośrednio lub pośrednio w ponad 50 % należą do obywateli rosyjskich lub osób fizycznych lub prawnych, podmiotów lub organów z siedzibą w Rosji oraz że żaden z podwykonawców, dostawców i podmiotów, na których zdolnościach polegam, w przypadku gdy przypada na nich ponad 10 % wartości zamówienia, nie należy do żadnej z powyższych kategorii podmiotów.</w:t>
      </w:r>
    </w:p>
    <w:p w14:paraId="3E6E6849" w14:textId="77777777" w:rsidR="007B4B08" w:rsidRPr="001642C6" w:rsidRDefault="007B4B08" w:rsidP="00D775A5">
      <w:pPr>
        <w:widowControl w:val="0"/>
        <w:spacing w:line="300" w:lineRule="auto"/>
        <w:ind w:left="680"/>
        <w:rPr>
          <w:rFonts w:ascii="Arial" w:hAnsi="Arial" w:cs="Arial"/>
          <w:b/>
          <w:sz w:val="22"/>
          <w:szCs w:val="22"/>
        </w:rPr>
      </w:pPr>
    </w:p>
    <w:p w14:paraId="2CA3997A" w14:textId="77777777" w:rsidR="009E4643" w:rsidRPr="001642C6" w:rsidRDefault="009E4643" w:rsidP="00D775A5">
      <w:pPr>
        <w:spacing w:line="300" w:lineRule="auto"/>
        <w:rPr>
          <w:rFonts w:ascii="Arial" w:hAnsi="Arial" w:cs="Arial"/>
          <w:bCs/>
          <w:i/>
          <w:sz w:val="22"/>
          <w:szCs w:val="22"/>
        </w:rPr>
      </w:pPr>
      <w:r w:rsidRPr="001642C6">
        <w:rPr>
          <w:rFonts w:ascii="Arial" w:hAnsi="Arial" w:cs="Arial"/>
          <w:b/>
          <w:bCs/>
          <w:i/>
          <w:sz w:val="22"/>
          <w:szCs w:val="22"/>
        </w:rPr>
        <w:t>*</w:t>
      </w:r>
      <w:r w:rsidRPr="001642C6">
        <w:rPr>
          <w:rFonts w:ascii="Arial" w:hAnsi="Arial" w:cs="Arial"/>
          <w:bCs/>
          <w:i/>
          <w:sz w:val="22"/>
          <w:szCs w:val="22"/>
        </w:rPr>
        <w:t xml:space="preserve"> - niepotrzebne skreślić</w:t>
      </w:r>
    </w:p>
    <w:p w14:paraId="1B43B8CF" w14:textId="77777777" w:rsidR="001B22BA" w:rsidRPr="001642C6" w:rsidRDefault="001B22B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23B203ED" w14:textId="77777777" w:rsidR="004F2A6A" w:rsidRPr="001642C6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55251F8E" w14:textId="77777777" w:rsidR="004F2A6A" w:rsidRPr="001642C6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6B06F48B" w14:textId="77777777" w:rsidR="004F2A6A" w:rsidRPr="001642C6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1015AEB9" w14:textId="77777777" w:rsidR="00FC02F6" w:rsidRPr="001642C6" w:rsidRDefault="00FC02F6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2ADCBAA9" w14:textId="7D57F208" w:rsidR="00221437" w:rsidRPr="001642C6" w:rsidRDefault="00172686" w:rsidP="00D775A5">
      <w:pPr>
        <w:spacing w:line="300" w:lineRule="auto"/>
        <w:jc w:val="both"/>
        <w:rPr>
          <w:rFonts w:ascii="Arial" w:hAnsi="Arial" w:cs="Arial"/>
        </w:rPr>
      </w:pPr>
      <w:r w:rsidRPr="001642C6">
        <w:rPr>
          <w:rFonts w:ascii="Arial" w:hAnsi="Arial" w:cs="Arial"/>
        </w:rPr>
        <w:t>…………………………………</w:t>
      </w:r>
      <w:r w:rsidR="00221437" w:rsidRPr="001642C6">
        <w:rPr>
          <w:rFonts w:ascii="Arial" w:hAnsi="Arial" w:cs="Arial"/>
        </w:rPr>
        <w:t xml:space="preserve"> dnia ........................</w:t>
      </w:r>
      <w:r w:rsidRPr="001642C6">
        <w:rPr>
          <w:rFonts w:ascii="Arial" w:hAnsi="Arial" w:cs="Arial"/>
        </w:rPr>
        <w:t xml:space="preserve">   </w:t>
      </w:r>
      <w:r w:rsidR="004F2A6A" w:rsidRPr="001642C6">
        <w:rPr>
          <w:rFonts w:ascii="Arial" w:hAnsi="Arial" w:cs="Arial"/>
        </w:rPr>
        <w:tab/>
      </w:r>
      <w:r w:rsidR="004F2A6A" w:rsidRPr="001642C6">
        <w:rPr>
          <w:rFonts w:ascii="Arial" w:hAnsi="Arial" w:cs="Arial"/>
        </w:rPr>
        <w:tab/>
      </w:r>
      <w:r w:rsidRPr="001642C6">
        <w:rPr>
          <w:rFonts w:ascii="Arial" w:hAnsi="Arial" w:cs="Arial"/>
        </w:rPr>
        <w:t xml:space="preserve">     </w:t>
      </w:r>
      <w:r w:rsidR="00B57A91" w:rsidRPr="001642C6">
        <w:rPr>
          <w:rFonts w:ascii="Arial" w:hAnsi="Arial" w:cs="Arial"/>
        </w:rPr>
        <w:tab/>
      </w:r>
      <w:r w:rsidRPr="001642C6">
        <w:rPr>
          <w:rFonts w:ascii="Arial" w:hAnsi="Arial" w:cs="Arial"/>
        </w:rPr>
        <w:t xml:space="preserve">   ..................................................</w:t>
      </w:r>
    </w:p>
    <w:p w14:paraId="5E7EE8BB" w14:textId="28EBE90A" w:rsidR="00B57A91" w:rsidRPr="001642C6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1642C6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  <w:t xml:space="preserve">(Podpis Wykonawcy - </w:t>
      </w:r>
      <w:r w:rsidRPr="001642C6">
        <w:rPr>
          <w:rFonts w:ascii="Arial" w:hAnsi="Arial" w:cs="Arial"/>
          <w:bCs/>
          <w:sz w:val="18"/>
          <w:szCs w:val="18"/>
        </w:rPr>
        <w:t xml:space="preserve">kwalifikowany </w:t>
      </w:r>
      <w:r w:rsidRPr="001642C6">
        <w:rPr>
          <w:rFonts w:ascii="Arial" w:hAnsi="Arial" w:cs="Arial"/>
          <w:bCs/>
          <w:sz w:val="18"/>
          <w:szCs w:val="18"/>
        </w:rPr>
        <w:tab/>
      </w:r>
      <w:r w:rsidRPr="001642C6">
        <w:rPr>
          <w:rFonts w:ascii="Arial" w:hAnsi="Arial" w:cs="Arial"/>
          <w:bCs/>
          <w:sz w:val="18"/>
          <w:szCs w:val="18"/>
        </w:rPr>
        <w:tab/>
      </w:r>
      <w:r w:rsidRPr="001642C6">
        <w:rPr>
          <w:rFonts w:ascii="Arial" w:hAnsi="Arial" w:cs="Arial"/>
          <w:bCs/>
          <w:sz w:val="18"/>
          <w:szCs w:val="18"/>
        </w:rPr>
        <w:tab/>
      </w:r>
      <w:r w:rsidRPr="001642C6">
        <w:rPr>
          <w:rFonts w:ascii="Arial" w:hAnsi="Arial" w:cs="Arial"/>
          <w:bCs/>
          <w:sz w:val="18"/>
          <w:szCs w:val="18"/>
        </w:rPr>
        <w:tab/>
      </w:r>
      <w:r w:rsidRPr="001642C6">
        <w:rPr>
          <w:rFonts w:ascii="Arial" w:hAnsi="Arial" w:cs="Arial"/>
          <w:bCs/>
          <w:sz w:val="18"/>
          <w:szCs w:val="18"/>
        </w:rPr>
        <w:tab/>
      </w:r>
      <w:r w:rsidRPr="001642C6">
        <w:rPr>
          <w:rFonts w:ascii="Arial" w:hAnsi="Arial" w:cs="Arial"/>
          <w:bCs/>
          <w:sz w:val="18"/>
          <w:szCs w:val="18"/>
        </w:rPr>
        <w:tab/>
      </w:r>
      <w:r w:rsidRPr="001642C6">
        <w:rPr>
          <w:rFonts w:ascii="Arial" w:hAnsi="Arial" w:cs="Arial"/>
          <w:bCs/>
          <w:sz w:val="18"/>
          <w:szCs w:val="18"/>
        </w:rPr>
        <w:tab/>
      </w:r>
      <w:r w:rsidRPr="001642C6">
        <w:rPr>
          <w:rFonts w:ascii="Arial" w:hAnsi="Arial" w:cs="Arial"/>
          <w:bCs/>
          <w:sz w:val="18"/>
          <w:szCs w:val="18"/>
        </w:rPr>
        <w:tab/>
      </w:r>
      <w:r w:rsidRPr="001642C6">
        <w:rPr>
          <w:rFonts w:ascii="Arial" w:hAnsi="Arial" w:cs="Arial"/>
          <w:bCs/>
          <w:sz w:val="18"/>
          <w:szCs w:val="18"/>
        </w:rPr>
        <w:tab/>
        <w:t>podpis elektroniczny</w:t>
      </w:r>
      <w:r w:rsidRPr="001642C6">
        <w:rPr>
          <w:rFonts w:ascii="Arial" w:hAnsi="Arial" w:cs="Arial"/>
          <w:sz w:val="18"/>
          <w:szCs w:val="18"/>
        </w:rPr>
        <w:t>)</w:t>
      </w:r>
    </w:p>
    <w:p w14:paraId="04C0D84B" w14:textId="77777777" w:rsidR="00862BA1" w:rsidRPr="001642C6" w:rsidRDefault="00862BA1" w:rsidP="00D775A5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53661FA" w14:textId="77777777" w:rsidR="00172686" w:rsidRPr="001642C6" w:rsidRDefault="00172686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2F13A459" w14:textId="77777777" w:rsidR="004F2A6A" w:rsidRPr="001642C6" w:rsidRDefault="004F2A6A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42599E85" w14:textId="77777777" w:rsidR="00172686" w:rsidRPr="001642C6" w:rsidRDefault="00172686" w:rsidP="00D775A5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</w:p>
    <w:p w14:paraId="032320F9" w14:textId="77777777" w:rsidR="00221437" w:rsidRPr="001642C6" w:rsidRDefault="009271A3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1642C6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221437" w:rsidRPr="001642C6">
        <w:rPr>
          <w:rFonts w:ascii="Arial" w:hAnsi="Arial" w:cs="Arial"/>
          <w:b/>
          <w:sz w:val="22"/>
          <w:szCs w:val="22"/>
        </w:rPr>
        <w:br w:type="page"/>
      </w:r>
    </w:p>
    <w:p w14:paraId="3AADA826" w14:textId="77777777" w:rsidR="00EA6254" w:rsidRPr="001642C6" w:rsidRDefault="00EA6254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766666" w:rsidRPr="001642C6">
        <w:rPr>
          <w:rFonts w:ascii="Arial" w:hAnsi="Arial" w:cs="Arial"/>
          <w:sz w:val="22"/>
          <w:szCs w:val="22"/>
        </w:rPr>
        <w:t>4</w:t>
      </w:r>
    </w:p>
    <w:p w14:paraId="331892E5" w14:textId="77777777" w:rsidR="00EA6254" w:rsidRPr="001642C6" w:rsidRDefault="00EA6254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b/>
          <w:sz w:val="22"/>
          <w:szCs w:val="22"/>
        </w:rPr>
        <w:t>Wykonawca wspólnie ubiegający się o udzielenie zamówienia:</w:t>
      </w:r>
    </w:p>
    <w:p w14:paraId="50C833E8" w14:textId="77777777" w:rsidR="00EA6254" w:rsidRPr="001642C6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………………………………………</w:t>
      </w:r>
    </w:p>
    <w:p w14:paraId="2B7C2785" w14:textId="77777777" w:rsidR="00EA6254" w:rsidRPr="001642C6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…………………………………………</w:t>
      </w:r>
    </w:p>
    <w:p w14:paraId="5504E3CB" w14:textId="77777777" w:rsidR="00EA6254" w:rsidRPr="001642C6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37A3D1B7" w14:textId="77777777" w:rsidR="00EA6254" w:rsidRPr="001642C6" w:rsidRDefault="00EA6254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i/>
          <w:sz w:val="22"/>
          <w:szCs w:val="22"/>
        </w:rPr>
        <w:t>w zależności od podmiotu )</w:t>
      </w:r>
    </w:p>
    <w:p w14:paraId="22B133B2" w14:textId="77777777" w:rsidR="00EA6254" w:rsidRPr="001642C6" w:rsidRDefault="00EA6254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031901D1" w14:textId="77777777" w:rsidR="00EA6254" w:rsidRPr="001642C6" w:rsidRDefault="00EA6254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16773B5" w14:textId="77777777" w:rsidR="00EA6254" w:rsidRPr="001642C6" w:rsidRDefault="00EA6254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8CEDD38" w14:textId="77777777" w:rsidR="00EA6254" w:rsidRPr="001642C6" w:rsidRDefault="00EA6254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642C6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23097E7E" w14:textId="77777777" w:rsidR="00EA6254" w:rsidRPr="001642C6" w:rsidRDefault="00EA6254" w:rsidP="00D775A5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b/>
          <w:sz w:val="22"/>
          <w:szCs w:val="22"/>
          <w:u w:val="single"/>
        </w:rPr>
        <w:t>WYKONAWCÓW WSPÓLNIE UBIEGAJĄCYCH SIĘ O UDZIELENIE ZAMÓWIENIA</w:t>
      </w:r>
      <w:r w:rsidRPr="001642C6">
        <w:rPr>
          <w:rStyle w:val="Odwoanieprzypisudolnego"/>
          <w:rFonts w:ascii="Arial" w:hAnsi="Arial" w:cs="Arial"/>
          <w:b/>
          <w:sz w:val="22"/>
          <w:szCs w:val="22"/>
          <w:u w:val="single"/>
        </w:rPr>
        <w:footnoteReference w:id="2"/>
      </w:r>
    </w:p>
    <w:p w14:paraId="3E4676C0" w14:textId="77777777" w:rsidR="00EA6254" w:rsidRPr="001642C6" w:rsidRDefault="00EA6254" w:rsidP="00D775A5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1642C6">
        <w:rPr>
          <w:rFonts w:ascii="Arial" w:hAnsi="Arial" w:cs="Arial"/>
          <w:b/>
          <w:sz w:val="22"/>
          <w:szCs w:val="22"/>
        </w:rPr>
        <w:t>składane na podstawie art. 117 ust. 4 ustawy z dnia 11 września 2019 r. Prawo zamówień publicznych (dalej jako: ustawa Pzp)</w:t>
      </w:r>
    </w:p>
    <w:p w14:paraId="30466876" w14:textId="77777777" w:rsidR="00EA6254" w:rsidRPr="001642C6" w:rsidRDefault="00EA6254" w:rsidP="00D775A5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18224000" w14:textId="44925707" w:rsidR="00EA6254" w:rsidRPr="001642C6" w:rsidRDefault="00EA6254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1642C6">
        <w:rPr>
          <w:rFonts w:ascii="Arial" w:hAnsi="Arial" w:cs="Arial"/>
          <w:sz w:val="22"/>
          <w:szCs w:val="22"/>
        </w:rPr>
        <w:t xml:space="preserve"> </w:t>
      </w:r>
      <w:r w:rsidR="00785C64" w:rsidRPr="001642C6">
        <w:rPr>
          <w:rFonts w:ascii="Arial" w:hAnsi="Arial" w:cs="Arial"/>
          <w:b/>
          <w:bCs/>
          <w:iCs/>
          <w:sz w:val="22"/>
          <w:szCs w:val="22"/>
        </w:rPr>
        <w:t>Wykonanie instalacji fotowoltaicznej na terenie kompleksu rekreacyjno-sportowego w Ustroniu przy ul. Sportowej w ramach zadania inwestycyjnego pn.: „Budowa odnawialnych źródeł energii w mieście Ustroń</w:t>
      </w:r>
      <w:r w:rsidR="00FC3B09" w:rsidRPr="001642C6">
        <w:rPr>
          <w:rFonts w:ascii="Arial" w:hAnsi="Arial" w:cs="Arial"/>
          <w:b/>
          <w:bCs/>
          <w:iCs/>
          <w:sz w:val="22"/>
          <w:szCs w:val="22"/>
        </w:rPr>
        <w:t>”</w:t>
      </w:r>
      <w:r w:rsidR="00CA2FB2" w:rsidRPr="001642C6">
        <w:rPr>
          <w:rFonts w:ascii="Arial" w:hAnsi="Arial" w:cs="Arial"/>
          <w:b/>
          <w:sz w:val="22"/>
          <w:szCs w:val="22"/>
        </w:rPr>
        <w:t>,</w:t>
      </w:r>
      <w:r w:rsidR="00172686" w:rsidRPr="001642C6">
        <w:rPr>
          <w:rFonts w:ascii="Arial" w:hAnsi="Arial" w:cs="Arial"/>
          <w:b/>
          <w:sz w:val="22"/>
          <w:szCs w:val="22"/>
        </w:rPr>
        <w:t xml:space="preserve"> </w:t>
      </w:r>
      <w:r w:rsidRPr="001642C6">
        <w:rPr>
          <w:rFonts w:ascii="Arial" w:hAnsi="Arial" w:cs="Arial"/>
          <w:sz w:val="22"/>
          <w:szCs w:val="22"/>
        </w:rPr>
        <w:t>oświadczamy, iż następujące roboty budowlane*/usługi*/dostawy* wykonają poszczególni wykonawcy wspólnie ubiegający się o udzielenie zamówienia**:</w:t>
      </w:r>
    </w:p>
    <w:p w14:paraId="5FE9B587" w14:textId="77777777" w:rsidR="0007782D" w:rsidRPr="001642C6" w:rsidRDefault="0007782D" w:rsidP="00D775A5">
      <w:pPr>
        <w:spacing w:line="300" w:lineRule="auto"/>
        <w:ind w:firstLine="709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F104E5E" w14:textId="77777777" w:rsidR="00EA6254" w:rsidRPr="001642C6" w:rsidRDefault="00EA6254" w:rsidP="000F3CAC">
      <w:pPr>
        <w:pStyle w:val="Akapitzlist"/>
        <w:numPr>
          <w:ilvl w:val="0"/>
          <w:numId w:val="26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 xml:space="preserve">Wykonawca (nazwa): …………………………..… </w:t>
      </w:r>
    </w:p>
    <w:p w14:paraId="3F9B5A12" w14:textId="77777777" w:rsidR="00EA6254" w:rsidRPr="001642C6" w:rsidRDefault="00EA6254" w:rsidP="00D775A5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wykona: ………………………………………………………………………..…………………….…………….</w:t>
      </w:r>
    </w:p>
    <w:p w14:paraId="45DB29EC" w14:textId="77777777" w:rsidR="00EA6254" w:rsidRPr="001642C6" w:rsidRDefault="00EA6254" w:rsidP="000F3CAC">
      <w:pPr>
        <w:pStyle w:val="Akapitzlist"/>
        <w:numPr>
          <w:ilvl w:val="0"/>
          <w:numId w:val="26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 xml:space="preserve">Wykonawca (nazwa): …………………………….. </w:t>
      </w:r>
    </w:p>
    <w:p w14:paraId="03E42438" w14:textId="77777777" w:rsidR="00EA6254" w:rsidRPr="001642C6" w:rsidRDefault="00EA6254" w:rsidP="00D775A5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wykona: ………………………………………………………………………………………….…………………</w:t>
      </w:r>
    </w:p>
    <w:p w14:paraId="6DC2B423" w14:textId="77777777" w:rsidR="00EA6254" w:rsidRPr="001642C6" w:rsidRDefault="00EA6254" w:rsidP="00D775A5">
      <w:pPr>
        <w:spacing w:after="240" w:line="300" w:lineRule="auto"/>
        <w:jc w:val="both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i/>
          <w:sz w:val="22"/>
          <w:szCs w:val="22"/>
        </w:rPr>
        <w:sym w:font="Symbol" w:char="F02A"/>
      </w:r>
      <w:r w:rsidRPr="001642C6">
        <w:rPr>
          <w:rFonts w:ascii="Arial" w:hAnsi="Arial" w:cs="Arial"/>
          <w:i/>
          <w:sz w:val="22"/>
          <w:szCs w:val="22"/>
        </w:rPr>
        <w:t xml:space="preserve"> niepotrzebne skreślić</w:t>
      </w:r>
    </w:p>
    <w:p w14:paraId="61859727" w14:textId="77777777" w:rsidR="00EA6254" w:rsidRPr="001642C6" w:rsidRDefault="00EA6254" w:rsidP="00D775A5">
      <w:pPr>
        <w:spacing w:after="240" w:line="300" w:lineRule="auto"/>
        <w:jc w:val="both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i/>
          <w:sz w:val="22"/>
          <w:szCs w:val="22"/>
        </w:rPr>
        <w:t>**Dotyczy jedynie wykonawców wspólnie ubiegających się o zamówienie – należy dostosować formularz do liczby wykonawców występujących wspólnie</w:t>
      </w:r>
    </w:p>
    <w:p w14:paraId="5D04977F" w14:textId="77777777" w:rsidR="00EA6254" w:rsidRPr="001642C6" w:rsidRDefault="00EA6254" w:rsidP="00D775A5">
      <w:pPr>
        <w:spacing w:before="120" w:line="300" w:lineRule="auto"/>
        <w:rPr>
          <w:rFonts w:ascii="Arial" w:hAnsi="Arial" w:cs="Arial"/>
          <w:b/>
          <w:sz w:val="18"/>
          <w:szCs w:val="18"/>
        </w:rPr>
      </w:pPr>
    </w:p>
    <w:p w14:paraId="4781A623" w14:textId="77777777" w:rsidR="00172686" w:rsidRPr="001642C6" w:rsidRDefault="00172686" w:rsidP="00172686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68E4E7EA" w14:textId="0C16B733" w:rsidR="00B57A91" w:rsidRPr="001642C6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1642C6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  <w:t xml:space="preserve">- </w:t>
      </w:r>
      <w:r w:rsidRPr="001642C6">
        <w:rPr>
          <w:rFonts w:ascii="Arial" w:hAnsi="Arial" w:cs="Arial"/>
          <w:bCs/>
          <w:sz w:val="18"/>
          <w:szCs w:val="18"/>
        </w:rPr>
        <w:t>kwalifikowany podpis elektroniczny</w:t>
      </w:r>
      <w:r w:rsidRPr="001642C6">
        <w:rPr>
          <w:rFonts w:ascii="Arial" w:hAnsi="Arial" w:cs="Arial"/>
          <w:sz w:val="18"/>
          <w:szCs w:val="18"/>
        </w:rPr>
        <w:t>)</w:t>
      </w:r>
    </w:p>
    <w:p w14:paraId="56FD02FD" w14:textId="77777777" w:rsidR="00172686" w:rsidRPr="001642C6" w:rsidRDefault="00172686" w:rsidP="00172686">
      <w:pPr>
        <w:pStyle w:val="Tekstpodstawowy3"/>
        <w:spacing w:after="0" w:line="300" w:lineRule="auto"/>
        <w:rPr>
          <w:rFonts w:ascii="Arial" w:hAnsi="Arial" w:cs="Arial"/>
          <w:sz w:val="18"/>
          <w:szCs w:val="18"/>
        </w:rPr>
      </w:pPr>
    </w:p>
    <w:p w14:paraId="43688EC2" w14:textId="2A5B5955" w:rsidR="004F2A6A" w:rsidRPr="001642C6" w:rsidRDefault="00EA6254" w:rsidP="00D775A5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1642C6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0D7ECF19" w14:textId="77777777" w:rsidR="004F2A6A" w:rsidRPr="001642C6" w:rsidRDefault="004F2A6A">
      <w:pPr>
        <w:rPr>
          <w:rFonts w:ascii="Arial" w:hAnsi="Arial" w:cs="Arial"/>
          <w:b/>
          <w:szCs w:val="22"/>
        </w:rPr>
      </w:pPr>
      <w:r w:rsidRPr="001642C6">
        <w:rPr>
          <w:rFonts w:ascii="Arial" w:hAnsi="Arial" w:cs="Arial"/>
          <w:b/>
          <w:szCs w:val="22"/>
        </w:rPr>
        <w:br w:type="page"/>
      </w:r>
    </w:p>
    <w:p w14:paraId="1D398311" w14:textId="77777777" w:rsidR="00D72406" w:rsidRPr="001642C6" w:rsidRDefault="00D72406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lastRenderedPageBreak/>
        <w:t>Załącznik nr 5</w:t>
      </w:r>
    </w:p>
    <w:p w14:paraId="4265EDCE" w14:textId="77777777" w:rsidR="00D72406" w:rsidRPr="001642C6" w:rsidRDefault="00D72406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b/>
          <w:sz w:val="22"/>
          <w:szCs w:val="22"/>
        </w:rPr>
        <w:t>Wykonawca/ Wykonawca wspólnie ubiegający się o udzielenie zamówienia:</w:t>
      </w:r>
    </w:p>
    <w:p w14:paraId="5B60CE60" w14:textId="77777777" w:rsidR="00D72406" w:rsidRPr="001642C6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…………………………………………</w:t>
      </w:r>
    </w:p>
    <w:p w14:paraId="2BDA3136" w14:textId="77777777" w:rsidR="00D72406" w:rsidRPr="001642C6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…………………………………………</w:t>
      </w:r>
    </w:p>
    <w:p w14:paraId="6C9EB384" w14:textId="77777777" w:rsidR="00D72406" w:rsidRPr="001642C6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1F59B30F" w14:textId="77777777" w:rsidR="00D72406" w:rsidRPr="001642C6" w:rsidRDefault="00D72406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i/>
          <w:sz w:val="22"/>
          <w:szCs w:val="22"/>
        </w:rPr>
        <w:t>w zależności od podmiotu )</w:t>
      </w:r>
    </w:p>
    <w:p w14:paraId="4F3713B3" w14:textId="77777777" w:rsidR="00D72406" w:rsidRPr="001642C6" w:rsidRDefault="00D72406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65F40B58" w14:textId="77777777" w:rsidR="00D72406" w:rsidRPr="001642C6" w:rsidRDefault="00D72406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E640AFB" w14:textId="77777777" w:rsidR="00D72406" w:rsidRPr="001642C6" w:rsidRDefault="00D72406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642C6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3F061B1F" w14:textId="77777777" w:rsidR="00D72406" w:rsidRPr="001642C6" w:rsidRDefault="00D72406" w:rsidP="00D775A5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1642C6">
        <w:rPr>
          <w:rFonts w:ascii="Arial" w:hAnsi="Arial" w:cs="Arial"/>
          <w:b/>
          <w:sz w:val="22"/>
          <w:szCs w:val="22"/>
        </w:rPr>
        <w:t>w zakresie art. 108 ust. 1 pkt. 5 ustawy z dnia 11 września 2019 r. Prawo zamówień publicznych (dalej jako: ustawa Pzp)</w:t>
      </w:r>
    </w:p>
    <w:p w14:paraId="684B493A" w14:textId="77777777" w:rsidR="00D72406" w:rsidRPr="001642C6" w:rsidRDefault="00D72406" w:rsidP="00D775A5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2B453586" w14:textId="35EBD799" w:rsidR="00D72406" w:rsidRPr="001642C6" w:rsidRDefault="00D72406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1642C6">
        <w:rPr>
          <w:rFonts w:ascii="Arial" w:hAnsi="Arial" w:cs="Arial"/>
          <w:sz w:val="22"/>
          <w:szCs w:val="22"/>
        </w:rPr>
        <w:t xml:space="preserve"> </w:t>
      </w:r>
      <w:r w:rsidR="00785C64" w:rsidRPr="001642C6">
        <w:rPr>
          <w:rFonts w:ascii="Arial" w:hAnsi="Arial" w:cs="Arial"/>
          <w:b/>
          <w:bCs/>
          <w:iCs/>
          <w:sz w:val="22"/>
          <w:szCs w:val="22"/>
        </w:rPr>
        <w:t>Wykonanie instalacji fotowoltaicznej na terenie kompleksu rekreacyjno-sportowego w Ustroniu przy ul. Sportowej w ramach zadania inwestycyjnego pn.: „Budowa odnawialnych źródeł energii w mieście Ustroń</w:t>
      </w:r>
      <w:r w:rsidR="00FC3B09" w:rsidRPr="001642C6">
        <w:rPr>
          <w:rFonts w:ascii="Arial" w:hAnsi="Arial" w:cs="Arial"/>
          <w:b/>
          <w:bCs/>
          <w:iCs/>
          <w:sz w:val="22"/>
          <w:szCs w:val="22"/>
        </w:rPr>
        <w:t>”</w:t>
      </w:r>
      <w:r w:rsidRPr="001642C6">
        <w:rPr>
          <w:rFonts w:ascii="Arial" w:hAnsi="Arial" w:cs="Arial"/>
          <w:b/>
          <w:sz w:val="22"/>
          <w:szCs w:val="22"/>
        </w:rPr>
        <w:t>,</w:t>
      </w:r>
      <w:r w:rsidR="00172686" w:rsidRPr="001642C6">
        <w:rPr>
          <w:rFonts w:ascii="Arial" w:hAnsi="Arial" w:cs="Arial"/>
          <w:b/>
          <w:sz w:val="22"/>
          <w:szCs w:val="22"/>
        </w:rPr>
        <w:t xml:space="preserve"> </w:t>
      </w:r>
      <w:r w:rsidRPr="001642C6">
        <w:rPr>
          <w:rFonts w:ascii="Arial" w:hAnsi="Arial" w:cs="Arial"/>
          <w:sz w:val="22"/>
          <w:szCs w:val="22"/>
        </w:rPr>
        <w:t>składając ofertę informujemy, że:</w:t>
      </w:r>
    </w:p>
    <w:p w14:paraId="19232E66" w14:textId="77777777" w:rsidR="00D72406" w:rsidRPr="001642C6" w:rsidRDefault="00D72406" w:rsidP="00D775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5B7B4ED" w14:textId="77777777" w:rsidR="00D72406" w:rsidRPr="001642C6" w:rsidRDefault="00D72406" w:rsidP="00EA0E58">
      <w:pPr>
        <w:numPr>
          <w:ilvl w:val="0"/>
          <w:numId w:val="31"/>
        </w:numPr>
        <w:spacing w:line="300" w:lineRule="auto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1642C6">
        <w:rPr>
          <w:rFonts w:ascii="Arial" w:hAnsi="Arial" w:cs="Arial"/>
          <w:b/>
          <w:sz w:val="22"/>
          <w:szCs w:val="22"/>
        </w:rPr>
        <w:t xml:space="preserve">nie należymy do tej samej grupy kapitałowej </w:t>
      </w:r>
      <w:r w:rsidRPr="001642C6">
        <w:rPr>
          <w:rFonts w:ascii="Arial" w:hAnsi="Arial" w:cs="Arial"/>
          <w:bCs/>
          <w:sz w:val="22"/>
          <w:szCs w:val="22"/>
        </w:rPr>
        <w:t>w rozumieniu ustawy z dnia 16 lutego 2007r. o ochronie konkurencji i konsumentów (</w:t>
      </w:r>
      <w:proofErr w:type="spellStart"/>
      <w:r w:rsidR="00DD79E9" w:rsidRPr="001642C6">
        <w:rPr>
          <w:rFonts w:ascii="Arial" w:hAnsi="Arial" w:cs="Arial"/>
          <w:bCs/>
          <w:sz w:val="22"/>
          <w:szCs w:val="22"/>
        </w:rPr>
        <w:t>t.j</w:t>
      </w:r>
      <w:proofErr w:type="spellEnd"/>
      <w:r w:rsidR="00DD79E9" w:rsidRPr="001642C6">
        <w:rPr>
          <w:rFonts w:ascii="Arial" w:hAnsi="Arial" w:cs="Arial"/>
          <w:bCs/>
          <w:sz w:val="22"/>
          <w:szCs w:val="22"/>
        </w:rPr>
        <w:t xml:space="preserve">. </w:t>
      </w:r>
      <w:r w:rsidRPr="001642C6">
        <w:rPr>
          <w:rFonts w:ascii="Arial" w:hAnsi="Arial" w:cs="Arial"/>
          <w:bCs/>
          <w:sz w:val="22"/>
          <w:szCs w:val="22"/>
        </w:rPr>
        <w:t>Dz.U. z 202</w:t>
      </w:r>
      <w:r w:rsidR="00E860A8" w:rsidRPr="001642C6">
        <w:rPr>
          <w:rFonts w:ascii="Arial" w:hAnsi="Arial" w:cs="Arial"/>
          <w:bCs/>
          <w:sz w:val="22"/>
          <w:szCs w:val="22"/>
        </w:rPr>
        <w:t>4</w:t>
      </w:r>
      <w:r w:rsidRPr="001642C6">
        <w:rPr>
          <w:rFonts w:ascii="Arial" w:hAnsi="Arial" w:cs="Arial"/>
          <w:bCs/>
          <w:sz w:val="22"/>
          <w:szCs w:val="22"/>
        </w:rPr>
        <w:t xml:space="preserve"> r., poz. </w:t>
      </w:r>
      <w:r w:rsidR="00DD79E9" w:rsidRPr="001642C6">
        <w:rPr>
          <w:rFonts w:ascii="Arial" w:hAnsi="Arial" w:cs="Arial"/>
          <w:bCs/>
          <w:sz w:val="22"/>
          <w:szCs w:val="22"/>
        </w:rPr>
        <w:t>1616 z późn. zm.</w:t>
      </w:r>
      <w:r w:rsidRPr="001642C6">
        <w:rPr>
          <w:rFonts w:ascii="Arial" w:hAnsi="Arial" w:cs="Arial"/>
          <w:bCs/>
          <w:sz w:val="22"/>
          <w:szCs w:val="22"/>
        </w:rPr>
        <w:t>)</w:t>
      </w:r>
      <w:r w:rsidR="00172686" w:rsidRPr="001642C6">
        <w:rPr>
          <w:rFonts w:ascii="Arial" w:hAnsi="Arial" w:cs="Arial"/>
          <w:bCs/>
          <w:sz w:val="22"/>
          <w:szCs w:val="22"/>
        </w:rPr>
        <w:t xml:space="preserve"> </w:t>
      </w:r>
      <w:r w:rsidRPr="001642C6">
        <w:rPr>
          <w:rFonts w:ascii="Arial" w:hAnsi="Arial" w:cs="Arial"/>
          <w:bCs/>
          <w:sz w:val="22"/>
          <w:szCs w:val="22"/>
        </w:rPr>
        <w:t>z innym Wykonawcą, który złożył odrębną ofertę w postępowaniu,*</w:t>
      </w:r>
    </w:p>
    <w:p w14:paraId="23A4D8F1" w14:textId="77777777" w:rsidR="00D72406" w:rsidRPr="001642C6" w:rsidRDefault="00D72406" w:rsidP="00D775A5">
      <w:pPr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06235E4F" w14:textId="77777777" w:rsidR="00D72406" w:rsidRPr="001642C6" w:rsidRDefault="00D72406" w:rsidP="00EA0E58">
      <w:pPr>
        <w:numPr>
          <w:ilvl w:val="0"/>
          <w:numId w:val="31"/>
        </w:numPr>
        <w:spacing w:line="300" w:lineRule="auto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1642C6">
        <w:rPr>
          <w:rFonts w:ascii="Arial" w:hAnsi="Arial" w:cs="Arial"/>
          <w:b/>
          <w:sz w:val="22"/>
          <w:szCs w:val="22"/>
        </w:rPr>
        <w:t xml:space="preserve">należymy do tej samej grupy kapitałowej </w:t>
      </w:r>
      <w:r w:rsidRPr="001642C6">
        <w:rPr>
          <w:rFonts w:ascii="Arial" w:hAnsi="Arial" w:cs="Arial"/>
          <w:bCs/>
          <w:sz w:val="22"/>
          <w:szCs w:val="22"/>
        </w:rPr>
        <w:t>w rozumieniu ustawy z dnia 16 lutego 2007r. o ochronie konkurencji i konsumentów (</w:t>
      </w:r>
      <w:proofErr w:type="spellStart"/>
      <w:r w:rsidR="00DD79E9" w:rsidRPr="001642C6">
        <w:rPr>
          <w:rFonts w:ascii="Arial" w:hAnsi="Arial" w:cs="Arial"/>
          <w:bCs/>
          <w:sz w:val="22"/>
          <w:szCs w:val="22"/>
        </w:rPr>
        <w:t>t.j</w:t>
      </w:r>
      <w:proofErr w:type="spellEnd"/>
      <w:r w:rsidR="00DD79E9" w:rsidRPr="001642C6">
        <w:rPr>
          <w:rFonts w:ascii="Arial" w:hAnsi="Arial" w:cs="Arial"/>
          <w:bCs/>
          <w:sz w:val="22"/>
          <w:szCs w:val="22"/>
        </w:rPr>
        <w:t>. Dz.U. z 2024 r., poz. 1616 z późn. zm.</w:t>
      </w:r>
      <w:r w:rsidRPr="001642C6">
        <w:rPr>
          <w:rFonts w:ascii="Arial" w:hAnsi="Arial" w:cs="Arial"/>
          <w:bCs/>
          <w:sz w:val="22"/>
          <w:szCs w:val="22"/>
        </w:rPr>
        <w:t>) z niżej wymienionymi Wykonawcami, którzy złożyli odrębne oferty w postępowaniu: *</w:t>
      </w:r>
    </w:p>
    <w:p w14:paraId="15E5BE7D" w14:textId="77777777" w:rsidR="00D72406" w:rsidRPr="001642C6" w:rsidRDefault="00D72406" w:rsidP="00D775A5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ind w:left="284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Lista podmiotów, którzy złożyli odrębne oferty w niniejszym postępowaniu należących do tej samej grupy kapitałowej (nazwa i adres podmiotu)</w:t>
      </w:r>
    </w:p>
    <w:p w14:paraId="29C98752" w14:textId="77777777" w:rsidR="00D72406" w:rsidRPr="001642C6" w:rsidRDefault="00D72406" w:rsidP="00EA0E58">
      <w:pPr>
        <w:numPr>
          <w:ilvl w:val="0"/>
          <w:numId w:val="3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7C53AB34" w14:textId="468CB3C8" w:rsidR="00D72406" w:rsidRPr="001642C6" w:rsidRDefault="00D72406" w:rsidP="00EA0E58">
      <w:pPr>
        <w:numPr>
          <w:ilvl w:val="0"/>
          <w:numId w:val="3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30DBEDEA" w14:textId="77777777" w:rsidR="00D72406" w:rsidRPr="001642C6" w:rsidRDefault="00D72406" w:rsidP="00D775A5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ind w:left="284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(…)</w:t>
      </w:r>
    </w:p>
    <w:p w14:paraId="004305F3" w14:textId="77777777" w:rsidR="00D72406" w:rsidRPr="001642C6" w:rsidRDefault="00D72406" w:rsidP="00D775A5">
      <w:pPr>
        <w:spacing w:line="30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W przypadku pkt. 2. Wykonawca składa dokumenty lub informacje potwierdzające przygotowanie oferty niezależnie od innego Wykonawcy należącego do tej samej grupy kapitałowej</w:t>
      </w:r>
    </w:p>
    <w:p w14:paraId="2647E9E2" w14:textId="77777777" w:rsidR="00D72406" w:rsidRPr="001642C6" w:rsidRDefault="00D72406" w:rsidP="00D775A5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2FE45C32" w14:textId="77777777" w:rsidR="00D72406" w:rsidRPr="001642C6" w:rsidRDefault="00D72406" w:rsidP="00D775A5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66B1AAE6" w14:textId="77777777" w:rsidR="00172686" w:rsidRPr="001642C6" w:rsidRDefault="00172686" w:rsidP="00172686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3C700377" w14:textId="347ADFB5" w:rsidR="00B57A91" w:rsidRPr="001642C6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1642C6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  <w:t xml:space="preserve">- </w:t>
      </w:r>
      <w:r w:rsidRPr="001642C6">
        <w:rPr>
          <w:rFonts w:ascii="Arial" w:hAnsi="Arial" w:cs="Arial"/>
          <w:bCs/>
          <w:sz w:val="18"/>
          <w:szCs w:val="18"/>
        </w:rPr>
        <w:t>kwalifikowany podpis elektroniczny</w:t>
      </w:r>
      <w:r w:rsidRPr="001642C6">
        <w:rPr>
          <w:rFonts w:ascii="Arial" w:hAnsi="Arial" w:cs="Arial"/>
          <w:sz w:val="18"/>
          <w:szCs w:val="18"/>
        </w:rPr>
        <w:t>)</w:t>
      </w:r>
    </w:p>
    <w:p w14:paraId="28B69D4A" w14:textId="77777777" w:rsidR="00172686" w:rsidRPr="001642C6" w:rsidRDefault="00172686" w:rsidP="00172686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40EBCE04" w14:textId="77777777" w:rsidR="00FC3B09" w:rsidRPr="001642C6" w:rsidRDefault="00FC3B09" w:rsidP="00172686">
      <w:pPr>
        <w:pStyle w:val="Tekstpodstawowy"/>
        <w:spacing w:line="300" w:lineRule="auto"/>
        <w:rPr>
          <w:rFonts w:ascii="Arial" w:hAnsi="Arial" w:cs="Arial"/>
          <w:b/>
          <w:sz w:val="20"/>
          <w:szCs w:val="22"/>
        </w:rPr>
      </w:pPr>
    </w:p>
    <w:p w14:paraId="00BCE3B2" w14:textId="0B57C34B" w:rsidR="00FC3B09" w:rsidRPr="001642C6" w:rsidRDefault="00172686" w:rsidP="00172686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1642C6">
        <w:rPr>
          <w:rFonts w:ascii="Arial" w:hAnsi="Arial" w:cs="Arial"/>
          <w:bCs/>
          <w:sz w:val="20"/>
          <w:szCs w:val="22"/>
        </w:rPr>
        <w:lastRenderedPageBreak/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977E5E6" w14:textId="77777777" w:rsidR="00D72406" w:rsidRPr="001642C6" w:rsidRDefault="00D72406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Załącznik nr 6</w:t>
      </w:r>
    </w:p>
    <w:p w14:paraId="37BB9846" w14:textId="77777777" w:rsidR="00D72406" w:rsidRPr="001642C6" w:rsidRDefault="00D72406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32CD9411" w14:textId="77777777" w:rsidR="00D72406" w:rsidRPr="001642C6" w:rsidRDefault="00D72406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b/>
          <w:sz w:val="22"/>
          <w:szCs w:val="22"/>
        </w:rPr>
        <w:t>Wykonawca/ Wykonawca wspólnie ubiegający się o udzielenie zamówienia/Podmiot udostępniający Wykonawcy zasoby:</w:t>
      </w:r>
    </w:p>
    <w:p w14:paraId="13B61377" w14:textId="77777777" w:rsidR="00D72406" w:rsidRPr="001642C6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…………………………………………</w:t>
      </w:r>
    </w:p>
    <w:p w14:paraId="4B15740D" w14:textId="77777777" w:rsidR="00D72406" w:rsidRPr="001642C6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…………………………………………</w:t>
      </w:r>
    </w:p>
    <w:p w14:paraId="1111FCEE" w14:textId="77777777" w:rsidR="00D72406" w:rsidRPr="001642C6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7A20E0A4" w14:textId="77777777" w:rsidR="00D72406" w:rsidRPr="001642C6" w:rsidRDefault="00D72406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i/>
          <w:sz w:val="22"/>
          <w:szCs w:val="22"/>
        </w:rPr>
        <w:t>w zależności od podmiotu )</w:t>
      </w:r>
    </w:p>
    <w:p w14:paraId="5A56FDE5" w14:textId="77777777" w:rsidR="00D72406" w:rsidRPr="001642C6" w:rsidRDefault="00D72406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677433E2" w14:textId="77777777" w:rsidR="00D72406" w:rsidRPr="001642C6" w:rsidRDefault="00D72406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FF75DA9" w14:textId="77777777" w:rsidR="00D72406" w:rsidRPr="001642C6" w:rsidRDefault="00D72406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642C6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7FD10032" w14:textId="77777777" w:rsidR="00D72406" w:rsidRPr="001642C6" w:rsidRDefault="00D72406" w:rsidP="00D775A5">
      <w:pPr>
        <w:spacing w:before="120" w:line="300" w:lineRule="auto"/>
        <w:jc w:val="center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  <w:r w:rsidRPr="001642C6">
        <w:rPr>
          <w:rStyle w:val="Teksttreci"/>
          <w:rFonts w:ascii="Arial" w:eastAsia="StarSymbol" w:hAnsi="Arial" w:cs="Arial"/>
          <w:b/>
          <w:color w:val="auto"/>
          <w:sz w:val="22"/>
          <w:szCs w:val="22"/>
          <w:shd w:val="clear" w:color="auto" w:fill="auto"/>
        </w:rPr>
        <w:t xml:space="preserve">o aktualności informacji zawartych w oświadczeniu, o którym mowa w art. 125 ust. 1 </w:t>
      </w:r>
      <w:r w:rsidRPr="001642C6">
        <w:rPr>
          <w:rFonts w:ascii="Arial" w:hAnsi="Arial" w:cs="Arial"/>
          <w:b/>
          <w:sz w:val="22"/>
          <w:szCs w:val="22"/>
        </w:rPr>
        <w:t>ustawy z dnia 11 września 2019 r. Prawo zamówień publicznych (dalej jako: ustawa Pzp)</w:t>
      </w:r>
      <w:r w:rsidRPr="001642C6">
        <w:rPr>
          <w:rStyle w:val="Teksttreci"/>
          <w:rFonts w:ascii="Arial" w:eastAsia="StarSymbol" w:hAnsi="Arial" w:cs="Arial"/>
          <w:b/>
          <w:color w:val="auto"/>
          <w:sz w:val="22"/>
          <w:szCs w:val="22"/>
          <w:shd w:val="clear" w:color="auto" w:fill="auto"/>
        </w:rPr>
        <w:t>, w zakresie podstaw wykluczenia z postępowania wskazanych przez Zamawiającego</w:t>
      </w:r>
    </w:p>
    <w:p w14:paraId="10017C46" w14:textId="77777777" w:rsidR="00D72406" w:rsidRPr="001642C6" w:rsidRDefault="00D72406" w:rsidP="00D775A5">
      <w:pPr>
        <w:spacing w:before="120" w:line="300" w:lineRule="auto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</w:p>
    <w:p w14:paraId="24093185" w14:textId="57A306C5" w:rsidR="00D72406" w:rsidRPr="001642C6" w:rsidRDefault="00D72406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1642C6">
        <w:rPr>
          <w:rFonts w:ascii="Arial" w:hAnsi="Arial" w:cs="Arial"/>
          <w:sz w:val="22"/>
          <w:szCs w:val="22"/>
        </w:rPr>
        <w:t xml:space="preserve"> </w:t>
      </w:r>
      <w:r w:rsidR="00785C64" w:rsidRPr="001642C6">
        <w:rPr>
          <w:rFonts w:ascii="Arial" w:hAnsi="Arial" w:cs="Arial"/>
          <w:b/>
          <w:bCs/>
          <w:iCs/>
          <w:sz w:val="22"/>
          <w:szCs w:val="22"/>
        </w:rPr>
        <w:t>Wykonanie instalacji fotowoltaicznej na terenie kompleksu rekreacyjno-sportowego w Ustroniu przy ul. Sportowej w ramach zadania inwestycyjnego pn.: „Budowa odnawialnych źródeł energii w mieście Ustroń</w:t>
      </w:r>
      <w:r w:rsidR="00FC3B09" w:rsidRPr="001642C6">
        <w:rPr>
          <w:rFonts w:ascii="Arial" w:hAnsi="Arial" w:cs="Arial"/>
          <w:b/>
          <w:bCs/>
          <w:iCs/>
          <w:sz w:val="22"/>
          <w:szCs w:val="22"/>
        </w:rPr>
        <w:t>”</w:t>
      </w:r>
      <w:r w:rsidRPr="001642C6">
        <w:rPr>
          <w:rFonts w:ascii="Arial" w:hAnsi="Arial" w:cs="Arial"/>
          <w:b/>
          <w:sz w:val="22"/>
          <w:szCs w:val="22"/>
        </w:rPr>
        <w:t>,</w:t>
      </w:r>
      <w:r w:rsidR="00172686" w:rsidRPr="001642C6">
        <w:rPr>
          <w:rFonts w:ascii="Arial" w:hAnsi="Arial" w:cs="Arial"/>
          <w:b/>
          <w:sz w:val="22"/>
          <w:szCs w:val="22"/>
        </w:rPr>
        <w:t xml:space="preserve"> </w:t>
      </w:r>
      <w:r w:rsidRPr="001642C6">
        <w:rPr>
          <w:rFonts w:ascii="Arial" w:hAnsi="Arial" w:cs="Arial"/>
          <w:sz w:val="22"/>
          <w:szCs w:val="22"/>
        </w:rPr>
        <w:t>oświadczam/y, że</w:t>
      </w:r>
      <w:r w:rsidR="008C6D7C" w:rsidRPr="001642C6">
        <w:rPr>
          <w:rFonts w:ascii="Arial" w:hAnsi="Arial" w:cs="Arial"/>
          <w:sz w:val="22"/>
          <w:szCs w:val="22"/>
        </w:rPr>
        <w:t xml:space="preserve"> </w:t>
      </w:r>
      <w:r w:rsidRPr="001642C6">
        <w:rPr>
          <w:rFonts w:ascii="Arial" w:hAnsi="Arial" w:cs="Arial"/>
          <w:sz w:val="22"/>
          <w:szCs w:val="22"/>
        </w:rPr>
        <w:t>informacje zawarte w oświadczeniu, o którym mowa w art. 125 ust. 1 ustawy Pzp, są aktualne na dzień składania</w:t>
      </w:r>
      <w:r w:rsidRPr="001642C6">
        <w:rPr>
          <w:rFonts w:ascii="Arial" w:hAnsi="Arial" w:cs="Arial"/>
          <w:spacing w:val="-4"/>
          <w:sz w:val="22"/>
          <w:szCs w:val="22"/>
        </w:rPr>
        <w:t xml:space="preserve"> niniejszego oświadczenia, tj.  nie podlegam/y wykluczeniu z postępowania </w:t>
      </w:r>
      <w:r w:rsidRPr="001642C6">
        <w:rPr>
          <w:rFonts w:ascii="Arial" w:hAnsi="Arial" w:cs="Arial"/>
          <w:spacing w:val="-5"/>
          <w:sz w:val="22"/>
          <w:szCs w:val="22"/>
        </w:rPr>
        <w:t>w</w:t>
      </w:r>
      <w:r w:rsidRPr="001642C6">
        <w:rPr>
          <w:rFonts w:ascii="Arial" w:hAnsi="Arial" w:cs="Arial"/>
          <w:sz w:val="22"/>
          <w:szCs w:val="22"/>
        </w:rPr>
        <w:t xml:space="preserve"> zakresie podsta</w:t>
      </w:r>
      <w:r w:rsidRPr="001642C6">
        <w:rPr>
          <w:rFonts w:ascii="Arial" w:hAnsi="Arial" w:cs="Arial"/>
          <w:spacing w:val="-5"/>
          <w:sz w:val="22"/>
          <w:szCs w:val="22"/>
        </w:rPr>
        <w:t>w</w:t>
      </w:r>
      <w:r w:rsidR="008C6D7C" w:rsidRPr="001642C6">
        <w:rPr>
          <w:rFonts w:ascii="Arial" w:hAnsi="Arial" w:cs="Arial"/>
          <w:spacing w:val="-5"/>
          <w:sz w:val="22"/>
          <w:szCs w:val="22"/>
        </w:rPr>
        <w:t xml:space="preserve"> </w:t>
      </w:r>
      <w:r w:rsidRPr="001642C6">
        <w:rPr>
          <w:rFonts w:ascii="Arial" w:hAnsi="Arial" w:cs="Arial"/>
          <w:spacing w:val="-5"/>
          <w:sz w:val="22"/>
          <w:szCs w:val="22"/>
        </w:rPr>
        <w:t>w</w:t>
      </w:r>
      <w:r w:rsidRPr="001642C6">
        <w:rPr>
          <w:rFonts w:ascii="Arial" w:hAnsi="Arial" w:cs="Arial"/>
          <w:spacing w:val="-4"/>
          <w:sz w:val="22"/>
          <w:szCs w:val="22"/>
        </w:rPr>
        <w:t>y</w:t>
      </w:r>
      <w:r w:rsidRPr="001642C6">
        <w:rPr>
          <w:rFonts w:ascii="Arial" w:hAnsi="Arial" w:cs="Arial"/>
          <w:sz w:val="22"/>
          <w:szCs w:val="22"/>
        </w:rPr>
        <w:t>kluczenia o któr</w:t>
      </w:r>
      <w:r w:rsidRPr="001642C6">
        <w:rPr>
          <w:rFonts w:ascii="Arial" w:hAnsi="Arial" w:cs="Arial"/>
          <w:spacing w:val="-4"/>
          <w:sz w:val="22"/>
          <w:szCs w:val="22"/>
        </w:rPr>
        <w:t>y</w:t>
      </w:r>
      <w:r w:rsidRPr="001642C6">
        <w:rPr>
          <w:rFonts w:ascii="Arial" w:hAnsi="Arial" w:cs="Arial"/>
          <w:sz w:val="22"/>
          <w:szCs w:val="22"/>
        </w:rPr>
        <w:t xml:space="preserve">ch </w:t>
      </w:r>
      <w:r w:rsidRPr="001642C6">
        <w:rPr>
          <w:rFonts w:ascii="Arial" w:hAnsi="Arial" w:cs="Arial"/>
          <w:spacing w:val="-4"/>
          <w:sz w:val="22"/>
          <w:szCs w:val="22"/>
        </w:rPr>
        <w:t>m</w:t>
      </w:r>
      <w:r w:rsidRPr="001642C6">
        <w:rPr>
          <w:rFonts w:ascii="Arial" w:hAnsi="Arial" w:cs="Arial"/>
          <w:sz w:val="22"/>
          <w:szCs w:val="22"/>
        </w:rPr>
        <w:t>o</w:t>
      </w:r>
      <w:r w:rsidRPr="001642C6">
        <w:rPr>
          <w:rFonts w:ascii="Arial" w:hAnsi="Arial" w:cs="Arial"/>
          <w:spacing w:val="-5"/>
          <w:sz w:val="22"/>
          <w:szCs w:val="22"/>
        </w:rPr>
        <w:t>w</w:t>
      </w:r>
      <w:r w:rsidRPr="001642C6">
        <w:rPr>
          <w:rFonts w:ascii="Arial" w:hAnsi="Arial" w:cs="Arial"/>
          <w:sz w:val="22"/>
          <w:szCs w:val="22"/>
        </w:rPr>
        <w:t xml:space="preserve">a </w:t>
      </w:r>
      <w:r w:rsidRPr="001642C6">
        <w:rPr>
          <w:rFonts w:ascii="Arial" w:hAnsi="Arial" w:cs="Arial"/>
          <w:spacing w:val="-5"/>
          <w:sz w:val="22"/>
          <w:szCs w:val="22"/>
        </w:rPr>
        <w:t>w:</w:t>
      </w:r>
    </w:p>
    <w:p w14:paraId="0FBD759D" w14:textId="77777777" w:rsidR="00D72406" w:rsidRPr="001642C6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1642C6">
        <w:rPr>
          <w:rFonts w:ascii="Arial" w:hAnsi="Arial" w:cs="Arial"/>
          <w:szCs w:val="22"/>
        </w:rPr>
        <w:t>art. 108 ust. 1 pkt 3 usta</w:t>
      </w:r>
      <w:r w:rsidRPr="001642C6">
        <w:rPr>
          <w:rFonts w:ascii="Arial" w:hAnsi="Arial" w:cs="Arial"/>
          <w:spacing w:val="-5"/>
          <w:szCs w:val="22"/>
        </w:rPr>
        <w:t>w</w:t>
      </w:r>
      <w:r w:rsidRPr="001642C6">
        <w:rPr>
          <w:rFonts w:ascii="Arial" w:hAnsi="Arial" w:cs="Arial"/>
          <w:spacing w:val="-4"/>
          <w:szCs w:val="22"/>
        </w:rPr>
        <w:t>y Pzp</w:t>
      </w:r>
      <w:r w:rsidRPr="001642C6">
        <w:rPr>
          <w:rFonts w:ascii="Arial" w:hAnsi="Arial" w:cs="Arial"/>
          <w:szCs w:val="22"/>
        </w:rPr>
        <w:t xml:space="preserve">,  </w:t>
      </w:r>
    </w:p>
    <w:p w14:paraId="7255C7A6" w14:textId="77777777" w:rsidR="00D72406" w:rsidRPr="001642C6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1642C6">
        <w:rPr>
          <w:rFonts w:ascii="Arial" w:hAnsi="Arial" w:cs="Arial"/>
          <w:szCs w:val="22"/>
        </w:rPr>
        <w:t>art. 108 ust. 1 pkt 4 usta</w:t>
      </w:r>
      <w:r w:rsidRPr="001642C6">
        <w:rPr>
          <w:rFonts w:ascii="Arial" w:hAnsi="Arial" w:cs="Arial"/>
          <w:spacing w:val="-5"/>
          <w:szCs w:val="22"/>
        </w:rPr>
        <w:t>w</w:t>
      </w:r>
      <w:r w:rsidRPr="001642C6">
        <w:rPr>
          <w:rFonts w:ascii="Arial" w:hAnsi="Arial" w:cs="Arial"/>
          <w:spacing w:val="-4"/>
          <w:szCs w:val="22"/>
        </w:rPr>
        <w:t>y Pzp</w:t>
      </w:r>
      <w:r w:rsidRPr="001642C6">
        <w:rPr>
          <w:rFonts w:ascii="Arial" w:hAnsi="Arial" w:cs="Arial"/>
          <w:szCs w:val="22"/>
        </w:rPr>
        <w:t>, dot</w:t>
      </w:r>
      <w:r w:rsidRPr="001642C6">
        <w:rPr>
          <w:rFonts w:ascii="Arial" w:hAnsi="Arial" w:cs="Arial"/>
          <w:spacing w:val="-4"/>
          <w:szCs w:val="22"/>
        </w:rPr>
        <w:t>y</w:t>
      </w:r>
      <w:r w:rsidRPr="001642C6">
        <w:rPr>
          <w:rFonts w:ascii="Arial" w:hAnsi="Arial" w:cs="Arial"/>
          <w:szCs w:val="22"/>
        </w:rPr>
        <w:t>cząc</w:t>
      </w:r>
      <w:r w:rsidRPr="001642C6">
        <w:rPr>
          <w:rFonts w:ascii="Arial" w:hAnsi="Arial" w:cs="Arial"/>
          <w:spacing w:val="-4"/>
          <w:szCs w:val="22"/>
        </w:rPr>
        <w:t>y</w:t>
      </w:r>
      <w:r w:rsidRPr="001642C6">
        <w:rPr>
          <w:rFonts w:ascii="Arial" w:hAnsi="Arial" w:cs="Arial"/>
          <w:szCs w:val="22"/>
        </w:rPr>
        <w:t>ch orzeczenia zakazu ubiegania się o za</w:t>
      </w:r>
      <w:r w:rsidRPr="001642C6">
        <w:rPr>
          <w:rFonts w:ascii="Arial" w:hAnsi="Arial" w:cs="Arial"/>
          <w:spacing w:val="-4"/>
          <w:szCs w:val="22"/>
        </w:rPr>
        <w:t>m</w:t>
      </w:r>
      <w:r w:rsidRPr="001642C6">
        <w:rPr>
          <w:rFonts w:ascii="Arial" w:hAnsi="Arial" w:cs="Arial"/>
          <w:szCs w:val="22"/>
        </w:rPr>
        <w:t>ó</w:t>
      </w:r>
      <w:r w:rsidRPr="001642C6">
        <w:rPr>
          <w:rFonts w:ascii="Arial" w:hAnsi="Arial" w:cs="Arial"/>
          <w:spacing w:val="-5"/>
          <w:szCs w:val="22"/>
        </w:rPr>
        <w:t>w</w:t>
      </w:r>
      <w:r w:rsidRPr="001642C6">
        <w:rPr>
          <w:rFonts w:ascii="Arial" w:hAnsi="Arial" w:cs="Arial"/>
          <w:szCs w:val="22"/>
        </w:rPr>
        <w:t>ienie publiczne t</w:t>
      </w:r>
      <w:r w:rsidRPr="001642C6">
        <w:rPr>
          <w:rFonts w:ascii="Arial" w:hAnsi="Arial" w:cs="Arial"/>
          <w:spacing w:val="-4"/>
          <w:szCs w:val="22"/>
        </w:rPr>
        <w:t>y</w:t>
      </w:r>
      <w:r w:rsidRPr="001642C6">
        <w:rPr>
          <w:rFonts w:ascii="Arial" w:hAnsi="Arial" w:cs="Arial"/>
          <w:szCs w:val="22"/>
        </w:rPr>
        <w:t>tułe</w:t>
      </w:r>
      <w:r w:rsidRPr="001642C6">
        <w:rPr>
          <w:rFonts w:ascii="Arial" w:hAnsi="Arial" w:cs="Arial"/>
          <w:spacing w:val="-4"/>
          <w:szCs w:val="22"/>
        </w:rPr>
        <w:t>m</w:t>
      </w:r>
      <w:r w:rsidRPr="001642C6">
        <w:rPr>
          <w:rFonts w:ascii="Arial" w:hAnsi="Arial" w:cs="Arial"/>
          <w:szCs w:val="22"/>
        </w:rPr>
        <w:t xml:space="preserve"> środka zapobiega</w:t>
      </w:r>
      <w:r w:rsidRPr="001642C6">
        <w:rPr>
          <w:rFonts w:ascii="Arial" w:hAnsi="Arial" w:cs="Arial"/>
          <w:spacing w:val="-5"/>
          <w:szCs w:val="22"/>
        </w:rPr>
        <w:t>w</w:t>
      </w:r>
      <w:r w:rsidRPr="001642C6">
        <w:rPr>
          <w:rFonts w:ascii="Arial" w:hAnsi="Arial" w:cs="Arial"/>
          <w:szCs w:val="22"/>
        </w:rPr>
        <w:t xml:space="preserve">czego,  </w:t>
      </w:r>
    </w:p>
    <w:p w14:paraId="5FD90D4F" w14:textId="77777777" w:rsidR="00D72406" w:rsidRPr="001642C6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1642C6">
        <w:rPr>
          <w:rFonts w:ascii="Arial" w:hAnsi="Arial" w:cs="Arial"/>
          <w:szCs w:val="22"/>
        </w:rPr>
        <w:t>art.108 ust. 1 pkt 5</w:t>
      </w:r>
      <w:r w:rsidR="008C6D7C" w:rsidRPr="001642C6">
        <w:rPr>
          <w:rFonts w:ascii="Arial" w:hAnsi="Arial" w:cs="Arial"/>
          <w:szCs w:val="22"/>
        </w:rPr>
        <w:t xml:space="preserve"> </w:t>
      </w:r>
      <w:r w:rsidRPr="001642C6">
        <w:rPr>
          <w:rFonts w:ascii="Arial" w:hAnsi="Arial" w:cs="Arial"/>
          <w:szCs w:val="22"/>
        </w:rPr>
        <w:t>usta</w:t>
      </w:r>
      <w:r w:rsidRPr="001642C6">
        <w:rPr>
          <w:rFonts w:ascii="Arial" w:hAnsi="Arial" w:cs="Arial"/>
          <w:spacing w:val="-5"/>
          <w:szCs w:val="22"/>
        </w:rPr>
        <w:t>w</w:t>
      </w:r>
      <w:r w:rsidRPr="001642C6">
        <w:rPr>
          <w:rFonts w:ascii="Arial" w:hAnsi="Arial" w:cs="Arial"/>
          <w:spacing w:val="-4"/>
          <w:szCs w:val="22"/>
        </w:rPr>
        <w:t>y Pzp</w:t>
      </w:r>
      <w:r w:rsidRPr="001642C6">
        <w:rPr>
          <w:rFonts w:ascii="Arial" w:hAnsi="Arial" w:cs="Arial"/>
          <w:szCs w:val="22"/>
        </w:rPr>
        <w:t>,</w:t>
      </w:r>
      <w:r w:rsidR="008C6D7C" w:rsidRPr="001642C6">
        <w:rPr>
          <w:rFonts w:ascii="Arial" w:hAnsi="Arial" w:cs="Arial"/>
          <w:szCs w:val="22"/>
        </w:rPr>
        <w:t xml:space="preserve"> </w:t>
      </w:r>
      <w:r w:rsidRPr="001642C6">
        <w:rPr>
          <w:rFonts w:ascii="Arial" w:hAnsi="Arial" w:cs="Arial"/>
          <w:szCs w:val="22"/>
        </w:rPr>
        <w:t>dot</w:t>
      </w:r>
      <w:r w:rsidRPr="001642C6">
        <w:rPr>
          <w:rFonts w:ascii="Arial" w:hAnsi="Arial" w:cs="Arial"/>
          <w:spacing w:val="-4"/>
          <w:szCs w:val="22"/>
        </w:rPr>
        <w:t>y</w:t>
      </w:r>
      <w:r w:rsidRPr="001642C6">
        <w:rPr>
          <w:rFonts w:ascii="Arial" w:hAnsi="Arial" w:cs="Arial"/>
          <w:szCs w:val="22"/>
        </w:rPr>
        <w:t>cząc</w:t>
      </w:r>
      <w:r w:rsidRPr="001642C6">
        <w:rPr>
          <w:rFonts w:ascii="Arial" w:hAnsi="Arial" w:cs="Arial"/>
          <w:spacing w:val="-4"/>
          <w:szCs w:val="22"/>
        </w:rPr>
        <w:t>y</w:t>
      </w:r>
      <w:r w:rsidRPr="001642C6">
        <w:rPr>
          <w:rFonts w:ascii="Arial" w:hAnsi="Arial" w:cs="Arial"/>
          <w:szCs w:val="22"/>
        </w:rPr>
        <w:t>ch</w:t>
      </w:r>
      <w:r w:rsidR="008C6D7C" w:rsidRPr="001642C6">
        <w:rPr>
          <w:rFonts w:ascii="Arial" w:hAnsi="Arial" w:cs="Arial"/>
          <w:szCs w:val="22"/>
        </w:rPr>
        <w:t xml:space="preserve"> </w:t>
      </w:r>
      <w:r w:rsidRPr="001642C6">
        <w:rPr>
          <w:rFonts w:ascii="Arial" w:hAnsi="Arial" w:cs="Arial"/>
          <w:szCs w:val="22"/>
        </w:rPr>
        <w:t>za</w:t>
      </w:r>
      <w:r w:rsidRPr="001642C6">
        <w:rPr>
          <w:rFonts w:ascii="Arial" w:hAnsi="Arial" w:cs="Arial"/>
          <w:spacing w:val="-5"/>
          <w:szCs w:val="22"/>
        </w:rPr>
        <w:t>w</w:t>
      </w:r>
      <w:r w:rsidRPr="001642C6">
        <w:rPr>
          <w:rFonts w:ascii="Arial" w:hAnsi="Arial" w:cs="Arial"/>
          <w:szCs w:val="22"/>
        </w:rPr>
        <w:t>arcia</w:t>
      </w:r>
      <w:r w:rsidR="008C6D7C" w:rsidRPr="001642C6">
        <w:rPr>
          <w:rFonts w:ascii="Arial" w:hAnsi="Arial" w:cs="Arial"/>
          <w:szCs w:val="22"/>
        </w:rPr>
        <w:t xml:space="preserve"> </w:t>
      </w:r>
      <w:r w:rsidRPr="001642C6">
        <w:rPr>
          <w:rFonts w:ascii="Arial" w:hAnsi="Arial" w:cs="Arial"/>
          <w:szCs w:val="22"/>
        </w:rPr>
        <w:t>z inn</w:t>
      </w:r>
      <w:r w:rsidRPr="001642C6">
        <w:rPr>
          <w:rFonts w:ascii="Arial" w:hAnsi="Arial" w:cs="Arial"/>
          <w:spacing w:val="-4"/>
          <w:szCs w:val="22"/>
        </w:rPr>
        <w:t>ym</w:t>
      </w:r>
      <w:r w:rsidRPr="001642C6">
        <w:rPr>
          <w:rFonts w:ascii="Arial" w:hAnsi="Arial" w:cs="Arial"/>
          <w:szCs w:val="22"/>
        </w:rPr>
        <w:t>i</w:t>
      </w:r>
      <w:r w:rsidR="008C6D7C" w:rsidRPr="001642C6">
        <w:rPr>
          <w:rFonts w:ascii="Arial" w:hAnsi="Arial" w:cs="Arial"/>
          <w:szCs w:val="22"/>
        </w:rPr>
        <w:t xml:space="preserve"> </w:t>
      </w:r>
      <w:r w:rsidRPr="001642C6">
        <w:rPr>
          <w:rFonts w:ascii="Arial" w:hAnsi="Arial" w:cs="Arial"/>
          <w:spacing w:val="-5"/>
          <w:szCs w:val="22"/>
        </w:rPr>
        <w:t>w</w:t>
      </w:r>
      <w:r w:rsidRPr="001642C6">
        <w:rPr>
          <w:rFonts w:ascii="Arial" w:hAnsi="Arial" w:cs="Arial"/>
          <w:spacing w:val="-4"/>
          <w:szCs w:val="22"/>
        </w:rPr>
        <w:t>y</w:t>
      </w:r>
      <w:r w:rsidRPr="001642C6">
        <w:rPr>
          <w:rFonts w:ascii="Arial" w:hAnsi="Arial" w:cs="Arial"/>
          <w:szCs w:val="22"/>
        </w:rPr>
        <w:t>kona</w:t>
      </w:r>
      <w:r w:rsidRPr="001642C6">
        <w:rPr>
          <w:rFonts w:ascii="Arial" w:hAnsi="Arial" w:cs="Arial"/>
          <w:spacing w:val="-5"/>
          <w:szCs w:val="22"/>
        </w:rPr>
        <w:t>w</w:t>
      </w:r>
      <w:r w:rsidRPr="001642C6">
        <w:rPr>
          <w:rFonts w:ascii="Arial" w:hAnsi="Arial" w:cs="Arial"/>
          <w:szCs w:val="22"/>
        </w:rPr>
        <w:t>ca</w:t>
      </w:r>
      <w:r w:rsidRPr="001642C6">
        <w:rPr>
          <w:rFonts w:ascii="Arial" w:hAnsi="Arial" w:cs="Arial"/>
          <w:spacing w:val="-4"/>
          <w:szCs w:val="22"/>
        </w:rPr>
        <w:t>m</w:t>
      </w:r>
      <w:r w:rsidRPr="001642C6">
        <w:rPr>
          <w:rFonts w:ascii="Arial" w:hAnsi="Arial" w:cs="Arial"/>
          <w:szCs w:val="22"/>
        </w:rPr>
        <w:t>i</w:t>
      </w:r>
      <w:r w:rsidR="008C6D7C" w:rsidRPr="001642C6">
        <w:rPr>
          <w:rFonts w:ascii="Arial" w:hAnsi="Arial" w:cs="Arial"/>
          <w:szCs w:val="22"/>
        </w:rPr>
        <w:t xml:space="preserve"> </w:t>
      </w:r>
      <w:r w:rsidRPr="001642C6">
        <w:rPr>
          <w:rFonts w:ascii="Arial" w:hAnsi="Arial" w:cs="Arial"/>
          <w:szCs w:val="22"/>
        </w:rPr>
        <w:t>porozu</w:t>
      </w:r>
      <w:r w:rsidRPr="001642C6">
        <w:rPr>
          <w:rFonts w:ascii="Arial" w:hAnsi="Arial" w:cs="Arial"/>
          <w:spacing w:val="-4"/>
          <w:szCs w:val="22"/>
        </w:rPr>
        <w:t>m</w:t>
      </w:r>
      <w:r w:rsidRPr="001642C6">
        <w:rPr>
          <w:rFonts w:ascii="Arial" w:hAnsi="Arial" w:cs="Arial"/>
          <w:szCs w:val="22"/>
        </w:rPr>
        <w:t>ienia</w:t>
      </w:r>
      <w:r w:rsidR="008C6D7C" w:rsidRPr="001642C6">
        <w:rPr>
          <w:rFonts w:ascii="Arial" w:hAnsi="Arial" w:cs="Arial"/>
          <w:szCs w:val="22"/>
        </w:rPr>
        <w:t xml:space="preserve"> </w:t>
      </w:r>
      <w:r w:rsidRPr="001642C6">
        <w:rPr>
          <w:rFonts w:ascii="Arial" w:hAnsi="Arial" w:cs="Arial"/>
          <w:spacing w:val="-4"/>
          <w:szCs w:val="22"/>
        </w:rPr>
        <w:t>m</w:t>
      </w:r>
      <w:r w:rsidRPr="001642C6">
        <w:rPr>
          <w:rFonts w:ascii="Arial" w:hAnsi="Arial" w:cs="Arial"/>
          <w:szCs w:val="22"/>
        </w:rPr>
        <w:t>ającego</w:t>
      </w:r>
      <w:r w:rsidR="008C6D7C" w:rsidRPr="001642C6">
        <w:rPr>
          <w:rFonts w:ascii="Arial" w:hAnsi="Arial" w:cs="Arial"/>
          <w:szCs w:val="22"/>
        </w:rPr>
        <w:t xml:space="preserve"> </w:t>
      </w:r>
      <w:r w:rsidRPr="001642C6">
        <w:rPr>
          <w:rFonts w:ascii="Arial" w:hAnsi="Arial" w:cs="Arial"/>
          <w:szCs w:val="22"/>
        </w:rPr>
        <w:t>na</w:t>
      </w:r>
      <w:r w:rsidR="008C6D7C" w:rsidRPr="001642C6">
        <w:rPr>
          <w:rFonts w:ascii="Arial" w:hAnsi="Arial" w:cs="Arial"/>
          <w:szCs w:val="22"/>
        </w:rPr>
        <w:t xml:space="preserve"> </w:t>
      </w:r>
      <w:r w:rsidRPr="001642C6">
        <w:rPr>
          <w:rFonts w:ascii="Arial" w:hAnsi="Arial" w:cs="Arial"/>
          <w:szCs w:val="22"/>
        </w:rPr>
        <w:t>celu</w:t>
      </w:r>
      <w:r w:rsidR="008C6D7C" w:rsidRPr="001642C6">
        <w:rPr>
          <w:rFonts w:ascii="Arial" w:hAnsi="Arial" w:cs="Arial"/>
          <w:szCs w:val="22"/>
        </w:rPr>
        <w:t xml:space="preserve"> </w:t>
      </w:r>
      <w:r w:rsidRPr="001642C6">
        <w:rPr>
          <w:rFonts w:ascii="Arial" w:hAnsi="Arial" w:cs="Arial"/>
          <w:szCs w:val="22"/>
        </w:rPr>
        <w:t>z</w:t>
      </w:r>
      <w:r w:rsidRPr="001642C6">
        <w:rPr>
          <w:rFonts w:ascii="Arial" w:hAnsi="Arial" w:cs="Arial"/>
          <w:spacing w:val="-6"/>
          <w:szCs w:val="22"/>
        </w:rPr>
        <w:t>a</w:t>
      </w:r>
      <w:r w:rsidRPr="001642C6">
        <w:rPr>
          <w:rFonts w:ascii="Arial" w:hAnsi="Arial" w:cs="Arial"/>
          <w:szCs w:val="22"/>
        </w:rPr>
        <w:t xml:space="preserve">kłócenie konkurencji,  </w:t>
      </w:r>
    </w:p>
    <w:p w14:paraId="24E08005" w14:textId="4A321078" w:rsidR="00D72406" w:rsidRPr="001642C6" w:rsidRDefault="00D72406" w:rsidP="00EA0E58">
      <w:pPr>
        <w:pStyle w:val="Tekstpodstawowy"/>
        <w:numPr>
          <w:ilvl w:val="0"/>
          <w:numId w:val="33"/>
        </w:numPr>
        <w:spacing w:line="300" w:lineRule="auto"/>
        <w:rPr>
          <w:rFonts w:ascii="Arial" w:hAnsi="Arial" w:cs="Arial"/>
          <w:szCs w:val="22"/>
        </w:rPr>
      </w:pPr>
      <w:r w:rsidRPr="001642C6">
        <w:rPr>
          <w:rFonts w:ascii="Arial" w:hAnsi="Arial" w:cs="Arial"/>
          <w:szCs w:val="22"/>
        </w:rPr>
        <w:t>art. 108 ust. 1 pkt 6 usta</w:t>
      </w:r>
      <w:r w:rsidRPr="001642C6">
        <w:rPr>
          <w:rFonts w:ascii="Arial" w:hAnsi="Arial" w:cs="Arial"/>
          <w:spacing w:val="-5"/>
          <w:szCs w:val="22"/>
        </w:rPr>
        <w:t>w</w:t>
      </w:r>
      <w:r w:rsidRPr="001642C6">
        <w:rPr>
          <w:rFonts w:ascii="Arial" w:hAnsi="Arial" w:cs="Arial"/>
          <w:spacing w:val="-4"/>
          <w:szCs w:val="22"/>
        </w:rPr>
        <w:t>y Pzp</w:t>
      </w:r>
      <w:r w:rsidR="00C118C7" w:rsidRPr="001642C6">
        <w:rPr>
          <w:rFonts w:ascii="Arial" w:hAnsi="Arial" w:cs="Arial"/>
          <w:spacing w:val="-4"/>
          <w:szCs w:val="22"/>
        </w:rPr>
        <w:t>,</w:t>
      </w:r>
    </w:p>
    <w:p w14:paraId="539BFE02" w14:textId="77777777" w:rsidR="00192E40" w:rsidRPr="001642C6" w:rsidRDefault="00192E40" w:rsidP="00EA0E58">
      <w:pPr>
        <w:pStyle w:val="Tekstpodstawowy"/>
        <w:numPr>
          <w:ilvl w:val="0"/>
          <w:numId w:val="33"/>
        </w:numPr>
        <w:spacing w:line="300" w:lineRule="auto"/>
        <w:rPr>
          <w:rFonts w:ascii="Arial" w:hAnsi="Arial" w:cs="Arial"/>
          <w:szCs w:val="22"/>
        </w:rPr>
      </w:pPr>
      <w:r w:rsidRPr="001642C6">
        <w:rPr>
          <w:rFonts w:ascii="Arial" w:hAnsi="Arial" w:cs="Arial"/>
          <w:szCs w:val="22"/>
        </w:rPr>
        <w:t>art. 108 ust. 2 usta</w:t>
      </w:r>
      <w:r w:rsidRPr="001642C6">
        <w:rPr>
          <w:rFonts w:ascii="Arial" w:hAnsi="Arial" w:cs="Arial"/>
          <w:spacing w:val="-5"/>
          <w:szCs w:val="22"/>
        </w:rPr>
        <w:t>w</w:t>
      </w:r>
      <w:r w:rsidRPr="001642C6">
        <w:rPr>
          <w:rFonts w:ascii="Arial" w:hAnsi="Arial" w:cs="Arial"/>
          <w:spacing w:val="-4"/>
          <w:szCs w:val="22"/>
        </w:rPr>
        <w:t>y Pzp.</w:t>
      </w:r>
    </w:p>
    <w:p w14:paraId="226C636D" w14:textId="77777777" w:rsidR="00192E40" w:rsidRPr="001642C6" w:rsidRDefault="00192E40" w:rsidP="00D775A5">
      <w:pPr>
        <w:pStyle w:val="Tekstpodstawowy"/>
        <w:spacing w:line="300" w:lineRule="auto"/>
        <w:ind w:left="720"/>
        <w:rPr>
          <w:rFonts w:ascii="Arial" w:hAnsi="Arial" w:cs="Arial"/>
          <w:szCs w:val="22"/>
        </w:rPr>
      </w:pPr>
    </w:p>
    <w:p w14:paraId="332F1820" w14:textId="77777777" w:rsidR="00D72406" w:rsidRPr="001642C6" w:rsidRDefault="00D72406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0BD6110" w14:textId="77777777" w:rsidR="008C6D7C" w:rsidRPr="001642C6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65D1C71C" w14:textId="3CDE6FB3" w:rsidR="00B57A91" w:rsidRPr="001642C6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1642C6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  <w:t>/podmiotu udostępniającego zasoby</w:t>
      </w:r>
      <w:r w:rsidRPr="001642C6">
        <w:rPr>
          <w:rFonts w:ascii="Arial" w:hAnsi="Arial" w:cs="Arial"/>
          <w:sz w:val="18"/>
          <w:szCs w:val="18"/>
        </w:rPr>
        <w:br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  <w:t xml:space="preserve">- </w:t>
      </w:r>
      <w:r w:rsidRPr="001642C6">
        <w:rPr>
          <w:rFonts w:ascii="Arial" w:hAnsi="Arial" w:cs="Arial"/>
          <w:bCs/>
          <w:sz w:val="18"/>
          <w:szCs w:val="18"/>
        </w:rPr>
        <w:t>kwalifikowany podpis elektroniczny</w:t>
      </w:r>
      <w:r w:rsidRPr="001642C6">
        <w:rPr>
          <w:rFonts w:ascii="Arial" w:hAnsi="Arial" w:cs="Arial"/>
          <w:sz w:val="18"/>
          <w:szCs w:val="18"/>
        </w:rPr>
        <w:t>)</w:t>
      </w:r>
    </w:p>
    <w:p w14:paraId="764910BB" w14:textId="77777777" w:rsidR="008C6D7C" w:rsidRPr="001642C6" w:rsidRDefault="008C6D7C" w:rsidP="008C6D7C">
      <w:pPr>
        <w:pStyle w:val="Tekstpodstawowy"/>
        <w:spacing w:line="300" w:lineRule="auto"/>
        <w:rPr>
          <w:rFonts w:ascii="Arial" w:hAnsi="Arial" w:cs="Arial"/>
          <w:b/>
          <w:sz w:val="20"/>
          <w:szCs w:val="22"/>
        </w:rPr>
      </w:pPr>
    </w:p>
    <w:p w14:paraId="6C13BF6E" w14:textId="77777777" w:rsidR="008C6D7C" w:rsidRPr="001642C6" w:rsidRDefault="008C6D7C" w:rsidP="00C118C7">
      <w:pPr>
        <w:pStyle w:val="Tekstpodstawowy"/>
        <w:spacing w:line="300" w:lineRule="auto"/>
        <w:jc w:val="both"/>
        <w:rPr>
          <w:rFonts w:ascii="Arial" w:hAnsi="Arial" w:cs="Arial"/>
          <w:bCs/>
          <w:sz w:val="20"/>
          <w:szCs w:val="22"/>
        </w:rPr>
      </w:pPr>
      <w:r w:rsidRPr="001642C6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CA3D592" w14:textId="77777777" w:rsidR="00D72406" w:rsidRPr="001642C6" w:rsidRDefault="00D72406" w:rsidP="00D775A5">
      <w:pPr>
        <w:pStyle w:val="Tekstpodstawowy"/>
        <w:spacing w:line="300" w:lineRule="auto"/>
        <w:rPr>
          <w:rFonts w:ascii="Arial" w:hAnsi="Arial" w:cs="Arial"/>
          <w:b/>
          <w:szCs w:val="22"/>
        </w:rPr>
      </w:pPr>
    </w:p>
    <w:p w14:paraId="4445308F" w14:textId="77777777" w:rsidR="00E6242E" w:rsidRPr="001642C6" w:rsidRDefault="00D72406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  <w:r w:rsidRPr="001642C6">
        <w:rPr>
          <w:rFonts w:ascii="Arial" w:hAnsi="Arial" w:cs="Arial"/>
          <w:b/>
          <w:sz w:val="22"/>
          <w:szCs w:val="22"/>
        </w:rPr>
        <w:br w:type="page"/>
      </w:r>
    </w:p>
    <w:p w14:paraId="2D64B4B8" w14:textId="15A6D76D" w:rsidR="00E6242E" w:rsidRPr="001642C6" w:rsidRDefault="00E6242E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E5387F" w:rsidRPr="001642C6">
        <w:rPr>
          <w:rFonts w:ascii="Arial" w:hAnsi="Arial" w:cs="Arial"/>
          <w:sz w:val="22"/>
          <w:szCs w:val="22"/>
        </w:rPr>
        <w:t>7</w:t>
      </w:r>
    </w:p>
    <w:p w14:paraId="0B75B75C" w14:textId="77777777" w:rsidR="00E6242E" w:rsidRPr="001642C6" w:rsidRDefault="00E6242E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3E0806F5" w14:textId="77777777" w:rsidR="00E6242E" w:rsidRPr="001642C6" w:rsidRDefault="00E6242E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b/>
          <w:sz w:val="22"/>
          <w:szCs w:val="22"/>
        </w:rPr>
        <w:t>Wykonawca/ Wykonawca wspólnie ubiegający się o udzielenie zamówienia:</w:t>
      </w:r>
    </w:p>
    <w:p w14:paraId="54FFCA3B" w14:textId="77777777" w:rsidR="00E6242E" w:rsidRPr="001642C6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…………………………………………</w:t>
      </w:r>
    </w:p>
    <w:p w14:paraId="73FE227B" w14:textId="77777777" w:rsidR="00E6242E" w:rsidRPr="001642C6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…………………………………………</w:t>
      </w:r>
    </w:p>
    <w:p w14:paraId="777DBBD8" w14:textId="77777777" w:rsidR="00E6242E" w:rsidRPr="001642C6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2D9C54B7" w14:textId="77777777" w:rsidR="00E6242E" w:rsidRPr="001642C6" w:rsidRDefault="00E6242E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1642C6">
        <w:rPr>
          <w:rFonts w:ascii="Arial" w:hAnsi="Arial" w:cs="Arial"/>
          <w:i/>
          <w:sz w:val="22"/>
          <w:szCs w:val="22"/>
        </w:rPr>
        <w:t>w zależności od podmiotu )</w:t>
      </w:r>
    </w:p>
    <w:p w14:paraId="616AC513" w14:textId="77777777" w:rsidR="00E6242E" w:rsidRPr="001642C6" w:rsidRDefault="00E6242E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0FF8FCEA" w14:textId="77777777" w:rsidR="00E6242E" w:rsidRPr="001642C6" w:rsidRDefault="00E6242E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E0B5102" w14:textId="77777777" w:rsidR="00E6242E" w:rsidRPr="001642C6" w:rsidRDefault="00E6242E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642C6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732F95D0" w14:textId="77777777" w:rsidR="00E6242E" w:rsidRPr="001642C6" w:rsidRDefault="00E6242E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3932F79" w14:textId="77777777" w:rsidR="00E6242E" w:rsidRPr="001642C6" w:rsidRDefault="00E6242E" w:rsidP="00D775A5">
      <w:pPr>
        <w:spacing w:before="120" w:line="300" w:lineRule="auto"/>
        <w:jc w:val="center"/>
        <w:rPr>
          <w:rFonts w:ascii="Arial" w:eastAsia="StarSymbol" w:hAnsi="Arial" w:cs="Arial"/>
          <w:b/>
          <w:sz w:val="22"/>
          <w:szCs w:val="22"/>
        </w:rPr>
      </w:pPr>
      <w:r w:rsidRPr="001642C6">
        <w:rPr>
          <w:rFonts w:ascii="Arial" w:eastAsia="StarSymbol" w:hAnsi="Arial" w:cs="Arial"/>
          <w:b/>
          <w:sz w:val="22"/>
          <w:szCs w:val="22"/>
        </w:rPr>
        <w:t>składane na podstawie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8C6D7C" w:rsidRPr="001642C6">
        <w:rPr>
          <w:rFonts w:ascii="Arial" w:eastAsia="StarSymbol" w:hAnsi="Arial" w:cs="Arial"/>
          <w:b/>
          <w:sz w:val="22"/>
          <w:szCs w:val="22"/>
        </w:rPr>
        <w:t>t.j</w:t>
      </w:r>
      <w:proofErr w:type="spellEnd"/>
      <w:r w:rsidR="008C6D7C" w:rsidRPr="001642C6">
        <w:rPr>
          <w:rFonts w:ascii="Arial" w:eastAsia="StarSymbol" w:hAnsi="Arial" w:cs="Arial"/>
          <w:b/>
          <w:sz w:val="22"/>
          <w:szCs w:val="22"/>
        </w:rPr>
        <w:t xml:space="preserve">. </w:t>
      </w:r>
      <w:r w:rsidRPr="001642C6">
        <w:rPr>
          <w:rFonts w:ascii="Arial" w:eastAsia="StarSymbol" w:hAnsi="Arial" w:cs="Arial"/>
          <w:b/>
          <w:sz w:val="22"/>
          <w:szCs w:val="22"/>
        </w:rPr>
        <w:t>Dz.U. z 202</w:t>
      </w:r>
      <w:r w:rsidR="008C6D7C" w:rsidRPr="001642C6">
        <w:rPr>
          <w:rFonts w:ascii="Arial" w:eastAsia="StarSymbol" w:hAnsi="Arial" w:cs="Arial"/>
          <w:b/>
          <w:sz w:val="22"/>
          <w:szCs w:val="22"/>
        </w:rPr>
        <w:t xml:space="preserve">5 </w:t>
      </w:r>
      <w:r w:rsidRPr="001642C6">
        <w:rPr>
          <w:rFonts w:ascii="Arial" w:eastAsia="StarSymbol" w:hAnsi="Arial" w:cs="Arial"/>
          <w:b/>
          <w:sz w:val="22"/>
          <w:szCs w:val="22"/>
        </w:rPr>
        <w:t>r. poz. 5</w:t>
      </w:r>
      <w:r w:rsidR="008C6D7C" w:rsidRPr="001642C6">
        <w:rPr>
          <w:rFonts w:ascii="Arial" w:eastAsia="StarSymbol" w:hAnsi="Arial" w:cs="Arial"/>
          <w:b/>
          <w:sz w:val="22"/>
          <w:szCs w:val="22"/>
        </w:rPr>
        <w:t>14</w:t>
      </w:r>
      <w:r w:rsidRPr="001642C6">
        <w:rPr>
          <w:rFonts w:ascii="Arial" w:eastAsia="StarSymbol" w:hAnsi="Arial" w:cs="Arial"/>
          <w:b/>
          <w:sz w:val="22"/>
          <w:szCs w:val="22"/>
        </w:rPr>
        <w:t>).</w:t>
      </w:r>
    </w:p>
    <w:p w14:paraId="4090DF71" w14:textId="77777777" w:rsidR="00E6242E" w:rsidRPr="001642C6" w:rsidRDefault="00E6242E" w:rsidP="00D775A5">
      <w:pPr>
        <w:spacing w:before="120" w:line="300" w:lineRule="auto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</w:p>
    <w:p w14:paraId="10D8CB85" w14:textId="7D16811C" w:rsidR="00E6242E" w:rsidRPr="001642C6" w:rsidRDefault="00E6242E" w:rsidP="00D775A5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1642C6">
        <w:rPr>
          <w:rFonts w:ascii="Arial" w:hAnsi="Arial" w:cs="Arial"/>
          <w:sz w:val="22"/>
          <w:szCs w:val="22"/>
        </w:rPr>
        <w:t xml:space="preserve"> </w:t>
      </w:r>
      <w:r w:rsidR="00785C64" w:rsidRPr="001642C6">
        <w:rPr>
          <w:rFonts w:ascii="Arial" w:hAnsi="Arial" w:cs="Arial"/>
          <w:b/>
          <w:bCs/>
          <w:iCs/>
          <w:sz w:val="22"/>
          <w:szCs w:val="22"/>
        </w:rPr>
        <w:t>Wykonanie instalacji fotowoltaicznej na terenie kompleksu rekreacyjno-sportowego w Ustroniu przy ul. Sportowej w ramach zadania inwestycyjnego pn.: „Budowa odnawialnych źródeł energii w mieście Ustroń</w:t>
      </w:r>
      <w:r w:rsidR="00FC3B09" w:rsidRPr="001642C6">
        <w:rPr>
          <w:rFonts w:ascii="Arial" w:hAnsi="Arial" w:cs="Arial"/>
          <w:b/>
          <w:bCs/>
          <w:iCs/>
          <w:sz w:val="22"/>
          <w:szCs w:val="22"/>
        </w:rPr>
        <w:t>”</w:t>
      </w:r>
      <w:r w:rsidRPr="001642C6">
        <w:rPr>
          <w:rFonts w:ascii="Arial" w:hAnsi="Arial" w:cs="Arial"/>
          <w:b/>
          <w:sz w:val="22"/>
          <w:szCs w:val="22"/>
        </w:rPr>
        <w:t>,</w:t>
      </w:r>
      <w:r w:rsidR="008C6D7C" w:rsidRPr="001642C6">
        <w:rPr>
          <w:rFonts w:ascii="Arial" w:hAnsi="Arial" w:cs="Arial"/>
          <w:b/>
          <w:sz w:val="22"/>
          <w:szCs w:val="22"/>
        </w:rPr>
        <w:t xml:space="preserve"> </w:t>
      </w:r>
      <w:r w:rsidRPr="001642C6">
        <w:rPr>
          <w:rFonts w:ascii="Arial" w:hAnsi="Arial" w:cs="Arial"/>
          <w:sz w:val="22"/>
          <w:szCs w:val="22"/>
        </w:rPr>
        <w:t>oświadczam/y, że nie podlegam wykluczeniu z postępowania na podstawie art. 7 ust. 1 ustawy z dnia 13 kwietnia 2022 r. o szczególnych rozwiązaniach w zakresie przeciwdziałania wspieraniu agresji na Ukrainę oraz służących ochronie bezpieczeństwa narodowego  (</w:t>
      </w:r>
      <w:proofErr w:type="spellStart"/>
      <w:r w:rsidR="008C6D7C" w:rsidRPr="001642C6">
        <w:rPr>
          <w:rFonts w:ascii="Arial" w:hAnsi="Arial" w:cs="Arial"/>
          <w:sz w:val="22"/>
          <w:szCs w:val="22"/>
        </w:rPr>
        <w:t>t.j</w:t>
      </w:r>
      <w:proofErr w:type="spellEnd"/>
      <w:r w:rsidR="008C6D7C" w:rsidRPr="001642C6">
        <w:rPr>
          <w:rFonts w:ascii="Arial" w:hAnsi="Arial" w:cs="Arial"/>
          <w:sz w:val="22"/>
          <w:szCs w:val="22"/>
        </w:rPr>
        <w:t xml:space="preserve">. </w:t>
      </w:r>
      <w:r w:rsidRPr="001642C6">
        <w:rPr>
          <w:rFonts w:ascii="Arial" w:hAnsi="Arial" w:cs="Arial"/>
          <w:sz w:val="22"/>
          <w:szCs w:val="22"/>
        </w:rPr>
        <w:t>Dz.U.</w:t>
      </w:r>
      <w:r w:rsidR="00D5064C" w:rsidRPr="001642C6">
        <w:rPr>
          <w:rFonts w:ascii="Arial" w:hAnsi="Arial" w:cs="Arial"/>
          <w:sz w:val="22"/>
          <w:szCs w:val="22"/>
        </w:rPr>
        <w:t xml:space="preserve"> z 202</w:t>
      </w:r>
      <w:r w:rsidR="008C6D7C" w:rsidRPr="001642C6">
        <w:rPr>
          <w:rFonts w:ascii="Arial" w:hAnsi="Arial" w:cs="Arial"/>
          <w:sz w:val="22"/>
          <w:szCs w:val="22"/>
        </w:rPr>
        <w:t>5</w:t>
      </w:r>
      <w:r w:rsidR="00D5064C" w:rsidRPr="001642C6">
        <w:rPr>
          <w:rFonts w:ascii="Arial" w:hAnsi="Arial" w:cs="Arial"/>
          <w:sz w:val="22"/>
          <w:szCs w:val="22"/>
        </w:rPr>
        <w:t xml:space="preserve"> r.</w:t>
      </w:r>
      <w:r w:rsidRPr="001642C6">
        <w:rPr>
          <w:rFonts w:ascii="Arial" w:hAnsi="Arial" w:cs="Arial"/>
          <w:sz w:val="22"/>
          <w:szCs w:val="22"/>
        </w:rPr>
        <w:t xml:space="preserve"> poz. 5</w:t>
      </w:r>
      <w:r w:rsidR="008C6D7C" w:rsidRPr="001642C6">
        <w:rPr>
          <w:rFonts w:ascii="Arial" w:hAnsi="Arial" w:cs="Arial"/>
          <w:sz w:val="22"/>
          <w:szCs w:val="22"/>
        </w:rPr>
        <w:t>14</w:t>
      </w:r>
      <w:r w:rsidRPr="001642C6">
        <w:rPr>
          <w:rFonts w:ascii="Arial" w:hAnsi="Arial" w:cs="Arial"/>
          <w:sz w:val="22"/>
          <w:szCs w:val="22"/>
        </w:rPr>
        <w:t>)</w:t>
      </w:r>
      <w:r w:rsidRPr="001642C6">
        <w:rPr>
          <w:rFonts w:ascii="Arial" w:hAnsi="Arial" w:cs="Arial"/>
          <w:spacing w:val="-4"/>
          <w:sz w:val="22"/>
          <w:szCs w:val="22"/>
        </w:rPr>
        <w:t>.</w:t>
      </w:r>
    </w:p>
    <w:p w14:paraId="68045C25" w14:textId="77777777" w:rsidR="00E6242E" w:rsidRPr="001642C6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0A4FE571" w14:textId="77777777" w:rsidR="00E6242E" w:rsidRPr="001642C6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621C60A" w14:textId="77777777" w:rsidR="00E6242E" w:rsidRPr="001642C6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8B74AFE" w14:textId="77777777" w:rsidR="00E6242E" w:rsidRPr="001642C6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AC4D88D" w14:textId="77777777" w:rsidR="008C6D7C" w:rsidRPr="001642C6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4953F622" w14:textId="6961BE63" w:rsidR="00B57A91" w:rsidRPr="001642C6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1642C6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  <w:t xml:space="preserve">- </w:t>
      </w:r>
      <w:r w:rsidRPr="001642C6">
        <w:rPr>
          <w:rFonts w:ascii="Arial" w:hAnsi="Arial" w:cs="Arial"/>
          <w:bCs/>
          <w:sz w:val="18"/>
          <w:szCs w:val="18"/>
        </w:rPr>
        <w:t>kwalifikowany podpis elektroniczny</w:t>
      </w:r>
      <w:r w:rsidRPr="001642C6">
        <w:rPr>
          <w:rFonts w:ascii="Arial" w:hAnsi="Arial" w:cs="Arial"/>
          <w:sz w:val="18"/>
          <w:szCs w:val="18"/>
        </w:rPr>
        <w:t>)</w:t>
      </w:r>
    </w:p>
    <w:p w14:paraId="2155E27F" w14:textId="77777777" w:rsidR="008C6D7C" w:rsidRPr="001642C6" w:rsidRDefault="008C6D7C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CB2F425" w14:textId="77777777" w:rsidR="00FC3B09" w:rsidRPr="001642C6" w:rsidRDefault="00FC3B09" w:rsidP="00C118C7">
      <w:pPr>
        <w:pStyle w:val="Tekstpodstawowy"/>
        <w:spacing w:line="300" w:lineRule="auto"/>
        <w:jc w:val="both"/>
        <w:rPr>
          <w:rFonts w:ascii="Arial" w:hAnsi="Arial" w:cs="Arial"/>
          <w:b/>
          <w:sz w:val="20"/>
          <w:szCs w:val="22"/>
        </w:rPr>
      </w:pPr>
    </w:p>
    <w:p w14:paraId="43F30112" w14:textId="77777777" w:rsidR="00FC3B09" w:rsidRPr="001642C6" w:rsidRDefault="00FC3B09" w:rsidP="00C118C7">
      <w:pPr>
        <w:pStyle w:val="Tekstpodstawowy"/>
        <w:spacing w:line="300" w:lineRule="auto"/>
        <w:jc w:val="both"/>
        <w:rPr>
          <w:rFonts w:ascii="Arial" w:hAnsi="Arial" w:cs="Arial"/>
          <w:b/>
          <w:sz w:val="20"/>
          <w:szCs w:val="22"/>
        </w:rPr>
      </w:pPr>
    </w:p>
    <w:p w14:paraId="76DEE1D3" w14:textId="784D2E38" w:rsidR="008C6D7C" w:rsidRPr="001642C6" w:rsidRDefault="008C6D7C" w:rsidP="00C118C7">
      <w:pPr>
        <w:pStyle w:val="Tekstpodstawowy"/>
        <w:spacing w:line="300" w:lineRule="auto"/>
        <w:jc w:val="both"/>
        <w:rPr>
          <w:rFonts w:ascii="Arial" w:hAnsi="Arial" w:cs="Arial"/>
          <w:bCs/>
          <w:sz w:val="20"/>
          <w:szCs w:val="22"/>
        </w:rPr>
      </w:pPr>
      <w:r w:rsidRPr="001642C6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F8A44A0" w14:textId="77777777" w:rsidR="00E6242E" w:rsidRPr="001642C6" w:rsidRDefault="00E6242E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  <w:r w:rsidRPr="001642C6">
        <w:rPr>
          <w:rFonts w:ascii="Arial" w:hAnsi="Arial" w:cs="Arial"/>
          <w:b/>
          <w:sz w:val="22"/>
          <w:szCs w:val="22"/>
        </w:rPr>
        <w:br w:type="page"/>
      </w:r>
    </w:p>
    <w:p w14:paraId="56779A65" w14:textId="5ACB31A4" w:rsidR="00E6242E" w:rsidRPr="001642C6" w:rsidRDefault="00E6242E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E5387F" w:rsidRPr="001642C6">
        <w:rPr>
          <w:rFonts w:ascii="Arial" w:hAnsi="Arial" w:cs="Arial"/>
          <w:sz w:val="22"/>
          <w:szCs w:val="22"/>
        </w:rPr>
        <w:t>8</w:t>
      </w:r>
    </w:p>
    <w:p w14:paraId="456B0097" w14:textId="77777777" w:rsidR="00E6242E" w:rsidRPr="001642C6" w:rsidRDefault="00E6242E" w:rsidP="005C7602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7107231E" w14:textId="77777777" w:rsidR="005C7602" w:rsidRPr="001642C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  <w:r w:rsidRPr="001642C6">
        <w:rPr>
          <w:rFonts w:ascii="Arial" w:hAnsi="Arial" w:cs="Arial"/>
          <w:b/>
          <w:szCs w:val="22"/>
        </w:rPr>
        <w:t xml:space="preserve">Oświadczenie składa: </w:t>
      </w:r>
    </w:p>
    <w:p w14:paraId="39640C1B" w14:textId="77777777" w:rsidR="005C7602" w:rsidRPr="001642C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39DB28EA" w14:textId="77777777" w:rsidR="005C7602" w:rsidRPr="001642C6" w:rsidRDefault="001642C6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409120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1642C6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1642C6">
        <w:rPr>
          <w:rFonts w:ascii="Arial" w:hAnsi="Arial" w:cs="Arial"/>
          <w:szCs w:val="22"/>
        </w:rPr>
        <w:t xml:space="preserve">Wykonawca/Wykonawca wspólnie ubiegający się o udzielenie zamówienia publicznego* </w:t>
      </w:r>
    </w:p>
    <w:p w14:paraId="27BD6BF5" w14:textId="77777777" w:rsidR="005C7602" w:rsidRPr="001642C6" w:rsidRDefault="001642C6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1518274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1642C6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1642C6">
        <w:rPr>
          <w:rFonts w:ascii="Arial" w:hAnsi="Arial" w:cs="Arial"/>
          <w:szCs w:val="22"/>
        </w:rPr>
        <w:t>Podmiot trzeci, na którego przypada ponad 10% wartości zamówienia*</w:t>
      </w:r>
    </w:p>
    <w:p w14:paraId="28E34C67" w14:textId="77777777" w:rsidR="005C7602" w:rsidRPr="001642C6" w:rsidRDefault="001642C6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761804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1642C6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1642C6">
        <w:rPr>
          <w:rFonts w:ascii="Arial" w:hAnsi="Arial" w:cs="Arial"/>
          <w:szCs w:val="22"/>
        </w:rPr>
        <w:t xml:space="preserve">Podwykonawca/Dostawca, na którego przypada ponad 10% wartości zamówienia * </w:t>
      </w:r>
    </w:p>
    <w:p w14:paraId="32F6E050" w14:textId="77777777" w:rsidR="005C7602" w:rsidRPr="001642C6" w:rsidRDefault="005C7602" w:rsidP="00F3314A">
      <w:pPr>
        <w:pStyle w:val="Tekstpodstawowy"/>
        <w:numPr>
          <w:ilvl w:val="0"/>
          <w:numId w:val="89"/>
        </w:numPr>
        <w:spacing w:line="300" w:lineRule="auto"/>
        <w:rPr>
          <w:rFonts w:ascii="Arial" w:hAnsi="Arial" w:cs="Arial"/>
          <w:iCs/>
          <w:sz w:val="20"/>
        </w:rPr>
      </w:pPr>
      <w:r w:rsidRPr="001642C6">
        <w:rPr>
          <w:rFonts w:ascii="Arial" w:hAnsi="Arial" w:cs="Arial"/>
          <w:iCs/>
          <w:sz w:val="20"/>
        </w:rPr>
        <w:t xml:space="preserve">Zaznaczyć właściwe </w:t>
      </w:r>
    </w:p>
    <w:p w14:paraId="44082F2F" w14:textId="77777777" w:rsidR="005C7602" w:rsidRPr="001642C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0906FAEA" w14:textId="08C33F7B" w:rsidR="005C7602" w:rsidRPr="001642C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  <w:r w:rsidRPr="001642C6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……………………………………………………………………………………………………………</w:t>
      </w:r>
    </w:p>
    <w:p w14:paraId="6BD49881" w14:textId="77777777" w:rsidR="005C7602" w:rsidRPr="001642C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Cs/>
          <w:szCs w:val="22"/>
        </w:rPr>
      </w:pPr>
      <w:r w:rsidRPr="001642C6">
        <w:rPr>
          <w:rFonts w:ascii="Arial" w:hAnsi="Arial" w:cs="Arial"/>
          <w:bCs/>
          <w:iCs/>
          <w:szCs w:val="22"/>
        </w:rPr>
        <w:t>(pełna nazwa/firma, adres, w zależności od podmiotu: NIP/ KRS/</w:t>
      </w:r>
      <w:proofErr w:type="spellStart"/>
      <w:r w:rsidRPr="001642C6">
        <w:rPr>
          <w:rFonts w:ascii="Arial" w:hAnsi="Arial" w:cs="Arial"/>
          <w:bCs/>
          <w:iCs/>
          <w:szCs w:val="22"/>
        </w:rPr>
        <w:t>CEiDG</w:t>
      </w:r>
      <w:proofErr w:type="spellEnd"/>
      <w:r w:rsidRPr="001642C6">
        <w:rPr>
          <w:rFonts w:ascii="Arial" w:hAnsi="Arial" w:cs="Arial"/>
          <w:bCs/>
          <w:iCs/>
          <w:szCs w:val="22"/>
        </w:rPr>
        <w:t>)</w:t>
      </w:r>
    </w:p>
    <w:p w14:paraId="55EB813A" w14:textId="77777777" w:rsidR="005C7602" w:rsidRPr="001642C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i/>
          <w:szCs w:val="22"/>
        </w:rPr>
      </w:pPr>
    </w:p>
    <w:p w14:paraId="46C96B5B" w14:textId="77777777" w:rsidR="005C7602" w:rsidRPr="001642C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  <w:u w:val="single"/>
        </w:rPr>
      </w:pPr>
      <w:r w:rsidRPr="001642C6">
        <w:rPr>
          <w:rFonts w:ascii="Arial" w:hAnsi="Arial" w:cs="Arial"/>
          <w:bCs/>
          <w:szCs w:val="22"/>
          <w:u w:val="single"/>
        </w:rPr>
        <w:t>reprezentowany przez:</w:t>
      </w:r>
    </w:p>
    <w:p w14:paraId="667631DD" w14:textId="77777777" w:rsidR="005C7602" w:rsidRPr="001642C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  <w:u w:val="single"/>
        </w:rPr>
      </w:pPr>
    </w:p>
    <w:p w14:paraId="3828615E" w14:textId="4DAC2E92" w:rsidR="005C7602" w:rsidRPr="001642C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  <w:r w:rsidRPr="001642C6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……………………………………………………………………………………………………………</w:t>
      </w:r>
    </w:p>
    <w:p w14:paraId="002C2ECA" w14:textId="77777777" w:rsidR="005C7602" w:rsidRPr="001642C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Cs/>
          <w:szCs w:val="22"/>
        </w:rPr>
      </w:pPr>
      <w:r w:rsidRPr="001642C6">
        <w:rPr>
          <w:rFonts w:ascii="Arial" w:hAnsi="Arial" w:cs="Arial"/>
          <w:bCs/>
          <w:iCs/>
          <w:szCs w:val="22"/>
        </w:rPr>
        <w:t>(imię, nazwisko, stanowisko/podstawa do reprezentacji)</w:t>
      </w:r>
    </w:p>
    <w:p w14:paraId="3A0BB47B" w14:textId="77777777" w:rsidR="005C7602" w:rsidRPr="001642C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6E1795E5" w14:textId="77777777" w:rsidR="005C7602" w:rsidRPr="001642C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19DE57CC" w14:textId="21B14ED6" w:rsidR="005C7602" w:rsidRPr="001642C6" w:rsidRDefault="005C7602" w:rsidP="005C7602">
      <w:pPr>
        <w:pStyle w:val="Tekstpodstawowy"/>
        <w:spacing w:line="300" w:lineRule="auto"/>
        <w:ind w:left="360"/>
        <w:jc w:val="center"/>
        <w:rPr>
          <w:rFonts w:ascii="Arial" w:hAnsi="Arial" w:cs="Arial"/>
          <w:b/>
          <w:bCs/>
          <w:szCs w:val="22"/>
        </w:rPr>
      </w:pPr>
      <w:r w:rsidRPr="001642C6">
        <w:rPr>
          <w:rFonts w:ascii="Arial" w:hAnsi="Arial" w:cs="Arial"/>
          <w:b/>
          <w:bCs/>
          <w:szCs w:val="22"/>
        </w:rPr>
        <w:t>OŚWIADCZENIE DOTYCZĄCE PRZESŁANEK WYKLUCZENIA Z ART. 5K ROZPORZĄDZENIA 833/2014</w:t>
      </w:r>
    </w:p>
    <w:p w14:paraId="43AF7A36" w14:textId="77777777" w:rsidR="005C7602" w:rsidRPr="001642C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01DAEC47" w14:textId="7B48F036" w:rsidR="005C7602" w:rsidRPr="001642C6" w:rsidRDefault="005C7602" w:rsidP="00785C64">
      <w:pPr>
        <w:pStyle w:val="Tekstpodstawowy"/>
        <w:spacing w:line="300" w:lineRule="auto"/>
        <w:ind w:left="360"/>
        <w:jc w:val="both"/>
        <w:rPr>
          <w:rFonts w:ascii="Arial" w:hAnsi="Arial" w:cs="Arial"/>
          <w:b/>
          <w:szCs w:val="22"/>
        </w:rPr>
      </w:pPr>
      <w:r w:rsidRPr="001642C6">
        <w:rPr>
          <w:rFonts w:ascii="Arial" w:hAnsi="Arial" w:cs="Arial"/>
          <w:b/>
          <w:szCs w:val="22"/>
        </w:rPr>
        <w:t xml:space="preserve">Na potrzeby postępowania o udzielenie zamówienia publicznego pn.: </w:t>
      </w:r>
      <w:r w:rsidR="00785C64" w:rsidRPr="001642C6">
        <w:rPr>
          <w:rFonts w:ascii="Arial" w:hAnsi="Arial" w:cs="Arial"/>
          <w:b/>
          <w:bCs/>
          <w:iCs/>
          <w:szCs w:val="22"/>
        </w:rPr>
        <w:t>Wykonanie instalacji fotowoltaicznej na terenie kompleksu rekreacyjno-sportowego w Ustroniu przy ul. Sportowej w ramach zadania inwestycyjnego pn.: „Budowa odnawialnych źródeł energii w mieście Ustroń</w:t>
      </w:r>
      <w:r w:rsidRPr="001642C6">
        <w:rPr>
          <w:rFonts w:ascii="Arial" w:hAnsi="Arial" w:cs="Arial"/>
          <w:b/>
          <w:bCs/>
          <w:iCs/>
          <w:szCs w:val="22"/>
        </w:rPr>
        <w:t>”</w:t>
      </w:r>
    </w:p>
    <w:p w14:paraId="46A717FD" w14:textId="2FFDBF71" w:rsidR="005C7602" w:rsidRPr="001642C6" w:rsidRDefault="005C7602" w:rsidP="005C7602">
      <w:pPr>
        <w:pStyle w:val="Tekstpodstawowy"/>
        <w:ind w:left="360"/>
        <w:rPr>
          <w:rFonts w:ascii="Arial" w:hAnsi="Arial" w:cs="Arial"/>
          <w:b/>
          <w:bCs/>
          <w:szCs w:val="22"/>
        </w:rPr>
      </w:pPr>
    </w:p>
    <w:p w14:paraId="050BC52B" w14:textId="77777777" w:rsidR="005C7602" w:rsidRPr="001642C6" w:rsidRDefault="005C7602" w:rsidP="005C7602">
      <w:pPr>
        <w:pStyle w:val="Tekstpodstawowy"/>
        <w:ind w:left="360"/>
        <w:rPr>
          <w:rFonts w:ascii="Arial" w:hAnsi="Arial" w:cs="Arial"/>
          <w:b/>
          <w:iCs/>
          <w:szCs w:val="22"/>
        </w:rPr>
      </w:pPr>
      <w:r w:rsidRPr="001642C6">
        <w:rPr>
          <w:rFonts w:ascii="Arial" w:hAnsi="Arial" w:cs="Arial"/>
          <w:b/>
          <w:iCs/>
          <w:szCs w:val="22"/>
        </w:rPr>
        <w:t>SEKCJA I</w:t>
      </w:r>
    </w:p>
    <w:p w14:paraId="7DDEBEFB" w14:textId="77777777" w:rsidR="005C7602" w:rsidRPr="001642C6" w:rsidRDefault="005C7602" w:rsidP="005C7602">
      <w:pPr>
        <w:pStyle w:val="Tekstpodstawowy"/>
        <w:ind w:left="360"/>
        <w:rPr>
          <w:rFonts w:ascii="Arial" w:hAnsi="Arial" w:cs="Arial"/>
          <w:b/>
          <w:iCs/>
          <w:szCs w:val="22"/>
        </w:rPr>
      </w:pPr>
    </w:p>
    <w:p w14:paraId="2F97B905" w14:textId="5AEA54C7" w:rsidR="005C7602" w:rsidRPr="001642C6" w:rsidRDefault="005C7602" w:rsidP="00F3314A">
      <w:pPr>
        <w:pStyle w:val="Tekstpodstawowy"/>
        <w:numPr>
          <w:ilvl w:val="0"/>
          <w:numId w:val="90"/>
        </w:numPr>
        <w:spacing w:line="300" w:lineRule="auto"/>
        <w:ind w:left="851" w:hanging="491"/>
        <w:jc w:val="both"/>
        <w:rPr>
          <w:rFonts w:ascii="Arial" w:hAnsi="Arial" w:cs="Arial"/>
          <w:szCs w:val="22"/>
        </w:rPr>
      </w:pPr>
      <w:r w:rsidRPr="001642C6">
        <w:rPr>
          <w:rFonts w:ascii="Arial" w:hAnsi="Arial" w:cs="Arial"/>
          <w:szCs w:val="22"/>
        </w:rPr>
        <w:t>Oświadczam, że nie jestem objęty zakazem udzielenia zamówień publicznych, o których mowa w art. 5k rozporządzenia Rady (UE) nr 833/2014 z dnia 31 lipca 2014 r. dotyczącego środków ograniczających w związku z działaniami Rosji destabilizującymi sytuację na Ukrainie (Dz. Urz. UE  nr L 229 z 31.7.2014, str. 1), w brzmieniu nadanym rozporządzeniem Rady (UE) 2022/576 z dnia 8 kwietnia 2022 r. w sprawie zmiany rozporządzenia (UE) nr 833/2014 dotyczącego środków ograniczających w związku z działaniami Rosji destabilizującymi sytuację na Ukrainie (</w:t>
      </w:r>
      <w:proofErr w:type="spellStart"/>
      <w:r w:rsidRPr="001642C6">
        <w:rPr>
          <w:rFonts w:ascii="Arial" w:hAnsi="Arial" w:cs="Arial"/>
          <w:szCs w:val="22"/>
        </w:rPr>
        <w:t>Dz.Urz</w:t>
      </w:r>
      <w:proofErr w:type="spellEnd"/>
      <w:r w:rsidRPr="001642C6">
        <w:rPr>
          <w:rFonts w:ascii="Arial" w:hAnsi="Arial" w:cs="Arial"/>
          <w:szCs w:val="22"/>
        </w:rPr>
        <w:t>. UE L 111 z 08.04.2022, s. 1), z późniejszymi zmianami, w brzmieniu obowiązującym na dzień złożenia niniejszego oświadczenia, dotyczącym:</w:t>
      </w:r>
    </w:p>
    <w:p w14:paraId="6AA1C9B5" w14:textId="77777777" w:rsidR="005C7602" w:rsidRPr="001642C6" w:rsidRDefault="005C7602" w:rsidP="00F3314A">
      <w:pPr>
        <w:pStyle w:val="Tekstpodstawowy"/>
        <w:numPr>
          <w:ilvl w:val="0"/>
          <w:numId w:val="91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1642C6">
        <w:rPr>
          <w:rFonts w:ascii="Arial" w:hAnsi="Arial" w:cs="Arial"/>
          <w:bCs/>
          <w:szCs w:val="22"/>
        </w:rPr>
        <w:t>obywateli rosyjskich, osób fizycznych zamieszkałych w Rosji lub osób prawnych, podmiotów lub organów z siedzibą w Rosji;</w:t>
      </w:r>
    </w:p>
    <w:p w14:paraId="5BC41D3D" w14:textId="77777777" w:rsidR="005C7602" w:rsidRPr="001642C6" w:rsidRDefault="005C7602" w:rsidP="00F3314A">
      <w:pPr>
        <w:pStyle w:val="Tekstpodstawowy"/>
        <w:numPr>
          <w:ilvl w:val="0"/>
          <w:numId w:val="91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1642C6">
        <w:rPr>
          <w:rFonts w:ascii="Arial" w:hAnsi="Arial" w:cs="Arial"/>
          <w:bCs/>
          <w:szCs w:val="22"/>
        </w:rPr>
        <w:t>osób prawnych, podmiotów lub organów, do których prawa własności bezpośrednio lub pośrednio w ponad 50 % należą do osoby fizycznej lub prawnej, podmiotu lub organu, o których mowa w lit. a) powyżej; lub</w:t>
      </w:r>
    </w:p>
    <w:p w14:paraId="0DA28A00" w14:textId="77777777" w:rsidR="005C7602" w:rsidRPr="001642C6" w:rsidRDefault="005C7602" w:rsidP="00F3314A">
      <w:pPr>
        <w:pStyle w:val="Tekstpodstawowy"/>
        <w:numPr>
          <w:ilvl w:val="0"/>
          <w:numId w:val="91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1642C6">
        <w:rPr>
          <w:rFonts w:ascii="Arial" w:hAnsi="Arial" w:cs="Arial"/>
          <w:bCs/>
          <w:szCs w:val="22"/>
        </w:rPr>
        <w:lastRenderedPageBreak/>
        <w:t>osób fizycznych lub prawnych, podmiotów lub organów działających w imieniu lub pod kierunkiem osoby fizycznej lub prawnej, podmiotu lub organu, o których mowa w lit. a) lub b) powyżej.</w:t>
      </w:r>
    </w:p>
    <w:p w14:paraId="2F94D780" w14:textId="77777777" w:rsidR="005C7602" w:rsidRPr="001642C6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</w:p>
    <w:p w14:paraId="5CBE66B6" w14:textId="21CF8395" w:rsidR="005C7602" w:rsidRPr="001642C6" w:rsidRDefault="005C7602" w:rsidP="005C7602">
      <w:pPr>
        <w:pStyle w:val="Tekstpodstawowy"/>
        <w:ind w:left="360"/>
        <w:jc w:val="center"/>
        <w:rPr>
          <w:rFonts w:ascii="Arial" w:hAnsi="Arial" w:cs="Arial"/>
          <w:bCs/>
          <w:szCs w:val="22"/>
        </w:rPr>
      </w:pPr>
      <w:r w:rsidRPr="001642C6">
        <w:rPr>
          <w:rFonts w:ascii="Arial" w:hAnsi="Arial" w:cs="Arial"/>
          <w:bCs/>
          <w:szCs w:val="22"/>
        </w:rPr>
        <w:t>SEKCJĘ NR II WYPEŁNIA WYŁĄCZNIE WYKONAWCA</w:t>
      </w:r>
    </w:p>
    <w:p w14:paraId="560A579F" w14:textId="77777777" w:rsidR="005C7602" w:rsidRPr="001642C6" w:rsidRDefault="005C7602" w:rsidP="005C7602">
      <w:pPr>
        <w:pStyle w:val="Tekstpodstawowy"/>
        <w:ind w:left="360"/>
        <w:jc w:val="center"/>
        <w:rPr>
          <w:rFonts w:ascii="Arial" w:hAnsi="Arial" w:cs="Arial"/>
          <w:b/>
          <w:szCs w:val="22"/>
        </w:rPr>
      </w:pPr>
    </w:p>
    <w:p w14:paraId="0F772C76" w14:textId="77777777" w:rsidR="005C7602" w:rsidRPr="001642C6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  <w:r w:rsidRPr="001642C6">
        <w:rPr>
          <w:rFonts w:ascii="Arial" w:hAnsi="Arial" w:cs="Arial"/>
          <w:b/>
          <w:szCs w:val="22"/>
        </w:rPr>
        <w:t>SEKCJA II</w:t>
      </w:r>
    </w:p>
    <w:p w14:paraId="5CC7C11E" w14:textId="77777777" w:rsidR="005C7602" w:rsidRPr="001642C6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</w:p>
    <w:p w14:paraId="69F16443" w14:textId="77777777" w:rsidR="005C7602" w:rsidRPr="001642C6" w:rsidRDefault="005C7602" w:rsidP="00F3314A">
      <w:pPr>
        <w:pStyle w:val="Tekstpodstawowy"/>
        <w:numPr>
          <w:ilvl w:val="0"/>
          <w:numId w:val="90"/>
        </w:numPr>
        <w:spacing w:line="300" w:lineRule="auto"/>
        <w:ind w:left="851" w:hanging="491"/>
        <w:rPr>
          <w:rFonts w:ascii="Arial" w:hAnsi="Arial" w:cs="Arial"/>
          <w:bCs/>
          <w:szCs w:val="22"/>
        </w:rPr>
      </w:pPr>
      <w:r w:rsidRPr="001642C6">
        <w:rPr>
          <w:rFonts w:ascii="Arial" w:hAnsi="Arial" w:cs="Arial"/>
          <w:bCs/>
          <w:szCs w:val="22"/>
        </w:rPr>
        <w:t>Oświadczam, że zamówienie będzie realizowane z udziałem następujących podmiotów trzecich**, podwykonawców**, dostawców**, na których przypada ponad 10% wartości zamówienia:</w:t>
      </w:r>
    </w:p>
    <w:p w14:paraId="6CA03D6C" w14:textId="77777777" w:rsidR="005C7602" w:rsidRPr="001642C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5A614554" w14:textId="71FEF953" w:rsidR="005C7602" w:rsidRPr="001642C6" w:rsidRDefault="005C7602" w:rsidP="00F3314A">
      <w:pPr>
        <w:pStyle w:val="Tekstpodstawowy"/>
        <w:numPr>
          <w:ilvl w:val="0"/>
          <w:numId w:val="92"/>
        </w:numPr>
        <w:spacing w:line="300" w:lineRule="auto"/>
        <w:rPr>
          <w:rFonts w:ascii="Arial" w:hAnsi="Arial" w:cs="Arial"/>
          <w:bCs/>
          <w:szCs w:val="22"/>
        </w:rPr>
      </w:pPr>
      <w:r w:rsidRPr="001642C6">
        <w:rPr>
          <w:rFonts w:ascii="Arial" w:hAnsi="Arial" w:cs="Arial"/>
          <w:bCs/>
          <w:szCs w:val="22"/>
        </w:rPr>
        <w:t>…………………………………………………………………….…………………………………</w:t>
      </w:r>
    </w:p>
    <w:p w14:paraId="60AD9356" w14:textId="017AF636" w:rsidR="005C7602" w:rsidRPr="001642C6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1642C6">
        <w:rPr>
          <w:rFonts w:ascii="Arial" w:hAnsi="Arial" w:cs="Arial"/>
          <w:bCs/>
          <w:i/>
          <w:szCs w:val="22"/>
        </w:rPr>
        <w:tab/>
      </w:r>
      <w:r w:rsidR="005C7602" w:rsidRPr="001642C6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1642C6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1642C6">
        <w:rPr>
          <w:rFonts w:ascii="Arial" w:hAnsi="Arial" w:cs="Arial"/>
          <w:bCs/>
          <w:i/>
          <w:szCs w:val="22"/>
        </w:rPr>
        <w:t xml:space="preserve">) </w:t>
      </w:r>
    </w:p>
    <w:p w14:paraId="7DFA32B0" w14:textId="77777777" w:rsidR="005C7602" w:rsidRPr="001642C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02779216" w14:textId="5AEE42E0" w:rsidR="005C7602" w:rsidRPr="001642C6" w:rsidRDefault="005C7602" w:rsidP="00F3314A">
      <w:pPr>
        <w:pStyle w:val="Tekstpodstawowy"/>
        <w:numPr>
          <w:ilvl w:val="0"/>
          <w:numId w:val="92"/>
        </w:numPr>
        <w:spacing w:line="300" w:lineRule="auto"/>
        <w:rPr>
          <w:rFonts w:ascii="Arial" w:hAnsi="Arial" w:cs="Arial"/>
          <w:bCs/>
          <w:szCs w:val="22"/>
        </w:rPr>
      </w:pPr>
      <w:r w:rsidRPr="001642C6">
        <w:rPr>
          <w:rFonts w:ascii="Arial" w:hAnsi="Arial" w:cs="Arial"/>
          <w:bCs/>
          <w:szCs w:val="22"/>
        </w:rPr>
        <w:t>…………………………………………………………………….…………………………………</w:t>
      </w:r>
    </w:p>
    <w:p w14:paraId="402C0B1E" w14:textId="78E1976C" w:rsidR="005C7602" w:rsidRPr="001642C6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1642C6">
        <w:rPr>
          <w:rFonts w:ascii="Arial" w:hAnsi="Arial" w:cs="Arial"/>
          <w:bCs/>
          <w:i/>
          <w:szCs w:val="22"/>
        </w:rPr>
        <w:tab/>
      </w:r>
      <w:r w:rsidR="005C7602" w:rsidRPr="001642C6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1642C6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1642C6">
        <w:rPr>
          <w:rFonts w:ascii="Arial" w:hAnsi="Arial" w:cs="Arial"/>
          <w:bCs/>
          <w:i/>
          <w:szCs w:val="22"/>
        </w:rPr>
        <w:t xml:space="preserve">) </w:t>
      </w:r>
    </w:p>
    <w:p w14:paraId="74B34F6B" w14:textId="77777777" w:rsidR="005C7602" w:rsidRPr="001642C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</w:p>
    <w:p w14:paraId="1DFAC4B1" w14:textId="6578338E" w:rsidR="005C7602" w:rsidRPr="001642C6" w:rsidRDefault="005C7602" w:rsidP="00F3314A">
      <w:pPr>
        <w:pStyle w:val="Tekstpodstawowy"/>
        <w:numPr>
          <w:ilvl w:val="0"/>
          <w:numId w:val="92"/>
        </w:numPr>
        <w:spacing w:line="300" w:lineRule="auto"/>
        <w:rPr>
          <w:rFonts w:ascii="Arial" w:hAnsi="Arial" w:cs="Arial"/>
          <w:bCs/>
          <w:szCs w:val="22"/>
        </w:rPr>
      </w:pPr>
      <w:r w:rsidRPr="001642C6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</w:t>
      </w:r>
    </w:p>
    <w:p w14:paraId="385887DA" w14:textId="19B96843" w:rsidR="005C7602" w:rsidRPr="001642C6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1642C6">
        <w:rPr>
          <w:rFonts w:ascii="Arial" w:hAnsi="Arial" w:cs="Arial"/>
          <w:bCs/>
          <w:i/>
          <w:szCs w:val="22"/>
        </w:rPr>
        <w:tab/>
      </w:r>
      <w:r w:rsidR="005C7602" w:rsidRPr="001642C6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1642C6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1642C6">
        <w:rPr>
          <w:rFonts w:ascii="Arial" w:hAnsi="Arial" w:cs="Arial"/>
          <w:bCs/>
          <w:i/>
          <w:szCs w:val="22"/>
        </w:rPr>
        <w:t xml:space="preserve">) </w:t>
      </w:r>
    </w:p>
    <w:p w14:paraId="37608FF6" w14:textId="77777777" w:rsidR="005C7602" w:rsidRPr="001642C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</w:p>
    <w:p w14:paraId="0E7F9B13" w14:textId="77777777" w:rsidR="005C7602" w:rsidRPr="001642C6" w:rsidRDefault="005C7602" w:rsidP="00B57A91">
      <w:pPr>
        <w:pStyle w:val="Tekstpodstawowy"/>
        <w:spacing w:line="300" w:lineRule="auto"/>
        <w:ind w:left="360"/>
        <w:jc w:val="both"/>
        <w:rPr>
          <w:rFonts w:ascii="Arial" w:hAnsi="Arial" w:cs="Arial"/>
          <w:bCs/>
          <w:szCs w:val="22"/>
        </w:rPr>
      </w:pPr>
      <w:r w:rsidRPr="001642C6">
        <w:rPr>
          <w:rFonts w:ascii="Arial" w:hAnsi="Arial" w:cs="Arial"/>
          <w:bCs/>
          <w:szCs w:val="22"/>
        </w:rPr>
        <w:t xml:space="preserve">Wraz z niniejszym oświadczeniem własnym, przedkładam oświadczenie ww. podmiotu trzeciego**/podwykonawcy**/dostawcy** w zakresie art. 5K zawierające oświadczenie z sekcji nr I. </w:t>
      </w:r>
    </w:p>
    <w:p w14:paraId="506CDF0D" w14:textId="77777777" w:rsidR="005C7602" w:rsidRPr="001642C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7BB5C392" w14:textId="77777777" w:rsidR="005C7602" w:rsidRPr="001642C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1642C6">
        <w:rPr>
          <w:rFonts w:ascii="Arial" w:hAnsi="Arial" w:cs="Arial"/>
          <w:bCs/>
          <w:i/>
          <w:szCs w:val="22"/>
        </w:rPr>
        <w:t xml:space="preserve">** Niepotrzebne skreślić </w:t>
      </w:r>
    </w:p>
    <w:p w14:paraId="40A9AA5E" w14:textId="77777777" w:rsidR="00E6242E" w:rsidRPr="001642C6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98DD70A" w14:textId="77777777" w:rsidR="004F2A6A" w:rsidRPr="001642C6" w:rsidRDefault="004F2A6A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7F9A972" w14:textId="77777777" w:rsidR="008C6D7C" w:rsidRPr="001642C6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4FE65753" w14:textId="7FBB039D" w:rsidR="008C6D7C" w:rsidRPr="001642C6" w:rsidRDefault="008C6D7C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1642C6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Pr="001642C6">
        <w:rPr>
          <w:rFonts w:ascii="Arial" w:hAnsi="Arial" w:cs="Arial"/>
          <w:sz w:val="18"/>
          <w:szCs w:val="18"/>
        </w:rPr>
        <w:t>(</w:t>
      </w:r>
      <w:r w:rsidR="00B57A91" w:rsidRPr="001642C6">
        <w:rPr>
          <w:rFonts w:ascii="Arial" w:hAnsi="Arial" w:cs="Arial"/>
          <w:sz w:val="18"/>
          <w:szCs w:val="18"/>
        </w:rPr>
        <w:t xml:space="preserve">Podpis Wykonawcy/Wykonawcy wspólnie </w:t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  <w:t xml:space="preserve">/podmiotu trzeciego / podwykonawcy - </w:t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sz w:val="18"/>
          <w:szCs w:val="18"/>
        </w:rPr>
        <w:tab/>
      </w:r>
      <w:r w:rsidR="00B57A91" w:rsidRPr="001642C6">
        <w:rPr>
          <w:rFonts w:ascii="Arial" w:hAnsi="Arial" w:cs="Arial"/>
          <w:bCs/>
          <w:sz w:val="18"/>
          <w:szCs w:val="18"/>
        </w:rPr>
        <w:t>kwalifikowany podpis elektroniczny</w:t>
      </w:r>
      <w:r w:rsidRPr="001642C6">
        <w:rPr>
          <w:rFonts w:ascii="Arial" w:hAnsi="Arial" w:cs="Arial"/>
          <w:sz w:val="18"/>
          <w:szCs w:val="18"/>
        </w:rPr>
        <w:t>)</w:t>
      </w:r>
    </w:p>
    <w:p w14:paraId="4CAD94A6" w14:textId="77777777" w:rsidR="004F2A6A" w:rsidRPr="001642C6" w:rsidRDefault="004F2A6A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13E29CF" w14:textId="77777777" w:rsidR="00B57A91" w:rsidRPr="001642C6" w:rsidRDefault="00B57A91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6710CCFE" w14:textId="77777777" w:rsidR="00B57A91" w:rsidRPr="001642C6" w:rsidRDefault="00B57A91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52B0EDFB" w14:textId="77777777" w:rsidR="008C6D7C" w:rsidRPr="001642C6" w:rsidRDefault="008C6D7C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68A6A66D" w14:textId="50B28268" w:rsidR="005C7602" w:rsidRPr="001642C6" w:rsidRDefault="008C6D7C" w:rsidP="008C6D7C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1642C6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B41AD84" w14:textId="77777777" w:rsidR="005C7602" w:rsidRPr="001642C6" w:rsidRDefault="005C7602">
      <w:pPr>
        <w:rPr>
          <w:rFonts w:ascii="Arial" w:hAnsi="Arial" w:cs="Arial"/>
          <w:bCs/>
          <w:szCs w:val="22"/>
        </w:rPr>
      </w:pPr>
      <w:r w:rsidRPr="001642C6">
        <w:rPr>
          <w:rFonts w:ascii="Arial" w:hAnsi="Arial" w:cs="Arial"/>
          <w:bCs/>
          <w:szCs w:val="22"/>
        </w:rPr>
        <w:br w:type="page"/>
      </w:r>
    </w:p>
    <w:p w14:paraId="604DD51F" w14:textId="65882095" w:rsidR="00484CD9" w:rsidRPr="001642C6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lastRenderedPageBreak/>
        <w:t>Załącznik nr 9</w:t>
      </w:r>
    </w:p>
    <w:p w14:paraId="24F600C5" w14:textId="77777777" w:rsidR="00484CD9" w:rsidRPr="001642C6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b/>
          <w:sz w:val="22"/>
          <w:szCs w:val="22"/>
        </w:rPr>
        <w:t>Wykonawca:</w:t>
      </w:r>
    </w:p>
    <w:p w14:paraId="0C885EBC" w14:textId="77777777" w:rsidR="00484CD9" w:rsidRPr="001642C6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1642C6">
        <w:rPr>
          <w:rFonts w:ascii="Arial" w:hAnsi="Arial" w:cs="Arial"/>
          <w:sz w:val="22"/>
          <w:szCs w:val="22"/>
        </w:rPr>
        <w:t>…………………………………………</w:t>
      </w:r>
    </w:p>
    <w:p w14:paraId="66A70B9D" w14:textId="77777777" w:rsidR="00484CD9" w:rsidRPr="001642C6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1642C6">
        <w:rPr>
          <w:rFonts w:ascii="Arial" w:hAnsi="Arial" w:cs="Arial"/>
          <w:sz w:val="22"/>
          <w:szCs w:val="22"/>
        </w:rPr>
        <w:t>…………………………………………</w:t>
      </w:r>
    </w:p>
    <w:p w14:paraId="31758484" w14:textId="77777777" w:rsidR="00484CD9" w:rsidRPr="001642C6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1642C6">
        <w:rPr>
          <w:rFonts w:ascii="Arial" w:hAnsi="Arial" w:cs="Arial"/>
          <w:i/>
          <w:sz w:val="18"/>
          <w:szCs w:val="22"/>
        </w:rPr>
        <w:t xml:space="preserve">(pełna nazwa/firma, adres) </w:t>
      </w:r>
    </w:p>
    <w:p w14:paraId="046986CF" w14:textId="77777777" w:rsidR="00484CD9" w:rsidRPr="001642C6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5F657848" w14:textId="77777777" w:rsidR="00484CD9" w:rsidRPr="001642C6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52C44E21" w14:textId="3CB5B9B5" w:rsidR="00484CD9" w:rsidRPr="001642C6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  <w:r w:rsidRPr="001642C6">
        <w:rPr>
          <w:rFonts w:ascii="Arial" w:hAnsi="Arial" w:cs="Arial"/>
          <w:b/>
          <w:sz w:val="28"/>
        </w:rPr>
        <w:t xml:space="preserve">WYKAZ </w:t>
      </w:r>
      <w:r w:rsidR="008A70B3" w:rsidRPr="001642C6">
        <w:rPr>
          <w:rFonts w:ascii="Arial" w:hAnsi="Arial" w:cs="Arial"/>
          <w:b/>
          <w:sz w:val="28"/>
        </w:rPr>
        <w:t xml:space="preserve">ROBÓT BUDOWLANYCH </w:t>
      </w:r>
      <w:r w:rsidRPr="001642C6">
        <w:rPr>
          <w:rFonts w:ascii="Arial" w:hAnsi="Arial" w:cs="Arial"/>
          <w:b/>
          <w:sz w:val="28"/>
        </w:rPr>
        <w:t xml:space="preserve">(lub </w:t>
      </w:r>
      <w:r w:rsidR="008A70B3" w:rsidRPr="001642C6">
        <w:rPr>
          <w:rFonts w:ascii="Arial" w:hAnsi="Arial" w:cs="Arial"/>
          <w:b/>
          <w:sz w:val="28"/>
        </w:rPr>
        <w:t>dostaw</w:t>
      </w:r>
      <w:r w:rsidRPr="001642C6">
        <w:rPr>
          <w:rFonts w:ascii="Arial" w:hAnsi="Arial" w:cs="Arial"/>
          <w:b/>
          <w:sz w:val="28"/>
        </w:rPr>
        <w:t>)</w:t>
      </w:r>
    </w:p>
    <w:p w14:paraId="4FF61803" w14:textId="77777777" w:rsidR="00484CD9" w:rsidRPr="001642C6" w:rsidRDefault="00484CD9" w:rsidP="00484CD9">
      <w:pPr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</w:p>
    <w:p w14:paraId="2F0404A1" w14:textId="20515CF8" w:rsidR="00484CD9" w:rsidRPr="001642C6" w:rsidRDefault="00484CD9" w:rsidP="00484CD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Przystępując do udziału w postępowaniu o udzielenie zamówienia publicznego na zadanie</w:t>
      </w:r>
      <w:r w:rsidRPr="001642C6">
        <w:rPr>
          <w:rFonts w:ascii="Arial" w:hAnsi="Arial" w:cs="Arial"/>
          <w:sz w:val="22"/>
          <w:szCs w:val="22"/>
        </w:rPr>
        <w:br/>
        <w:t xml:space="preserve">pn. </w:t>
      </w:r>
      <w:r w:rsidR="00785C64" w:rsidRPr="001642C6">
        <w:rPr>
          <w:rFonts w:ascii="Arial" w:hAnsi="Arial" w:cs="Arial"/>
          <w:b/>
          <w:bCs/>
          <w:iCs/>
          <w:sz w:val="22"/>
          <w:szCs w:val="22"/>
        </w:rPr>
        <w:t>Wykonanie instalacji fotowoltaicznej na terenie kompleksu rekreacyjno-sportowego w Ustroniu przy ul. Sportowej w ramach zadania inwestycyjnego pn.: „Budowa odnawialnych źródeł energii w mieście Ustroń</w:t>
      </w:r>
      <w:r w:rsidRPr="001642C6">
        <w:rPr>
          <w:rFonts w:ascii="Arial" w:hAnsi="Arial" w:cs="Arial"/>
          <w:b/>
          <w:bCs/>
          <w:iCs/>
          <w:sz w:val="22"/>
          <w:szCs w:val="22"/>
        </w:rPr>
        <w:t>”,</w:t>
      </w:r>
      <w:r w:rsidRPr="001642C6">
        <w:rPr>
          <w:rFonts w:ascii="Arial" w:hAnsi="Arial" w:cs="Arial"/>
          <w:b/>
          <w:i/>
          <w:sz w:val="22"/>
          <w:szCs w:val="22"/>
        </w:rPr>
        <w:t xml:space="preserve"> </w:t>
      </w:r>
      <w:r w:rsidRPr="001642C6">
        <w:rPr>
          <w:rFonts w:ascii="Arial" w:hAnsi="Arial" w:cs="Arial"/>
          <w:sz w:val="22"/>
          <w:szCs w:val="22"/>
        </w:rPr>
        <w:t>przedkładam poniższy wykaz, dla celów potwierdzenia spełniania warunku udziału w postępowaniu:</w:t>
      </w:r>
    </w:p>
    <w:p w14:paraId="483270A6" w14:textId="77777777" w:rsidR="00484CD9" w:rsidRPr="001642C6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tbl>
      <w:tblPr>
        <w:tblW w:w="963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3223"/>
        <w:gridCol w:w="3402"/>
        <w:gridCol w:w="1275"/>
        <w:gridCol w:w="1172"/>
      </w:tblGrid>
      <w:tr w:rsidR="001642C6" w:rsidRPr="001642C6" w14:paraId="528BE305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2187A2D" w14:textId="77777777" w:rsidR="00484CD9" w:rsidRPr="001642C6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1642C6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Lp.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0140371" w14:textId="73E7CFA0" w:rsidR="00484CD9" w:rsidRPr="001642C6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1642C6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Nazwa i adres podmiotów, na rzecz których roboty budowlane</w:t>
            </w:r>
            <w:r w:rsidR="008A70B3" w:rsidRPr="001642C6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 xml:space="preserve"> (lub dostawy)</w:t>
            </w:r>
            <w:r w:rsidRPr="001642C6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 xml:space="preserve"> zostały wykonane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D545213" w14:textId="666F1B0B" w:rsidR="00484CD9" w:rsidRPr="001642C6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1642C6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Przedmiot zamówienia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AD4B986" w14:textId="78D6117F" w:rsidR="00484CD9" w:rsidRPr="001642C6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1642C6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Wartość w zł [brutto]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DDE41B6" w14:textId="77777777" w:rsidR="00484CD9" w:rsidRPr="001642C6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1642C6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 xml:space="preserve">Termin realizacji </w:t>
            </w:r>
            <w:r w:rsidRPr="001642C6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br/>
              <w:t>(od-do)</w:t>
            </w:r>
          </w:p>
        </w:tc>
      </w:tr>
      <w:tr w:rsidR="001642C6" w:rsidRPr="001642C6" w14:paraId="2D366A9E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1130D" w14:textId="77777777" w:rsidR="00484CD9" w:rsidRPr="001642C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6794CA90" w14:textId="77777777" w:rsidR="00484CD9" w:rsidRPr="001642C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522BE548" w14:textId="77777777" w:rsidR="00484CD9" w:rsidRPr="001642C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7907D55E" w14:textId="77777777" w:rsidR="00484CD9" w:rsidRPr="001642C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16BAA" w14:textId="77777777" w:rsidR="00484CD9" w:rsidRPr="001642C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62F79" w14:textId="77777777" w:rsidR="00484CD9" w:rsidRPr="001642C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C1D9E" w14:textId="107A629F" w:rsidR="00484CD9" w:rsidRPr="001642C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90D77" w14:textId="77777777" w:rsidR="00484CD9" w:rsidRPr="001642C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</w:tr>
      <w:tr w:rsidR="00484CD9" w:rsidRPr="001642C6" w14:paraId="5DA9ECDF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507D1" w14:textId="77777777" w:rsidR="00484CD9" w:rsidRPr="001642C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25299D4B" w14:textId="77777777" w:rsidR="00484CD9" w:rsidRPr="001642C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4883FAD8" w14:textId="77777777" w:rsidR="00484CD9" w:rsidRPr="001642C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0A3B1DF1" w14:textId="77777777" w:rsidR="00484CD9" w:rsidRPr="001642C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8687E" w14:textId="77777777" w:rsidR="00484CD9" w:rsidRPr="001642C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4333A" w14:textId="77777777" w:rsidR="00484CD9" w:rsidRPr="001642C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D5742" w14:textId="1A3FF3AF" w:rsidR="00484CD9" w:rsidRPr="001642C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93C45" w14:textId="77777777" w:rsidR="00484CD9" w:rsidRPr="001642C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</w:tr>
    </w:tbl>
    <w:p w14:paraId="5AF0FDA1" w14:textId="77777777" w:rsidR="00484CD9" w:rsidRPr="001642C6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6A3EE26D" w14:textId="30B1970B" w:rsidR="00484CD9" w:rsidRPr="001642C6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4"/>
        </w:rPr>
      </w:pPr>
      <w:r w:rsidRPr="001642C6">
        <w:rPr>
          <w:rFonts w:ascii="Arial" w:hAnsi="Arial" w:cs="Arial"/>
          <w:sz w:val="22"/>
          <w:szCs w:val="24"/>
        </w:rPr>
        <w:t>Do niniejszego wykazu, dołączamy ………. szt. dowodów określających że roboty budowlane</w:t>
      </w:r>
      <w:r w:rsidR="00D1045F" w:rsidRPr="001642C6">
        <w:rPr>
          <w:rFonts w:ascii="Arial" w:hAnsi="Arial" w:cs="Arial"/>
          <w:sz w:val="22"/>
          <w:szCs w:val="24"/>
        </w:rPr>
        <w:t xml:space="preserve"> (lub dostawy)</w:t>
      </w:r>
      <w:r w:rsidRPr="001642C6">
        <w:rPr>
          <w:rFonts w:ascii="Arial" w:hAnsi="Arial" w:cs="Arial"/>
          <w:sz w:val="22"/>
          <w:szCs w:val="24"/>
        </w:rPr>
        <w:t xml:space="preserve"> zostały wykonane </w:t>
      </w:r>
      <w:r w:rsidR="00DA02FC" w:rsidRPr="001642C6">
        <w:rPr>
          <w:rFonts w:ascii="Arial" w:hAnsi="Arial" w:cs="Arial"/>
          <w:sz w:val="22"/>
          <w:szCs w:val="24"/>
        </w:rPr>
        <w:t xml:space="preserve">lub są wykonywane </w:t>
      </w:r>
      <w:r w:rsidRPr="001642C6">
        <w:rPr>
          <w:rFonts w:ascii="Arial" w:hAnsi="Arial" w:cs="Arial"/>
          <w:sz w:val="22"/>
          <w:szCs w:val="24"/>
        </w:rPr>
        <w:t>należycie.</w:t>
      </w:r>
    </w:p>
    <w:p w14:paraId="098160BE" w14:textId="77777777" w:rsidR="00484CD9" w:rsidRPr="001642C6" w:rsidRDefault="00484CD9" w:rsidP="00484CD9">
      <w:pPr>
        <w:spacing w:line="300" w:lineRule="auto"/>
        <w:rPr>
          <w:rFonts w:ascii="Arial" w:hAnsi="Arial" w:cs="Arial"/>
          <w:sz w:val="24"/>
          <w:szCs w:val="24"/>
        </w:rPr>
      </w:pPr>
    </w:p>
    <w:p w14:paraId="43691724" w14:textId="77777777" w:rsidR="00484CD9" w:rsidRPr="001642C6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31A989CF" w14:textId="77777777" w:rsidR="00484CD9" w:rsidRPr="001642C6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501899D9" w14:textId="77777777" w:rsidR="00484CD9" w:rsidRPr="001642C6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1642C6">
        <w:rPr>
          <w:rFonts w:ascii="Arial" w:hAnsi="Arial" w:cs="Arial"/>
          <w:sz w:val="22"/>
          <w:szCs w:val="22"/>
        </w:rPr>
        <w:tab/>
      </w:r>
      <w:r w:rsidRPr="001642C6">
        <w:rPr>
          <w:rFonts w:ascii="Arial" w:hAnsi="Arial" w:cs="Arial"/>
          <w:sz w:val="22"/>
          <w:szCs w:val="22"/>
        </w:rPr>
        <w:tab/>
        <w:t xml:space="preserve">           </w:t>
      </w:r>
      <w:r w:rsidRPr="001642C6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5AD2F6E4" w14:textId="77777777" w:rsidR="00484CD9" w:rsidRPr="001642C6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1642C6">
        <w:rPr>
          <w:rFonts w:ascii="Arial" w:hAnsi="Arial" w:cs="Arial"/>
          <w:szCs w:val="16"/>
        </w:rPr>
        <w:t xml:space="preserve"> (Miejscowość)                                 </w:t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  <w:t>(Podpis wykonawcy/osoby uprawnionej do</w:t>
      </w:r>
      <w:r w:rsidRPr="001642C6">
        <w:rPr>
          <w:rFonts w:ascii="Arial" w:hAnsi="Arial" w:cs="Arial"/>
          <w:szCs w:val="16"/>
        </w:rPr>
        <w:br/>
        <w:t xml:space="preserve"> </w:t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  <w:t xml:space="preserve">    występowania w imieniu wykonawcy)</w:t>
      </w:r>
    </w:p>
    <w:p w14:paraId="6A567998" w14:textId="77777777" w:rsidR="00484CD9" w:rsidRPr="001642C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1283A439" w14:textId="77777777" w:rsidR="00484CD9" w:rsidRPr="001642C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5F3FD6AD" w14:textId="77777777" w:rsidR="00484CD9" w:rsidRPr="001642C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F1B9EFD" w14:textId="77777777" w:rsidR="00484CD9" w:rsidRPr="001642C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51AF1837" w14:textId="77777777" w:rsidR="00484CD9" w:rsidRPr="001642C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4540DAAF" w14:textId="77777777" w:rsidR="00484CD9" w:rsidRPr="001642C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64124A35" w14:textId="77777777" w:rsidR="00484CD9" w:rsidRPr="001642C6" w:rsidRDefault="00484CD9" w:rsidP="00484CD9">
      <w:pPr>
        <w:pStyle w:val="Tekstpodstawowy3"/>
        <w:spacing w:line="300" w:lineRule="auto"/>
        <w:jc w:val="both"/>
        <w:rPr>
          <w:rFonts w:ascii="Arial" w:hAnsi="Arial" w:cs="Arial"/>
          <w:bCs/>
          <w:sz w:val="24"/>
          <w:szCs w:val="24"/>
        </w:rPr>
      </w:pPr>
      <w:r w:rsidRPr="001642C6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EDCCA27" w14:textId="7E222074" w:rsidR="00484CD9" w:rsidRPr="001642C6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br w:type="page"/>
      </w:r>
      <w:r w:rsidRPr="001642C6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DA02FC" w:rsidRPr="001642C6">
        <w:rPr>
          <w:rFonts w:ascii="Arial" w:hAnsi="Arial" w:cs="Arial"/>
          <w:sz w:val="22"/>
          <w:szCs w:val="22"/>
        </w:rPr>
        <w:t>10</w:t>
      </w:r>
    </w:p>
    <w:p w14:paraId="1743F97C" w14:textId="77777777" w:rsidR="00484CD9" w:rsidRPr="001642C6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b/>
          <w:sz w:val="22"/>
          <w:szCs w:val="22"/>
        </w:rPr>
        <w:t>Wykonawca:</w:t>
      </w:r>
    </w:p>
    <w:p w14:paraId="25C6D02F" w14:textId="77777777" w:rsidR="00484CD9" w:rsidRPr="001642C6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1642C6">
        <w:rPr>
          <w:rFonts w:ascii="Arial" w:hAnsi="Arial" w:cs="Arial"/>
          <w:sz w:val="22"/>
          <w:szCs w:val="22"/>
        </w:rPr>
        <w:t>…………………………………………</w:t>
      </w:r>
    </w:p>
    <w:p w14:paraId="572D4F26" w14:textId="77777777" w:rsidR="00484CD9" w:rsidRPr="001642C6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1642C6">
        <w:rPr>
          <w:rFonts w:ascii="Arial" w:hAnsi="Arial" w:cs="Arial"/>
          <w:sz w:val="22"/>
          <w:szCs w:val="22"/>
        </w:rPr>
        <w:t>…………………………………………</w:t>
      </w:r>
    </w:p>
    <w:p w14:paraId="004247DD" w14:textId="77777777" w:rsidR="00484CD9" w:rsidRPr="001642C6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1642C6">
        <w:rPr>
          <w:rFonts w:ascii="Arial" w:hAnsi="Arial" w:cs="Arial"/>
          <w:i/>
          <w:sz w:val="18"/>
          <w:szCs w:val="22"/>
        </w:rPr>
        <w:t xml:space="preserve">(pełna nazwa/firma, adres) </w:t>
      </w:r>
    </w:p>
    <w:p w14:paraId="09CBA1B6" w14:textId="77777777" w:rsidR="00484CD9" w:rsidRPr="001642C6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64076DFA" w14:textId="77777777" w:rsidR="00484CD9" w:rsidRPr="001642C6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0C12F425" w14:textId="77777777" w:rsidR="00484CD9" w:rsidRPr="001642C6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  <w:r w:rsidRPr="001642C6">
        <w:rPr>
          <w:rFonts w:ascii="Arial" w:hAnsi="Arial" w:cs="Arial"/>
          <w:b/>
          <w:sz w:val="28"/>
        </w:rPr>
        <w:t>WYKAZ OSÓB</w:t>
      </w:r>
    </w:p>
    <w:p w14:paraId="4E2CDBF3" w14:textId="77777777" w:rsidR="00484CD9" w:rsidRPr="001642C6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29FECF12" w14:textId="0F02AF10" w:rsidR="00484CD9" w:rsidRPr="001642C6" w:rsidRDefault="00484CD9" w:rsidP="00484CD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Przystępując do udziału w postępowaniu o udzielenie zamówienia publicznego na zadanie</w:t>
      </w:r>
      <w:r w:rsidRPr="001642C6">
        <w:rPr>
          <w:rFonts w:ascii="Arial" w:hAnsi="Arial" w:cs="Arial"/>
          <w:sz w:val="22"/>
          <w:szCs w:val="22"/>
        </w:rPr>
        <w:br/>
        <w:t xml:space="preserve">pn. </w:t>
      </w:r>
      <w:r w:rsidR="00785C64" w:rsidRPr="001642C6">
        <w:rPr>
          <w:rFonts w:ascii="Arial" w:hAnsi="Arial" w:cs="Arial"/>
          <w:b/>
          <w:bCs/>
          <w:iCs/>
          <w:sz w:val="22"/>
          <w:szCs w:val="22"/>
        </w:rPr>
        <w:t>Wykonanie instalacji fotowoltaicznej na terenie kompleksu rekreacyjno-sportowego w Ustroniu przy ul. Sportowej w ramach zadania inwestycyjnego pn.: „Budowa odnawialnych źródeł energii w mieście Ustroń</w:t>
      </w:r>
      <w:r w:rsidR="00DA02FC" w:rsidRPr="001642C6">
        <w:rPr>
          <w:rFonts w:ascii="Arial" w:hAnsi="Arial" w:cs="Arial"/>
          <w:b/>
          <w:bCs/>
          <w:iCs/>
          <w:sz w:val="22"/>
          <w:szCs w:val="22"/>
        </w:rPr>
        <w:t>”,</w:t>
      </w:r>
      <w:r w:rsidRPr="001642C6">
        <w:rPr>
          <w:rFonts w:ascii="Arial" w:hAnsi="Arial" w:cs="Arial"/>
          <w:b/>
          <w:i/>
          <w:sz w:val="22"/>
          <w:szCs w:val="22"/>
        </w:rPr>
        <w:t xml:space="preserve"> </w:t>
      </w:r>
      <w:r w:rsidRPr="001642C6">
        <w:rPr>
          <w:rFonts w:ascii="Arial" w:hAnsi="Arial" w:cs="Arial"/>
          <w:sz w:val="22"/>
          <w:szCs w:val="22"/>
        </w:rPr>
        <w:t>przedkładam poniższy wykaz, dla celów potwierdzenia spełniania warunku udziału w postępowaniu:</w:t>
      </w:r>
    </w:p>
    <w:p w14:paraId="2F5ABE8E" w14:textId="77777777" w:rsidR="00484CD9" w:rsidRPr="001642C6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tbl>
      <w:tblPr>
        <w:tblW w:w="4929" w:type="pct"/>
        <w:tblLayout w:type="fixed"/>
        <w:tblCellMar>
          <w:left w:w="70" w:type="dxa"/>
          <w:right w:w="70" w:type="dxa"/>
        </w:tblCellMar>
        <w:tblLook w:val="0100" w:firstRow="0" w:lastRow="0" w:firstColumn="0" w:lastColumn="1" w:noHBand="0" w:noVBand="0"/>
      </w:tblPr>
      <w:tblGrid>
        <w:gridCol w:w="2301"/>
        <w:gridCol w:w="1663"/>
        <w:gridCol w:w="3262"/>
        <w:gridCol w:w="2125"/>
      </w:tblGrid>
      <w:tr w:rsidR="001642C6" w:rsidRPr="001642C6" w14:paraId="71765DB4" w14:textId="77777777" w:rsidTr="00DA02FC">
        <w:trPr>
          <w:trHeight w:val="765"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1F55" w14:textId="77777777" w:rsidR="00484CD9" w:rsidRPr="001642C6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42C6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7E03C" w14:textId="77777777" w:rsidR="00484CD9" w:rsidRPr="001642C6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42C6">
              <w:rPr>
                <w:rFonts w:ascii="Arial" w:hAnsi="Arial" w:cs="Arial"/>
                <w:sz w:val="22"/>
                <w:szCs w:val="22"/>
              </w:rPr>
              <w:t>Zakres wykonywanych czynności</w:t>
            </w:r>
          </w:p>
        </w:tc>
        <w:tc>
          <w:tcPr>
            <w:tcW w:w="1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24E44" w14:textId="77777777" w:rsidR="00484CD9" w:rsidRPr="001642C6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42C6">
              <w:rPr>
                <w:rFonts w:ascii="Arial" w:hAnsi="Arial" w:cs="Arial"/>
                <w:sz w:val="22"/>
                <w:szCs w:val="22"/>
              </w:rPr>
              <w:t>Opis posiadanych kwalifikacji zawodowych, uprawnień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52E8" w14:textId="5515983C" w:rsidR="00484CD9" w:rsidRPr="001642C6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42C6">
              <w:rPr>
                <w:rFonts w:ascii="Arial" w:hAnsi="Arial" w:cs="Arial"/>
                <w:sz w:val="22"/>
                <w:szCs w:val="22"/>
              </w:rPr>
              <w:t>Podstawa dysponowania osobą</w:t>
            </w:r>
            <w:r w:rsidRPr="001642C6">
              <w:rPr>
                <w:rFonts w:ascii="Arial" w:hAnsi="Arial" w:cs="Arial"/>
                <w:sz w:val="22"/>
                <w:szCs w:val="22"/>
                <w:vertAlign w:val="superscript"/>
              </w:rPr>
              <w:t>*)</w:t>
            </w:r>
          </w:p>
        </w:tc>
      </w:tr>
      <w:tr w:rsidR="00DA02FC" w:rsidRPr="001642C6" w14:paraId="376FBF95" w14:textId="77777777" w:rsidTr="00DA02FC">
        <w:trPr>
          <w:trHeight w:val="765"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96FC" w14:textId="77777777" w:rsidR="00DA02FC" w:rsidRPr="001642C6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350BF6" w14:textId="77777777" w:rsidR="00DA02FC" w:rsidRPr="001642C6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6C7F73" w14:textId="77777777" w:rsidR="00DA02FC" w:rsidRPr="001642C6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5742C8" w14:textId="77777777" w:rsidR="00DA02FC" w:rsidRPr="001642C6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CBE226" w14:textId="77777777" w:rsidR="00DA02FC" w:rsidRPr="001642C6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3E10F9" w14:textId="77777777" w:rsidR="00DA02FC" w:rsidRPr="001642C6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0BAE3F" w14:textId="77777777" w:rsidR="00DA02FC" w:rsidRPr="001642C6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E68A882" w14:textId="77777777" w:rsidR="00DA02FC" w:rsidRPr="001642C6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3ED017" w14:textId="77777777" w:rsidR="00DA02FC" w:rsidRPr="001642C6" w:rsidRDefault="00DA02FC" w:rsidP="000778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1EA95" w14:textId="77777777" w:rsidR="00DA02FC" w:rsidRPr="001642C6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12301" w14:textId="77777777" w:rsidR="00DA02FC" w:rsidRPr="001642C6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C523" w14:textId="77777777" w:rsidR="00DA02FC" w:rsidRPr="001642C6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2ACC30" w14:textId="77777777" w:rsidR="00484CD9" w:rsidRPr="001642C6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7AE82E64" w14:textId="77777777" w:rsidR="00484CD9" w:rsidRPr="001642C6" w:rsidRDefault="00484CD9" w:rsidP="00484CD9">
      <w:pPr>
        <w:spacing w:line="300" w:lineRule="auto"/>
        <w:rPr>
          <w:rFonts w:ascii="Arial" w:hAnsi="Arial" w:cs="Arial"/>
          <w:sz w:val="24"/>
          <w:szCs w:val="24"/>
        </w:rPr>
      </w:pPr>
    </w:p>
    <w:p w14:paraId="3848B454" w14:textId="77777777" w:rsidR="00484CD9" w:rsidRPr="001642C6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583ADA0C" w14:textId="77777777" w:rsidR="00484CD9" w:rsidRPr="001642C6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64CBEEE6" w14:textId="77777777" w:rsidR="00484CD9" w:rsidRPr="001642C6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1642C6">
        <w:rPr>
          <w:rFonts w:ascii="Arial" w:hAnsi="Arial" w:cs="Arial"/>
          <w:sz w:val="22"/>
          <w:szCs w:val="22"/>
        </w:rPr>
        <w:tab/>
      </w:r>
      <w:r w:rsidRPr="001642C6">
        <w:rPr>
          <w:rFonts w:ascii="Arial" w:hAnsi="Arial" w:cs="Arial"/>
          <w:sz w:val="22"/>
          <w:szCs w:val="22"/>
        </w:rPr>
        <w:tab/>
        <w:t xml:space="preserve">           </w:t>
      </w:r>
      <w:r w:rsidRPr="001642C6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7E98E703" w14:textId="77777777" w:rsidR="00484CD9" w:rsidRPr="001642C6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1642C6">
        <w:rPr>
          <w:rFonts w:ascii="Arial" w:hAnsi="Arial" w:cs="Arial"/>
          <w:szCs w:val="16"/>
        </w:rPr>
        <w:t xml:space="preserve"> (Miejscowość)                                 </w:t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  <w:t>(Podpis wykonawcy/osoby uprawnionej do</w:t>
      </w:r>
      <w:r w:rsidRPr="001642C6">
        <w:rPr>
          <w:rFonts w:ascii="Arial" w:hAnsi="Arial" w:cs="Arial"/>
          <w:szCs w:val="16"/>
        </w:rPr>
        <w:br/>
        <w:t xml:space="preserve"> </w:t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  <w:t xml:space="preserve">    występowania w imieniu wykonawcy)</w:t>
      </w:r>
    </w:p>
    <w:p w14:paraId="4AE348CA" w14:textId="77777777" w:rsidR="00484CD9" w:rsidRPr="001642C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0C6C3A0A" w14:textId="77777777" w:rsidR="00484CD9" w:rsidRPr="001642C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EFB3E24" w14:textId="77777777" w:rsidR="00484CD9" w:rsidRPr="001642C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778BC0DE" w14:textId="77777777" w:rsidR="00484CD9" w:rsidRPr="001642C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47730407" w14:textId="77777777" w:rsidR="00484CD9" w:rsidRPr="001642C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26E524B" w14:textId="77777777" w:rsidR="00484CD9" w:rsidRPr="001642C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7D57C13D" w14:textId="77777777" w:rsidR="00484CD9" w:rsidRPr="001642C6" w:rsidRDefault="00484CD9" w:rsidP="00484CD9">
      <w:pPr>
        <w:pStyle w:val="Tekstpodstawowy3"/>
        <w:spacing w:line="300" w:lineRule="auto"/>
        <w:jc w:val="both"/>
        <w:rPr>
          <w:rFonts w:ascii="Arial" w:hAnsi="Arial" w:cs="Arial"/>
          <w:bCs/>
          <w:sz w:val="24"/>
          <w:szCs w:val="24"/>
        </w:rPr>
      </w:pPr>
      <w:r w:rsidRPr="001642C6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2A9D31A1" w14:textId="77777777" w:rsidR="00484CD9" w:rsidRPr="001642C6" w:rsidRDefault="00484CD9" w:rsidP="00484CD9">
      <w:pPr>
        <w:rPr>
          <w:rFonts w:ascii="Arial" w:hAnsi="Arial" w:cs="Arial"/>
          <w:sz w:val="22"/>
          <w:szCs w:val="22"/>
        </w:rPr>
      </w:pPr>
    </w:p>
    <w:p w14:paraId="6B85B9B0" w14:textId="77777777" w:rsidR="00484CD9" w:rsidRPr="001642C6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04318ABB" w14:textId="77777777" w:rsidR="00484CD9" w:rsidRPr="001642C6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7BA3C9B9" w14:textId="77777777" w:rsidR="00484CD9" w:rsidRPr="001642C6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557EBB56" w14:textId="77777777" w:rsidR="00484CD9" w:rsidRPr="001642C6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79E5B944" w14:textId="5F1CC396" w:rsidR="00484CD9" w:rsidRPr="001642C6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DA02FC" w:rsidRPr="001642C6">
        <w:rPr>
          <w:rFonts w:ascii="Arial" w:hAnsi="Arial" w:cs="Arial"/>
          <w:sz w:val="22"/>
          <w:szCs w:val="22"/>
        </w:rPr>
        <w:t>11</w:t>
      </w:r>
    </w:p>
    <w:p w14:paraId="7D015C89" w14:textId="77777777" w:rsidR="00484CD9" w:rsidRPr="001642C6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b/>
          <w:sz w:val="22"/>
          <w:szCs w:val="22"/>
        </w:rPr>
        <w:t>Wykonawca:</w:t>
      </w:r>
    </w:p>
    <w:p w14:paraId="3847F745" w14:textId="77777777" w:rsidR="00484CD9" w:rsidRPr="001642C6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1642C6">
        <w:rPr>
          <w:rFonts w:ascii="Arial" w:hAnsi="Arial" w:cs="Arial"/>
          <w:sz w:val="22"/>
          <w:szCs w:val="22"/>
        </w:rPr>
        <w:t>…………………………………………</w:t>
      </w:r>
    </w:p>
    <w:p w14:paraId="3BE5E384" w14:textId="77777777" w:rsidR="00484CD9" w:rsidRPr="001642C6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1642C6">
        <w:rPr>
          <w:rFonts w:ascii="Arial" w:hAnsi="Arial" w:cs="Arial"/>
          <w:sz w:val="22"/>
          <w:szCs w:val="22"/>
        </w:rPr>
        <w:t>…………………………………………</w:t>
      </w:r>
    </w:p>
    <w:p w14:paraId="7D56036F" w14:textId="77777777" w:rsidR="00484CD9" w:rsidRPr="001642C6" w:rsidRDefault="00484CD9" w:rsidP="00484CD9">
      <w:pPr>
        <w:pStyle w:val="Tekstkomentarza2"/>
        <w:spacing w:line="300" w:lineRule="auto"/>
        <w:rPr>
          <w:rFonts w:ascii="Arial" w:hAnsi="Arial" w:cs="Arial"/>
          <w:b/>
          <w:sz w:val="32"/>
          <w:szCs w:val="32"/>
        </w:rPr>
      </w:pPr>
      <w:r w:rsidRPr="001642C6">
        <w:rPr>
          <w:rFonts w:ascii="Arial" w:hAnsi="Arial" w:cs="Arial"/>
          <w:i/>
          <w:sz w:val="18"/>
          <w:szCs w:val="22"/>
        </w:rPr>
        <w:t>(pełna nazwa/firma, adres)</w:t>
      </w:r>
    </w:p>
    <w:p w14:paraId="67CEBA46" w14:textId="77777777" w:rsidR="00484CD9" w:rsidRPr="001642C6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</w:p>
    <w:p w14:paraId="00CD0080" w14:textId="77777777" w:rsidR="00484CD9" w:rsidRPr="001642C6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  <w:r w:rsidRPr="001642C6">
        <w:rPr>
          <w:rFonts w:ascii="Arial" w:hAnsi="Arial" w:cs="Arial"/>
          <w:b/>
          <w:sz w:val="28"/>
          <w:szCs w:val="28"/>
        </w:rPr>
        <w:t>WYKAZ MATERIAŁÓW I URZĄDZEŃ ROWNOWAŻNYCH</w:t>
      </w:r>
    </w:p>
    <w:p w14:paraId="5398E5A5" w14:textId="77777777" w:rsidR="00484CD9" w:rsidRPr="001642C6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</w:p>
    <w:p w14:paraId="2BAEDF28" w14:textId="226CC2EF" w:rsidR="00484CD9" w:rsidRPr="001642C6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Przystępując do udziału w postępowaniu o udzielenie zamówienia publicznego na zadanie pn.:</w:t>
      </w:r>
      <w:r w:rsidRPr="001642C6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785C64" w:rsidRPr="001642C6">
        <w:rPr>
          <w:rFonts w:ascii="Arial" w:hAnsi="Arial" w:cs="Arial"/>
          <w:b/>
          <w:bCs/>
          <w:iCs/>
          <w:sz w:val="22"/>
          <w:szCs w:val="22"/>
        </w:rPr>
        <w:t>Wykonanie instalacji fotowoltaicznej na terenie kompleksu rekreacyjno-sportowego w Ustroniu przy ul. Sportowej w ramach zadania inwestycyjnego pn.: „Budowa odnawialnych źródeł energii w mieście Ustroń</w:t>
      </w:r>
      <w:r w:rsidR="00DA02FC" w:rsidRPr="001642C6">
        <w:rPr>
          <w:rFonts w:ascii="Arial" w:hAnsi="Arial" w:cs="Arial"/>
          <w:b/>
          <w:bCs/>
          <w:iCs/>
          <w:sz w:val="22"/>
          <w:szCs w:val="22"/>
        </w:rPr>
        <w:t>”,</w:t>
      </w:r>
      <w:r w:rsidRPr="001642C6">
        <w:rPr>
          <w:rFonts w:ascii="Arial" w:hAnsi="Arial" w:cs="Arial"/>
          <w:b/>
          <w:i/>
          <w:sz w:val="22"/>
          <w:szCs w:val="22"/>
        </w:rPr>
        <w:t xml:space="preserve"> </w:t>
      </w:r>
      <w:r w:rsidRPr="001642C6">
        <w:rPr>
          <w:rFonts w:ascii="Arial" w:hAnsi="Arial" w:cs="Arial"/>
          <w:sz w:val="22"/>
          <w:szCs w:val="22"/>
        </w:rPr>
        <w:t>oświadczam, że podane w poniższej tabeli rozwiązania równoważne:</w:t>
      </w:r>
    </w:p>
    <w:p w14:paraId="6EB3DC44" w14:textId="77777777" w:rsidR="00484CD9" w:rsidRPr="001642C6" w:rsidRDefault="00484CD9" w:rsidP="00F3314A">
      <w:pPr>
        <w:pStyle w:val="Tekstkomentarza2"/>
        <w:numPr>
          <w:ilvl w:val="0"/>
          <w:numId w:val="73"/>
        </w:numPr>
        <w:spacing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posiadają atesty, certyfikaty, aprobaty techniczne określone przez Zamawiającego w treści Specyfikacji warunków niniejszego zamówienia lub równoważne zaświadczenia i dokumenty wystawione przez podmioty mające siedzibę w innym państwie,</w:t>
      </w:r>
    </w:p>
    <w:p w14:paraId="05161BA3" w14:textId="77777777" w:rsidR="00484CD9" w:rsidRPr="001642C6" w:rsidRDefault="00484CD9" w:rsidP="00F3314A">
      <w:pPr>
        <w:pStyle w:val="Tekstkomentarza2"/>
        <w:numPr>
          <w:ilvl w:val="0"/>
          <w:numId w:val="73"/>
        </w:numPr>
        <w:spacing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posiadają parametry techniczne i jakościowe nie gorsze od założeń projektowych, umożliwiające uzyskanie efektu założonego przez Zamawiającego.</w:t>
      </w:r>
    </w:p>
    <w:p w14:paraId="3C2EE44D" w14:textId="77777777" w:rsidR="00484CD9" w:rsidRPr="001642C6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24"/>
        <w:gridCol w:w="2210"/>
        <w:gridCol w:w="2533"/>
        <w:gridCol w:w="1937"/>
        <w:gridCol w:w="2182"/>
      </w:tblGrid>
      <w:tr w:rsidR="001642C6" w:rsidRPr="001642C6" w14:paraId="31177942" w14:textId="77777777" w:rsidTr="00C32B28">
        <w:trPr>
          <w:trHeight w:val="1770"/>
        </w:trPr>
        <w:tc>
          <w:tcPr>
            <w:tcW w:w="329" w:type="pct"/>
            <w:vAlign w:val="center"/>
          </w:tcPr>
          <w:p w14:paraId="6DF93EA1" w14:textId="77777777" w:rsidR="00484CD9" w:rsidRPr="001642C6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1642C6">
              <w:rPr>
                <w:rFonts w:ascii="Arial" w:hAnsi="Arial" w:cs="Arial"/>
              </w:rPr>
              <w:t>L.p.</w:t>
            </w:r>
          </w:p>
        </w:tc>
        <w:tc>
          <w:tcPr>
            <w:tcW w:w="1165" w:type="pct"/>
            <w:vAlign w:val="center"/>
          </w:tcPr>
          <w:p w14:paraId="0DE48C78" w14:textId="77777777" w:rsidR="00484CD9" w:rsidRPr="001642C6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1642C6">
              <w:rPr>
                <w:rFonts w:ascii="Arial" w:hAnsi="Arial" w:cs="Arial"/>
              </w:rPr>
              <w:t>Wskazanie materiału, produktu, elementu z dokumentacji technicznej</w:t>
            </w:r>
          </w:p>
        </w:tc>
        <w:tc>
          <w:tcPr>
            <w:tcW w:w="1335" w:type="pct"/>
            <w:vAlign w:val="center"/>
          </w:tcPr>
          <w:p w14:paraId="13ED9351" w14:textId="77777777" w:rsidR="00484CD9" w:rsidRPr="001642C6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1642C6">
              <w:rPr>
                <w:rFonts w:ascii="Arial" w:hAnsi="Arial" w:cs="Arial"/>
              </w:rPr>
              <w:t>Określenie rozwiązania równoważnego (producenta, nazwa, typ model itp.)</w:t>
            </w:r>
          </w:p>
        </w:tc>
        <w:tc>
          <w:tcPr>
            <w:tcW w:w="1021" w:type="pct"/>
            <w:vAlign w:val="center"/>
          </w:tcPr>
          <w:p w14:paraId="1C3934FD" w14:textId="77777777" w:rsidR="00484CD9" w:rsidRPr="001642C6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1642C6">
              <w:rPr>
                <w:rFonts w:ascii="Arial" w:hAnsi="Arial" w:cs="Arial"/>
              </w:rPr>
              <w:t>Opis parametrów technicznych dokumentujących równoważność z wymaganiami SWZ</w:t>
            </w:r>
          </w:p>
        </w:tc>
        <w:tc>
          <w:tcPr>
            <w:tcW w:w="1150" w:type="pct"/>
            <w:vAlign w:val="center"/>
          </w:tcPr>
          <w:p w14:paraId="59B287FA" w14:textId="77777777" w:rsidR="00484CD9" w:rsidRPr="001642C6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1642C6">
              <w:rPr>
                <w:rFonts w:ascii="Arial" w:hAnsi="Arial" w:cs="Arial"/>
              </w:rPr>
              <w:t>Spełnienie warunku równoważności w odniesieniu do szczegółowego opisu przedmiotu zamówienia (należy wpisać odpowiednio: spełnia /nie spełnia</w:t>
            </w:r>
          </w:p>
        </w:tc>
      </w:tr>
      <w:tr w:rsidR="001642C6" w:rsidRPr="001642C6" w14:paraId="13AC32CE" w14:textId="77777777" w:rsidTr="00C32B28">
        <w:trPr>
          <w:trHeight w:val="527"/>
        </w:trPr>
        <w:tc>
          <w:tcPr>
            <w:tcW w:w="329" w:type="pct"/>
          </w:tcPr>
          <w:p w14:paraId="6C93A0FB" w14:textId="77777777" w:rsidR="00484CD9" w:rsidRPr="001642C6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7693AC60" w14:textId="77777777" w:rsidR="00484CD9" w:rsidRPr="001642C6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pct"/>
          </w:tcPr>
          <w:p w14:paraId="1A48CDFF" w14:textId="77777777" w:rsidR="00484CD9" w:rsidRPr="001642C6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pct"/>
          </w:tcPr>
          <w:p w14:paraId="7613717F" w14:textId="77777777" w:rsidR="00484CD9" w:rsidRPr="001642C6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62F60860" w14:textId="77777777" w:rsidR="00484CD9" w:rsidRPr="001642C6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42C6" w:rsidRPr="001642C6" w14:paraId="3FCA4B1A" w14:textId="77777777" w:rsidTr="00C32B28">
        <w:trPr>
          <w:trHeight w:val="563"/>
        </w:trPr>
        <w:tc>
          <w:tcPr>
            <w:tcW w:w="329" w:type="pct"/>
          </w:tcPr>
          <w:p w14:paraId="5025B9D7" w14:textId="77777777" w:rsidR="00484CD9" w:rsidRPr="001642C6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52573F00" w14:textId="77777777" w:rsidR="00484CD9" w:rsidRPr="001642C6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pct"/>
          </w:tcPr>
          <w:p w14:paraId="7818D14B" w14:textId="77777777" w:rsidR="00484CD9" w:rsidRPr="001642C6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pct"/>
          </w:tcPr>
          <w:p w14:paraId="6B221278" w14:textId="77777777" w:rsidR="00484CD9" w:rsidRPr="001642C6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152B78E9" w14:textId="77777777" w:rsidR="00484CD9" w:rsidRPr="001642C6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DF516C" w14:textId="77777777" w:rsidR="00484CD9" w:rsidRPr="001642C6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>(w razie potrzeby proszę poszerzyć tabelę)</w:t>
      </w:r>
    </w:p>
    <w:p w14:paraId="61434D50" w14:textId="77777777" w:rsidR="00484CD9" w:rsidRPr="001642C6" w:rsidRDefault="00484CD9" w:rsidP="00484CD9">
      <w:pPr>
        <w:pStyle w:val="Tekstkomentarza2"/>
        <w:spacing w:line="300" w:lineRule="auto"/>
        <w:ind w:left="-567"/>
        <w:jc w:val="both"/>
        <w:rPr>
          <w:rFonts w:ascii="Arial" w:hAnsi="Arial" w:cs="Arial"/>
          <w:sz w:val="18"/>
          <w:szCs w:val="18"/>
        </w:rPr>
      </w:pPr>
    </w:p>
    <w:p w14:paraId="6DF9CEED" w14:textId="77777777" w:rsidR="00484CD9" w:rsidRPr="001642C6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18"/>
          <w:szCs w:val="18"/>
        </w:rPr>
      </w:pPr>
      <w:r w:rsidRPr="001642C6">
        <w:rPr>
          <w:rFonts w:ascii="Arial" w:hAnsi="Arial" w:cs="Arial"/>
          <w:sz w:val="18"/>
          <w:szCs w:val="18"/>
        </w:rPr>
        <w:t>Do niniejszego wykazu bezwzględnie należy dołączyć dokumenty potwierdzające, że oferowane rozwiązania równoważne odpowiadają wymaganiom określonym przez Zamawiającego. Celem potwierdzenia spełnienia warunku równoważności należy dołączyć: certyfikaty, atesty, aprobaty techniczne lub inne dokumenty potwierdzające, że oferowane rozwiązania odpowiadają wymaganiom określonym przez Zamawiającego w SWZ. Zamawiający uzna za wystarczające załączenie jednego z ww. dokumentów potwierdzających, że oferowane rozwiązanie odpowiadają wymaganiom określonym przez Zamawiającego.</w:t>
      </w:r>
    </w:p>
    <w:p w14:paraId="23844446" w14:textId="77777777" w:rsidR="00484CD9" w:rsidRPr="001642C6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18"/>
          <w:szCs w:val="18"/>
        </w:rPr>
      </w:pPr>
    </w:p>
    <w:p w14:paraId="243BF3BE" w14:textId="77777777" w:rsidR="00484CD9" w:rsidRPr="001642C6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1642C6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1642C6">
        <w:rPr>
          <w:rFonts w:ascii="Arial" w:hAnsi="Arial" w:cs="Arial"/>
          <w:sz w:val="22"/>
          <w:szCs w:val="22"/>
        </w:rPr>
        <w:tab/>
      </w:r>
      <w:r w:rsidRPr="001642C6">
        <w:rPr>
          <w:rFonts w:ascii="Arial" w:hAnsi="Arial" w:cs="Arial"/>
          <w:sz w:val="22"/>
          <w:szCs w:val="22"/>
        </w:rPr>
        <w:tab/>
        <w:t xml:space="preserve">           </w:t>
      </w:r>
      <w:r w:rsidRPr="001642C6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2B029059" w14:textId="77777777" w:rsidR="00484CD9" w:rsidRPr="001642C6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1642C6">
        <w:rPr>
          <w:rFonts w:ascii="Arial" w:hAnsi="Arial" w:cs="Arial"/>
          <w:szCs w:val="16"/>
        </w:rPr>
        <w:t xml:space="preserve"> (Miejscowość)                                 </w:t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  <w:t>(Podpis wykonawcy/osoby uprawnionej do</w:t>
      </w:r>
      <w:r w:rsidRPr="001642C6">
        <w:rPr>
          <w:rFonts w:ascii="Arial" w:hAnsi="Arial" w:cs="Arial"/>
          <w:szCs w:val="16"/>
        </w:rPr>
        <w:br/>
        <w:t xml:space="preserve"> </w:t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</w:r>
      <w:r w:rsidRPr="001642C6">
        <w:rPr>
          <w:rFonts w:ascii="Arial" w:hAnsi="Arial" w:cs="Arial"/>
          <w:szCs w:val="16"/>
        </w:rPr>
        <w:tab/>
        <w:t xml:space="preserve">    występowania w imieniu wykonawcy)</w:t>
      </w:r>
    </w:p>
    <w:p w14:paraId="1C687562" w14:textId="77777777" w:rsidR="00484CD9" w:rsidRPr="001642C6" w:rsidRDefault="00484CD9" w:rsidP="00484CD9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6E6BFC47" w14:textId="77777777" w:rsidR="00484CD9" w:rsidRPr="001642C6" w:rsidRDefault="00484CD9" w:rsidP="00484CD9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</w:p>
    <w:p w14:paraId="05A32A0B" w14:textId="5A5E2AB8" w:rsidR="005C738E" w:rsidRPr="001642C6" w:rsidRDefault="00484CD9" w:rsidP="001642C6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  <w:r w:rsidRPr="001642C6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5C738E" w:rsidRPr="001642C6" w:rsidSect="00F3108D">
      <w:headerReference w:type="default" r:id="rId8"/>
      <w:footerReference w:type="default" r:id="rId9"/>
      <w:headerReference w:type="first" r:id="rId10"/>
      <w:pgSz w:w="11906" w:h="16838"/>
      <w:pgMar w:top="1240" w:right="1134" w:bottom="425" w:left="1276" w:header="42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4493C" w14:textId="77777777" w:rsidR="00FF0289" w:rsidRDefault="00FF0289">
      <w:r>
        <w:separator/>
      </w:r>
    </w:p>
  </w:endnote>
  <w:endnote w:type="continuationSeparator" w:id="0">
    <w:p w14:paraId="276C19D1" w14:textId="77777777" w:rsidR="00FF0289" w:rsidRDefault="00FF0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Bold">
    <w:altName w:val="Times New Roman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8342093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background1" w:themeShade="7F"/>
        <w:spacing w:val="60"/>
        <w:sz w:val="18"/>
        <w:szCs w:val="18"/>
      </w:rPr>
    </w:sdtEndPr>
    <w:sdtContent>
      <w:p w14:paraId="3E7CACC1" w14:textId="77777777" w:rsidR="008D2653" w:rsidRPr="00C55773" w:rsidRDefault="0040084C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sz w:val="18"/>
            <w:szCs w:val="18"/>
          </w:rPr>
        </w:pPr>
        <w:r w:rsidRPr="00C55773">
          <w:rPr>
            <w:rFonts w:ascii="Arial" w:hAnsi="Arial" w:cs="Arial"/>
            <w:sz w:val="18"/>
            <w:szCs w:val="18"/>
          </w:rPr>
          <w:fldChar w:fldCharType="begin"/>
        </w:r>
        <w:r w:rsidRPr="00C55773">
          <w:rPr>
            <w:rFonts w:ascii="Arial" w:hAnsi="Arial" w:cs="Arial"/>
            <w:sz w:val="18"/>
            <w:szCs w:val="18"/>
          </w:rPr>
          <w:instrText>PAGE   \* MERGEFORMAT</w:instrText>
        </w:r>
        <w:r w:rsidRPr="00C55773">
          <w:rPr>
            <w:rFonts w:ascii="Arial" w:hAnsi="Arial" w:cs="Arial"/>
            <w:sz w:val="18"/>
            <w:szCs w:val="18"/>
          </w:rPr>
          <w:fldChar w:fldCharType="separate"/>
        </w:r>
        <w:r w:rsidRPr="00C55773">
          <w:rPr>
            <w:rFonts w:ascii="Arial" w:hAnsi="Arial" w:cs="Arial"/>
            <w:noProof/>
            <w:sz w:val="18"/>
            <w:szCs w:val="18"/>
          </w:rPr>
          <w:t>43</w:t>
        </w:r>
        <w:r w:rsidRPr="00C55773">
          <w:rPr>
            <w:rFonts w:ascii="Arial" w:hAnsi="Arial" w:cs="Arial"/>
            <w:noProof/>
            <w:sz w:val="18"/>
            <w:szCs w:val="18"/>
          </w:rPr>
          <w:fldChar w:fldCharType="end"/>
        </w:r>
        <w:r w:rsidR="008D2653" w:rsidRPr="00C55773">
          <w:rPr>
            <w:rFonts w:ascii="Arial" w:hAnsi="Arial" w:cs="Arial"/>
            <w:sz w:val="18"/>
            <w:szCs w:val="18"/>
          </w:rPr>
          <w:t xml:space="preserve"> | </w:t>
        </w:r>
        <w:r w:rsidR="008D2653" w:rsidRPr="00C55773">
          <w:rPr>
            <w:rFonts w:ascii="Arial" w:hAnsi="Arial" w:cs="Arial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14:paraId="4FFC3417" w14:textId="77777777" w:rsidR="008D2653" w:rsidRDefault="008D2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86F38" w14:textId="77777777" w:rsidR="00FF0289" w:rsidRDefault="00FF0289">
      <w:r>
        <w:separator/>
      </w:r>
    </w:p>
  </w:footnote>
  <w:footnote w:type="continuationSeparator" w:id="0">
    <w:p w14:paraId="0275CA40" w14:textId="77777777" w:rsidR="00FF0289" w:rsidRDefault="00FF0289">
      <w:r>
        <w:continuationSeparator/>
      </w:r>
    </w:p>
  </w:footnote>
  <w:footnote w:id="1">
    <w:p w14:paraId="11A7EBA7" w14:textId="77777777" w:rsidR="008D2653" w:rsidRPr="00C85F96" w:rsidRDefault="008D2653" w:rsidP="005024E1">
      <w:pPr>
        <w:pStyle w:val="Tekstprzypisudolnego"/>
        <w:rPr>
          <w:rFonts w:asciiTheme="majorHAnsi" w:hAnsiTheme="majorHAnsi" w:cs="Arial"/>
        </w:rPr>
      </w:pPr>
      <w:r w:rsidRPr="00C85F96">
        <w:rPr>
          <w:rStyle w:val="Odwoanieprzypisudolnego"/>
          <w:rFonts w:asciiTheme="majorHAnsi" w:hAnsiTheme="majorHAnsi" w:cs="Arial"/>
        </w:rPr>
        <w:footnoteRef/>
      </w:r>
      <w:r w:rsidRPr="00C85F96">
        <w:rPr>
          <w:rFonts w:asciiTheme="majorHAnsi" w:hAnsiTheme="majorHAnsi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  <w:footnote w:id="2">
    <w:p w14:paraId="72080E47" w14:textId="77777777" w:rsidR="008D2653" w:rsidRDefault="008D2653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  <w:r w:rsidRPr="00785E6D">
        <w:rPr>
          <w:rStyle w:val="Odwoanieprzypisudolnego"/>
          <w:rFonts w:asciiTheme="majorHAnsi" w:hAnsiTheme="majorHAnsi" w:cstheme="minorHAnsi"/>
          <w:sz w:val="16"/>
          <w:szCs w:val="16"/>
        </w:rPr>
        <w:footnoteRef/>
      </w:r>
      <w:r w:rsidRPr="00785E6D">
        <w:rPr>
          <w:rFonts w:asciiTheme="majorHAnsi" w:hAnsiTheme="majorHAnsi" w:cstheme="minorHAnsi"/>
          <w:sz w:val="16"/>
          <w:szCs w:val="16"/>
        </w:rPr>
        <w:t xml:space="preserve"> Oświadczenie składa TYLKO wykonawca wspólnie ubiegający się o udzielenie zamówienia</w:t>
      </w:r>
    </w:p>
    <w:p w14:paraId="3A18A4DE" w14:textId="77777777" w:rsidR="008D2653" w:rsidRPr="00785E6D" w:rsidRDefault="008D2653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93C22" w14:textId="4EDD5EE4" w:rsidR="00C55773" w:rsidRDefault="00C55773" w:rsidP="00C55773">
    <w:pPr>
      <w:pStyle w:val="Nagwek"/>
      <w:pBdr>
        <w:bottom w:val="single" w:sz="4" w:space="1" w:color="auto"/>
      </w:pBdr>
      <w:jc w:val="center"/>
    </w:pPr>
    <w:r w:rsidRPr="00BC461D">
      <w:rPr>
        <w:noProof/>
      </w:rPr>
      <w:drawing>
        <wp:inline distT="0" distB="0" distL="0" distR="0" wp14:anchorId="2D69B1DD" wp14:editId="47883170">
          <wp:extent cx="5755640" cy="611505"/>
          <wp:effectExtent l="0" t="0" r="0" b="0"/>
          <wp:docPr id="948474686" name="Obraz 3" descr="C:\Users\jlipowsk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jlipowsk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09E97E" w14:textId="05D0917A" w:rsidR="008D2653" w:rsidRPr="00C55773" w:rsidRDefault="008D2653" w:rsidP="00C557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EF3AE" w14:textId="4698F3CE" w:rsidR="008D2653" w:rsidRPr="00D12250" w:rsidRDefault="00490736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D0DC80" wp14:editId="3C027D98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0" b="0"/>
              <wp:wrapNone/>
              <wp:docPr id="1224498329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38335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"/>
          </w:pict>
        </mc:Fallback>
      </mc:AlternateContent>
    </w:r>
    <w:r w:rsidR="008D2653" w:rsidRPr="00D12250">
      <w:rPr>
        <w:rFonts w:ascii="Calibri" w:hAnsi="Calibri"/>
        <w:sz w:val="16"/>
        <w:szCs w:val="16"/>
      </w:rPr>
      <w:t xml:space="preserve">Specyfikacja Warunków Zamówienia </w:t>
    </w:r>
    <w:r w:rsidR="008D2653">
      <w:rPr>
        <w:rFonts w:ascii="Calibri" w:hAnsi="Calibri"/>
        <w:sz w:val="16"/>
        <w:szCs w:val="16"/>
      </w:rPr>
      <w:t>- znak sprawy ZP/32/2021</w:t>
    </w:r>
  </w:p>
  <w:p w14:paraId="63972FDA" w14:textId="77777777" w:rsidR="008D2653" w:rsidRDefault="008D2653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1A0476EA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F2A2DCA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asciiTheme="majorHAnsi" w:eastAsia="Times New Roman" w:hAnsiTheme="majorHAnsi" w:cs="Arial Narrow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7"/>
    <w:multiLevelType w:val="multilevel"/>
    <w:tmpl w:val="AEA47BAA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C8CE1C9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6" w15:restartNumberingAfterBreak="0">
    <w:nsid w:val="0000000A"/>
    <w:multiLevelType w:val="multilevel"/>
    <w:tmpl w:val="D494DA3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D"/>
    <w:multiLevelType w:val="singleLevel"/>
    <w:tmpl w:val="452AD37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  <w:sz w:val="22"/>
        <w:szCs w:val="24"/>
      </w:rPr>
    </w:lvl>
  </w:abstractNum>
  <w:abstractNum w:abstractNumId="8" w15:restartNumberingAfterBreak="0">
    <w:nsid w:val="0000000F"/>
    <w:multiLevelType w:val="singleLevel"/>
    <w:tmpl w:val="2B4AFBE8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eastAsia="Times New Roman" w:hAnsi="Arial" w:cs="Arial" w:hint="default"/>
        <w:color w:val="auto"/>
        <w:spacing w:val="-2"/>
        <w:kern w:val="1"/>
        <w:lang w:eastAsia="hi-IN" w:bidi="hi-IN"/>
      </w:rPr>
    </w:lvl>
  </w:abstractNum>
  <w:abstractNum w:abstractNumId="9" w15:restartNumberingAfterBreak="0">
    <w:nsid w:val="00000010"/>
    <w:multiLevelType w:val="multilevel"/>
    <w:tmpl w:val="C6123FB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 Narrow" w:hint="default"/>
        <w:b w:val="0"/>
        <w:color w:val="auto"/>
        <w:spacing w:val="-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 Narrow" w:hint="default"/>
        <w:b w:val="0"/>
        <w:bCs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1"/>
    <w:multiLevelType w:val="singleLevel"/>
    <w:tmpl w:val="F0DE0E0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11" w15:restartNumberingAfterBreak="0">
    <w:nsid w:val="00000012"/>
    <w:multiLevelType w:val="multilevel"/>
    <w:tmpl w:val="0EAE9BF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137" w:hanging="360"/>
      </w:pPr>
      <w:rPr>
        <w:rFonts w:ascii="Arial Narrow" w:hAnsi="Arial Narrow" w:cs="Arial Narrow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57" w:hanging="360"/>
      </w:pPr>
      <w:rPr>
        <w:rFonts w:ascii="Arial Narrow" w:hAnsi="Arial Narrow" w:cs="Arial Narrow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97" w:hanging="18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3" w15:restartNumberingAfterBreak="0">
    <w:nsid w:val="00000015"/>
    <w:multiLevelType w:val="multilevel"/>
    <w:tmpl w:val="D0529362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singleLevel"/>
    <w:tmpl w:val="B61A8AC4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18"/>
      </w:rPr>
    </w:lvl>
  </w:abstractNum>
  <w:abstractNum w:abstractNumId="15" w15:restartNumberingAfterBreak="0">
    <w:nsid w:val="00000017"/>
    <w:multiLevelType w:val="multilevel"/>
    <w:tmpl w:val="3878D1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ajorHAnsi" w:hAnsiTheme="majorHAnsi" w:cs="Arial" w:hint="default"/>
        <w:b w:val="0"/>
        <w:color w:val="000000"/>
        <w:sz w:val="20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6" w15:restartNumberingAfterBreak="0">
    <w:nsid w:val="00000018"/>
    <w:multiLevelType w:val="multilevel"/>
    <w:tmpl w:val="587265E4"/>
    <w:name w:val="WW8Num24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222"/>
        </w:tabs>
        <w:ind w:left="1106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6"/>
        </w:tabs>
        <w:ind w:left="1446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467"/>
        </w:tabs>
        <w:ind w:left="2467" w:hanging="525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17" w15:restartNumberingAfterBreak="0">
    <w:nsid w:val="0000001A"/>
    <w:multiLevelType w:val="singleLevel"/>
    <w:tmpl w:val="B140870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bCs/>
        <w:color w:val="auto"/>
        <w:sz w:val="20"/>
        <w:szCs w:val="18"/>
      </w:rPr>
    </w:lvl>
  </w:abstractNum>
  <w:abstractNum w:abstractNumId="18" w15:restartNumberingAfterBreak="0">
    <w:nsid w:val="0000001C"/>
    <w:multiLevelType w:val="multilevel"/>
    <w:tmpl w:val="7D467238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9" w15:restartNumberingAfterBreak="0">
    <w:nsid w:val="0000001D"/>
    <w:multiLevelType w:val="singleLevel"/>
    <w:tmpl w:val="E57C59FC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sz w:val="22"/>
        <w:szCs w:val="18"/>
      </w:rPr>
    </w:lvl>
  </w:abstractNum>
  <w:abstractNum w:abstractNumId="20" w15:restartNumberingAfterBreak="0">
    <w:nsid w:val="0000001F"/>
    <w:multiLevelType w:val="singleLevel"/>
    <w:tmpl w:val="0415000F"/>
    <w:lvl w:ilvl="0">
      <w:start w:val="1"/>
      <w:numFmt w:val="decimal"/>
      <w:lvlText w:val="%1."/>
      <w:lvlJc w:val="left"/>
      <w:pPr>
        <w:ind w:left="777" w:hanging="360"/>
      </w:pPr>
    </w:lvl>
  </w:abstractNum>
  <w:abstractNum w:abstractNumId="21" w15:restartNumberingAfterBreak="0">
    <w:nsid w:val="00000020"/>
    <w:multiLevelType w:val="multilevel"/>
    <w:tmpl w:val="8398CBA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3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4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6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7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9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30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2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3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4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5" w15:restartNumberingAfterBreak="0">
    <w:nsid w:val="02494F58"/>
    <w:multiLevelType w:val="hybridMultilevel"/>
    <w:tmpl w:val="19786860"/>
    <w:lvl w:ilvl="0" w:tplc="FEC0D748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035B7695"/>
    <w:multiLevelType w:val="hybridMultilevel"/>
    <w:tmpl w:val="A0A68F4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082523AD"/>
    <w:multiLevelType w:val="multilevel"/>
    <w:tmpl w:val="61BE5262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38" w15:restartNumberingAfterBreak="0">
    <w:nsid w:val="09A47E2A"/>
    <w:multiLevelType w:val="multilevel"/>
    <w:tmpl w:val="B1B6409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9" w15:restartNumberingAfterBreak="0">
    <w:nsid w:val="09E84C94"/>
    <w:multiLevelType w:val="singleLevel"/>
    <w:tmpl w:val="B9A6CE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40" w15:restartNumberingAfterBreak="0">
    <w:nsid w:val="0BEE6DBE"/>
    <w:multiLevelType w:val="hybridMultilevel"/>
    <w:tmpl w:val="168083FA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41" w15:restartNumberingAfterBreak="0">
    <w:nsid w:val="12FF6896"/>
    <w:multiLevelType w:val="hybridMultilevel"/>
    <w:tmpl w:val="1E4EEAAE"/>
    <w:lvl w:ilvl="0" w:tplc="CDBC385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2" w15:restartNumberingAfterBreak="0">
    <w:nsid w:val="1307206C"/>
    <w:multiLevelType w:val="multilevel"/>
    <w:tmpl w:val="C8CE1C9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43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47A4249"/>
    <w:multiLevelType w:val="hybridMultilevel"/>
    <w:tmpl w:val="B6E29AE6"/>
    <w:lvl w:ilvl="0" w:tplc="E1E0FB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49A0847"/>
    <w:multiLevelType w:val="hybridMultilevel"/>
    <w:tmpl w:val="5AF4AFBC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5E76B3D"/>
    <w:multiLevelType w:val="hybridMultilevel"/>
    <w:tmpl w:val="11B47430"/>
    <w:name w:val="WW8Num2822"/>
    <w:lvl w:ilvl="0" w:tplc="AEA0C67A">
      <w:start w:val="1"/>
      <w:numFmt w:val="decimal"/>
      <w:lvlText w:val="%1)"/>
      <w:lvlJc w:val="left"/>
      <w:pPr>
        <w:ind w:left="1146" w:hanging="360"/>
      </w:pPr>
      <w:rPr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174A3925"/>
    <w:multiLevelType w:val="hybridMultilevel"/>
    <w:tmpl w:val="63BEEF00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48" w15:restartNumberingAfterBreak="0">
    <w:nsid w:val="17C87969"/>
    <w:multiLevelType w:val="multilevel"/>
    <w:tmpl w:val="000000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49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0" w15:restartNumberingAfterBreak="0">
    <w:nsid w:val="18424AF8"/>
    <w:multiLevelType w:val="multilevel"/>
    <w:tmpl w:val="4DFAF9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18A93893"/>
    <w:multiLevelType w:val="hybridMultilevel"/>
    <w:tmpl w:val="6A32810A"/>
    <w:lvl w:ilvl="0" w:tplc="CDBC385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2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3" w15:restartNumberingAfterBreak="0">
    <w:nsid w:val="1A41596A"/>
    <w:multiLevelType w:val="hybridMultilevel"/>
    <w:tmpl w:val="00A4FF0A"/>
    <w:lvl w:ilvl="0" w:tplc="CD548E04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1B3C7642"/>
    <w:multiLevelType w:val="hybridMultilevel"/>
    <w:tmpl w:val="18CC9FA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6" w15:restartNumberingAfterBreak="0">
    <w:nsid w:val="1B997DB9"/>
    <w:multiLevelType w:val="hybridMultilevel"/>
    <w:tmpl w:val="079AFC10"/>
    <w:lvl w:ilvl="0" w:tplc="FF4A4674">
      <w:start w:val="2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8" w15:restartNumberingAfterBreak="0">
    <w:nsid w:val="21514750"/>
    <w:multiLevelType w:val="multilevel"/>
    <w:tmpl w:val="B1688C3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9" w15:restartNumberingAfterBreak="0">
    <w:nsid w:val="227D6059"/>
    <w:multiLevelType w:val="hybridMultilevel"/>
    <w:tmpl w:val="1C16E236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60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25963075"/>
    <w:multiLevelType w:val="hybridMultilevel"/>
    <w:tmpl w:val="8A0C6452"/>
    <w:lvl w:ilvl="0" w:tplc="A4806E7E">
      <w:start w:val="3"/>
      <w:numFmt w:val="decimal"/>
      <w:lvlText w:val="%1."/>
      <w:lvlJc w:val="left"/>
      <w:pPr>
        <w:ind w:left="29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5DC2952"/>
    <w:multiLevelType w:val="multilevel"/>
    <w:tmpl w:val="EA0C4D9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4" w15:restartNumberingAfterBreak="0">
    <w:nsid w:val="266948A7"/>
    <w:multiLevelType w:val="hybridMultilevel"/>
    <w:tmpl w:val="2C92295C"/>
    <w:lvl w:ilvl="0" w:tplc="5C78FBEE">
      <w:start w:val="1"/>
      <w:numFmt w:val="bullet"/>
      <w:lvlText w:val=""/>
      <w:lvlJc w:val="left"/>
      <w:pPr>
        <w:ind w:left="26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65" w15:restartNumberingAfterBreak="0">
    <w:nsid w:val="286E328E"/>
    <w:multiLevelType w:val="hybridMultilevel"/>
    <w:tmpl w:val="026891B0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6" w15:restartNumberingAfterBreak="0">
    <w:nsid w:val="29513899"/>
    <w:multiLevelType w:val="hybridMultilevel"/>
    <w:tmpl w:val="FDBE18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2B342D16"/>
    <w:multiLevelType w:val="singleLevel"/>
    <w:tmpl w:val="5B08B92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</w:abstractNum>
  <w:abstractNum w:abstractNumId="68" w15:restartNumberingAfterBreak="0">
    <w:nsid w:val="2BFE6CDB"/>
    <w:multiLevelType w:val="hybridMultilevel"/>
    <w:tmpl w:val="948685B2"/>
    <w:lvl w:ilvl="0" w:tplc="04150011">
      <w:start w:val="1"/>
      <w:numFmt w:val="decimal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69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E0C2C5C"/>
    <w:multiLevelType w:val="hybridMultilevel"/>
    <w:tmpl w:val="2CFE566A"/>
    <w:lvl w:ilvl="0" w:tplc="95740E78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1" w15:restartNumberingAfterBreak="0">
    <w:nsid w:val="2F0F1684"/>
    <w:multiLevelType w:val="hybridMultilevel"/>
    <w:tmpl w:val="0D68A99E"/>
    <w:lvl w:ilvl="0" w:tplc="70EEEBC4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72" w15:restartNumberingAfterBreak="0">
    <w:nsid w:val="2F4C38AA"/>
    <w:multiLevelType w:val="hybridMultilevel"/>
    <w:tmpl w:val="BBA083F6"/>
    <w:lvl w:ilvl="0" w:tplc="E47038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0FC7FB7"/>
    <w:multiLevelType w:val="multilevel"/>
    <w:tmpl w:val="B95802D8"/>
    <w:name w:val="WW8Num102"/>
    <w:lvl w:ilvl="0">
      <w:start w:val="10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hint="default"/>
        <w:color w:val="auto"/>
      </w:rPr>
    </w:lvl>
    <w:lvl w:ilvl="1">
      <w:start w:val="15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4" w15:restartNumberingAfterBreak="0">
    <w:nsid w:val="310544AF"/>
    <w:multiLevelType w:val="multilevel"/>
    <w:tmpl w:val="F704F8D6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5" w15:restartNumberingAfterBreak="0">
    <w:nsid w:val="31D74690"/>
    <w:multiLevelType w:val="hybridMultilevel"/>
    <w:tmpl w:val="02B43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33D95B9A"/>
    <w:multiLevelType w:val="hybridMultilevel"/>
    <w:tmpl w:val="65E2FE4E"/>
    <w:lvl w:ilvl="0" w:tplc="E2D6C1B8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7" w15:restartNumberingAfterBreak="0">
    <w:nsid w:val="35826864"/>
    <w:multiLevelType w:val="hybridMultilevel"/>
    <w:tmpl w:val="79A407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8" w15:restartNumberingAfterBreak="0">
    <w:nsid w:val="38473FAF"/>
    <w:multiLevelType w:val="multilevel"/>
    <w:tmpl w:val="FD461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9" w15:restartNumberingAfterBreak="0">
    <w:nsid w:val="39123721"/>
    <w:multiLevelType w:val="multilevel"/>
    <w:tmpl w:val="7D467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0" w15:restartNumberingAfterBreak="0">
    <w:nsid w:val="3B002E00"/>
    <w:multiLevelType w:val="hybridMultilevel"/>
    <w:tmpl w:val="DD3CEBF4"/>
    <w:lvl w:ilvl="0" w:tplc="6ECAB226">
      <w:start w:val="3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D6C05D3"/>
    <w:multiLevelType w:val="multilevel"/>
    <w:tmpl w:val="7DE07024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  <w:rPr>
        <w:rFonts w:hint="default"/>
      </w:rPr>
    </w:lvl>
  </w:abstractNum>
  <w:abstractNum w:abstractNumId="82" w15:restartNumberingAfterBreak="0">
    <w:nsid w:val="3E353D89"/>
    <w:multiLevelType w:val="multilevel"/>
    <w:tmpl w:val="96A0DC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0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Arial" w:hAnsi="Arial" w:cs="Arial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3" w15:restartNumberingAfterBreak="0">
    <w:nsid w:val="3F920E36"/>
    <w:multiLevelType w:val="hybridMultilevel"/>
    <w:tmpl w:val="A6CA1BDA"/>
    <w:styleLink w:val="Zaimportowanystyl46"/>
    <w:lvl w:ilvl="0" w:tplc="F7644B04">
      <w:start w:val="1"/>
      <w:numFmt w:val="decimal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118B008">
      <w:start w:val="1"/>
      <w:numFmt w:val="decimal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E984200">
      <w:start w:val="1"/>
      <w:numFmt w:val="decimal"/>
      <w:lvlText w:val="%3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67C076C">
      <w:start w:val="1"/>
      <w:numFmt w:val="decimal"/>
      <w:lvlText w:val="%4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6B8DD1A">
      <w:start w:val="1"/>
      <w:numFmt w:val="decimal"/>
      <w:lvlText w:val="%5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689F42">
      <w:start w:val="1"/>
      <w:numFmt w:val="decimal"/>
      <w:lvlText w:val="%6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916D876">
      <w:start w:val="1"/>
      <w:numFmt w:val="decimal"/>
      <w:lvlText w:val="%7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4ECF020">
      <w:start w:val="1"/>
      <w:numFmt w:val="decimal"/>
      <w:lvlText w:val="%8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6D841B6">
      <w:start w:val="1"/>
      <w:numFmt w:val="decimal"/>
      <w:lvlText w:val="%9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 w15:restartNumberingAfterBreak="0">
    <w:nsid w:val="42171F4E"/>
    <w:multiLevelType w:val="multilevel"/>
    <w:tmpl w:val="448E7140"/>
    <w:lvl w:ilvl="0">
      <w:start w:val="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6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5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5" w15:restartNumberingAfterBreak="0">
    <w:nsid w:val="43CF1A52"/>
    <w:multiLevelType w:val="hybridMultilevel"/>
    <w:tmpl w:val="E858125A"/>
    <w:lvl w:ilvl="0" w:tplc="FD36CD50">
      <w:start w:val="1"/>
      <w:numFmt w:val="bullet"/>
      <w:lvlText w:val="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6" w15:restartNumberingAfterBreak="0">
    <w:nsid w:val="4411739C"/>
    <w:multiLevelType w:val="hybridMultilevel"/>
    <w:tmpl w:val="F84642C4"/>
    <w:lvl w:ilvl="0" w:tplc="70EEEBC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7" w15:restartNumberingAfterBreak="0">
    <w:nsid w:val="4447264D"/>
    <w:multiLevelType w:val="multilevel"/>
    <w:tmpl w:val="E42614E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88" w15:restartNumberingAfterBreak="0">
    <w:nsid w:val="448A25F2"/>
    <w:multiLevelType w:val="hybridMultilevel"/>
    <w:tmpl w:val="F7E6D190"/>
    <w:lvl w:ilvl="0" w:tplc="04150017">
      <w:start w:val="1"/>
      <w:numFmt w:val="lowerLetter"/>
      <w:lvlText w:val="%1)"/>
      <w:lvlJc w:val="left"/>
      <w:pPr>
        <w:ind w:left="2088" w:hanging="360"/>
      </w:pPr>
    </w:lvl>
    <w:lvl w:ilvl="1" w:tplc="10B42AD0">
      <w:start w:val="1"/>
      <w:numFmt w:val="decimal"/>
      <w:lvlText w:val="%2)"/>
      <w:lvlJc w:val="left"/>
      <w:pPr>
        <w:ind w:left="2883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89" w15:restartNumberingAfterBreak="0">
    <w:nsid w:val="4541172B"/>
    <w:multiLevelType w:val="hybridMultilevel"/>
    <w:tmpl w:val="CD5A698A"/>
    <w:lvl w:ilvl="0" w:tplc="53124256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  <w:i w:val="0"/>
        <w:sz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5BD297C"/>
    <w:multiLevelType w:val="hybridMultilevel"/>
    <w:tmpl w:val="793C671E"/>
    <w:lvl w:ilvl="0" w:tplc="CDBC385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1" w15:restartNumberingAfterBreak="0">
    <w:nsid w:val="4762327D"/>
    <w:multiLevelType w:val="multilevel"/>
    <w:tmpl w:val="9394381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2" w15:restartNumberingAfterBreak="0">
    <w:nsid w:val="48727D26"/>
    <w:multiLevelType w:val="multilevel"/>
    <w:tmpl w:val="C5AC0AB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3" w15:restartNumberingAfterBreak="0">
    <w:nsid w:val="4CAC1FF0"/>
    <w:multiLevelType w:val="multilevel"/>
    <w:tmpl w:val="B5C869A4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rFonts w:ascii="Arial Narrow" w:eastAsia="Times New Roman" w:hAnsi="Arial Narrow" w:cs="Arial Narrow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4CFA5DEF"/>
    <w:multiLevelType w:val="multilevel"/>
    <w:tmpl w:val="024C997A"/>
    <w:lvl w:ilvl="0">
      <w:start w:val="1"/>
      <w:numFmt w:val="decimal"/>
      <w:lvlText w:val="%1."/>
      <w:lvlJc w:val="left"/>
      <w:pPr>
        <w:tabs>
          <w:tab w:val="num" w:pos="694"/>
        </w:tabs>
        <w:ind w:left="694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5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96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7" w15:restartNumberingAfterBreak="0">
    <w:nsid w:val="51C83B44"/>
    <w:multiLevelType w:val="multilevel"/>
    <w:tmpl w:val="18CA3A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9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8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9" w15:restartNumberingAfterBreak="0">
    <w:nsid w:val="55167903"/>
    <w:multiLevelType w:val="hybridMultilevel"/>
    <w:tmpl w:val="77A8C358"/>
    <w:lvl w:ilvl="0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100" w15:restartNumberingAfterBreak="0">
    <w:nsid w:val="580E4E18"/>
    <w:multiLevelType w:val="multilevel"/>
    <w:tmpl w:val="391C3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Arial" w:hAnsi="Arial" w:cs="Arial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01" w15:restartNumberingAfterBreak="0">
    <w:nsid w:val="5A22184B"/>
    <w:multiLevelType w:val="hybridMultilevel"/>
    <w:tmpl w:val="7428A2BE"/>
    <w:lvl w:ilvl="0" w:tplc="FFFFFFFF">
      <w:start w:val="1"/>
      <w:numFmt w:val="decimal"/>
      <w:lvlText w:val="%1."/>
      <w:lvlJc w:val="left"/>
      <w:pPr>
        <w:ind w:left="294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2" w15:restartNumberingAfterBreak="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5ADB438F"/>
    <w:multiLevelType w:val="multilevel"/>
    <w:tmpl w:val="94E20778"/>
    <w:name w:val="WW8Num2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4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C557F0F"/>
    <w:multiLevelType w:val="hybridMultilevel"/>
    <w:tmpl w:val="86A02324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06" w15:restartNumberingAfterBreak="0">
    <w:nsid w:val="60392CB6"/>
    <w:multiLevelType w:val="hybridMultilevel"/>
    <w:tmpl w:val="F3F255F6"/>
    <w:lvl w:ilvl="0" w:tplc="70EEEB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60B41F0B"/>
    <w:multiLevelType w:val="hybridMultilevel"/>
    <w:tmpl w:val="9782C83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8" w15:restartNumberingAfterBreak="0">
    <w:nsid w:val="61C46D94"/>
    <w:multiLevelType w:val="hybridMultilevel"/>
    <w:tmpl w:val="10E202F0"/>
    <w:lvl w:ilvl="0" w:tplc="04150011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9" w15:restartNumberingAfterBreak="0">
    <w:nsid w:val="623978E4"/>
    <w:multiLevelType w:val="hybridMultilevel"/>
    <w:tmpl w:val="EB025396"/>
    <w:lvl w:ilvl="0" w:tplc="364EC068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3364F66"/>
    <w:multiLevelType w:val="hybridMultilevel"/>
    <w:tmpl w:val="F57C2E7C"/>
    <w:lvl w:ilvl="0" w:tplc="F9C8144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3921BD5"/>
    <w:multiLevelType w:val="multilevel"/>
    <w:tmpl w:val="BA0285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8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12" w15:restartNumberingAfterBreak="0">
    <w:nsid w:val="6426653B"/>
    <w:multiLevelType w:val="multilevel"/>
    <w:tmpl w:val="2616A5C8"/>
    <w:name w:val="WW8Num72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13" w15:restartNumberingAfterBreak="0">
    <w:nsid w:val="65B64A4A"/>
    <w:multiLevelType w:val="multilevel"/>
    <w:tmpl w:val="A3D49FA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</w:rPr>
    </w:lvl>
  </w:abstractNum>
  <w:abstractNum w:abstractNumId="114" w15:restartNumberingAfterBreak="0">
    <w:nsid w:val="65D1478C"/>
    <w:multiLevelType w:val="hybridMultilevel"/>
    <w:tmpl w:val="93328602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115" w15:restartNumberingAfterBreak="0">
    <w:nsid w:val="66505FF3"/>
    <w:multiLevelType w:val="hybridMultilevel"/>
    <w:tmpl w:val="F070802E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7ED29A8"/>
    <w:multiLevelType w:val="hybridMultilevel"/>
    <w:tmpl w:val="A3766F42"/>
    <w:lvl w:ilvl="0" w:tplc="A5CE45D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85D0EB4"/>
    <w:multiLevelType w:val="hybridMultilevel"/>
    <w:tmpl w:val="C7A6E824"/>
    <w:lvl w:ilvl="0" w:tplc="08F63A30">
      <w:start w:val="1"/>
      <w:numFmt w:val="lowerLetter"/>
      <w:lvlText w:val="%1)"/>
      <w:lvlJc w:val="left"/>
      <w:pPr>
        <w:ind w:left="29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72" w:hanging="360"/>
      </w:pPr>
    </w:lvl>
    <w:lvl w:ilvl="2" w:tplc="0415001B" w:tentative="1">
      <w:start w:val="1"/>
      <w:numFmt w:val="lowerRoman"/>
      <w:lvlText w:val="%3."/>
      <w:lvlJc w:val="right"/>
      <w:pPr>
        <w:ind w:left="4392" w:hanging="180"/>
      </w:pPr>
    </w:lvl>
    <w:lvl w:ilvl="3" w:tplc="0415000F" w:tentative="1">
      <w:start w:val="1"/>
      <w:numFmt w:val="decimal"/>
      <w:lvlText w:val="%4."/>
      <w:lvlJc w:val="left"/>
      <w:pPr>
        <w:ind w:left="5112" w:hanging="360"/>
      </w:pPr>
    </w:lvl>
    <w:lvl w:ilvl="4" w:tplc="04150019" w:tentative="1">
      <w:start w:val="1"/>
      <w:numFmt w:val="lowerLetter"/>
      <w:lvlText w:val="%5."/>
      <w:lvlJc w:val="left"/>
      <w:pPr>
        <w:ind w:left="5832" w:hanging="360"/>
      </w:pPr>
    </w:lvl>
    <w:lvl w:ilvl="5" w:tplc="0415001B" w:tentative="1">
      <w:start w:val="1"/>
      <w:numFmt w:val="lowerRoman"/>
      <w:lvlText w:val="%6."/>
      <w:lvlJc w:val="right"/>
      <w:pPr>
        <w:ind w:left="6552" w:hanging="180"/>
      </w:pPr>
    </w:lvl>
    <w:lvl w:ilvl="6" w:tplc="0415000F" w:tentative="1">
      <w:start w:val="1"/>
      <w:numFmt w:val="decimal"/>
      <w:lvlText w:val="%7."/>
      <w:lvlJc w:val="left"/>
      <w:pPr>
        <w:ind w:left="7272" w:hanging="360"/>
      </w:pPr>
    </w:lvl>
    <w:lvl w:ilvl="7" w:tplc="04150019" w:tentative="1">
      <w:start w:val="1"/>
      <w:numFmt w:val="lowerLetter"/>
      <w:lvlText w:val="%8."/>
      <w:lvlJc w:val="left"/>
      <w:pPr>
        <w:ind w:left="7992" w:hanging="360"/>
      </w:pPr>
    </w:lvl>
    <w:lvl w:ilvl="8" w:tplc="0415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119" w15:restartNumberingAfterBreak="0">
    <w:nsid w:val="6ACF42DB"/>
    <w:multiLevelType w:val="multilevel"/>
    <w:tmpl w:val="543A9BB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20" w15:restartNumberingAfterBreak="0">
    <w:nsid w:val="6CDC1444"/>
    <w:multiLevelType w:val="multilevel"/>
    <w:tmpl w:val="0BA060B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1" w15:restartNumberingAfterBreak="0">
    <w:nsid w:val="6D50778D"/>
    <w:multiLevelType w:val="hybridMultilevel"/>
    <w:tmpl w:val="3BC69C14"/>
    <w:lvl w:ilvl="0" w:tplc="2A9E6A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D5478F6"/>
    <w:multiLevelType w:val="hybridMultilevel"/>
    <w:tmpl w:val="5F20AFC4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23" w15:restartNumberingAfterBreak="0">
    <w:nsid w:val="6D866A8F"/>
    <w:multiLevelType w:val="multilevel"/>
    <w:tmpl w:val="6C9AE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24" w15:restartNumberingAfterBreak="0">
    <w:nsid w:val="71FF1C7B"/>
    <w:multiLevelType w:val="multilevel"/>
    <w:tmpl w:val="E4A08B92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731B1693"/>
    <w:multiLevelType w:val="hybridMultilevel"/>
    <w:tmpl w:val="A79ED74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17">
      <w:start w:val="1"/>
      <w:numFmt w:val="lowerLetter"/>
      <w:lvlText w:val="%4)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6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27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28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29" w15:restartNumberingAfterBreak="0">
    <w:nsid w:val="74B77214"/>
    <w:multiLevelType w:val="hybridMultilevel"/>
    <w:tmpl w:val="C1DA5636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130" w15:restartNumberingAfterBreak="0">
    <w:nsid w:val="763F16B7"/>
    <w:multiLevelType w:val="multilevel"/>
    <w:tmpl w:val="2C28633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9090F4E"/>
    <w:multiLevelType w:val="multilevel"/>
    <w:tmpl w:val="024EEC08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 w15:restartNumberingAfterBreak="0">
    <w:nsid w:val="7AC65EE9"/>
    <w:multiLevelType w:val="hybridMultilevel"/>
    <w:tmpl w:val="D95C1664"/>
    <w:styleLink w:val="Zaimportowanystyl45"/>
    <w:lvl w:ilvl="0" w:tplc="67E43550">
      <w:start w:val="1"/>
      <w:numFmt w:val="decimal"/>
      <w:lvlText w:val="%1)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F64B0E">
      <w:start w:val="1"/>
      <w:numFmt w:val="decimal"/>
      <w:lvlText w:val="%2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1C42F64">
      <w:start w:val="1"/>
      <w:numFmt w:val="decimal"/>
      <w:lvlText w:val="%3."/>
      <w:lvlJc w:val="left"/>
      <w:pPr>
        <w:ind w:left="850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7802B2">
      <w:start w:val="1"/>
      <w:numFmt w:val="decimal"/>
      <w:lvlText w:val="%4.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A00E972">
      <w:start w:val="1"/>
      <w:numFmt w:val="decimal"/>
      <w:lvlText w:val="%5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1F235DA">
      <w:start w:val="1"/>
      <w:numFmt w:val="decimal"/>
      <w:lvlText w:val="%6."/>
      <w:lvlJc w:val="left"/>
      <w:pPr>
        <w:ind w:left="71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965ACE">
      <w:start w:val="1"/>
      <w:numFmt w:val="decimal"/>
      <w:lvlText w:val="%7.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1284AEE">
      <w:start w:val="1"/>
      <w:numFmt w:val="decimal"/>
      <w:lvlText w:val="%8."/>
      <w:lvlJc w:val="left"/>
      <w:pPr>
        <w:ind w:left="1277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DADE40">
      <w:start w:val="1"/>
      <w:numFmt w:val="decimal"/>
      <w:lvlText w:val="%9."/>
      <w:lvlJc w:val="left"/>
      <w:pPr>
        <w:ind w:left="156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3" w15:restartNumberingAfterBreak="0">
    <w:nsid w:val="7B6D597E"/>
    <w:multiLevelType w:val="hybridMultilevel"/>
    <w:tmpl w:val="F8A8CAAC"/>
    <w:lvl w:ilvl="0" w:tplc="BAF4B446">
      <w:start w:val="2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BCF03ED"/>
    <w:multiLevelType w:val="multilevel"/>
    <w:tmpl w:val="59188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35" w15:restartNumberingAfterBreak="0">
    <w:nsid w:val="7E7A53A5"/>
    <w:multiLevelType w:val="multilevel"/>
    <w:tmpl w:val="DC900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 w16cid:durableId="8072611">
    <w:abstractNumId w:val="94"/>
  </w:num>
  <w:num w:numId="2" w16cid:durableId="1109668855">
    <w:abstractNumId w:val="52"/>
  </w:num>
  <w:num w:numId="3" w16cid:durableId="631519009">
    <w:abstractNumId w:val="96"/>
  </w:num>
  <w:num w:numId="4" w16cid:durableId="1880582528">
    <w:abstractNumId w:val="127"/>
  </w:num>
  <w:num w:numId="5" w16cid:durableId="1037239876">
    <w:abstractNumId w:val="135"/>
  </w:num>
  <w:num w:numId="6" w16cid:durableId="237523404">
    <w:abstractNumId w:val="74"/>
  </w:num>
  <w:num w:numId="7" w16cid:durableId="898326092">
    <w:abstractNumId w:val="119"/>
  </w:num>
  <w:num w:numId="8" w16cid:durableId="533467711">
    <w:abstractNumId w:val="71"/>
  </w:num>
  <w:num w:numId="9" w16cid:durableId="341204720">
    <w:abstractNumId w:val="76"/>
  </w:num>
  <w:num w:numId="10" w16cid:durableId="1717851778">
    <w:abstractNumId w:val="15"/>
  </w:num>
  <w:num w:numId="11" w16cid:durableId="397677198">
    <w:abstractNumId w:val="98"/>
  </w:num>
  <w:num w:numId="12" w16cid:durableId="1078790571">
    <w:abstractNumId w:val="60"/>
  </w:num>
  <w:num w:numId="13" w16cid:durableId="1674605272">
    <w:abstractNumId w:val="5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4" w16cid:durableId="1129470925">
    <w:abstractNumId w:val="126"/>
  </w:num>
  <w:num w:numId="15" w16cid:durableId="1492672610">
    <w:abstractNumId w:val="104"/>
  </w:num>
  <w:num w:numId="16" w16cid:durableId="235743746">
    <w:abstractNumId w:val="128"/>
  </w:num>
  <w:num w:numId="17" w16cid:durableId="2046590579">
    <w:abstractNumId w:val="54"/>
  </w:num>
  <w:num w:numId="18" w16cid:durableId="371461869">
    <w:abstractNumId w:val="5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19" w16cid:durableId="698316738">
    <w:abstractNumId w:val="28"/>
  </w:num>
  <w:num w:numId="20" w16cid:durableId="859509410">
    <w:abstractNumId w:val="58"/>
  </w:num>
  <w:num w:numId="21" w16cid:durableId="1956330143">
    <w:abstractNumId w:val="49"/>
  </w:num>
  <w:num w:numId="22" w16cid:durableId="1462920007">
    <w:abstractNumId w:val="95"/>
  </w:num>
  <w:num w:numId="23" w16cid:durableId="1610966499">
    <w:abstractNumId w:val="13"/>
  </w:num>
  <w:num w:numId="24" w16cid:durableId="1206484375">
    <w:abstractNumId w:val="100"/>
  </w:num>
  <w:num w:numId="25" w16cid:durableId="1786539550">
    <w:abstractNumId w:val="102"/>
  </w:num>
  <w:num w:numId="26" w16cid:durableId="1464957443">
    <w:abstractNumId w:val="75"/>
  </w:num>
  <w:num w:numId="27" w16cid:durableId="1968584258">
    <w:abstractNumId w:val="20"/>
  </w:num>
  <w:num w:numId="28" w16cid:durableId="1258709437">
    <w:abstractNumId w:val="21"/>
  </w:num>
  <w:num w:numId="29" w16cid:durableId="911741592">
    <w:abstractNumId w:val="61"/>
  </w:num>
  <w:num w:numId="30" w16cid:durableId="304243250">
    <w:abstractNumId w:val="63"/>
  </w:num>
  <w:num w:numId="31" w16cid:durableId="1975790538">
    <w:abstractNumId w:val="43"/>
  </w:num>
  <w:num w:numId="32" w16cid:durableId="2097707454">
    <w:abstractNumId w:val="69"/>
  </w:num>
  <w:num w:numId="33" w16cid:durableId="2126459048">
    <w:abstractNumId w:val="45"/>
  </w:num>
  <w:num w:numId="34" w16cid:durableId="452753456">
    <w:abstractNumId w:val="132"/>
  </w:num>
  <w:num w:numId="35" w16cid:durableId="1627538233">
    <w:abstractNumId w:val="83"/>
  </w:num>
  <w:num w:numId="36" w16cid:durableId="522479763">
    <w:abstractNumId w:val="72"/>
  </w:num>
  <w:num w:numId="37" w16cid:durableId="57218286">
    <w:abstractNumId w:val="121"/>
  </w:num>
  <w:num w:numId="38" w16cid:durableId="2097245405">
    <w:abstractNumId w:val="106"/>
  </w:num>
  <w:num w:numId="39" w16cid:durableId="1818839783">
    <w:abstractNumId w:val="86"/>
  </w:num>
  <w:num w:numId="40" w16cid:durableId="1131436353">
    <w:abstractNumId w:val="123"/>
  </w:num>
  <w:num w:numId="41" w16cid:durableId="593166824">
    <w:abstractNumId w:val="78"/>
  </w:num>
  <w:num w:numId="42" w16cid:durableId="484051956">
    <w:abstractNumId w:val="41"/>
  </w:num>
  <w:num w:numId="43" w16cid:durableId="1523786839">
    <w:abstractNumId w:val="66"/>
  </w:num>
  <w:num w:numId="44" w16cid:durableId="963072418">
    <w:abstractNumId w:val="88"/>
  </w:num>
  <w:num w:numId="45" w16cid:durableId="610281940">
    <w:abstractNumId w:val="99"/>
  </w:num>
  <w:num w:numId="46" w16cid:durableId="2043893105">
    <w:abstractNumId w:val="116"/>
  </w:num>
  <w:num w:numId="47" w16cid:durableId="1308248201">
    <w:abstractNumId w:val="111"/>
  </w:num>
  <w:num w:numId="48" w16cid:durableId="782265301">
    <w:abstractNumId w:val="64"/>
  </w:num>
  <w:num w:numId="49" w16cid:durableId="2053730614">
    <w:abstractNumId w:val="118"/>
  </w:num>
  <w:num w:numId="50" w16cid:durableId="994727629">
    <w:abstractNumId w:val="82"/>
  </w:num>
  <w:num w:numId="51" w16cid:durableId="2028018958">
    <w:abstractNumId w:val="50"/>
  </w:num>
  <w:num w:numId="52" w16cid:durableId="1072855157">
    <w:abstractNumId w:val="36"/>
  </w:num>
  <w:num w:numId="53" w16cid:durableId="1930503146">
    <w:abstractNumId w:val="125"/>
  </w:num>
  <w:num w:numId="54" w16cid:durableId="1968050902">
    <w:abstractNumId w:val="90"/>
  </w:num>
  <w:num w:numId="55" w16cid:durableId="1142162975">
    <w:abstractNumId w:val="44"/>
  </w:num>
  <w:num w:numId="56" w16cid:durableId="1539125093">
    <w:abstractNumId w:val="130"/>
  </w:num>
  <w:num w:numId="57" w16cid:durableId="2048597613">
    <w:abstractNumId w:val="124"/>
  </w:num>
  <w:num w:numId="58" w16cid:durableId="130755432">
    <w:abstractNumId w:val="120"/>
  </w:num>
  <w:num w:numId="59" w16cid:durableId="946891830">
    <w:abstractNumId w:val="51"/>
  </w:num>
  <w:num w:numId="60" w16cid:durableId="987779664">
    <w:abstractNumId w:val="55"/>
  </w:num>
  <w:num w:numId="61" w16cid:durableId="2064475495">
    <w:abstractNumId w:val="107"/>
  </w:num>
  <w:num w:numId="62" w16cid:durableId="522942667">
    <w:abstractNumId w:val="105"/>
  </w:num>
  <w:num w:numId="63" w16cid:durableId="780222304">
    <w:abstractNumId w:val="133"/>
  </w:num>
  <w:num w:numId="64" w16cid:durableId="1211573547">
    <w:abstractNumId w:val="47"/>
  </w:num>
  <w:num w:numId="65" w16cid:durableId="304971768">
    <w:abstractNumId w:val="56"/>
  </w:num>
  <w:num w:numId="66" w16cid:durableId="1030955455">
    <w:abstractNumId w:val="114"/>
  </w:num>
  <w:num w:numId="67" w16cid:durableId="2101676875">
    <w:abstractNumId w:val="129"/>
  </w:num>
  <w:num w:numId="68" w16cid:durableId="538972297">
    <w:abstractNumId w:val="35"/>
  </w:num>
  <w:num w:numId="69" w16cid:durableId="1427965134">
    <w:abstractNumId w:val="40"/>
  </w:num>
  <w:num w:numId="70" w16cid:durableId="1119105009">
    <w:abstractNumId w:val="122"/>
  </w:num>
  <w:num w:numId="71" w16cid:durableId="2126343533">
    <w:abstractNumId w:val="80"/>
  </w:num>
  <w:num w:numId="72" w16cid:durableId="2024286761">
    <w:abstractNumId w:val="59"/>
  </w:num>
  <w:num w:numId="73" w16cid:durableId="1411852960">
    <w:abstractNumId w:val="108"/>
  </w:num>
  <w:num w:numId="74" w16cid:durableId="1066686596">
    <w:abstractNumId w:val="115"/>
  </w:num>
  <w:num w:numId="75" w16cid:durableId="1397627115">
    <w:abstractNumId w:val="134"/>
  </w:num>
  <w:num w:numId="76" w16cid:durableId="561255167">
    <w:abstractNumId w:val="65"/>
  </w:num>
  <w:num w:numId="77" w16cid:durableId="1881433916">
    <w:abstractNumId w:val="93"/>
  </w:num>
  <w:num w:numId="78" w16cid:durableId="1694259038">
    <w:abstractNumId w:val="117"/>
  </w:num>
  <w:num w:numId="79" w16cid:durableId="362438135">
    <w:abstractNumId w:val="91"/>
  </w:num>
  <w:num w:numId="80" w16cid:durableId="384062395">
    <w:abstractNumId w:val="42"/>
  </w:num>
  <w:num w:numId="81" w16cid:durableId="202400584">
    <w:abstractNumId w:val="39"/>
  </w:num>
  <w:num w:numId="82" w16cid:durableId="1848404720">
    <w:abstractNumId w:val="101"/>
  </w:num>
  <w:num w:numId="83" w16cid:durableId="1642031140">
    <w:abstractNumId w:val="37"/>
  </w:num>
  <w:num w:numId="84" w16cid:durableId="726075141">
    <w:abstractNumId w:val="81"/>
  </w:num>
  <w:num w:numId="85" w16cid:durableId="438527268">
    <w:abstractNumId w:val="79"/>
  </w:num>
  <w:num w:numId="86" w16cid:durableId="1890260526">
    <w:abstractNumId w:val="67"/>
  </w:num>
  <w:num w:numId="87" w16cid:durableId="33845127">
    <w:abstractNumId w:val="48"/>
  </w:num>
  <w:num w:numId="88" w16cid:durableId="1789200513">
    <w:abstractNumId w:val="92"/>
  </w:num>
  <w:num w:numId="89" w16cid:durableId="743332372">
    <w:abstractNumId w:val="89"/>
  </w:num>
  <w:num w:numId="90" w16cid:durableId="440494984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614597867">
    <w:abstractNumId w:val="7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2" w16cid:durableId="2040660044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2034106417">
    <w:abstractNumId w:val="38"/>
  </w:num>
  <w:num w:numId="94" w16cid:durableId="670256753">
    <w:abstractNumId w:val="131"/>
  </w:num>
  <w:num w:numId="95" w16cid:durableId="595091827">
    <w:abstractNumId w:val="113"/>
  </w:num>
  <w:num w:numId="96" w16cid:durableId="192429567">
    <w:abstractNumId w:val="84"/>
  </w:num>
  <w:num w:numId="97" w16cid:durableId="1336834500">
    <w:abstractNumId w:val="53"/>
  </w:num>
  <w:num w:numId="98" w16cid:durableId="507864462">
    <w:abstractNumId w:val="85"/>
  </w:num>
  <w:num w:numId="99" w16cid:durableId="845250553">
    <w:abstractNumId w:val="97"/>
  </w:num>
  <w:num w:numId="100" w16cid:durableId="1550417595">
    <w:abstractNumId w:val="2"/>
  </w:num>
  <w:num w:numId="101" w16cid:durableId="1972468795">
    <w:abstractNumId w:val="4"/>
  </w:num>
  <w:num w:numId="102" w16cid:durableId="1605729694">
    <w:abstractNumId w:val="7"/>
  </w:num>
  <w:num w:numId="103" w16cid:durableId="437457684">
    <w:abstractNumId w:val="10"/>
  </w:num>
  <w:num w:numId="104" w16cid:durableId="1122960818">
    <w:abstractNumId w:val="70"/>
  </w:num>
  <w:num w:numId="105" w16cid:durableId="413740509">
    <w:abstractNumId w:val="46"/>
  </w:num>
  <w:num w:numId="106" w16cid:durableId="836656172">
    <w:abstractNumId w:val="87"/>
  </w:num>
  <w:num w:numId="107" w16cid:durableId="63841885">
    <w:abstractNumId w:val="19"/>
  </w:num>
  <w:num w:numId="108" w16cid:durableId="1525971633">
    <w:abstractNumId w:val="68"/>
  </w:num>
  <w:num w:numId="109" w16cid:durableId="775053455">
    <w:abstractNumId w:val="62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4F"/>
    <w:rsid w:val="00000B07"/>
    <w:rsid w:val="00000CEB"/>
    <w:rsid w:val="000014A3"/>
    <w:rsid w:val="00001662"/>
    <w:rsid w:val="00001C86"/>
    <w:rsid w:val="00002558"/>
    <w:rsid w:val="00002FE1"/>
    <w:rsid w:val="000035E1"/>
    <w:rsid w:val="00003AA6"/>
    <w:rsid w:val="000049B3"/>
    <w:rsid w:val="00004A06"/>
    <w:rsid w:val="00005158"/>
    <w:rsid w:val="00005633"/>
    <w:rsid w:val="00007D69"/>
    <w:rsid w:val="00007F74"/>
    <w:rsid w:val="00012875"/>
    <w:rsid w:val="000132E6"/>
    <w:rsid w:val="00013462"/>
    <w:rsid w:val="00013824"/>
    <w:rsid w:val="00014024"/>
    <w:rsid w:val="000141DF"/>
    <w:rsid w:val="00014463"/>
    <w:rsid w:val="00014580"/>
    <w:rsid w:val="00014C65"/>
    <w:rsid w:val="00014FC0"/>
    <w:rsid w:val="0001565A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99"/>
    <w:rsid w:val="0003247F"/>
    <w:rsid w:val="00032562"/>
    <w:rsid w:val="00033715"/>
    <w:rsid w:val="00034A0E"/>
    <w:rsid w:val="00035F69"/>
    <w:rsid w:val="000360C8"/>
    <w:rsid w:val="00036F95"/>
    <w:rsid w:val="000374AF"/>
    <w:rsid w:val="000375BD"/>
    <w:rsid w:val="00037E5F"/>
    <w:rsid w:val="0004111D"/>
    <w:rsid w:val="00041C1A"/>
    <w:rsid w:val="000423CE"/>
    <w:rsid w:val="00043698"/>
    <w:rsid w:val="00043887"/>
    <w:rsid w:val="00043977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4529"/>
    <w:rsid w:val="00064B6B"/>
    <w:rsid w:val="00064FB2"/>
    <w:rsid w:val="00066A9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7782D"/>
    <w:rsid w:val="0008048A"/>
    <w:rsid w:val="000828F2"/>
    <w:rsid w:val="00082B66"/>
    <w:rsid w:val="000834FB"/>
    <w:rsid w:val="000836BB"/>
    <w:rsid w:val="00084F41"/>
    <w:rsid w:val="000858A8"/>
    <w:rsid w:val="00085A79"/>
    <w:rsid w:val="00085CB2"/>
    <w:rsid w:val="00086217"/>
    <w:rsid w:val="000872D8"/>
    <w:rsid w:val="00087D4C"/>
    <w:rsid w:val="00090AB1"/>
    <w:rsid w:val="00090CBE"/>
    <w:rsid w:val="00090E3A"/>
    <w:rsid w:val="000926B2"/>
    <w:rsid w:val="00093F05"/>
    <w:rsid w:val="00095026"/>
    <w:rsid w:val="000954D4"/>
    <w:rsid w:val="000955C0"/>
    <w:rsid w:val="000956C2"/>
    <w:rsid w:val="000958D0"/>
    <w:rsid w:val="00095A76"/>
    <w:rsid w:val="000A0E4D"/>
    <w:rsid w:val="000A0F42"/>
    <w:rsid w:val="000A2711"/>
    <w:rsid w:val="000A29DD"/>
    <w:rsid w:val="000A3293"/>
    <w:rsid w:val="000A3DD4"/>
    <w:rsid w:val="000A44C3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3CC4"/>
    <w:rsid w:val="000B40B7"/>
    <w:rsid w:val="000B42E4"/>
    <w:rsid w:val="000B455C"/>
    <w:rsid w:val="000B46F0"/>
    <w:rsid w:val="000B4706"/>
    <w:rsid w:val="000B478C"/>
    <w:rsid w:val="000B47D0"/>
    <w:rsid w:val="000B497E"/>
    <w:rsid w:val="000B4E09"/>
    <w:rsid w:val="000B52B9"/>
    <w:rsid w:val="000B54BB"/>
    <w:rsid w:val="000B6686"/>
    <w:rsid w:val="000B6B36"/>
    <w:rsid w:val="000B6B43"/>
    <w:rsid w:val="000C14A1"/>
    <w:rsid w:val="000C29E0"/>
    <w:rsid w:val="000C2ACA"/>
    <w:rsid w:val="000C3BEE"/>
    <w:rsid w:val="000C4E7C"/>
    <w:rsid w:val="000C7234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5DFF"/>
    <w:rsid w:val="000E5E1E"/>
    <w:rsid w:val="000E66E9"/>
    <w:rsid w:val="000E78CB"/>
    <w:rsid w:val="000F16AF"/>
    <w:rsid w:val="000F1C97"/>
    <w:rsid w:val="000F21EC"/>
    <w:rsid w:val="000F328D"/>
    <w:rsid w:val="000F3CAC"/>
    <w:rsid w:val="000F4609"/>
    <w:rsid w:val="000F5418"/>
    <w:rsid w:val="000F6620"/>
    <w:rsid w:val="000F7561"/>
    <w:rsid w:val="000F780A"/>
    <w:rsid w:val="000F7C80"/>
    <w:rsid w:val="00100B9E"/>
    <w:rsid w:val="00101A8A"/>
    <w:rsid w:val="001020E9"/>
    <w:rsid w:val="001025B6"/>
    <w:rsid w:val="00102957"/>
    <w:rsid w:val="00103D86"/>
    <w:rsid w:val="001046DE"/>
    <w:rsid w:val="001051D1"/>
    <w:rsid w:val="001057E2"/>
    <w:rsid w:val="00106418"/>
    <w:rsid w:val="001104B1"/>
    <w:rsid w:val="00110539"/>
    <w:rsid w:val="001108C4"/>
    <w:rsid w:val="00110A39"/>
    <w:rsid w:val="00110B77"/>
    <w:rsid w:val="001114F6"/>
    <w:rsid w:val="00111D97"/>
    <w:rsid w:val="0011201E"/>
    <w:rsid w:val="00112FE3"/>
    <w:rsid w:val="0011409C"/>
    <w:rsid w:val="00115228"/>
    <w:rsid w:val="00115310"/>
    <w:rsid w:val="001153AD"/>
    <w:rsid w:val="00115AEA"/>
    <w:rsid w:val="00116837"/>
    <w:rsid w:val="001174FD"/>
    <w:rsid w:val="00120367"/>
    <w:rsid w:val="0012065E"/>
    <w:rsid w:val="0012240E"/>
    <w:rsid w:val="0012297B"/>
    <w:rsid w:val="00124101"/>
    <w:rsid w:val="0012415A"/>
    <w:rsid w:val="00124C8B"/>
    <w:rsid w:val="00125014"/>
    <w:rsid w:val="0012503B"/>
    <w:rsid w:val="00127276"/>
    <w:rsid w:val="00130069"/>
    <w:rsid w:val="00131440"/>
    <w:rsid w:val="001315B4"/>
    <w:rsid w:val="00133327"/>
    <w:rsid w:val="001336F3"/>
    <w:rsid w:val="00134F58"/>
    <w:rsid w:val="00135047"/>
    <w:rsid w:val="00135662"/>
    <w:rsid w:val="00136489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47B0"/>
    <w:rsid w:val="00156EA4"/>
    <w:rsid w:val="0015754B"/>
    <w:rsid w:val="00157A61"/>
    <w:rsid w:val="00157BCD"/>
    <w:rsid w:val="00160975"/>
    <w:rsid w:val="001642C6"/>
    <w:rsid w:val="0016480F"/>
    <w:rsid w:val="001652C0"/>
    <w:rsid w:val="00166F2A"/>
    <w:rsid w:val="00166F49"/>
    <w:rsid w:val="001677E5"/>
    <w:rsid w:val="00167B8E"/>
    <w:rsid w:val="00167BFF"/>
    <w:rsid w:val="00167E92"/>
    <w:rsid w:val="0017087E"/>
    <w:rsid w:val="001710C3"/>
    <w:rsid w:val="00172297"/>
    <w:rsid w:val="00172686"/>
    <w:rsid w:val="00172B2C"/>
    <w:rsid w:val="00173CAF"/>
    <w:rsid w:val="0017495A"/>
    <w:rsid w:val="00174F11"/>
    <w:rsid w:val="00174F57"/>
    <w:rsid w:val="001750B7"/>
    <w:rsid w:val="00176610"/>
    <w:rsid w:val="001804E9"/>
    <w:rsid w:val="0018074C"/>
    <w:rsid w:val="00180CB8"/>
    <w:rsid w:val="001811D7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055"/>
    <w:rsid w:val="00185543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40"/>
    <w:rsid w:val="00192EA1"/>
    <w:rsid w:val="001933C3"/>
    <w:rsid w:val="001951E8"/>
    <w:rsid w:val="00196756"/>
    <w:rsid w:val="001969AD"/>
    <w:rsid w:val="00197557"/>
    <w:rsid w:val="001A011B"/>
    <w:rsid w:val="001A13BB"/>
    <w:rsid w:val="001A1E82"/>
    <w:rsid w:val="001A1F19"/>
    <w:rsid w:val="001A2279"/>
    <w:rsid w:val="001A42DD"/>
    <w:rsid w:val="001A4C67"/>
    <w:rsid w:val="001A5060"/>
    <w:rsid w:val="001A7842"/>
    <w:rsid w:val="001A7AA5"/>
    <w:rsid w:val="001B063A"/>
    <w:rsid w:val="001B066D"/>
    <w:rsid w:val="001B07D9"/>
    <w:rsid w:val="001B0829"/>
    <w:rsid w:val="001B131A"/>
    <w:rsid w:val="001B17B1"/>
    <w:rsid w:val="001B22BA"/>
    <w:rsid w:val="001B29B9"/>
    <w:rsid w:val="001B30C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032"/>
    <w:rsid w:val="001C3AB2"/>
    <w:rsid w:val="001C4E99"/>
    <w:rsid w:val="001C5311"/>
    <w:rsid w:val="001C55A3"/>
    <w:rsid w:val="001C6284"/>
    <w:rsid w:val="001C631B"/>
    <w:rsid w:val="001C6459"/>
    <w:rsid w:val="001C6522"/>
    <w:rsid w:val="001C66E6"/>
    <w:rsid w:val="001C67F8"/>
    <w:rsid w:val="001C7369"/>
    <w:rsid w:val="001C798B"/>
    <w:rsid w:val="001C7BF2"/>
    <w:rsid w:val="001D0F7C"/>
    <w:rsid w:val="001D256A"/>
    <w:rsid w:val="001D2C9D"/>
    <w:rsid w:val="001D2EEF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5788"/>
    <w:rsid w:val="001E61F8"/>
    <w:rsid w:val="001E7951"/>
    <w:rsid w:val="001F0515"/>
    <w:rsid w:val="001F0C0A"/>
    <w:rsid w:val="001F3170"/>
    <w:rsid w:val="001F3A29"/>
    <w:rsid w:val="001F3A85"/>
    <w:rsid w:val="001F4211"/>
    <w:rsid w:val="001F6BC5"/>
    <w:rsid w:val="001F7DDC"/>
    <w:rsid w:val="002006A0"/>
    <w:rsid w:val="0020238F"/>
    <w:rsid w:val="002029A4"/>
    <w:rsid w:val="00202C4D"/>
    <w:rsid w:val="002052B9"/>
    <w:rsid w:val="0020531F"/>
    <w:rsid w:val="00205BF3"/>
    <w:rsid w:val="002063AF"/>
    <w:rsid w:val="00206847"/>
    <w:rsid w:val="0020692C"/>
    <w:rsid w:val="002070D1"/>
    <w:rsid w:val="0020766A"/>
    <w:rsid w:val="00210909"/>
    <w:rsid w:val="00210FCF"/>
    <w:rsid w:val="00210FE4"/>
    <w:rsid w:val="00211C9B"/>
    <w:rsid w:val="00211F3F"/>
    <w:rsid w:val="002133C4"/>
    <w:rsid w:val="00213B0D"/>
    <w:rsid w:val="00215320"/>
    <w:rsid w:val="00216573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D9A"/>
    <w:rsid w:val="002355C9"/>
    <w:rsid w:val="00235BA4"/>
    <w:rsid w:val="00235C7D"/>
    <w:rsid w:val="00235E9F"/>
    <w:rsid w:val="0023673A"/>
    <w:rsid w:val="00236896"/>
    <w:rsid w:val="002369C7"/>
    <w:rsid w:val="002379DF"/>
    <w:rsid w:val="002418F7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7EEC"/>
    <w:rsid w:val="002601EE"/>
    <w:rsid w:val="00260741"/>
    <w:rsid w:val="00260974"/>
    <w:rsid w:val="00260AB2"/>
    <w:rsid w:val="00260DAC"/>
    <w:rsid w:val="00260FA9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6DEB"/>
    <w:rsid w:val="0026717E"/>
    <w:rsid w:val="00267760"/>
    <w:rsid w:val="00267EDC"/>
    <w:rsid w:val="00270887"/>
    <w:rsid w:val="00270B94"/>
    <w:rsid w:val="00271A39"/>
    <w:rsid w:val="00271BB6"/>
    <w:rsid w:val="002725B1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2EBF"/>
    <w:rsid w:val="00283435"/>
    <w:rsid w:val="00283A36"/>
    <w:rsid w:val="00283BCA"/>
    <w:rsid w:val="00284C51"/>
    <w:rsid w:val="0028531A"/>
    <w:rsid w:val="002854D4"/>
    <w:rsid w:val="0028626D"/>
    <w:rsid w:val="002878AE"/>
    <w:rsid w:val="002901E8"/>
    <w:rsid w:val="0029187D"/>
    <w:rsid w:val="00292C44"/>
    <w:rsid w:val="00293859"/>
    <w:rsid w:val="00294525"/>
    <w:rsid w:val="002949B4"/>
    <w:rsid w:val="00294ECF"/>
    <w:rsid w:val="002952EF"/>
    <w:rsid w:val="0029565E"/>
    <w:rsid w:val="00295E47"/>
    <w:rsid w:val="0029646E"/>
    <w:rsid w:val="002969E0"/>
    <w:rsid w:val="00296A68"/>
    <w:rsid w:val="00296ED0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060F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674"/>
    <w:rsid w:val="002E275E"/>
    <w:rsid w:val="002E2F0F"/>
    <w:rsid w:val="002E3C5B"/>
    <w:rsid w:val="002E5537"/>
    <w:rsid w:val="002E6887"/>
    <w:rsid w:val="002E7124"/>
    <w:rsid w:val="002E7917"/>
    <w:rsid w:val="002E7A05"/>
    <w:rsid w:val="002E7A26"/>
    <w:rsid w:val="002E7A28"/>
    <w:rsid w:val="002E7F29"/>
    <w:rsid w:val="002F011B"/>
    <w:rsid w:val="002F0439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B55"/>
    <w:rsid w:val="00302C51"/>
    <w:rsid w:val="00302E31"/>
    <w:rsid w:val="00303B55"/>
    <w:rsid w:val="0030498A"/>
    <w:rsid w:val="00305E60"/>
    <w:rsid w:val="0030602D"/>
    <w:rsid w:val="00306C1B"/>
    <w:rsid w:val="003073A7"/>
    <w:rsid w:val="00307A97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677F"/>
    <w:rsid w:val="003268AC"/>
    <w:rsid w:val="00327CA4"/>
    <w:rsid w:val="0033179E"/>
    <w:rsid w:val="0033219C"/>
    <w:rsid w:val="00332B56"/>
    <w:rsid w:val="00333890"/>
    <w:rsid w:val="00334C3B"/>
    <w:rsid w:val="00334F55"/>
    <w:rsid w:val="00335002"/>
    <w:rsid w:val="0033504F"/>
    <w:rsid w:val="00335216"/>
    <w:rsid w:val="00340151"/>
    <w:rsid w:val="0034142E"/>
    <w:rsid w:val="003417BE"/>
    <w:rsid w:val="003428F0"/>
    <w:rsid w:val="003428F7"/>
    <w:rsid w:val="003436D2"/>
    <w:rsid w:val="00343EDB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3283"/>
    <w:rsid w:val="00354687"/>
    <w:rsid w:val="00354B25"/>
    <w:rsid w:val="00354C3A"/>
    <w:rsid w:val="00356775"/>
    <w:rsid w:val="0035685D"/>
    <w:rsid w:val="00360BC6"/>
    <w:rsid w:val="00360BC9"/>
    <w:rsid w:val="00361689"/>
    <w:rsid w:val="0036319B"/>
    <w:rsid w:val="003638AE"/>
    <w:rsid w:val="00365919"/>
    <w:rsid w:val="00365CFF"/>
    <w:rsid w:val="00365F2C"/>
    <w:rsid w:val="003678C1"/>
    <w:rsid w:val="0037121D"/>
    <w:rsid w:val="00372B0D"/>
    <w:rsid w:val="00374101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8E6"/>
    <w:rsid w:val="00384613"/>
    <w:rsid w:val="003854C8"/>
    <w:rsid w:val="00385511"/>
    <w:rsid w:val="003904B4"/>
    <w:rsid w:val="00390D7D"/>
    <w:rsid w:val="003914AE"/>
    <w:rsid w:val="0039216D"/>
    <w:rsid w:val="003927E0"/>
    <w:rsid w:val="00393614"/>
    <w:rsid w:val="003947B2"/>
    <w:rsid w:val="0039575C"/>
    <w:rsid w:val="003966B3"/>
    <w:rsid w:val="003A104E"/>
    <w:rsid w:val="003A1B35"/>
    <w:rsid w:val="003A1B87"/>
    <w:rsid w:val="003A271D"/>
    <w:rsid w:val="003A3122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44C1"/>
    <w:rsid w:val="003B45B5"/>
    <w:rsid w:val="003B4FAE"/>
    <w:rsid w:val="003B567B"/>
    <w:rsid w:val="003B5CEC"/>
    <w:rsid w:val="003B6098"/>
    <w:rsid w:val="003B6778"/>
    <w:rsid w:val="003B6B21"/>
    <w:rsid w:val="003B6D32"/>
    <w:rsid w:val="003C011C"/>
    <w:rsid w:val="003C089D"/>
    <w:rsid w:val="003C1B2A"/>
    <w:rsid w:val="003C237F"/>
    <w:rsid w:val="003C2A97"/>
    <w:rsid w:val="003C2CE2"/>
    <w:rsid w:val="003C3F1F"/>
    <w:rsid w:val="003C404B"/>
    <w:rsid w:val="003C485F"/>
    <w:rsid w:val="003C6F87"/>
    <w:rsid w:val="003C7152"/>
    <w:rsid w:val="003C7163"/>
    <w:rsid w:val="003C72D5"/>
    <w:rsid w:val="003C738E"/>
    <w:rsid w:val="003C75E5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CDE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3B31"/>
    <w:rsid w:val="003E4973"/>
    <w:rsid w:val="003E5DAD"/>
    <w:rsid w:val="003E604B"/>
    <w:rsid w:val="003E625A"/>
    <w:rsid w:val="003E6760"/>
    <w:rsid w:val="003F122B"/>
    <w:rsid w:val="003F12FE"/>
    <w:rsid w:val="003F1337"/>
    <w:rsid w:val="003F1844"/>
    <w:rsid w:val="003F1A89"/>
    <w:rsid w:val="003F2BFB"/>
    <w:rsid w:val="003F2E82"/>
    <w:rsid w:val="003F539A"/>
    <w:rsid w:val="003F5A3A"/>
    <w:rsid w:val="003F5A54"/>
    <w:rsid w:val="003F61C0"/>
    <w:rsid w:val="003F7F48"/>
    <w:rsid w:val="00400251"/>
    <w:rsid w:val="00400801"/>
    <w:rsid w:val="0040084C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90C"/>
    <w:rsid w:val="004119A5"/>
    <w:rsid w:val="00411BA3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3209A"/>
    <w:rsid w:val="00432155"/>
    <w:rsid w:val="00432A6D"/>
    <w:rsid w:val="00433276"/>
    <w:rsid w:val="00433846"/>
    <w:rsid w:val="00433C65"/>
    <w:rsid w:val="00434277"/>
    <w:rsid w:val="004348BB"/>
    <w:rsid w:val="004349E5"/>
    <w:rsid w:val="00435BA0"/>
    <w:rsid w:val="00436886"/>
    <w:rsid w:val="00436DCB"/>
    <w:rsid w:val="0044028F"/>
    <w:rsid w:val="00440727"/>
    <w:rsid w:val="00441E02"/>
    <w:rsid w:val="004446E8"/>
    <w:rsid w:val="00444C83"/>
    <w:rsid w:val="00445E34"/>
    <w:rsid w:val="0044602F"/>
    <w:rsid w:val="00450E48"/>
    <w:rsid w:val="0045134E"/>
    <w:rsid w:val="0045154B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848"/>
    <w:rsid w:val="00461E0F"/>
    <w:rsid w:val="004623D4"/>
    <w:rsid w:val="0046282F"/>
    <w:rsid w:val="004635D6"/>
    <w:rsid w:val="004639EC"/>
    <w:rsid w:val="00463D09"/>
    <w:rsid w:val="00465032"/>
    <w:rsid w:val="00465FF1"/>
    <w:rsid w:val="00466EF8"/>
    <w:rsid w:val="004675C4"/>
    <w:rsid w:val="004701B4"/>
    <w:rsid w:val="00470CF9"/>
    <w:rsid w:val="00472F13"/>
    <w:rsid w:val="004736ED"/>
    <w:rsid w:val="00473C25"/>
    <w:rsid w:val="00474CA1"/>
    <w:rsid w:val="00475872"/>
    <w:rsid w:val="00476166"/>
    <w:rsid w:val="004767E6"/>
    <w:rsid w:val="00477D1B"/>
    <w:rsid w:val="004805E3"/>
    <w:rsid w:val="00480C3A"/>
    <w:rsid w:val="00480F71"/>
    <w:rsid w:val="00481954"/>
    <w:rsid w:val="00481AD3"/>
    <w:rsid w:val="00481BC8"/>
    <w:rsid w:val="004820F8"/>
    <w:rsid w:val="00482B06"/>
    <w:rsid w:val="004847C3"/>
    <w:rsid w:val="00484CD9"/>
    <w:rsid w:val="00490736"/>
    <w:rsid w:val="004908DF"/>
    <w:rsid w:val="00492592"/>
    <w:rsid w:val="00494C86"/>
    <w:rsid w:val="00494EC5"/>
    <w:rsid w:val="00495445"/>
    <w:rsid w:val="004955E9"/>
    <w:rsid w:val="00495C78"/>
    <w:rsid w:val="00495CE6"/>
    <w:rsid w:val="00497861"/>
    <w:rsid w:val="004A05CD"/>
    <w:rsid w:val="004A18EE"/>
    <w:rsid w:val="004A1D97"/>
    <w:rsid w:val="004A1EB6"/>
    <w:rsid w:val="004A1ECB"/>
    <w:rsid w:val="004A2B3B"/>
    <w:rsid w:val="004A3A0B"/>
    <w:rsid w:val="004A3AB5"/>
    <w:rsid w:val="004A424A"/>
    <w:rsid w:val="004A5886"/>
    <w:rsid w:val="004A6786"/>
    <w:rsid w:val="004A691E"/>
    <w:rsid w:val="004A6D56"/>
    <w:rsid w:val="004A751D"/>
    <w:rsid w:val="004A75CF"/>
    <w:rsid w:val="004B132A"/>
    <w:rsid w:val="004B139D"/>
    <w:rsid w:val="004B26AD"/>
    <w:rsid w:val="004B3039"/>
    <w:rsid w:val="004B3120"/>
    <w:rsid w:val="004B353E"/>
    <w:rsid w:val="004B44EF"/>
    <w:rsid w:val="004B49BD"/>
    <w:rsid w:val="004B5044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014A"/>
    <w:rsid w:val="004C0A6B"/>
    <w:rsid w:val="004C144C"/>
    <w:rsid w:val="004C245D"/>
    <w:rsid w:val="004C37FF"/>
    <w:rsid w:val="004C3C24"/>
    <w:rsid w:val="004C52B1"/>
    <w:rsid w:val="004D18CE"/>
    <w:rsid w:val="004D1B3F"/>
    <w:rsid w:val="004D1D9F"/>
    <w:rsid w:val="004D1FEC"/>
    <w:rsid w:val="004D3BE7"/>
    <w:rsid w:val="004D440B"/>
    <w:rsid w:val="004D4C32"/>
    <w:rsid w:val="004D53D5"/>
    <w:rsid w:val="004D7733"/>
    <w:rsid w:val="004D7D02"/>
    <w:rsid w:val="004E08DA"/>
    <w:rsid w:val="004E09C5"/>
    <w:rsid w:val="004E2EB0"/>
    <w:rsid w:val="004E2F13"/>
    <w:rsid w:val="004E34EB"/>
    <w:rsid w:val="004E4CF1"/>
    <w:rsid w:val="004E5B4C"/>
    <w:rsid w:val="004E5E02"/>
    <w:rsid w:val="004E6478"/>
    <w:rsid w:val="004E7A7E"/>
    <w:rsid w:val="004F02BD"/>
    <w:rsid w:val="004F0A29"/>
    <w:rsid w:val="004F1EE8"/>
    <w:rsid w:val="004F2A6A"/>
    <w:rsid w:val="004F2B67"/>
    <w:rsid w:val="004F2B7C"/>
    <w:rsid w:val="004F2F6C"/>
    <w:rsid w:val="004F41FE"/>
    <w:rsid w:val="004F51B7"/>
    <w:rsid w:val="004F55B9"/>
    <w:rsid w:val="004F5948"/>
    <w:rsid w:val="004F687B"/>
    <w:rsid w:val="004F76E9"/>
    <w:rsid w:val="004F7918"/>
    <w:rsid w:val="004F7F95"/>
    <w:rsid w:val="005014C1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501"/>
    <w:rsid w:val="005118E2"/>
    <w:rsid w:val="00511E97"/>
    <w:rsid w:val="00512993"/>
    <w:rsid w:val="0051433D"/>
    <w:rsid w:val="005146EA"/>
    <w:rsid w:val="00520436"/>
    <w:rsid w:val="00520528"/>
    <w:rsid w:val="00520A21"/>
    <w:rsid w:val="00521E31"/>
    <w:rsid w:val="00521FCD"/>
    <w:rsid w:val="00523E4F"/>
    <w:rsid w:val="00524BD6"/>
    <w:rsid w:val="00525820"/>
    <w:rsid w:val="005260A5"/>
    <w:rsid w:val="0052676D"/>
    <w:rsid w:val="005271A4"/>
    <w:rsid w:val="00527C64"/>
    <w:rsid w:val="00530628"/>
    <w:rsid w:val="0053135E"/>
    <w:rsid w:val="0053173B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26FC"/>
    <w:rsid w:val="00543019"/>
    <w:rsid w:val="005449EC"/>
    <w:rsid w:val="005451A6"/>
    <w:rsid w:val="00545785"/>
    <w:rsid w:val="00545C83"/>
    <w:rsid w:val="0054627A"/>
    <w:rsid w:val="0055019E"/>
    <w:rsid w:val="0055037B"/>
    <w:rsid w:val="00550A57"/>
    <w:rsid w:val="00553113"/>
    <w:rsid w:val="005531AE"/>
    <w:rsid w:val="00553570"/>
    <w:rsid w:val="00553849"/>
    <w:rsid w:val="005539A9"/>
    <w:rsid w:val="00553E7B"/>
    <w:rsid w:val="00554686"/>
    <w:rsid w:val="00554F8D"/>
    <w:rsid w:val="005558E8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505D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752F0"/>
    <w:rsid w:val="00581166"/>
    <w:rsid w:val="00581A94"/>
    <w:rsid w:val="00582CCF"/>
    <w:rsid w:val="00583305"/>
    <w:rsid w:val="00585E3D"/>
    <w:rsid w:val="00586F42"/>
    <w:rsid w:val="00590651"/>
    <w:rsid w:val="00590FD9"/>
    <w:rsid w:val="005911E4"/>
    <w:rsid w:val="005916E5"/>
    <w:rsid w:val="00592711"/>
    <w:rsid w:val="00592CF8"/>
    <w:rsid w:val="005931D5"/>
    <w:rsid w:val="0059333F"/>
    <w:rsid w:val="005942C9"/>
    <w:rsid w:val="005942F5"/>
    <w:rsid w:val="00595ECB"/>
    <w:rsid w:val="00596349"/>
    <w:rsid w:val="005A023A"/>
    <w:rsid w:val="005A06F0"/>
    <w:rsid w:val="005A0BCB"/>
    <w:rsid w:val="005A1BCC"/>
    <w:rsid w:val="005A20C4"/>
    <w:rsid w:val="005A2260"/>
    <w:rsid w:val="005A2E62"/>
    <w:rsid w:val="005A6859"/>
    <w:rsid w:val="005A6DEC"/>
    <w:rsid w:val="005A6FC4"/>
    <w:rsid w:val="005B003D"/>
    <w:rsid w:val="005B174F"/>
    <w:rsid w:val="005B3350"/>
    <w:rsid w:val="005B3B6D"/>
    <w:rsid w:val="005B5091"/>
    <w:rsid w:val="005B5B58"/>
    <w:rsid w:val="005B6A76"/>
    <w:rsid w:val="005B6B66"/>
    <w:rsid w:val="005B787C"/>
    <w:rsid w:val="005C003B"/>
    <w:rsid w:val="005C00F3"/>
    <w:rsid w:val="005C24A5"/>
    <w:rsid w:val="005C2DB3"/>
    <w:rsid w:val="005C3549"/>
    <w:rsid w:val="005C3672"/>
    <w:rsid w:val="005C38DA"/>
    <w:rsid w:val="005C395A"/>
    <w:rsid w:val="005C51F3"/>
    <w:rsid w:val="005C695D"/>
    <w:rsid w:val="005C738E"/>
    <w:rsid w:val="005C7602"/>
    <w:rsid w:val="005D0009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96A"/>
    <w:rsid w:val="005D6EB1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E7D7C"/>
    <w:rsid w:val="005F0025"/>
    <w:rsid w:val="005F0343"/>
    <w:rsid w:val="005F169C"/>
    <w:rsid w:val="005F2471"/>
    <w:rsid w:val="005F2E6D"/>
    <w:rsid w:val="005F2F11"/>
    <w:rsid w:val="005F49A8"/>
    <w:rsid w:val="005F4FAA"/>
    <w:rsid w:val="005F56CA"/>
    <w:rsid w:val="005F57EB"/>
    <w:rsid w:val="005F63F9"/>
    <w:rsid w:val="005F7F6D"/>
    <w:rsid w:val="00600B14"/>
    <w:rsid w:val="00601170"/>
    <w:rsid w:val="0060119A"/>
    <w:rsid w:val="006016D5"/>
    <w:rsid w:val="00601927"/>
    <w:rsid w:val="0060282E"/>
    <w:rsid w:val="00603ECE"/>
    <w:rsid w:val="006070DF"/>
    <w:rsid w:val="006071EE"/>
    <w:rsid w:val="00607E3B"/>
    <w:rsid w:val="00610632"/>
    <w:rsid w:val="00610999"/>
    <w:rsid w:val="006112D5"/>
    <w:rsid w:val="006114CD"/>
    <w:rsid w:val="006115C2"/>
    <w:rsid w:val="00611625"/>
    <w:rsid w:val="0061199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2F"/>
    <w:rsid w:val="006177A5"/>
    <w:rsid w:val="00617896"/>
    <w:rsid w:val="00617F26"/>
    <w:rsid w:val="00621943"/>
    <w:rsid w:val="006225BA"/>
    <w:rsid w:val="006242F2"/>
    <w:rsid w:val="00624384"/>
    <w:rsid w:val="00624B3A"/>
    <w:rsid w:val="00624EA7"/>
    <w:rsid w:val="00624FEE"/>
    <w:rsid w:val="006315EB"/>
    <w:rsid w:val="006316FF"/>
    <w:rsid w:val="00632AEF"/>
    <w:rsid w:val="00633889"/>
    <w:rsid w:val="00633D6A"/>
    <w:rsid w:val="00635131"/>
    <w:rsid w:val="00635143"/>
    <w:rsid w:val="006358B2"/>
    <w:rsid w:val="00637101"/>
    <w:rsid w:val="006400DB"/>
    <w:rsid w:val="006403E3"/>
    <w:rsid w:val="006411D3"/>
    <w:rsid w:val="00641439"/>
    <w:rsid w:val="00642217"/>
    <w:rsid w:val="00643404"/>
    <w:rsid w:val="00643826"/>
    <w:rsid w:val="006444F7"/>
    <w:rsid w:val="00645771"/>
    <w:rsid w:val="006468F6"/>
    <w:rsid w:val="00650860"/>
    <w:rsid w:val="00650B38"/>
    <w:rsid w:val="006511E7"/>
    <w:rsid w:val="006528BC"/>
    <w:rsid w:val="00652C6B"/>
    <w:rsid w:val="0065363A"/>
    <w:rsid w:val="00653B34"/>
    <w:rsid w:val="00654351"/>
    <w:rsid w:val="00654932"/>
    <w:rsid w:val="006552BA"/>
    <w:rsid w:val="00655EDE"/>
    <w:rsid w:val="0065607D"/>
    <w:rsid w:val="00656CCB"/>
    <w:rsid w:val="00657F9A"/>
    <w:rsid w:val="0066090E"/>
    <w:rsid w:val="0066091E"/>
    <w:rsid w:val="00662003"/>
    <w:rsid w:val="0066248B"/>
    <w:rsid w:val="00662509"/>
    <w:rsid w:val="00662E80"/>
    <w:rsid w:val="00663177"/>
    <w:rsid w:val="006631A8"/>
    <w:rsid w:val="00663362"/>
    <w:rsid w:val="00665275"/>
    <w:rsid w:val="006660F7"/>
    <w:rsid w:val="00666940"/>
    <w:rsid w:val="00666C61"/>
    <w:rsid w:val="00667F35"/>
    <w:rsid w:val="00670F31"/>
    <w:rsid w:val="00671059"/>
    <w:rsid w:val="00671641"/>
    <w:rsid w:val="00671B11"/>
    <w:rsid w:val="00672728"/>
    <w:rsid w:val="0067353F"/>
    <w:rsid w:val="00673DF2"/>
    <w:rsid w:val="00673E3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DF0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62D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B7D41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3AC"/>
    <w:rsid w:val="006D5FEB"/>
    <w:rsid w:val="006D66DE"/>
    <w:rsid w:val="006D6B59"/>
    <w:rsid w:val="006D724C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C8"/>
    <w:rsid w:val="006E59C0"/>
    <w:rsid w:val="006F000E"/>
    <w:rsid w:val="006F0740"/>
    <w:rsid w:val="006F09A4"/>
    <w:rsid w:val="006F0D41"/>
    <w:rsid w:val="006F12A7"/>
    <w:rsid w:val="006F2F8D"/>
    <w:rsid w:val="006F3AC3"/>
    <w:rsid w:val="006F46A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352"/>
    <w:rsid w:val="00711791"/>
    <w:rsid w:val="007122B8"/>
    <w:rsid w:val="00712685"/>
    <w:rsid w:val="00712C83"/>
    <w:rsid w:val="0071305A"/>
    <w:rsid w:val="00715A0D"/>
    <w:rsid w:val="00715C6D"/>
    <w:rsid w:val="00715F33"/>
    <w:rsid w:val="00716A6B"/>
    <w:rsid w:val="00716C0A"/>
    <w:rsid w:val="0072093A"/>
    <w:rsid w:val="00720EFA"/>
    <w:rsid w:val="00721EBF"/>
    <w:rsid w:val="007228CF"/>
    <w:rsid w:val="007231C3"/>
    <w:rsid w:val="007235FE"/>
    <w:rsid w:val="007260D0"/>
    <w:rsid w:val="0072681F"/>
    <w:rsid w:val="00727C67"/>
    <w:rsid w:val="00730686"/>
    <w:rsid w:val="00730781"/>
    <w:rsid w:val="00730B57"/>
    <w:rsid w:val="0073103D"/>
    <w:rsid w:val="00731355"/>
    <w:rsid w:val="007315E9"/>
    <w:rsid w:val="0073185A"/>
    <w:rsid w:val="0073360F"/>
    <w:rsid w:val="007348ED"/>
    <w:rsid w:val="00735C15"/>
    <w:rsid w:val="00735D1F"/>
    <w:rsid w:val="007363EF"/>
    <w:rsid w:val="007368BF"/>
    <w:rsid w:val="007377E3"/>
    <w:rsid w:val="00740761"/>
    <w:rsid w:val="00741D61"/>
    <w:rsid w:val="00742B4B"/>
    <w:rsid w:val="00743132"/>
    <w:rsid w:val="007441CC"/>
    <w:rsid w:val="007442EC"/>
    <w:rsid w:val="00744EA4"/>
    <w:rsid w:val="00745017"/>
    <w:rsid w:val="00747F19"/>
    <w:rsid w:val="00750B14"/>
    <w:rsid w:val="00751256"/>
    <w:rsid w:val="007517F5"/>
    <w:rsid w:val="00751D72"/>
    <w:rsid w:val="007529C0"/>
    <w:rsid w:val="00753538"/>
    <w:rsid w:val="00753675"/>
    <w:rsid w:val="007539D8"/>
    <w:rsid w:val="00753DAF"/>
    <w:rsid w:val="007552CF"/>
    <w:rsid w:val="00755719"/>
    <w:rsid w:val="00755C4D"/>
    <w:rsid w:val="00756181"/>
    <w:rsid w:val="00761AA6"/>
    <w:rsid w:val="00761B94"/>
    <w:rsid w:val="00761EA5"/>
    <w:rsid w:val="00761FEF"/>
    <w:rsid w:val="00762F77"/>
    <w:rsid w:val="007644C7"/>
    <w:rsid w:val="00765B21"/>
    <w:rsid w:val="00766666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3AA"/>
    <w:rsid w:val="00782F0B"/>
    <w:rsid w:val="0078358D"/>
    <w:rsid w:val="007835DA"/>
    <w:rsid w:val="007836A4"/>
    <w:rsid w:val="007853FE"/>
    <w:rsid w:val="00785C64"/>
    <w:rsid w:val="00786D2A"/>
    <w:rsid w:val="00787D50"/>
    <w:rsid w:val="007903B0"/>
    <w:rsid w:val="0079191D"/>
    <w:rsid w:val="00791B59"/>
    <w:rsid w:val="00792699"/>
    <w:rsid w:val="00792FD5"/>
    <w:rsid w:val="00793083"/>
    <w:rsid w:val="00793D95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A81"/>
    <w:rsid w:val="007A5C89"/>
    <w:rsid w:val="007A72F2"/>
    <w:rsid w:val="007A735D"/>
    <w:rsid w:val="007B00F6"/>
    <w:rsid w:val="007B0A2A"/>
    <w:rsid w:val="007B0EA1"/>
    <w:rsid w:val="007B1085"/>
    <w:rsid w:val="007B1848"/>
    <w:rsid w:val="007B45E7"/>
    <w:rsid w:val="007B4B08"/>
    <w:rsid w:val="007B5578"/>
    <w:rsid w:val="007B6964"/>
    <w:rsid w:val="007C04EA"/>
    <w:rsid w:val="007C055B"/>
    <w:rsid w:val="007C1114"/>
    <w:rsid w:val="007C1229"/>
    <w:rsid w:val="007C1DA2"/>
    <w:rsid w:val="007C23AA"/>
    <w:rsid w:val="007C29C6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035"/>
    <w:rsid w:val="007E6F59"/>
    <w:rsid w:val="007F0677"/>
    <w:rsid w:val="007F1416"/>
    <w:rsid w:val="007F176D"/>
    <w:rsid w:val="007F3797"/>
    <w:rsid w:val="007F388B"/>
    <w:rsid w:val="007F3D37"/>
    <w:rsid w:val="007F43D2"/>
    <w:rsid w:val="007F4E5F"/>
    <w:rsid w:val="007F59B7"/>
    <w:rsid w:val="007F5A3A"/>
    <w:rsid w:val="007F5B5F"/>
    <w:rsid w:val="007F7C10"/>
    <w:rsid w:val="0080160A"/>
    <w:rsid w:val="008020C8"/>
    <w:rsid w:val="008024A9"/>
    <w:rsid w:val="00802F95"/>
    <w:rsid w:val="008057CA"/>
    <w:rsid w:val="00811BD4"/>
    <w:rsid w:val="00814FF1"/>
    <w:rsid w:val="00815419"/>
    <w:rsid w:val="00816328"/>
    <w:rsid w:val="00816348"/>
    <w:rsid w:val="008175B8"/>
    <w:rsid w:val="00817786"/>
    <w:rsid w:val="00820F16"/>
    <w:rsid w:val="00821332"/>
    <w:rsid w:val="008213B8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5EB8"/>
    <w:rsid w:val="00836D40"/>
    <w:rsid w:val="00837A1A"/>
    <w:rsid w:val="00840AE4"/>
    <w:rsid w:val="00840B61"/>
    <w:rsid w:val="00840D90"/>
    <w:rsid w:val="008416EA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656C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2BA1"/>
    <w:rsid w:val="0086381B"/>
    <w:rsid w:val="00863C60"/>
    <w:rsid w:val="00864EC6"/>
    <w:rsid w:val="00865042"/>
    <w:rsid w:val="00865ADB"/>
    <w:rsid w:val="00865B4A"/>
    <w:rsid w:val="00865D8B"/>
    <w:rsid w:val="00866160"/>
    <w:rsid w:val="00867ACE"/>
    <w:rsid w:val="00867CE4"/>
    <w:rsid w:val="00871786"/>
    <w:rsid w:val="00871AB9"/>
    <w:rsid w:val="00871D35"/>
    <w:rsid w:val="00872FF0"/>
    <w:rsid w:val="00873FFC"/>
    <w:rsid w:val="0087419B"/>
    <w:rsid w:val="0087442E"/>
    <w:rsid w:val="00875B77"/>
    <w:rsid w:val="00877064"/>
    <w:rsid w:val="00877BDB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60AD"/>
    <w:rsid w:val="00886DDC"/>
    <w:rsid w:val="00891081"/>
    <w:rsid w:val="00891B39"/>
    <w:rsid w:val="0089211B"/>
    <w:rsid w:val="00892CBA"/>
    <w:rsid w:val="008933A7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7F1"/>
    <w:rsid w:val="008A70B3"/>
    <w:rsid w:val="008A7B4B"/>
    <w:rsid w:val="008A7BE1"/>
    <w:rsid w:val="008B08B4"/>
    <w:rsid w:val="008B33CA"/>
    <w:rsid w:val="008B3F63"/>
    <w:rsid w:val="008B657B"/>
    <w:rsid w:val="008B70A9"/>
    <w:rsid w:val="008C36A9"/>
    <w:rsid w:val="008C4147"/>
    <w:rsid w:val="008C4550"/>
    <w:rsid w:val="008C48BB"/>
    <w:rsid w:val="008C4C7B"/>
    <w:rsid w:val="008C54AB"/>
    <w:rsid w:val="008C607F"/>
    <w:rsid w:val="008C6D7C"/>
    <w:rsid w:val="008D14B7"/>
    <w:rsid w:val="008D163F"/>
    <w:rsid w:val="008D19A9"/>
    <w:rsid w:val="008D1B6E"/>
    <w:rsid w:val="008D2653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DCB"/>
    <w:rsid w:val="008E676A"/>
    <w:rsid w:val="008E6ED2"/>
    <w:rsid w:val="008E73EA"/>
    <w:rsid w:val="008E7605"/>
    <w:rsid w:val="008E76CF"/>
    <w:rsid w:val="008E781C"/>
    <w:rsid w:val="008E79B8"/>
    <w:rsid w:val="008F01A5"/>
    <w:rsid w:val="008F090F"/>
    <w:rsid w:val="008F0D5F"/>
    <w:rsid w:val="008F0DF3"/>
    <w:rsid w:val="008F12D6"/>
    <w:rsid w:val="008F1D51"/>
    <w:rsid w:val="008F2E4E"/>
    <w:rsid w:val="008F439E"/>
    <w:rsid w:val="008F4748"/>
    <w:rsid w:val="008F4A00"/>
    <w:rsid w:val="008F5C60"/>
    <w:rsid w:val="008F5C8A"/>
    <w:rsid w:val="008F6CCC"/>
    <w:rsid w:val="008F6E87"/>
    <w:rsid w:val="008F6F5D"/>
    <w:rsid w:val="008F7200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5A84"/>
    <w:rsid w:val="00906258"/>
    <w:rsid w:val="00906630"/>
    <w:rsid w:val="00906B1E"/>
    <w:rsid w:val="009110EB"/>
    <w:rsid w:val="00911499"/>
    <w:rsid w:val="00911DAE"/>
    <w:rsid w:val="00912198"/>
    <w:rsid w:val="00913CF9"/>
    <w:rsid w:val="00914696"/>
    <w:rsid w:val="00914FB7"/>
    <w:rsid w:val="00916166"/>
    <w:rsid w:val="00917E28"/>
    <w:rsid w:val="00920724"/>
    <w:rsid w:val="00920B0A"/>
    <w:rsid w:val="0092138D"/>
    <w:rsid w:val="00922E43"/>
    <w:rsid w:val="0092345C"/>
    <w:rsid w:val="00923848"/>
    <w:rsid w:val="00923F1B"/>
    <w:rsid w:val="00924285"/>
    <w:rsid w:val="00925076"/>
    <w:rsid w:val="009252FA"/>
    <w:rsid w:val="009255A6"/>
    <w:rsid w:val="009255E7"/>
    <w:rsid w:val="00926A03"/>
    <w:rsid w:val="009271A3"/>
    <w:rsid w:val="009307AD"/>
    <w:rsid w:val="00931153"/>
    <w:rsid w:val="00932090"/>
    <w:rsid w:val="00932917"/>
    <w:rsid w:val="009350C7"/>
    <w:rsid w:val="00935B8B"/>
    <w:rsid w:val="009361D9"/>
    <w:rsid w:val="00936D46"/>
    <w:rsid w:val="00940014"/>
    <w:rsid w:val="00940F44"/>
    <w:rsid w:val="0094464D"/>
    <w:rsid w:val="00946668"/>
    <w:rsid w:val="009469B6"/>
    <w:rsid w:val="009471D9"/>
    <w:rsid w:val="0094735C"/>
    <w:rsid w:val="0095057E"/>
    <w:rsid w:val="009515BB"/>
    <w:rsid w:val="00951D99"/>
    <w:rsid w:val="00952897"/>
    <w:rsid w:val="00952E7C"/>
    <w:rsid w:val="00955253"/>
    <w:rsid w:val="00955D83"/>
    <w:rsid w:val="0095611E"/>
    <w:rsid w:val="00956775"/>
    <w:rsid w:val="0095750F"/>
    <w:rsid w:val="0095784C"/>
    <w:rsid w:val="00960469"/>
    <w:rsid w:val="00961233"/>
    <w:rsid w:val="00961C92"/>
    <w:rsid w:val="009620E7"/>
    <w:rsid w:val="00962361"/>
    <w:rsid w:val="0096353B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298B"/>
    <w:rsid w:val="00982A87"/>
    <w:rsid w:val="00982C51"/>
    <w:rsid w:val="00982E14"/>
    <w:rsid w:val="009830FF"/>
    <w:rsid w:val="00983615"/>
    <w:rsid w:val="0098379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305D"/>
    <w:rsid w:val="0099487A"/>
    <w:rsid w:val="00995A43"/>
    <w:rsid w:val="00995DEF"/>
    <w:rsid w:val="009969C5"/>
    <w:rsid w:val="00996D72"/>
    <w:rsid w:val="009A165F"/>
    <w:rsid w:val="009A194A"/>
    <w:rsid w:val="009A2162"/>
    <w:rsid w:val="009A5507"/>
    <w:rsid w:val="009A5612"/>
    <w:rsid w:val="009B0D15"/>
    <w:rsid w:val="009B2065"/>
    <w:rsid w:val="009B3B90"/>
    <w:rsid w:val="009B4765"/>
    <w:rsid w:val="009B4CFA"/>
    <w:rsid w:val="009B5386"/>
    <w:rsid w:val="009B5ED8"/>
    <w:rsid w:val="009B7620"/>
    <w:rsid w:val="009C00EE"/>
    <w:rsid w:val="009C1E5A"/>
    <w:rsid w:val="009C2BD8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25D"/>
    <w:rsid w:val="009E4643"/>
    <w:rsid w:val="009E4F41"/>
    <w:rsid w:val="009E609F"/>
    <w:rsid w:val="009E7778"/>
    <w:rsid w:val="009F3B15"/>
    <w:rsid w:val="009F5610"/>
    <w:rsid w:val="009F61D5"/>
    <w:rsid w:val="009F663D"/>
    <w:rsid w:val="00A00225"/>
    <w:rsid w:val="00A006FC"/>
    <w:rsid w:val="00A02099"/>
    <w:rsid w:val="00A02306"/>
    <w:rsid w:val="00A02322"/>
    <w:rsid w:val="00A02451"/>
    <w:rsid w:val="00A02993"/>
    <w:rsid w:val="00A0336E"/>
    <w:rsid w:val="00A0738C"/>
    <w:rsid w:val="00A0796F"/>
    <w:rsid w:val="00A1116C"/>
    <w:rsid w:val="00A115DA"/>
    <w:rsid w:val="00A11B4F"/>
    <w:rsid w:val="00A11F22"/>
    <w:rsid w:val="00A12355"/>
    <w:rsid w:val="00A12F65"/>
    <w:rsid w:val="00A13E16"/>
    <w:rsid w:val="00A14080"/>
    <w:rsid w:val="00A16282"/>
    <w:rsid w:val="00A16382"/>
    <w:rsid w:val="00A16F79"/>
    <w:rsid w:val="00A17091"/>
    <w:rsid w:val="00A1743E"/>
    <w:rsid w:val="00A17CAC"/>
    <w:rsid w:val="00A2114C"/>
    <w:rsid w:val="00A214F5"/>
    <w:rsid w:val="00A2193E"/>
    <w:rsid w:val="00A262C9"/>
    <w:rsid w:val="00A269EF"/>
    <w:rsid w:val="00A303CC"/>
    <w:rsid w:val="00A30DF5"/>
    <w:rsid w:val="00A311D2"/>
    <w:rsid w:val="00A31F8C"/>
    <w:rsid w:val="00A32D60"/>
    <w:rsid w:val="00A33DB9"/>
    <w:rsid w:val="00A3495F"/>
    <w:rsid w:val="00A3627A"/>
    <w:rsid w:val="00A3747D"/>
    <w:rsid w:val="00A37971"/>
    <w:rsid w:val="00A409D5"/>
    <w:rsid w:val="00A40D97"/>
    <w:rsid w:val="00A40EAB"/>
    <w:rsid w:val="00A4207D"/>
    <w:rsid w:val="00A43329"/>
    <w:rsid w:val="00A43562"/>
    <w:rsid w:val="00A43A2F"/>
    <w:rsid w:val="00A45575"/>
    <w:rsid w:val="00A456A5"/>
    <w:rsid w:val="00A45F7B"/>
    <w:rsid w:val="00A460CA"/>
    <w:rsid w:val="00A507BD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701A6"/>
    <w:rsid w:val="00A71574"/>
    <w:rsid w:val="00A71C0E"/>
    <w:rsid w:val="00A72510"/>
    <w:rsid w:val="00A72A20"/>
    <w:rsid w:val="00A73042"/>
    <w:rsid w:val="00A730E5"/>
    <w:rsid w:val="00A73C6A"/>
    <w:rsid w:val="00A7450D"/>
    <w:rsid w:val="00A75252"/>
    <w:rsid w:val="00A754A4"/>
    <w:rsid w:val="00A7567B"/>
    <w:rsid w:val="00A75C42"/>
    <w:rsid w:val="00A75DE3"/>
    <w:rsid w:val="00A75FAD"/>
    <w:rsid w:val="00A76CF0"/>
    <w:rsid w:val="00A775CF"/>
    <w:rsid w:val="00A804CE"/>
    <w:rsid w:val="00A80DAD"/>
    <w:rsid w:val="00A816C7"/>
    <w:rsid w:val="00A8292F"/>
    <w:rsid w:val="00A84DFF"/>
    <w:rsid w:val="00A87495"/>
    <w:rsid w:val="00A8788A"/>
    <w:rsid w:val="00A900D9"/>
    <w:rsid w:val="00A90656"/>
    <w:rsid w:val="00A91877"/>
    <w:rsid w:val="00A927BC"/>
    <w:rsid w:val="00A9333A"/>
    <w:rsid w:val="00A934BD"/>
    <w:rsid w:val="00A95580"/>
    <w:rsid w:val="00A95D4B"/>
    <w:rsid w:val="00A95DF9"/>
    <w:rsid w:val="00A960CD"/>
    <w:rsid w:val="00A97516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2C6E"/>
    <w:rsid w:val="00AA4A17"/>
    <w:rsid w:val="00AA4B65"/>
    <w:rsid w:val="00AA6460"/>
    <w:rsid w:val="00AA7D91"/>
    <w:rsid w:val="00AB056A"/>
    <w:rsid w:val="00AB08B0"/>
    <w:rsid w:val="00AB0BA6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536C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ABC"/>
    <w:rsid w:val="00AD3B22"/>
    <w:rsid w:val="00AD4D17"/>
    <w:rsid w:val="00AD529E"/>
    <w:rsid w:val="00AD6DAF"/>
    <w:rsid w:val="00AE04A3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F0431"/>
    <w:rsid w:val="00AF05A5"/>
    <w:rsid w:val="00AF165F"/>
    <w:rsid w:val="00AF1CA7"/>
    <w:rsid w:val="00AF29DF"/>
    <w:rsid w:val="00AF2DC0"/>
    <w:rsid w:val="00AF3AD4"/>
    <w:rsid w:val="00AF4B96"/>
    <w:rsid w:val="00AF5EE1"/>
    <w:rsid w:val="00AF77EE"/>
    <w:rsid w:val="00B007ED"/>
    <w:rsid w:val="00B0082F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178E3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CE"/>
    <w:rsid w:val="00B331FA"/>
    <w:rsid w:val="00B354B9"/>
    <w:rsid w:val="00B35931"/>
    <w:rsid w:val="00B35BD7"/>
    <w:rsid w:val="00B35DA1"/>
    <w:rsid w:val="00B366D5"/>
    <w:rsid w:val="00B36969"/>
    <w:rsid w:val="00B37678"/>
    <w:rsid w:val="00B40979"/>
    <w:rsid w:val="00B415D1"/>
    <w:rsid w:val="00B41F88"/>
    <w:rsid w:val="00B4380C"/>
    <w:rsid w:val="00B44BFD"/>
    <w:rsid w:val="00B44F3F"/>
    <w:rsid w:val="00B46CBC"/>
    <w:rsid w:val="00B47E8F"/>
    <w:rsid w:val="00B5082F"/>
    <w:rsid w:val="00B508B8"/>
    <w:rsid w:val="00B516BE"/>
    <w:rsid w:val="00B522F5"/>
    <w:rsid w:val="00B525AD"/>
    <w:rsid w:val="00B52DD8"/>
    <w:rsid w:val="00B532D6"/>
    <w:rsid w:val="00B5414F"/>
    <w:rsid w:val="00B54273"/>
    <w:rsid w:val="00B57A91"/>
    <w:rsid w:val="00B60D4B"/>
    <w:rsid w:val="00B613AD"/>
    <w:rsid w:val="00B613FC"/>
    <w:rsid w:val="00B61753"/>
    <w:rsid w:val="00B6298E"/>
    <w:rsid w:val="00B62A72"/>
    <w:rsid w:val="00B653FC"/>
    <w:rsid w:val="00B658FB"/>
    <w:rsid w:val="00B6654A"/>
    <w:rsid w:val="00B66BDF"/>
    <w:rsid w:val="00B66C29"/>
    <w:rsid w:val="00B66CC0"/>
    <w:rsid w:val="00B66E03"/>
    <w:rsid w:val="00B672C3"/>
    <w:rsid w:val="00B70B42"/>
    <w:rsid w:val="00B71941"/>
    <w:rsid w:val="00B72F67"/>
    <w:rsid w:val="00B737F8"/>
    <w:rsid w:val="00B73B16"/>
    <w:rsid w:val="00B747E4"/>
    <w:rsid w:val="00B76AF7"/>
    <w:rsid w:val="00B76EEE"/>
    <w:rsid w:val="00B777D0"/>
    <w:rsid w:val="00B77EB1"/>
    <w:rsid w:val="00B804CE"/>
    <w:rsid w:val="00B80594"/>
    <w:rsid w:val="00B80D3C"/>
    <w:rsid w:val="00B811CE"/>
    <w:rsid w:val="00B814C8"/>
    <w:rsid w:val="00B81A0C"/>
    <w:rsid w:val="00B83D1E"/>
    <w:rsid w:val="00B84A9C"/>
    <w:rsid w:val="00B84B91"/>
    <w:rsid w:val="00B84F28"/>
    <w:rsid w:val="00B84F7B"/>
    <w:rsid w:val="00B854D4"/>
    <w:rsid w:val="00B87677"/>
    <w:rsid w:val="00B93290"/>
    <w:rsid w:val="00B94A9A"/>
    <w:rsid w:val="00B959C0"/>
    <w:rsid w:val="00B961D3"/>
    <w:rsid w:val="00B965BF"/>
    <w:rsid w:val="00B97B54"/>
    <w:rsid w:val="00BA13F9"/>
    <w:rsid w:val="00BA145F"/>
    <w:rsid w:val="00BA1D14"/>
    <w:rsid w:val="00BA214E"/>
    <w:rsid w:val="00BA2400"/>
    <w:rsid w:val="00BA2A6E"/>
    <w:rsid w:val="00BA2D20"/>
    <w:rsid w:val="00BA4345"/>
    <w:rsid w:val="00BA6749"/>
    <w:rsid w:val="00BA691E"/>
    <w:rsid w:val="00BA6D62"/>
    <w:rsid w:val="00BA7FF0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363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7F3E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AEC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709B"/>
    <w:rsid w:val="00C072FE"/>
    <w:rsid w:val="00C10AF7"/>
    <w:rsid w:val="00C11302"/>
    <w:rsid w:val="00C118C7"/>
    <w:rsid w:val="00C123EF"/>
    <w:rsid w:val="00C13059"/>
    <w:rsid w:val="00C13572"/>
    <w:rsid w:val="00C13A1C"/>
    <w:rsid w:val="00C13FAA"/>
    <w:rsid w:val="00C15711"/>
    <w:rsid w:val="00C16E11"/>
    <w:rsid w:val="00C16E96"/>
    <w:rsid w:val="00C20831"/>
    <w:rsid w:val="00C20C17"/>
    <w:rsid w:val="00C221E7"/>
    <w:rsid w:val="00C22ADB"/>
    <w:rsid w:val="00C23439"/>
    <w:rsid w:val="00C2343D"/>
    <w:rsid w:val="00C24057"/>
    <w:rsid w:val="00C26908"/>
    <w:rsid w:val="00C30163"/>
    <w:rsid w:val="00C301C0"/>
    <w:rsid w:val="00C30236"/>
    <w:rsid w:val="00C31007"/>
    <w:rsid w:val="00C32425"/>
    <w:rsid w:val="00C330B3"/>
    <w:rsid w:val="00C33E32"/>
    <w:rsid w:val="00C34296"/>
    <w:rsid w:val="00C34836"/>
    <w:rsid w:val="00C35E4C"/>
    <w:rsid w:val="00C362B9"/>
    <w:rsid w:val="00C363B2"/>
    <w:rsid w:val="00C36A5D"/>
    <w:rsid w:val="00C3734D"/>
    <w:rsid w:val="00C37654"/>
    <w:rsid w:val="00C40269"/>
    <w:rsid w:val="00C40556"/>
    <w:rsid w:val="00C40667"/>
    <w:rsid w:val="00C40DFF"/>
    <w:rsid w:val="00C40F5A"/>
    <w:rsid w:val="00C4184B"/>
    <w:rsid w:val="00C41EDB"/>
    <w:rsid w:val="00C425F3"/>
    <w:rsid w:val="00C43AC6"/>
    <w:rsid w:val="00C43F92"/>
    <w:rsid w:val="00C454CF"/>
    <w:rsid w:val="00C45A73"/>
    <w:rsid w:val="00C474EA"/>
    <w:rsid w:val="00C5050A"/>
    <w:rsid w:val="00C509BE"/>
    <w:rsid w:val="00C552C6"/>
    <w:rsid w:val="00C55454"/>
    <w:rsid w:val="00C55773"/>
    <w:rsid w:val="00C56081"/>
    <w:rsid w:val="00C56E21"/>
    <w:rsid w:val="00C574BF"/>
    <w:rsid w:val="00C57FE6"/>
    <w:rsid w:val="00C61E5B"/>
    <w:rsid w:val="00C626BC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0A2"/>
    <w:rsid w:val="00C73167"/>
    <w:rsid w:val="00C73B0B"/>
    <w:rsid w:val="00C744AA"/>
    <w:rsid w:val="00C74B77"/>
    <w:rsid w:val="00C75788"/>
    <w:rsid w:val="00C7621A"/>
    <w:rsid w:val="00C764AD"/>
    <w:rsid w:val="00C76708"/>
    <w:rsid w:val="00C7705C"/>
    <w:rsid w:val="00C77B9D"/>
    <w:rsid w:val="00C80551"/>
    <w:rsid w:val="00C838A4"/>
    <w:rsid w:val="00C83904"/>
    <w:rsid w:val="00C85F96"/>
    <w:rsid w:val="00C87D63"/>
    <w:rsid w:val="00C87F6B"/>
    <w:rsid w:val="00C91D3A"/>
    <w:rsid w:val="00C921EF"/>
    <w:rsid w:val="00C9339B"/>
    <w:rsid w:val="00C9494B"/>
    <w:rsid w:val="00C959E5"/>
    <w:rsid w:val="00C95C30"/>
    <w:rsid w:val="00C96794"/>
    <w:rsid w:val="00C9686C"/>
    <w:rsid w:val="00C97A39"/>
    <w:rsid w:val="00CA0348"/>
    <w:rsid w:val="00CA248C"/>
    <w:rsid w:val="00CA2A3A"/>
    <w:rsid w:val="00CA2BB9"/>
    <w:rsid w:val="00CA2FB2"/>
    <w:rsid w:val="00CA3B6C"/>
    <w:rsid w:val="00CA4C16"/>
    <w:rsid w:val="00CA5882"/>
    <w:rsid w:val="00CA5EC7"/>
    <w:rsid w:val="00CA5FAC"/>
    <w:rsid w:val="00CA69B8"/>
    <w:rsid w:val="00CA7102"/>
    <w:rsid w:val="00CA7D1F"/>
    <w:rsid w:val="00CB0723"/>
    <w:rsid w:val="00CB0BA9"/>
    <w:rsid w:val="00CB163B"/>
    <w:rsid w:val="00CB188F"/>
    <w:rsid w:val="00CB2154"/>
    <w:rsid w:val="00CB3B63"/>
    <w:rsid w:val="00CB40CA"/>
    <w:rsid w:val="00CB51DA"/>
    <w:rsid w:val="00CB601B"/>
    <w:rsid w:val="00CB64EA"/>
    <w:rsid w:val="00CB6727"/>
    <w:rsid w:val="00CC0DED"/>
    <w:rsid w:val="00CC0EB9"/>
    <w:rsid w:val="00CC0F89"/>
    <w:rsid w:val="00CC2633"/>
    <w:rsid w:val="00CC27F1"/>
    <w:rsid w:val="00CC2BE7"/>
    <w:rsid w:val="00CC4E0E"/>
    <w:rsid w:val="00CC57AE"/>
    <w:rsid w:val="00CC5893"/>
    <w:rsid w:val="00CD25F1"/>
    <w:rsid w:val="00CD4A41"/>
    <w:rsid w:val="00CD51F3"/>
    <w:rsid w:val="00CD5220"/>
    <w:rsid w:val="00CD6362"/>
    <w:rsid w:val="00CD69AF"/>
    <w:rsid w:val="00CD72BD"/>
    <w:rsid w:val="00CE004A"/>
    <w:rsid w:val="00CE0225"/>
    <w:rsid w:val="00CE116B"/>
    <w:rsid w:val="00CE163E"/>
    <w:rsid w:val="00CE17CD"/>
    <w:rsid w:val="00CE1BBE"/>
    <w:rsid w:val="00CE204F"/>
    <w:rsid w:val="00CE29A8"/>
    <w:rsid w:val="00CE2C5E"/>
    <w:rsid w:val="00CE2D8F"/>
    <w:rsid w:val="00CE2F8E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7E8"/>
    <w:rsid w:val="00CF5F29"/>
    <w:rsid w:val="00CF600A"/>
    <w:rsid w:val="00CF6192"/>
    <w:rsid w:val="00CF6221"/>
    <w:rsid w:val="00CF67D4"/>
    <w:rsid w:val="00CF6E52"/>
    <w:rsid w:val="00CF7072"/>
    <w:rsid w:val="00D011BA"/>
    <w:rsid w:val="00D02012"/>
    <w:rsid w:val="00D02734"/>
    <w:rsid w:val="00D0278D"/>
    <w:rsid w:val="00D0389A"/>
    <w:rsid w:val="00D048F2"/>
    <w:rsid w:val="00D051A9"/>
    <w:rsid w:val="00D05EC4"/>
    <w:rsid w:val="00D0619A"/>
    <w:rsid w:val="00D0636B"/>
    <w:rsid w:val="00D07607"/>
    <w:rsid w:val="00D1008E"/>
    <w:rsid w:val="00D1045F"/>
    <w:rsid w:val="00D11110"/>
    <w:rsid w:val="00D11D62"/>
    <w:rsid w:val="00D121F0"/>
    <w:rsid w:val="00D12928"/>
    <w:rsid w:val="00D12BDB"/>
    <w:rsid w:val="00D12C74"/>
    <w:rsid w:val="00D13014"/>
    <w:rsid w:val="00D13524"/>
    <w:rsid w:val="00D136B1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0C4"/>
    <w:rsid w:val="00D3148C"/>
    <w:rsid w:val="00D32E2E"/>
    <w:rsid w:val="00D3786A"/>
    <w:rsid w:val="00D4184F"/>
    <w:rsid w:val="00D42140"/>
    <w:rsid w:val="00D423F4"/>
    <w:rsid w:val="00D4411F"/>
    <w:rsid w:val="00D447A8"/>
    <w:rsid w:val="00D45028"/>
    <w:rsid w:val="00D45ECD"/>
    <w:rsid w:val="00D463B3"/>
    <w:rsid w:val="00D46893"/>
    <w:rsid w:val="00D4765E"/>
    <w:rsid w:val="00D47F78"/>
    <w:rsid w:val="00D5064C"/>
    <w:rsid w:val="00D51191"/>
    <w:rsid w:val="00D511C3"/>
    <w:rsid w:val="00D51F12"/>
    <w:rsid w:val="00D52213"/>
    <w:rsid w:val="00D52A17"/>
    <w:rsid w:val="00D54535"/>
    <w:rsid w:val="00D54C53"/>
    <w:rsid w:val="00D54E29"/>
    <w:rsid w:val="00D5536D"/>
    <w:rsid w:val="00D554D6"/>
    <w:rsid w:val="00D56277"/>
    <w:rsid w:val="00D57653"/>
    <w:rsid w:val="00D57AD8"/>
    <w:rsid w:val="00D57BA3"/>
    <w:rsid w:val="00D6032A"/>
    <w:rsid w:val="00D610BB"/>
    <w:rsid w:val="00D619B6"/>
    <w:rsid w:val="00D61A57"/>
    <w:rsid w:val="00D61E2A"/>
    <w:rsid w:val="00D61F59"/>
    <w:rsid w:val="00D62733"/>
    <w:rsid w:val="00D62C59"/>
    <w:rsid w:val="00D62DB9"/>
    <w:rsid w:val="00D633CE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A54"/>
    <w:rsid w:val="00D72406"/>
    <w:rsid w:val="00D730A3"/>
    <w:rsid w:val="00D7452A"/>
    <w:rsid w:val="00D75F13"/>
    <w:rsid w:val="00D76EF5"/>
    <w:rsid w:val="00D773AA"/>
    <w:rsid w:val="00D775A5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90FFD"/>
    <w:rsid w:val="00D9100C"/>
    <w:rsid w:val="00D9168A"/>
    <w:rsid w:val="00D92199"/>
    <w:rsid w:val="00D92A96"/>
    <w:rsid w:val="00D96079"/>
    <w:rsid w:val="00D96C3E"/>
    <w:rsid w:val="00D97190"/>
    <w:rsid w:val="00D9777F"/>
    <w:rsid w:val="00DA02FC"/>
    <w:rsid w:val="00DA0F67"/>
    <w:rsid w:val="00DA1EB2"/>
    <w:rsid w:val="00DA26DB"/>
    <w:rsid w:val="00DA2B1C"/>
    <w:rsid w:val="00DA2C13"/>
    <w:rsid w:val="00DA3C6D"/>
    <w:rsid w:val="00DA44FF"/>
    <w:rsid w:val="00DA540A"/>
    <w:rsid w:val="00DA5B13"/>
    <w:rsid w:val="00DA5B6A"/>
    <w:rsid w:val="00DA5E33"/>
    <w:rsid w:val="00DA628E"/>
    <w:rsid w:val="00DA62D6"/>
    <w:rsid w:val="00DA7F26"/>
    <w:rsid w:val="00DB05EB"/>
    <w:rsid w:val="00DB0F12"/>
    <w:rsid w:val="00DB1B54"/>
    <w:rsid w:val="00DB1CF7"/>
    <w:rsid w:val="00DB2856"/>
    <w:rsid w:val="00DB2B0E"/>
    <w:rsid w:val="00DB32FE"/>
    <w:rsid w:val="00DB3C69"/>
    <w:rsid w:val="00DB3F4B"/>
    <w:rsid w:val="00DB4CE3"/>
    <w:rsid w:val="00DB7376"/>
    <w:rsid w:val="00DC0C0E"/>
    <w:rsid w:val="00DC19C0"/>
    <w:rsid w:val="00DC3B0B"/>
    <w:rsid w:val="00DC7D91"/>
    <w:rsid w:val="00DD0208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3925"/>
    <w:rsid w:val="00DD60DA"/>
    <w:rsid w:val="00DD79E9"/>
    <w:rsid w:val="00DD7ED3"/>
    <w:rsid w:val="00DE0112"/>
    <w:rsid w:val="00DE0DEC"/>
    <w:rsid w:val="00DE12C0"/>
    <w:rsid w:val="00DE143F"/>
    <w:rsid w:val="00DE14D2"/>
    <w:rsid w:val="00DE4091"/>
    <w:rsid w:val="00DE4916"/>
    <w:rsid w:val="00DE521A"/>
    <w:rsid w:val="00DE5F3F"/>
    <w:rsid w:val="00DE6929"/>
    <w:rsid w:val="00DE6D7C"/>
    <w:rsid w:val="00DE7603"/>
    <w:rsid w:val="00DF1360"/>
    <w:rsid w:val="00DF145D"/>
    <w:rsid w:val="00DF179D"/>
    <w:rsid w:val="00DF249D"/>
    <w:rsid w:val="00DF26A4"/>
    <w:rsid w:val="00DF2AF3"/>
    <w:rsid w:val="00DF2E75"/>
    <w:rsid w:val="00DF4C49"/>
    <w:rsid w:val="00DF4CC3"/>
    <w:rsid w:val="00DF4CC4"/>
    <w:rsid w:val="00DF52EC"/>
    <w:rsid w:val="00DF7EBF"/>
    <w:rsid w:val="00E008E0"/>
    <w:rsid w:val="00E00A54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24E8"/>
    <w:rsid w:val="00E12E77"/>
    <w:rsid w:val="00E1322D"/>
    <w:rsid w:val="00E139B8"/>
    <w:rsid w:val="00E13BE6"/>
    <w:rsid w:val="00E1480E"/>
    <w:rsid w:val="00E14E2C"/>
    <w:rsid w:val="00E157D2"/>
    <w:rsid w:val="00E16E70"/>
    <w:rsid w:val="00E1782A"/>
    <w:rsid w:val="00E200FB"/>
    <w:rsid w:val="00E21938"/>
    <w:rsid w:val="00E23977"/>
    <w:rsid w:val="00E26637"/>
    <w:rsid w:val="00E26A12"/>
    <w:rsid w:val="00E2719F"/>
    <w:rsid w:val="00E27D8D"/>
    <w:rsid w:val="00E32D62"/>
    <w:rsid w:val="00E3445F"/>
    <w:rsid w:val="00E354B4"/>
    <w:rsid w:val="00E3588E"/>
    <w:rsid w:val="00E36231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E18"/>
    <w:rsid w:val="00E44CF1"/>
    <w:rsid w:val="00E44CF2"/>
    <w:rsid w:val="00E45C92"/>
    <w:rsid w:val="00E5195D"/>
    <w:rsid w:val="00E52463"/>
    <w:rsid w:val="00E52BB3"/>
    <w:rsid w:val="00E5387F"/>
    <w:rsid w:val="00E54264"/>
    <w:rsid w:val="00E54FCB"/>
    <w:rsid w:val="00E55AEC"/>
    <w:rsid w:val="00E566D6"/>
    <w:rsid w:val="00E57E54"/>
    <w:rsid w:val="00E60488"/>
    <w:rsid w:val="00E60799"/>
    <w:rsid w:val="00E6124C"/>
    <w:rsid w:val="00E61FF9"/>
    <w:rsid w:val="00E6242E"/>
    <w:rsid w:val="00E6285A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6DAC"/>
    <w:rsid w:val="00E67677"/>
    <w:rsid w:val="00E67A2B"/>
    <w:rsid w:val="00E67F41"/>
    <w:rsid w:val="00E70E3F"/>
    <w:rsid w:val="00E72D62"/>
    <w:rsid w:val="00E7384A"/>
    <w:rsid w:val="00E741C4"/>
    <w:rsid w:val="00E74810"/>
    <w:rsid w:val="00E7521A"/>
    <w:rsid w:val="00E75A1E"/>
    <w:rsid w:val="00E76304"/>
    <w:rsid w:val="00E76AA9"/>
    <w:rsid w:val="00E77C78"/>
    <w:rsid w:val="00E80250"/>
    <w:rsid w:val="00E81F72"/>
    <w:rsid w:val="00E827AF"/>
    <w:rsid w:val="00E833BD"/>
    <w:rsid w:val="00E842DF"/>
    <w:rsid w:val="00E842F5"/>
    <w:rsid w:val="00E84642"/>
    <w:rsid w:val="00E860A8"/>
    <w:rsid w:val="00E86B0B"/>
    <w:rsid w:val="00E86D01"/>
    <w:rsid w:val="00E86DF8"/>
    <w:rsid w:val="00E876A3"/>
    <w:rsid w:val="00E8796F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4B04"/>
    <w:rsid w:val="00E95F56"/>
    <w:rsid w:val="00E960B5"/>
    <w:rsid w:val="00E975B2"/>
    <w:rsid w:val="00E97632"/>
    <w:rsid w:val="00EA00FB"/>
    <w:rsid w:val="00EA0E58"/>
    <w:rsid w:val="00EA10D0"/>
    <w:rsid w:val="00EA1C31"/>
    <w:rsid w:val="00EA3D05"/>
    <w:rsid w:val="00EA4DF6"/>
    <w:rsid w:val="00EA5033"/>
    <w:rsid w:val="00EA56F9"/>
    <w:rsid w:val="00EA6254"/>
    <w:rsid w:val="00EA75BF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3621"/>
    <w:rsid w:val="00EC4EA7"/>
    <w:rsid w:val="00EC5108"/>
    <w:rsid w:val="00EC6417"/>
    <w:rsid w:val="00EC6BE8"/>
    <w:rsid w:val="00ED0C0C"/>
    <w:rsid w:val="00ED1CC5"/>
    <w:rsid w:val="00ED3567"/>
    <w:rsid w:val="00ED389A"/>
    <w:rsid w:val="00ED3D2C"/>
    <w:rsid w:val="00ED3D69"/>
    <w:rsid w:val="00ED52D7"/>
    <w:rsid w:val="00ED6B16"/>
    <w:rsid w:val="00EE03D2"/>
    <w:rsid w:val="00EE04F3"/>
    <w:rsid w:val="00EE0990"/>
    <w:rsid w:val="00EE1030"/>
    <w:rsid w:val="00EE29FC"/>
    <w:rsid w:val="00EE31CF"/>
    <w:rsid w:val="00EE3326"/>
    <w:rsid w:val="00EE3F48"/>
    <w:rsid w:val="00EE6523"/>
    <w:rsid w:val="00EE7AA5"/>
    <w:rsid w:val="00EE7EB3"/>
    <w:rsid w:val="00EF29F7"/>
    <w:rsid w:val="00EF2ECA"/>
    <w:rsid w:val="00EF48DE"/>
    <w:rsid w:val="00EF5467"/>
    <w:rsid w:val="00EF5900"/>
    <w:rsid w:val="00EF5965"/>
    <w:rsid w:val="00F009E3"/>
    <w:rsid w:val="00F01628"/>
    <w:rsid w:val="00F01CAB"/>
    <w:rsid w:val="00F0232D"/>
    <w:rsid w:val="00F03F94"/>
    <w:rsid w:val="00F06B3A"/>
    <w:rsid w:val="00F07635"/>
    <w:rsid w:val="00F07EC3"/>
    <w:rsid w:val="00F11BF5"/>
    <w:rsid w:val="00F11D7A"/>
    <w:rsid w:val="00F11ED0"/>
    <w:rsid w:val="00F11FB1"/>
    <w:rsid w:val="00F12DA8"/>
    <w:rsid w:val="00F132AC"/>
    <w:rsid w:val="00F142DA"/>
    <w:rsid w:val="00F1546A"/>
    <w:rsid w:val="00F15BEB"/>
    <w:rsid w:val="00F16B44"/>
    <w:rsid w:val="00F2026B"/>
    <w:rsid w:val="00F20347"/>
    <w:rsid w:val="00F204BA"/>
    <w:rsid w:val="00F204C2"/>
    <w:rsid w:val="00F2062D"/>
    <w:rsid w:val="00F21C85"/>
    <w:rsid w:val="00F224E9"/>
    <w:rsid w:val="00F2252A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08D"/>
    <w:rsid w:val="00F32BC2"/>
    <w:rsid w:val="00F32D2A"/>
    <w:rsid w:val="00F3314A"/>
    <w:rsid w:val="00F33488"/>
    <w:rsid w:val="00F33CDD"/>
    <w:rsid w:val="00F3506F"/>
    <w:rsid w:val="00F352AA"/>
    <w:rsid w:val="00F3664F"/>
    <w:rsid w:val="00F37335"/>
    <w:rsid w:val="00F40175"/>
    <w:rsid w:val="00F40824"/>
    <w:rsid w:val="00F41C9E"/>
    <w:rsid w:val="00F46812"/>
    <w:rsid w:val="00F4773A"/>
    <w:rsid w:val="00F47D33"/>
    <w:rsid w:val="00F515FE"/>
    <w:rsid w:val="00F52B71"/>
    <w:rsid w:val="00F54E27"/>
    <w:rsid w:val="00F55BE6"/>
    <w:rsid w:val="00F61D11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35C"/>
    <w:rsid w:val="00F744D9"/>
    <w:rsid w:val="00F74DD2"/>
    <w:rsid w:val="00F755D8"/>
    <w:rsid w:val="00F75BEF"/>
    <w:rsid w:val="00F765D0"/>
    <w:rsid w:val="00F826A5"/>
    <w:rsid w:val="00F83AB0"/>
    <w:rsid w:val="00F8657D"/>
    <w:rsid w:val="00F86F45"/>
    <w:rsid w:val="00F8744E"/>
    <w:rsid w:val="00F87634"/>
    <w:rsid w:val="00F87822"/>
    <w:rsid w:val="00F9019E"/>
    <w:rsid w:val="00F902CE"/>
    <w:rsid w:val="00F91BFA"/>
    <w:rsid w:val="00F91EB0"/>
    <w:rsid w:val="00F92C71"/>
    <w:rsid w:val="00F94430"/>
    <w:rsid w:val="00F95226"/>
    <w:rsid w:val="00FA1099"/>
    <w:rsid w:val="00FA1DC1"/>
    <w:rsid w:val="00FA3700"/>
    <w:rsid w:val="00FA5C86"/>
    <w:rsid w:val="00FA69F7"/>
    <w:rsid w:val="00FA6FD7"/>
    <w:rsid w:val="00FB00BA"/>
    <w:rsid w:val="00FB0274"/>
    <w:rsid w:val="00FB05D4"/>
    <w:rsid w:val="00FB0C0C"/>
    <w:rsid w:val="00FB182A"/>
    <w:rsid w:val="00FB3872"/>
    <w:rsid w:val="00FB4EF6"/>
    <w:rsid w:val="00FB67DB"/>
    <w:rsid w:val="00FB6EA9"/>
    <w:rsid w:val="00FB7DD4"/>
    <w:rsid w:val="00FC0082"/>
    <w:rsid w:val="00FC01ED"/>
    <w:rsid w:val="00FC02F6"/>
    <w:rsid w:val="00FC3506"/>
    <w:rsid w:val="00FC3B09"/>
    <w:rsid w:val="00FC3D4E"/>
    <w:rsid w:val="00FC3DF8"/>
    <w:rsid w:val="00FC46A9"/>
    <w:rsid w:val="00FC47F6"/>
    <w:rsid w:val="00FC49FB"/>
    <w:rsid w:val="00FC5C89"/>
    <w:rsid w:val="00FC65C3"/>
    <w:rsid w:val="00FD076D"/>
    <w:rsid w:val="00FD2622"/>
    <w:rsid w:val="00FD2DC6"/>
    <w:rsid w:val="00FD2DE3"/>
    <w:rsid w:val="00FD3016"/>
    <w:rsid w:val="00FD57CC"/>
    <w:rsid w:val="00FD5809"/>
    <w:rsid w:val="00FD6513"/>
    <w:rsid w:val="00FD6A31"/>
    <w:rsid w:val="00FE151B"/>
    <w:rsid w:val="00FE157C"/>
    <w:rsid w:val="00FE1A75"/>
    <w:rsid w:val="00FE2628"/>
    <w:rsid w:val="00FE2698"/>
    <w:rsid w:val="00FE3703"/>
    <w:rsid w:val="00FE4BBB"/>
    <w:rsid w:val="00FE60CE"/>
    <w:rsid w:val="00FF0289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C367FA"/>
  <w15:docId w15:val="{69BDDD59-1CFE-4C36-A136-72F51813D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iPriority="99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tabs>
        <w:tab w:val="num" w:pos="720"/>
      </w:tabs>
      <w:suppressAutoHyphens/>
      <w:spacing w:line="360" w:lineRule="auto"/>
      <w:ind w:left="2124" w:hanging="360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1">
    <w:name w:val="Akapit z listą1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L1"/>
    <w:basedOn w:val="Normalny"/>
    <w:link w:val="AkapitzlistZnak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uiPriority w:val="99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1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0"/>
      </w:numPr>
    </w:pPr>
  </w:style>
  <w:style w:type="numbering" w:customStyle="1" w:styleId="WWNum27">
    <w:name w:val="WWNum27"/>
    <w:basedOn w:val="Bezlisty"/>
    <w:rsid w:val="00354687"/>
    <w:pPr>
      <w:numPr>
        <w:numId w:val="14"/>
      </w:numPr>
    </w:pPr>
  </w:style>
  <w:style w:type="numbering" w:customStyle="1" w:styleId="WWNum74">
    <w:name w:val="WWNum74"/>
    <w:basedOn w:val="Bezlisty"/>
    <w:rsid w:val="00354687"/>
    <w:pPr>
      <w:numPr>
        <w:numId w:val="15"/>
      </w:numPr>
    </w:pPr>
  </w:style>
  <w:style w:type="numbering" w:customStyle="1" w:styleId="Outline">
    <w:name w:val="Outline"/>
    <w:basedOn w:val="Bezlisty"/>
    <w:rsid w:val="00E65F45"/>
    <w:pPr>
      <w:numPr>
        <w:numId w:val="16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49259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92592"/>
  </w:style>
  <w:style w:type="character" w:customStyle="1" w:styleId="TekstkomentarzaZnak">
    <w:name w:val="Tekst komentarza Znak"/>
    <w:basedOn w:val="Domylnaczcionkaakapitu"/>
    <w:link w:val="Tekstkomentarza"/>
    <w:semiHidden/>
    <w:rsid w:val="0049259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92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92592"/>
    <w:rPr>
      <w:b/>
      <w:bCs/>
    </w:rPr>
  </w:style>
  <w:style w:type="paragraph" w:customStyle="1" w:styleId="Zal-text">
    <w:name w:val="Zal-text"/>
    <w:basedOn w:val="Normalny"/>
    <w:rsid w:val="00F37335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sz w:val="22"/>
      <w:szCs w:val="22"/>
      <w:lang w:bidi="pl-PL"/>
    </w:rPr>
  </w:style>
  <w:style w:type="paragraph" w:customStyle="1" w:styleId="zalbold-centr">
    <w:name w:val="zal bold-centr"/>
    <w:basedOn w:val="Normalny"/>
    <w:rsid w:val="001E578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ytutabeli">
    <w:name w:val="Tytu³ tabeli"/>
    <w:basedOn w:val="Normalny"/>
    <w:rsid w:val="001E578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ekstkomentarza3">
    <w:name w:val="Tekst komentarza3"/>
    <w:basedOn w:val="Normalny"/>
    <w:rsid w:val="001057E2"/>
    <w:pPr>
      <w:suppressAutoHyphens/>
    </w:pPr>
    <w:rPr>
      <w:lang w:eastAsia="zh-CN"/>
    </w:rPr>
  </w:style>
  <w:style w:type="character" w:customStyle="1" w:styleId="Brak">
    <w:name w:val="Brak"/>
    <w:rsid w:val="00983795"/>
  </w:style>
  <w:style w:type="numbering" w:customStyle="1" w:styleId="Zaimportowanystyl45">
    <w:name w:val="Zaimportowany styl 45"/>
    <w:rsid w:val="00983795"/>
    <w:pPr>
      <w:numPr>
        <w:numId w:val="34"/>
      </w:numPr>
    </w:pPr>
  </w:style>
  <w:style w:type="numbering" w:customStyle="1" w:styleId="Zaimportowanystyl46">
    <w:name w:val="Zaimportowany styl 46"/>
    <w:rsid w:val="00983795"/>
    <w:pPr>
      <w:numPr>
        <w:numId w:val="35"/>
      </w:numPr>
    </w:pPr>
  </w:style>
  <w:style w:type="character" w:customStyle="1" w:styleId="markedcontent">
    <w:name w:val="markedcontent"/>
    <w:basedOn w:val="Domylnaczcionkaakapitu"/>
    <w:rsid w:val="005014C1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92E4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736ED"/>
  </w:style>
  <w:style w:type="character" w:styleId="Nierozpoznanawzmianka">
    <w:name w:val="Unresolved Mention"/>
    <w:basedOn w:val="Domylnaczcionkaakapitu"/>
    <w:uiPriority w:val="99"/>
    <w:semiHidden/>
    <w:unhideWhenUsed/>
    <w:rsid w:val="00260D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B237D-3E59-44C3-BC50-4EAB91BA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14</Pages>
  <Words>3007</Words>
  <Characters>21547</Characters>
  <Application>Microsoft Office Word</Application>
  <DocSecurity>0</DocSecurity>
  <Lines>179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24505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OPTIMUS</dc:creator>
  <cp:keywords/>
  <dc:description/>
  <cp:lastModifiedBy>Józef Kuczera</cp:lastModifiedBy>
  <cp:revision>29</cp:revision>
  <cp:lastPrinted>2026-01-23T08:19:00Z</cp:lastPrinted>
  <dcterms:created xsi:type="dcterms:W3CDTF">2026-01-15T08:14:00Z</dcterms:created>
  <dcterms:modified xsi:type="dcterms:W3CDTF">2026-02-05T06:38:00Z</dcterms:modified>
</cp:coreProperties>
</file>