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77892" w14:textId="78EC80E6" w:rsidR="00DA509A" w:rsidRPr="000F6DE1" w:rsidRDefault="000B4C54" w:rsidP="00CB6878">
      <w:pPr>
        <w:pageBreakBefore/>
        <w:tabs>
          <w:tab w:val="right" w:pos="9070"/>
        </w:tabs>
        <w:jc w:val="right"/>
        <w:rPr>
          <w:rFonts w:ascii="Calibri" w:hAnsi="Calibri" w:cs="Calibri"/>
          <w:sz w:val="20"/>
          <w:szCs w:val="20"/>
        </w:rPr>
      </w:pPr>
      <w:r w:rsidRPr="000F6DE1">
        <w:rPr>
          <w:rFonts w:ascii="Calibri" w:hAnsi="Calibri" w:cs="Calibri"/>
          <w:sz w:val="20"/>
          <w:szCs w:val="20"/>
        </w:rPr>
        <w:tab/>
        <w:t xml:space="preserve"> </w:t>
      </w:r>
      <w:r w:rsidR="00EC6B7B" w:rsidRPr="000F6DE1">
        <w:rPr>
          <w:rFonts w:ascii="Calibri" w:hAnsi="Calibri" w:cs="Calibri"/>
          <w:sz w:val="20"/>
          <w:szCs w:val="20"/>
        </w:rPr>
        <w:tab/>
      </w:r>
      <w:r w:rsidR="00EC6B7B" w:rsidRPr="000F6DE1">
        <w:rPr>
          <w:rFonts w:ascii="Calibri" w:hAnsi="Calibri" w:cs="Calibri"/>
          <w:sz w:val="20"/>
          <w:szCs w:val="20"/>
        </w:rPr>
        <w:tab/>
      </w:r>
      <w:r w:rsidR="00EC6B7B" w:rsidRPr="000F6DE1">
        <w:rPr>
          <w:rFonts w:ascii="Calibri" w:hAnsi="Calibri" w:cs="Calibri"/>
          <w:sz w:val="20"/>
          <w:szCs w:val="20"/>
        </w:rPr>
        <w:tab/>
      </w:r>
      <w:r w:rsidR="00EC6B7B" w:rsidRPr="000F6DE1">
        <w:rPr>
          <w:rFonts w:ascii="Calibri" w:hAnsi="Calibri" w:cs="Calibri"/>
          <w:sz w:val="20"/>
          <w:szCs w:val="20"/>
        </w:rPr>
        <w:tab/>
      </w:r>
      <w:r w:rsidR="00EC6B7B" w:rsidRPr="000F6DE1">
        <w:rPr>
          <w:rFonts w:ascii="Calibri" w:hAnsi="Calibri" w:cs="Calibri"/>
          <w:sz w:val="20"/>
          <w:szCs w:val="20"/>
        </w:rPr>
        <w:tab/>
      </w:r>
      <w:r w:rsidR="00DA509A" w:rsidRPr="000F6DE1">
        <w:rPr>
          <w:rFonts w:ascii="Calibri" w:hAnsi="Calibri" w:cs="Calibri"/>
          <w:sz w:val="20"/>
          <w:szCs w:val="20"/>
        </w:rPr>
        <w:t xml:space="preserve">Załącznik nr </w:t>
      </w:r>
      <w:r w:rsidR="006214E7" w:rsidRPr="000F6DE1">
        <w:rPr>
          <w:rFonts w:ascii="Calibri" w:hAnsi="Calibri" w:cs="Calibri"/>
          <w:sz w:val="20"/>
          <w:szCs w:val="20"/>
        </w:rPr>
        <w:t>5</w:t>
      </w:r>
      <w:r w:rsidR="0029492E" w:rsidRPr="000F6DE1">
        <w:rPr>
          <w:rFonts w:ascii="Calibri" w:hAnsi="Calibri" w:cs="Calibri"/>
          <w:sz w:val="20"/>
          <w:szCs w:val="20"/>
        </w:rPr>
        <w:t xml:space="preserve"> do SWZ</w:t>
      </w:r>
      <w:r w:rsidR="00DA509A" w:rsidRPr="000F6DE1">
        <w:rPr>
          <w:rFonts w:ascii="Calibri" w:hAnsi="Calibri" w:cs="Calibri"/>
          <w:sz w:val="20"/>
          <w:szCs w:val="20"/>
        </w:rPr>
        <w:t xml:space="preserve"> </w:t>
      </w:r>
      <w:r w:rsidR="0000234F" w:rsidRPr="000F6DE1">
        <w:rPr>
          <w:rFonts w:ascii="Calibri" w:hAnsi="Calibri" w:cs="Calibri"/>
          <w:sz w:val="20"/>
          <w:szCs w:val="20"/>
        </w:rPr>
        <w:t xml:space="preserve"> </w:t>
      </w:r>
    </w:p>
    <w:p w14:paraId="7AA94264" w14:textId="77777777" w:rsidR="00DA509A" w:rsidRPr="000F6DE1" w:rsidRDefault="00DA509A" w:rsidP="00DA509A">
      <w:pPr>
        <w:tabs>
          <w:tab w:val="left" w:pos="1140"/>
        </w:tabs>
        <w:rPr>
          <w:rFonts w:ascii="Calibri" w:hAnsi="Calibri" w:cs="Calibri"/>
          <w:b/>
          <w:sz w:val="20"/>
          <w:szCs w:val="20"/>
        </w:rPr>
      </w:pPr>
      <w:r w:rsidRPr="000F6DE1">
        <w:rPr>
          <w:rFonts w:ascii="Calibri" w:hAnsi="Calibri" w:cs="Calibri"/>
          <w:b/>
          <w:sz w:val="20"/>
          <w:szCs w:val="20"/>
        </w:rPr>
        <w:tab/>
      </w:r>
    </w:p>
    <w:p w14:paraId="33ED0D30" w14:textId="5AE95C54" w:rsidR="001B4444" w:rsidRPr="000F6DE1" w:rsidRDefault="001B4444" w:rsidP="001B4444">
      <w:pPr>
        <w:spacing w:before="120"/>
        <w:jc w:val="right"/>
        <w:rPr>
          <w:rFonts w:ascii="Calibri" w:hAnsi="Calibri" w:cs="Calibri"/>
          <w:sz w:val="20"/>
          <w:szCs w:val="20"/>
        </w:rPr>
      </w:pPr>
      <w:r w:rsidRPr="000F6DE1">
        <w:rPr>
          <w:rFonts w:ascii="Calibri" w:hAnsi="Calibri" w:cs="Calibri"/>
          <w:sz w:val="20"/>
          <w:szCs w:val="20"/>
        </w:rPr>
        <w:t>..................................., dnia ....................... 202</w:t>
      </w:r>
      <w:r w:rsidR="002910E3" w:rsidRPr="000F6DE1">
        <w:rPr>
          <w:rFonts w:ascii="Calibri" w:hAnsi="Calibri" w:cs="Calibri"/>
          <w:sz w:val="20"/>
          <w:szCs w:val="20"/>
        </w:rPr>
        <w:t>6</w:t>
      </w:r>
      <w:r w:rsidRPr="000F6DE1">
        <w:rPr>
          <w:rFonts w:ascii="Calibri" w:hAnsi="Calibri" w:cs="Calibri"/>
          <w:sz w:val="20"/>
          <w:szCs w:val="20"/>
        </w:rPr>
        <w:t xml:space="preserve"> r.</w:t>
      </w:r>
    </w:p>
    <w:p w14:paraId="4A64EFDD" w14:textId="6332E690" w:rsidR="009E1C8A" w:rsidRPr="000F6DE1" w:rsidRDefault="009E1C8A" w:rsidP="001B4444">
      <w:pPr>
        <w:spacing w:before="120"/>
        <w:rPr>
          <w:rFonts w:ascii="Calibri" w:hAnsi="Calibri" w:cs="Calibri"/>
          <w:sz w:val="20"/>
          <w:szCs w:val="20"/>
        </w:rPr>
      </w:pPr>
      <w:r w:rsidRPr="000F6DE1">
        <w:rPr>
          <w:rFonts w:ascii="Calibri" w:hAnsi="Calibri" w:cs="Calibri"/>
          <w:sz w:val="20"/>
          <w:szCs w:val="20"/>
        </w:rPr>
        <w:t>...................................................................................</w:t>
      </w:r>
      <w:r w:rsidRPr="000F6DE1">
        <w:rPr>
          <w:rFonts w:ascii="Calibri" w:hAnsi="Calibri" w:cs="Calibri"/>
          <w:sz w:val="20"/>
          <w:szCs w:val="20"/>
        </w:rPr>
        <w:tab/>
        <w:t xml:space="preserve">      </w:t>
      </w:r>
      <w:r w:rsidR="00EC6B7B" w:rsidRPr="000F6DE1">
        <w:rPr>
          <w:rFonts w:ascii="Calibri" w:hAnsi="Calibri" w:cs="Calibri"/>
          <w:sz w:val="20"/>
          <w:szCs w:val="20"/>
        </w:rPr>
        <w:tab/>
      </w:r>
      <w:r w:rsidR="00EC6B7B" w:rsidRPr="000F6DE1">
        <w:rPr>
          <w:rFonts w:ascii="Calibri" w:hAnsi="Calibri" w:cs="Calibri"/>
          <w:sz w:val="20"/>
          <w:szCs w:val="20"/>
        </w:rPr>
        <w:tab/>
      </w:r>
      <w:r w:rsidR="00EC6B7B" w:rsidRPr="000F6DE1">
        <w:rPr>
          <w:rFonts w:ascii="Calibri" w:hAnsi="Calibri" w:cs="Calibri"/>
          <w:sz w:val="20"/>
          <w:szCs w:val="20"/>
        </w:rPr>
        <w:tab/>
      </w:r>
      <w:r w:rsidR="008E4166" w:rsidRPr="000F6DE1">
        <w:rPr>
          <w:rFonts w:ascii="Calibri" w:hAnsi="Calibri" w:cs="Calibri"/>
          <w:sz w:val="20"/>
          <w:szCs w:val="20"/>
        </w:rPr>
        <w:t xml:space="preserve">                                     </w:t>
      </w:r>
      <w:r w:rsidR="00CB6878" w:rsidRPr="000F6DE1">
        <w:rPr>
          <w:rFonts w:ascii="Calibri" w:hAnsi="Calibri" w:cs="Calibri"/>
          <w:sz w:val="20"/>
          <w:szCs w:val="20"/>
        </w:rPr>
        <w:t xml:space="preserve">             </w:t>
      </w:r>
      <w:r w:rsidR="008E4166" w:rsidRPr="000F6DE1">
        <w:rPr>
          <w:rFonts w:ascii="Calibri" w:hAnsi="Calibri" w:cs="Calibri"/>
          <w:sz w:val="20"/>
          <w:szCs w:val="20"/>
        </w:rPr>
        <w:t xml:space="preserve"> </w:t>
      </w:r>
    </w:p>
    <w:p w14:paraId="1D52BCBE" w14:textId="1CC5B77C" w:rsidR="009E1C8A" w:rsidRPr="000F6DE1" w:rsidRDefault="00CB6878" w:rsidP="009E1C8A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0F6DE1">
        <w:rPr>
          <w:rFonts w:ascii="Calibri" w:eastAsia="Batang" w:hAnsi="Calibri" w:cs="Calibri"/>
          <w:i/>
          <w:sz w:val="20"/>
          <w:szCs w:val="20"/>
        </w:rPr>
        <w:t xml:space="preserve">     </w:t>
      </w:r>
      <w:r w:rsidR="009E1C8A" w:rsidRPr="000F6DE1">
        <w:rPr>
          <w:rFonts w:ascii="Calibri" w:eastAsia="Batang" w:hAnsi="Calibri" w:cs="Calibri"/>
          <w:i/>
          <w:sz w:val="20"/>
          <w:szCs w:val="20"/>
        </w:rPr>
        <w:t xml:space="preserve">  (Nazwa i adres Wykonawcy)</w:t>
      </w:r>
    </w:p>
    <w:p w14:paraId="0A1F7522" w14:textId="77777777" w:rsidR="00DA509A" w:rsidRPr="000F6DE1" w:rsidRDefault="00DA509A" w:rsidP="00DA509A">
      <w:pPr>
        <w:rPr>
          <w:rFonts w:ascii="Calibri" w:hAnsi="Calibri" w:cs="Calibri"/>
          <w:sz w:val="20"/>
          <w:szCs w:val="20"/>
        </w:rPr>
      </w:pPr>
    </w:p>
    <w:p w14:paraId="73DD3DFD" w14:textId="0DD50C05" w:rsidR="00EC6B7B" w:rsidRPr="000F6DE1" w:rsidRDefault="00EC6B7B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  <w:r w:rsidRPr="000F6DE1">
        <w:rPr>
          <w:rFonts w:ascii="Calibri" w:hAnsi="Calibri" w:cs="Calibri"/>
          <w:b/>
          <w:sz w:val="20"/>
          <w:szCs w:val="20"/>
        </w:rPr>
        <w:t xml:space="preserve">WYKAZ WYKONANYCH  </w:t>
      </w:r>
      <w:r w:rsidR="00C64944" w:rsidRPr="000F6DE1">
        <w:rPr>
          <w:rFonts w:ascii="Calibri" w:hAnsi="Calibri" w:cs="Calibri"/>
          <w:b/>
          <w:sz w:val="20"/>
          <w:szCs w:val="20"/>
        </w:rPr>
        <w:t>DOSTAW</w:t>
      </w:r>
      <w:r w:rsidR="00937D22" w:rsidRPr="000F6DE1">
        <w:rPr>
          <w:rFonts w:ascii="Calibri" w:hAnsi="Calibri" w:cs="Calibri"/>
          <w:b/>
          <w:sz w:val="20"/>
          <w:szCs w:val="20"/>
        </w:rPr>
        <w:t xml:space="preserve"> </w:t>
      </w:r>
    </w:p>
    <w:p w14:paraId="09A00C4C" w14:textId="77777777" w:rsidR="00CB6878" w:rsidRPr="000F6DE1" w:rsidRDefault="00EC6B7B" w:rsidP="00EC6B7B">
      <w:pPr>
        <w:jc w:val="center"/>
        <w:rPr>
          <w:rFonts w:ascii="Calibri" w:hAnsi="Calibri" w:cs="Calibri"/>
          <w:sz w:val="20"/>
          <w:szCs w:val="20"/>
        </w:rPr>
      </w:pPr>
      <w:r w:rsidRPr="000F6DE1">
        <w:rPr>
          <w:rFonts w:ascii="Calibri" w:hAnsi="Calibri" w:cs="Calibri"/>
          <w:sz w:val="20"/>
          <w:szCs w:val="20"/>
        </w:rPr>
        <w:t xml:space="preserve">Składany do zadania </w:t>
      </w:r>
    </w:p>
    <w:p w14:paraId="5C047CF9" w14:textId="77777777" w:rsidR="0026141D" w:rsidRPr="000F6DE1" w:rsidRDefault="0026141D" w:rsidP="00150CFA">
      <w:pPr>
        <w:shd w:val="clear" w:color="auto" w:fill="D9E2F3" w:themeFill="accent1" w:themeFillTint="33"/>
        <w:jc w:val="center"/>
        <w:rPr>
          <w:rFonts w:ascii="Calibri" w:hAnsi="Calibri" w:cs="Calibri"/>
          <w:b/>
          <w:bCs/>
          <w:iCs/>
          <w:sz w:val="20"/>
          <w:szCs w:val="20"/>
        </w:rPr>
      </w:pPr>
    </w:p>
    <w:p w14:paraId="333B5398" w14:textId="07CD940A" w:rsidR="0078061D" w:rsidRPr="000F6DE1" w:rsidRDefault="00A407F6" w:rsidP="00A407F6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F6DE1">
        <w:rPr>
          <w:rFonts w:ascii="Calibri" w:hAnsi="Calibri" w:cs="Calibri"/>
          <w:b/>
          <w:bCs/>
          <w:sz w:val="20"/>
          <w:szCs w:val="20"/>
        </w:rPr>
        <w:t>„</w:t>
      </w:r>
      <w:r w:rsidR="002910E3" w:rsidRPr="000F6DE1">
        <w:rPr>
          <w:rFonts w:ascii="Calibri" w:hAnsi="Calibri" w:cs="Calibri"/>
          <w:b/>
          <w:bCs/>
          <w:sz w:val="20"/>
          <w:szCs w:val="20"/>
        </w:rPr>
        <w:t>Doposażenie OSP Wiślica w średni samochód ratowniczo-gaśniczy oraz sprzęt, wyposażenie do działań ratowniczych i przeciwpożarowych</w:t>
      </w:r>
      <w:r w:rsidRPr="000F6DE1">
        <w:rPr>
          <w:rFonts w:ascii="Calibri" w:hAnsi="Calibri" w:cs="Calibri"/>
          <w:b/>
          <w:bCs/>
          <w:sz w:val="20"/>
          <w:szCs w:val="20"/>
        </w:rPr>
        <w:t>”</w:t>
      </w:r>
      <w:r w:rsidR="009C5F5F" w:rsidRPr="000F6DE1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0602C0B8" w14:textId="77777777" w:rsidR="00F047F5" w:rsidRPr="000F6DE1" w:rsidRDefault="00F047F5" w:rsidP="00150CFA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32A805CC" w14:textId="77777777" w:rsidR="00CB6878" w:rsidRPr="000F6DE1" w:rsidRDefault="00CB6878" w:rsidP="00EC6B7B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</w:p>
    <w:p w14:paraId="72F32A5D" w14:textId="77777777" w:rsidR="00DA509A" w:rsidRPr="000F6DE1" w:rsidRDefault="00DA509A" w:rsidP="00EC6B7B">
      <w:pPr>
        <w:jc w:val="center"/>
        <w:rPr>
          <w:rFonts w:ascii="Calibri" w:hAnsi="Calibri" w:cs="Calibri"/>
          <w:sz w:val="20"/>
          <w:szCs w:val="20"/>
        </w:rPr>
      </w:pPr>
      <w:r w:rsidRPr="000F6DE1">
        <w:rPr>
          <w:rFonts w:ascii="Calibri" w:hAnsi="Calibri" w:cs="Calibri"/>
          <w:b/>
          <w:sz w:val="20"/>
          <w:szCs w:val="20"/>
        </w:rPr>
        <w:t>OŚWIADCZAM(Y), ŻE</w:t>
      </w:r>
    </w:p>
    <w:p w14:paraId="75AD2805" w14:textId="17F4B098" w:rsidR="00DA509A" w:rsidRPr="000F6DE1" w:rsidRDefault="00DA509A" w:rsidP="00DA509A">
      <w:pPr>
        <w:jc w:val="both"/>
        <w:rPr>
          <w:rFonts w:ascii="Calibri" w:hAnsi="Calibri" w:cs="Calibri"/>
          <w:sz w:val="20"/>
          <w:szCs w:val="20"/>
        </w:rPr>
      </w:pPr>
      <w:r w:rsidRPr="000F6DE1">
        <w:rPr>
          <w:rFonts w:ascii="Calibri" w:hAnsi="Calibri" w:cs="Calibri"/>
          <w:sz w:val="20"/>
          <w:szCs w:val="20"/>
        </w:rPr>
        <w:t xml:space="preserve">wykonałem(wykonaliśmy) następujące </w:t>
      </w:r>
      <w:r w:rsidR="00C64944" w:rsidRPr="000F6DE1">
        <w:rPr>
          <w:rFonts w:ascii="Calibri" w:hAnsi="Calibri" w:cs="Calibri"/>
          <w:sz w:val="20"/>
          <w:szCs w:val="20"/>
        </w:rPr>
        <w:t>DOSTAW</w:t>
      </w:r>
      <w:r w:rsidRPr="000F6DE1">
        <w:rPr>
          <w:rFonts w:ascii="Calibri" w:hAnsi="Calibri" w:cs="Calibri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0F6DE1" w14:paraId="12BF338A" w14:textId="77777777" w:rsidTr="00150CFA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EE539EF" w14:textId="77777777" w:rsidR="00EC6B7B" w:rsidRPr="000F6DE1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AEC51E1" w14:textId="2AF592D7" w:rsidR="00EC6B7B" w:rsidRPr="000F6DE1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Rodzaj </w:t>
            </w:r>
            <w:r w:rsidR="00C64944"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dostawy</w:t>
            </w:r>
            <w:r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9CC449D" w14:textId="26C9E0C7" w:rsidR="00EC6B7B" w:rsidRPr="000F6DE1" w:rsidRDefault="00EC6B7B" w:rsidP="001B4444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Całkowita wartość </w:t>
            </w:r>
            <w:r w:rsidR="00AF69BA"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dostawy </w:t>
            </w:r>
            <w:r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(zł)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C710298" w14:textId="77777777" w:rsidR="00EC6B7B" w:rsidRPr="000F6DE1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67D469A" w14:textId="77777777" w:rsidR="00EC6B7B" w:rsidRPr="000F6DE1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C953280" w14:textId="6C9B66BD" w:rsidR="00EC6B7B" w:rsidRPr="000F6DE1" w:rsidRDefault="00EC6B7B" w:rsidP="001B4444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F6DE1">
              <w:rPr>
                <w:rFonts w:ascii="Calibri" w:hAnsi="Calibri" w:cs="Calibri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8C4D9D" w:rsidRPr="000F6DE1" w14:paraId="71AC0B5E" w14:textId="77777777" w:rsidTr="00307BEF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290335" w14:textId="77777777" w:rsidR="008C4D9D" w:rsidRPr="000F6DE1" w:rsidRDefault="008C4D9D" w:rsidP="00FC7FC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0F6DE1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6CEC6E" w14:textId="77777777" w:rsidR="008C4D9D" w:rsidRPr="000F6DE1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</w:p>
          <w:p w14:paraId="59B7328B" w14:textId="77777777" w:rsidR="008C4D9D" w:rsidRPr="000F6DE1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0F6DE1">
              <w:rPr>
                <w:rFonts w:ascii="Calibri" w:hAnsi="Calibri" w:cs="Calibr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05E4A538" w14:textId="0F8DD32C" w:rsidR="00BF3134" w:rsidRPr="000F6DE1" w:rsidRDefault="00C64944" w:rsidP="00FC7FCD">
            <w:pPr>
              <w:pStyle w:val="Bezodstpw"/>
              <w:spacing w:line="276" w:lineRule="auto"/>
              <w:ind w:left="186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0F6DE1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>W ramach wykazane</w:t>
            </w:r>
            <w:r w:rsidR="00AF69BA" w:rsidRPr="000F6DE1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>go zadania</w:t>
            </w:r>
            <w:r w:rsidRPr="000F6DE1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 xml:space="preserve"> wykonano </w:t>
            </w:r>
            <w:r w:rsidRPr="000F6DE1">
              <w:rPr>
                <w:rFonts w:ascii="Calibri" w:hAnsi="Calibri" w:cs="Calibri"/>
                <w:b/>
                <w:sz w:val="20"/>
                <w:szCs w:val="20"/>
              </w:rPr>
              <w:t>dostawę</w:t>
            </w:r>
            <w:r w:rsidRPr="000F6DE1">
              <w:rPr>
                <w:rFonts w:ascii="Calibri" w:hAnsi="Calibri" w:cs="Calibri"/>
                <w:sz w:val="20"/>
                <w:szCs w:val="20"/>
              </w:rPr>
              <w:t xml:space="preserve"> fabrycznie nowego samochodu ratowniczo – gaśniczego</w:t>
            </w:r>
            <w:r w:rsidR="00AF69BA" w:rsidRPr="000F6DE1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>.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A2F663" w14:textId="04701FF0" w:rsidR="008C4D9D" w:rsidRPr="000F6DE1" w:rsidRDefault="00AF69BA" w:rsidP="00FC7FCD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…….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9D311C7" w14:textId="04C2D3F7" w:rsidR="008C4D9D" w:rsidRPr="000F6DE1" w:rsidRDefault="00AF69BA" w:rsidP="00FC7FCD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……..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5DC2A7" w14:textId="03EBB726" w:rsidR="008C4D9D" w:rsidRPr="000F6DE1" w:rsidRDefault="00AF69BA" w:rsidP="00FC7FCD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……..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0165D3" w14:textId="77777777" w:rsidR="008C4D9D" w:rsidRPr="000F6DE1" w:rsidRDefault="008C4D9D" w:rsidP="00FC7FCD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F6DE1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0F6DE1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</w:tbl>
    <w:p w14:paraId="7F7FB980" w14:textId="77777777" w:rsidR="00EF19B7" w:rsidRPr="000F6DE1" w:rsidRDefault="00EF19B7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20"/>
          <w:szCs w:val="20"/>
        </w:rPr>
      </w:pPr>
    </w:p>
    <w:p w14:paraId="61FC5F21" w14:textId="77777777" w:rsidR="00DA509A" w:rsidRPr="000F6DE1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20"/>
          <w:szCs w:val="20"/>
        </w:rPr>
      </w:pPr>
      <w:r w:rsidRPr="000F6DE1">
        <w:rPr>
          <w:rFonts w:ascii="Calibri" w:hAnsi="Calibri" w:cs="Calibri"/>
          <w:sz w:val="20"/>
          <w:szCs w:val="20"/>
        </w:rPr>
        <w:t xml:space="preserve">*  niepotrzebne skreślić </w:t>
      </w:r>
      <w:r w:rsidR="00DB210B" w:rsidRPr="000F6DE1">
        <w:rPr>
          <w:rFonts w:ascii="Calibri" w:hAnsi="Calibri" w:cs="Calibri"/>
          <w:sz w:val="20"/>
          <w:szCs w:val="20"/>
        </w:rPr>
        <w:t xml:space="preserve">                         </w:t>
      </w:r>
      <w:r w:rsidR="00DB210B" w:rsidRPr="000F6DE1">
        <w:rPr>
          <w:rFonts w:ascii="Calibri" w:hAnsi="Calibri" w:cs="Calibri"/>
          <w:sz w:val="20"/>
          <w:szCs w:val="20"/>
        </w:rPr>
        <w:tab/>
      </w:r>
      <w:r w:rsidR="00DB210B" w:rsidRPr="000F6DE1">
        <w:rPr>
          <w:rFonts w:ascii="Calibri" w:hAnsi="Calibri" w:cs="Calibri"/>
          <w:sz w:val="20"/>
          <w:szCs w:val="20"/>
        </w:rPr>
        <w:tab/>
      </w:r>
      <w:r w:rsidR="00DB210B" w:rsidRPr="000F6DE1">
        <w:rPr>
          <w:rFonts w:ascii="Calibri" w:hAnsi="Calibri" w:cs="Calibri"/>
          <w:sz w:val="20"/>
          <w:szCs w:val="20"/>
        </w:rPr>
        <w:tab/>
      </w:r>
      <w:r w:rsidR="00DB210B" w:rsidRPr="000F6DE1">
        <w:rPr>
          <w:rFonts w:ascii="Calibri" w:hAnsi="Calibri" w:cs="Calibri"/>
          <w:sz w:val="20"/>
          <w:szCs w:val="20"/>
        </w:rPr>
        <w:tab/>
      </w:r>
    </w:p>
    <w:sectPr w:rsidR="00DA509A" w:rsidRPr="000F6DE1" w:rsidSect="00FD168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08E29" w14:textId="77777777" w:rsidR="004505FD" w:rsidRDefault="004505FD">
      <w:r>
        <w:separator/>
      </w:r>
    </w:p>
  </w:endnote>
  <w:endnote w:type="continuationSeparator" w:id="0">
    <w:p w14:paraId="0FF182B1" w14:textId="77777777" w:rsidR="004505FD" w:rsidRDefault="00450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2F568E4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83762" w14:textId="77777777" w:rsidR="00F5491E" w:rsidRPr="00C544B1" w:rsidRDefault="00F5491E" w:rsidP="00F5491E">
    <w:pPr>
      <w:pStyle w:val="Nagwek"/>
      <w:jc w:val="center"/>
      <w:rPr>
        <w:rFonts w:ascii="Arial Narrow" w:hAnsi="Arial Narrow"/>
        <w:b/>
        <w:caps/>
        <w:w w:val="90"/>
      </w:rPr>
    </w:pPr>
    <w:bookmarkStart w:id="1" w:name="_Hlk67762522"/>
    <w:r w:rsidRPr="00C544B1">
      <w:rPr>
        <w:rFonts w:ascii="Cambria" w:hAnsi="Cambria" w:cs="Arial"/>
        <w:i/>
        <w:sz w:val="20"/>
        <w:szCs w:val="20"/>
      </w:rPr>
      <w:t>Dokument musi być podpisany kwalifikowanym podpisem elektronicznym</w:t>
    </w:r>
  </w:p>
  <w:bookmarkEnd w:id="1"/>
  <w:p w14:paraId="5DE7608C" w14:textId="77777777" w:rsidR="00B44CA4" w:rsidRPr="00BE4CF5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C0ACD" w14:textId="77777777" w:rsidR="004505FD" w:rsidRDefault="004505FD">
      <w:r>
        <w:separator/>
      </w:r>
    </w:p>
  </w:footnote>
  <w:footnote w:type="continuationSeparator" w:id="0">
    <w:p w14:paraId="2309C03E" w14:textId="77777777" w:rsidR="004505FD" w:rsidRDefault="00450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EC564" w14:textId="77777777" w:rsidR="005763D3" w:rsidRDefault="005763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F276F3D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7651937B" w14:textId="77777777" w:rsidR="00AD72BA" w:rsidRPr="00B65ADF" w:rsidRDefault="00AD72BA" w:rsidP="00AD72B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  <w:lang w:val="pl-PL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Nr postępowania </w:t>
    </w:r>
    <w:r w:rsidRPr="00B65ADF">
      <w:rPr>
        <w:rFonts w:ascii="Cambria" w:eastAsia="Times-Roman" w:hAnsi="Cambria" w:cs="Arial"/>
        <w:bCs/>
        <w:iCs/>
        <w:sz w:val="20"/>
        <w:szCs w:val="20"/>
      </w:rPr>
      <w:t>:</w:t>
    </w:r>
    <w:r w:rsidRPr="00B65ADF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B.Zp.271</w:t>
    </w:r>
    <w:r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….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.202</w:t>
    </w:r>
    <w:r>
      <w:rPr>
        <w:rFonts w:ascii="Cambria" w:eastAsia="Times-Roman" w:hAnsi="Cambria" w:cs="Arial"/>
        <w:bCs/>
        <w:iCs/>
        <w:sz w:val="20"/>
        <w:szCs w:val="20"/>
        <w:lang w:val="pl-PL"/>
      </w:rPr>
      <w:t>1</w:t>
    </w:r>
  </w:p>
  <w:p w14:paraId="6D67538D" w14:textId="77777777" w:rsidR="000C6D2A" w:rsidRPr="003250C8" w:rsidRDefault="000C6D2A" w:rsidP="003250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C6B1" w14:textId="77777777" w:rsidR="00AC27AC" w:rsidRDefault="00AC27AC" w:rsidP="00AC27AC">
    <w:pPr>
      <w:pStyle w:val="Nagwek"/>
      <w:jc w:val="center"/>
    </w:pPr>
    <w:bookmarkStart w:id="0" w:name="_Hlk158892683"/>
    <w:bookmarkEnd w:id="0"/>
    <w:r>
      <w:rPr>
        <w:noProof/>
      </w:rPr>
      <w:drawing>
        <wp:inline distT="0" distB="0" distL="0" distR="0" wp14:anchorId="47692D21" wp14:editId="28F53769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4D5BDA" w14:textId="77777777" w:rsidR="00AC27AC" w:rsidRDefault="00AC27AC" w:rsidP="00AC27AC">
    <w:pPr>
      <w:pStyle w:val="Nagwek"/>
    </w:pPr>
  </w:p>
  <w:p w14:paraId="63C99515" w14:textId="3D9BA7CF" w:rsidR="00AC27AC" w:rsidRPr="0095039F" w:rsidRDefault="00AC27AC" w:rsidP="00AC27AC">
    <w:pPr>
      <w:pStyle w:val="Nagwek"/>
      <w:rPr>
        <w:rFonts w:ascii="Cambria" w:hAnsi="Cambria"/>
        <w:sz w:val="20"/>
        <w:szCs w:val="20"/>
        <w:lang w:val="pl-PL"/>
      </w:rPr>
    </w:pPr>
    <w:r>
      <w:rPr>
        <w:rFonts w:ascii="Cambria" w:hAnsi="Cambria"/>
        <w:sz w:val="20"/>
        <w:szCs w:val="20"/>
        <w:lang w:val="pl-PL"/>
      </w:rPr>
      <w:t xml:space="preserve">Nr referencyjny: </w:t>
    </w:r>
    <w:r w:rsidR="005763D3" w:rsidRPr="005763D3">
      <w:rPr>
        <w:rFonts w:ascii="Cambria" w:hAnsi="Cambria"/>
        <w:sz w:val="20"/>
        <w:szCs w:val="20"/>
        <w:lang w:val="pl-PL"/>
      </w:rPr>
      <w:t>OR.271.2.2026</w:t>
    </w:r>
    <w:r>
      <w:rPr>
        <w:rFonts w:ascii="Cambria" w:hAnsi="Cambria"/>
        <w:sz w:val="20"/>
        <w:szCs w:val="20"/>
        <w:lang w:val="pl-PL"/>
      </w:rPr>
      <w:t xml:space="preserve"> </w:t>
    </w:r>
    <w:r w:rsidR="002910E3">
      <w:rPr>
        <w:rFonts w:ascii="Cambria" w:hAnsi="Cambria"/>
        <w:sz w:val="20"/>
        <w:szCs w:val="20"/>
        <w:lang w:val="pl-PL"/>
      </w:rPr>
      <w:t xml:space="preserve"> </w:t>
    </w:r>
  </w:p>
  <w:p w14:paraId="63AE5AEA" w14:textId="77777777" w:rsidR="00C02626" w:rsidRPr="00AC27AC" w:rsidRDefault="00C02626" w:rsidP="00AC27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3215303">
    <w:abstractNumId w:val="33"/>
  </w:num>
  <w:num w:numId="2" w16cid:durableId="1657608468">
    <w:abstractNumId w:val="38"/>
  </w:num>
  <w:num w:numId="3" w16cid:durableId="47338465">
    <w:abstractNumId w:val="27"/>
  </w:num>
  <w:num w:numId="4" w16cid:durableId="629291188">
    <w:abstractNumId w:val="24"/>
  </w:num>
  <w:num w:numId="5" w16cid:durableId="256063416">
    <w:abstractNumId w:val="18"/>
  </w:num>
  <w:num w:numId="6" w16cid:durableId="1093015508">
    <w:abstractNumId w:val="30"/>
  </w:num>
  <w:num w:numId="7" w16cid:durableId="1495025039">
    <w:abstractNumId w:val="34"/>
  </w:num>
  <w:num w:numId="8" w16cid:durableId="287273616">
    <w:abstractNumId w:val="22"/>
  </w:num>
  <w:num w:numId="9" w16cid:durableId="698433595">
    <w:abstractNumId w:val="45"/>
  </w:num>
  <w:num w:numId="10" w16cid:durableId="1493983065">
    <w:abstractNumId w:val="50"/>
  </w:num>
  <w:num w:numId="11" w16cid:durableId="930436197">
    <w:abstractNumId w:val="19"/>
  </w:num>
  <w:num w:numId="12" w16cid:durableId="888952026">
    <w:abstractNumId w:val="48"/>
  </w:num>
  <w:num w:numId="13" w16cid:durableId="566842073">
    <w:abstractNumId w:val="49"/>
  </w:num>
  <w:num w:numId="14" w16cid:durableId="434790422">
    <w:abstractNumId w:val="12"/>
  </w:num>
  <w:num w:numId="15" w16cid:durableId="123011422">
    <w:abstractNumId w:val="25"/>
  </w:num>
  <w:num w:numId="16" w16cid:durableId="180052345">
    <w:abstractNumId w:val="29"/>
  </w:num>
  <w:num w:numId="17" w16cid:durableId="2126927666">
    <w:abstractNumId w:val="44"/>
  </w:num>
  <w:num w:numId="18" w16cid:durableId="394283374">
    <w:abstractNumId w:val="21"/>
  </w:num>
  <w:num w:numId="19" w16cid:durableId="2063096407">
    <w:abstractNumId w:val="13"/>
  </w:num>
  <w:num w:numId="20" w16cid:durableId="371883293">
    <w:abstractNumId w:val="16"/>
  </w:num>
  <w:num w:numId="21" w16cid:durableId="928931198">
    <w:abstractNumId w:val="39"/>
  </w:num>
  <w:num w:numId="22" w16cid:durableId="1397817900">
    <w:abstractNumId w:val="17"/>
  </w:num>
  <w:num w:numId="23" w16cid:durableId="2040468894">
    <w:abstractNumId w:val="43"/>
  </w:num>
  <w:num w:numId="24" w16cid:durableId="702941845">
    <w:abstractNumId w:val="41"/>
  </w:num>
  <w:num w:numId="25" w16cid:durableId="1561986775">
    <w:abstractNumId w:val="20"/>
  </w:num>
  <w:num w:numId="26" w16cid:durableId="121459817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92567080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26495648">
    <w:abstractNumId w:val="3"/>
  </w:num>
  <w:num w:numId="29" w16cid:durableId="927543201">
    <w:abstractNumId w:val="8"/>
  </w:num>
  <w:num w:numId="30" w16cid:durableId="1783642785">
    <w:abstractNumId w:val="2"/>
  </w:num>
  <w:num w:numId="31" w16cid:durableId="329525136">
    <w:abstractNumId w:val="37"/>
  </w:num>
  <w:num w:numId="32" w16cid:durableId="1984311827">
    <w:abstractNumId w:val="11"/>
  </w:num>
  <w:num w:numId="33" w16cid:durableId="1380934027">
    <w:abstractNumId w:val="26"/>
  </w:num>
  <w:num w:numId="34" w16cid:durableId="901792027">
    <w:abstractNumId w:val="40"/>
  </w:num>
  <w:num w:numId="35" w16cid:durableId="954940683">
    <w:abstractNumId w:val="15"/>
  </w:num>
  <w:num w:numId="36" w16cid:durableId="194971234">
    <w:abstractNumId w:val="47"/>
  </w:num>
  <w:num w:numId="37" w16cid:durableId="1011491215">
    <w:abstractNumId w:val="14"/>
  </w:num>
  <w:num w:numId="38" w16cid:durableId="1046833442">
    <w:abstractNumId w:val="10"/>
  </w:num>
  <w:num w:numId="39" w16cid:durableId="1107391556">
    <w:abstractNumId w:val="23"/>
  </w:num>
  <w:num w:numId="40" w16cid:durableId="457644706">
    <w:abstractNumId w:val="35"/>
  </w:num>
  <w:num w:numId="41" w16cid:durableId="185992697">
    <w:abstractNumId w:val="31"/>
  </w:num>
  <w:num w:numId="42" w16cid:durableId="979127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06248057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094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0E4E"/>
    <w:rsid w:val="000E1B13"/>
    <w:rsid w:val="000E4E2A"/>
    <w:rsid w:val="000E7F53"/>
    <w:rsid w:val="000F6DE1"/>
    <w:rsid w:val="0010294D"/>
    <w:rsid w:val="00102A85"/>
    <w:rsid w:val="00102C0C"/>
    <w:rsid w:val="00103155"/>
    <w:rsid w:val="001048DC"/>
    <w:rsid w:val="001054D9"/>
    <w:rsid w:val="00112018"/>
    <w:rsid w:val="00114AAA"/>
    <w:rsid w:val="00114D4E"/>
    <w:rsid w:val="00114EE9"/>
    <w:rsid w:val="00116906"/>
    <w:rsid w:val="001201D6"/>
    <w:rsid w:val="00120F99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0CFA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174A"/>
    <w:rsid w:val="001A4C70"/>
    <w:rsid w:val="001A5611"/>
    <w:rsid w:val="001B000A"/>
    <w:rsid w:val="001B3135"/>
    <w:rsid w:val="001B4444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10E3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409ED"/>
    <w:rsid w:val="0044374E"/>
    <w:rsid w:val="0044429A"/>
    <w:rsid w:val="0044434A"/>
    <w:rsid w:val="00445639"/>
    <w:rsid w:val="00446E5C"/>
    <w:rsid w:val="004501D1"/>
    <w:rsid w:val="004505FD"/>
    <w:rsid w:val="0045165D"/>
    <w:rsid w:val="004519B9"/>
    <w:rsid w:val="004519E7"/>
    <w:rsid w:val="004531C6"/>
    <w:rsid w:val="004538F2"/>
    <w:rsid w:val="00454238"/>
    <w:rsid w:val="00454ECA"/>
    <w:rsid w:val="00457154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5C9"/>
    <w:rsid w:val="0049585E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7C9"/>
    <w:rsid w:val="004D4CCE"/>
    <w:rsid w:val="004D63E9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01C8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763D3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14E7"/>
    <w:rsid w:val="0062257E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359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62EE"/>
    <w:rsid w:val="007C73C6"/>
    <w:rsid w:val="007D29F5"/>
    <w:rsid w:val="007D2EDC"/>
    <w:rsid w:val="007D5D10"/>
    <w:rsid w:val="007E08D6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7F7FEB"/>
    <w:rsid w:val="00801BB2"/>
    <w:rsid w:val="00802C0B"/>
    <w:rsid w:val="00803828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07F0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1EF"/>
    <w:rsid w:val="00870445"/>
    <w:rsid w:val="00872D84"/>
    <w:rsid w:val="00892186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2CB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3F58"/>
    <w:rsid w:val="00936437"/>
    <w:rsid w:val="00937018"/>
    <w:rsid w:val="009370DA"/>
    <w:rsid w:val="00937D22"/>
    <w:rsid w:val="00937E37"/>
    <w:rsid w:val="009427CB"/>
    <w:rsid w:val="009433BE"/>
    <w:rsid w:val="00944D90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5F5F"/>
    <w:rsid w:val="009C6657"/>
    <w:rsid w:val="009C7250"/>
    <w:rsid w:val="009C7EB8"/>
    <w:rsid w:val="009D0427"/>
    <w:rsid w:val="009D0A67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07F6"/>
    <w:rsid w:val="00A4101C"/>
    <w:rsid w:val="00A410E8"/>
    <w:rsid w:val="00A424E2"/>
    <w:rsid w:val="00A431D6"/>
    <w:rsid w:val="00A45ED0"/>
    <w:rsid w:val="00A46A06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A5D71"/>
    <w:rsid w:val="00AB058C"/>
    <w:rsid w:val="00AB2527"/>
    <w:rsid w:val="00AC11CD"/>
    <w:rsid w:val="00AC27AC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AF69BA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50A7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67783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F15F1"/>
    <w:rsid w:val="00BF1BAE"/>
    <w:rsid w:val="00BF287F"/>
    <w:rsid w:val="00BF3134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0636"/>
    <w:rsid w:val="00C22F62"/>
    <w:rsid w:val="00C24130"/>
    <w:rsid w:val="00C244CC"/>
    <w:rsid w:val="00C244E8"/>
    <w:rsid w:val="00C27669"/>
    <w:rsid w:val="00C27BFA"/>
    <w:rsid w:val="00C31DF3"/>
    <w:rsid w:val="00C31EC8"/>
    <w:rsid w:val="00C320DF"/>
    <w:rsid w:val="00C34684"/>
    <w:rsid w:val="00C34DE1"/>
    <w:rsid w:val="00C353CF"/>
    <w:rsid w:val="00C359DA"/>
    <w:rsid w:val="00C4348A"/>
    <w:rsid w:val="00C451BB"/>
    <w:rsid w:val="00C452EE"/>
    <w:rsid w:val="00C464A7"/>
    <w:rsid w:val="00C51F8C"/>
    <w:rsid w:val="00C54A13"/>
    <w:rsid w:val="00C5533B"/>
    <w:rsid w:val="00C57F0E"/>
    <w:rsid w:val="00C6357F"/>
    <w:rsid w:val="00C64003"/>
    <w:rsid w:val="00C640EF"/>
    <w:rsid w:val="00C64944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A693C"/>
    <w:rsid w:val="00CB49E0"/>
    <w:rsid w:val="00CB6878"/>
    <w:rsid w:val="00CB6C60"/>
    <w:rsid w:val="00CC11E9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25FD1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46B"/>
    <w:rsid w:val="00D93CF7"/>
    <w:rsid w:val="00D9424F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954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3E0D"/>
    <w:rsid w:val="00E97562"/>
    <w:rsid w:val="00EA065A"/>
    <w:rsid w:val="00EA0715"/>
    <w:rsid w:val="00EA08B6"/>
    <w:rsid w:val="00EA2BDF"/>
    <w:rsid w:val="00EA4C1A"/>
    <w:rsid w:val="00EB1584"/>
    <w:rsid w:val="00EB26BF"/>
    <w:rsid w:val="00EB567B"/>
    <w:rsid w:val="00EB5B95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579"/>
    <w:rsid w:val="00F53E1F"/>
    <w:rsid w:val="00F54288"/>
    <w:rsid w:val="00F5491E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1687"/>
    <w:rsid w:val="00FD2257"/>
    <w:rsid w:val="00FD24DC"/>
    <w:rsid w:val="00FD2552"/>
    <w:rsid w:val="00FD27EC"/>
    <w:rsid w:val="00FD77B3"/>
    <w:rsid w:val="00FE2782"/>
    <w:rsid w:val="00FE39AD"/>
    <w:rsid w:val="00FE3B33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E97A59FF-FADE-4B2D-ABA1-BDBD8DF24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qFormat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6B6F99-A206-4BC4-809F-E28C6B3E0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76426C-6866-498F-A896-1D1139759BB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DB5F8486-21A0-49EA-AD1C-76A68A6118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U_07</dc:creator>
  <cp:keywords/>
  <cp:lastModifiedBy>Tomasz </cp:lastModifiedBy>
  <cp:revision>9</cp:revision>
  <cp:lastPrinted>2020-12-21T07:19:00Z</cp:lastPrinted>
  <dcterms:created xsi:type="dcterms:W3CDTF">2024-04-19T05:48:00Z</dcterms:created>
  <dcterms:modified xsi:type="dcterms:W3CDTF">2026-01-30T08:36:00Z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