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C97E9" w14:textId="77777777" w:rsidR="00221437" w:rsidRPr="002D0532" w:rsidRDefault="00221437" w:rsidP="00D775A5">
      <w:pPr>
        <w:pStyle w:val="Nagwek"/>
        <w:spacing w:line="300" w:lineRule="auto"/>
        <w:jc w:val="right"/>
        <w:rPr>
          <w:rFonts w:ascii="Arial" w:hAnsi="Arial" w:cs="Arial"/>
          <w:b/>
          <w:smallCaps/>
          <w:szCs w:val="22"/>
        </w:rPr>
      </w:pPr>
      <w:r w:rsidRPr="002D0532">
        <w:rPr>
          <w:rFonts w:ascii="Arial" w:hAnsi="Arial" w:cs="Arial"/>
          <w:szCs w:val="22"/>
        </w:rPr>
        <w:t>Załącznik nr 1</w:t>
      </w:r>
    </w:p>
    <w:p w14:paraId="18CC87BC" w14:textId="4431230C" w:rsidR="00221437" w:rsidRPr="002D0532" w:rsidRDefault="00221437" w:rsidP="00D775A5">
      <w:pPr>
        <w:pStyle w:val="Nagwek"/>
        <w:spacing w:line="300" w:lineRule="auto"/>
        <w:jc w:val="right"/>
        <w:rPr>
          <w:rFonts w:ascii="Arial" w:hAnsi="Arial" w:cs="Arial"/>
          <w:strike/>
          <w:sz w:val="22"/>
          <w:szCs w:val="22"/>
        </w:rPr>
      </w:pPr>
      <w:r w:rsidRPr="002D0532">
        <w:rPr>
          <w:rFonts w:ascii="Arial" w:hAnsi="Arial" w:cs="Arial"/>
          <w:strike/>
          <w:sz w:val="22"/>
          <w:szCs w:val="22"/>
        </w:rPr>
        <w:tab/>
      </w:r>
    </w:p>
    <w:p w14:paraId="797FF2B6" w14:textId="2B999E78" w:rsidR="00221437" w:rsidRPr="002D0532" w:rsidRDefault="005C738E" w:rsidP="00D775A5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Nr</w:t>
      </w:r>
      <w:r w:rsidR="00221437" w:rsidRPr="002D0532">
        <w:rPr>
          <w:rFonts w:ascii="Arial" w:hAnsi="Arial" w:cs="Arial"/>
          <w:sz w:val="22"/>
          <w:szCs w:val="22"/>
        </w:rPr>
        <w:t xml:space="preserve"> sprawy </w:t>
      </w:r>
      <w:r w:rsidR="00115310" w:rsidRPr="002D0532">
        <w:rPr>
          <w:rFonts w:ascii="Arial" w:hAnsi="Arial" w:cs="Arial"/>
          <w:sz w:val="22"/>
          <w:szCs w:val="22"/>
        </w:rPr>
        <w:t xml:space="preserve">: </w:t>
      </w:r>
      <w:r w:rsidR="001A42DD" w:rsidRPr="002D0532">
        <w:rPr>
          <w:rFonts w:ascii="Arial" w:hAnsi="Arial" w:cs="Arial"/>
          <w:b/>
          <w:sz w:val="22"/>
          <w:szCs w:val="22"/>
        </w:rPr>
        <w:t>ZP.271.1.</w:t>
      </w:r>
      <w:r w:rsidR="00D6737D" w:rsidRPr="002D0532">
        <w:rPr>
          <w:rFonts w:ascii="Arial" w:hAnsi="Arial" w:cs="Arial"/>
          <w:b/>
          <w:sz w:val="22"/>
          <w:szCs w:val="22"/>
        </w:rPr>
        <w:t>13</w:t>
      </w:r>
      <w:r w:rsidR="000132E6" w:rsidRPr="002D0532">
        <w:rPr>
          <w:rFonts w:ascii="Arial" w:hAnsi="Arial" w:cs="Arial"/>
          <w:b/>
          <w:sz w:val="22"/>
          <w:szCs w:val="22"/>
        </w:rPr>
        <w:t>.</w:t>
      </w:r>
      <w:r w:rsidR="001A42DD" w:rsidRPr="002D0532">
        <w:rPr>
          <w:rFonts w:ascii="Arial" w:hAnsi="Arial" w:cs="Arial"/>
          <w:b/>
          <w:sz w:val="22"/>
          <w:szCs w:val="22"/>
        </w:rPr>
        <w:t>202</w:t>
      </w:r>
      <w:r w:rsidR="00CD69AF" w:rsidRPr="002D0532">
        <w:rPr>
          <w:rFonts w:ascii="Arial" w:hAnsi="Arial" w:cs="Arial"/>
          <w:b/>
          <w:sz w:val="22"/>
          <w:szCs w:val="22"/>
        </w:rPr>
        <w:t>6</w:t>
      </w:r>
    </w:p>
    <w:p w14:paraId="1C1D6A65" w14:textId="77777777" w:rsidR="005024E1" w:rsidRPr="002D0532" w:rsidRDefault="00221437" w:rsidP="00D775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Nazwa i adres WYKONAWCY</w:t>
      </w:r>
      <w:r w:rsidR="005024E1" w:rsidRPr="002D0532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2F8765F5" w14:textId="77777777" w:rsidR="00221437" w:rsidRPr="002D0532" w:rsidRDefault="00221437" w:rsidP="00D775A5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Nazwa/Imię, nazwisko Wykonawcy:</w:t>
      </w:r>
    </w:p>
    <w:p w14:paraId="785F237E" w14:textId="77777777" w:rsidR="00221437" w:rsidRPr="002D0532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74E1A184" w14:textId="77777777" w:rsidR="00221437" w:rsidRPr="002D0532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</w:t>
      </w:r>
      <w:r w:rsidR="005024E1" w:rsidRPr="002D0532">
        <w:rPr>
          <w:rFonts w:ascii="Arial" w:hAnsi="Arial" w:cs="Arial"/>
          <w:color w:val="auto"/>
          <w:sz w:val="22"/>
          <w:szCs w:val="22"/>
        </w:rPr>
        <w:t>….</w:t>
      </w:r>
      <w:r w:rsidRPr="002D0532">
        <w:rPr>
          <w:rFonts w:ascii="Arial" w:hAnsi="Arial" w:cs="Arial"/>
          <w:color w:val="auto"/>
          <w:sz w:val="22"/>
          <w:szCs w:val="22"/>
        </w:rPr>
        <w:t>……………………………</w:t>
      </w:r>
      <w:r w:rsidR="00653B34" w:rsidRPr="002D0532">
        <w:rPr>
          <w:rFonts w:ascii="Arial" w:hAnsi="Arial" w:cs="Arial"/>
          <w:color w:val="auto"/>
          <w:sz w:val="22"/>
          <w:szCs w:val="22"/>
        </w:rPr>
        <w:t>.</w:t>
      </w:r>
      <w:r w:rsidR="00C5050A" w:rsidRPr="002D0532">
        <w:rPr>
          <w:rFonts w:ascii="Arial" w:hAnsi="Arial" w:cs="Arial"/>
          <w:color w:val="auto"/>
          <w:sz w:val="22"/>
          <w:szCs w:val="22"/>
        </w:rPr>
        <w:t>…………</w:t>
      </w:r>
    </w:p>
    <w:p w14:paraId="0EFE31D4" w14:textId="77777777" w:rsidR="00653B34" w:rsidRPr="002D0532" w:rsidRDefault="00653B34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8CA42A5" w14:textId="77777777" w:rsidR="00221437" w:rsidRPr="002D0532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Zarejestrowany adres Wykonawcy:</w:t>
      </w:r>
    </w:p>
    <w:p w14:paraId="126B895D" w14:textId="77777777" w:rsidR="00221437" w:rsidRPr="002D0532" w:rsidRDefault="00221437" w:rsidP="00D775A5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42816AF5" w14:textId="77777777" w:rsidR="00221437" w:rsidRPr="002D0532" w:rsidRDefault="00221437" w:rsidP="00D775A5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ulica</w:t>
      </w:r>
      <w:r w:rsidRPr="002D0532">
        <w:rPr>
          <w:rFonts w:ascii="Arial" w:hAnsi="Arial" w:cs="Arial"/>
          <w:color w:val="auto"/>
          <w:sz w:val="22"/>
          <w:szCs w:val="22"/>
        </w:rPr>
        <w:tab/>
        <w:t>nr domu</w:t>
      </w:r>
      <w:r w:rsidRPr="002D0532">
        <w:rPr>
          <w:rFonts w:ascii="Arial" w:hAnsi="Arial" w:cs="Arial"/>
          <w:color w:val="auto"/>
          <w:sz w:val="22"/>
          <w:szCs w:val="22"/>
        </w:rPr>
        <w:tab/>
      </w:r>
    </w:p>
    <w:p w14:paraId="79F11F5A" w14:textId="77777777" w:rsidR="00221437" w:rsidRPr="002D0532" w:rsidRDefault="00221437" w:rsidP="00D775A5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kod</w:t>
      </w:r>
      <w:r w:rsidRPr="002D0532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2D0532">
        <w:rPr>
          <w:rFonts w:ascii="Arial" w:hAnsi="Arial" w:cs="Arial"/>
          <w:color w:val="auto"/>
          <w:sz w:val="22"/>
          <w:szCs w:val="22"/>
        </w:rPr>
        <w:tab/>
      </w:r>
    </w:p>
    <w:p w14:paraId="324CC48B" w14:textId="77777777" w:rsidR="00221437" w:rsidRPr="002D0532" w:rsidRDefault="00221437" w:rsidP="00D775A5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powiat</w:t>
      </w:r>
      <w:r w:rsidRPr="002D0532">
        <w:rPr>
          <w:rFonts w:ascii="Arial" w:hAnsi="Arial" w:cs="Arial"/>
          <w:color w:val="auto"/>
          <w:sz w:val="22"/>
          <w:szCs w:val="22"/>
        </w:rPr>
        <w:tab/>
        <w:t>województwo</w:t>
      </w:r>
      <w:r w:rsidRPr="002D0532">
        <w:rPr>
          <w:rFonts w:ascii="Arial" w:hAnsi="Arial" w:cs="Arial"/>
          <w:color w:val="auto"/>
          <w:sz w:val="22"/>
          <w:szCs w:val="22"/>
        </w:rPr>
        <w:tab/>
      </w:r>
    </w:p>
    <w:p w14:paraId="461CE449" w14:textId="77777777" w:rsidR="00221437" w:rsidRPr="002D0532" w:rsidRDefault="00CA5EC7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tel.:</w:t>
      </w:r>
      <w:r w:rsidRPr="002D0532">
        <w:rPr>
          <w:rFonts w:ascii="Arial" w:hAnsi="Arial" w:cs="Arial"/>
          <w:color w:val="auto"/>
          <w:sz w:val="22"/>
          <w:szCs w:val="22"/>
        </w:rPr>
        <w:tab/>
      </w:r>
      <w:r w:rsidRPr="002D0532">
        <w:rPr>
          <w:rFonts w:ascii="Arial" w:hAnsi="Arial" w:cs="Arial"/>
          <w:color w:val="auto"/>
          <w:sz w:val="22"/>
          <w:szCs w:val="22"/>
        </w:rPr>
        <w:tab/>
        <w:t>fax:……………………………..… e-mail: ………</w:t>
      </w:r>
      <w:r w:rsidR="005024E1" w:rsidRPr="002D0532">
        <w:rPr>
          <w:rFonts w:ascii="Arial" w:hAnsi="Arial" w:cs="Arial"/>
          <w:color w:val="auto"/>
          <w:sz w:val="22"/>
          <w:szCs w:val="22"/>
        </w:rPr>
        <w:t>………</w:t>
      </w:r>
      <w:r w:rsidRPr="002D0532">
        <w:rPr>
          <w:rFonts w:ascii="Arial" w:hAnsi="Arial" w:cs="Arial"/>
          <w:color w:val="auto"/>
          <w:sz w:val="22"/>
          <w:szCs w:val="22"/>
        </w:rPr>
        <w:t>…………</w:t>
      </w:r>
    </w:p>
    <w:p w14:paraId="5D6E8B8D" w14:textId="77777777" w:rsidR="00221437" w:rsidRPr="002D0532" w:rsidRDefault="007F4E5F" w:rsidP="00D775A5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NIP</w:t>
      </w:r>
      <w:r w:rsidR="00221437" w:rsidRPr="002D0532">
        <w:rPr>
          <w:rFonts w:ascii="Arial" w:hAnsi="Arial" w:cs="Arial"/>
          <w:color w:val="auto"/>
          <w:sz w:val="22"/>
          <w:szCs w:val="22"/>
        </w:rPr>
        <w:t>:</w:t>
      </w:r>
      <w:r w:rsidR="00221437" w:rsidRPr="002D0532">
        <w:rPr>
          <w:rFonts w:ascii="Arial" w:hAnsi="Arial" w:cs="Arial"/>
          <w:color w:val="auto"/>
          <w:sz w:val="22"/>
          <w:szCs w:val="22"/>
        </w:rPr>
        <w:tab/>
      </w:r>
      <w:r w:rsidR="00221437" w:rsidRPr="002D0532">
        <w:rPr>
          <w:rFonts w:ascii="Arial" w:hAnsi="Arial" w:cs="Arial"/>
          <w:color w:val="auto"/>
          <w:sz w:val="22"/>
          <w:szCs w:val="22"/>
        </w:rPr>
        <w:tab/>
      </w:r>
      <w:r w:rsidRPr="002D0532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2D0532">
        <w:rPr>
          <w:rFonts w:ascii="Arial" w:hAnsi="Arial" w:cs="Arial"/>
          <w:color w:val="auto"/>
          <w:sz w:val="22"/>
          <w:szCs w:val="22"/>
        </w:rPr>
        <w:t>:</w:t>
      </w:r>
      <w:r w:rsidR="00221437" w:rsidRPr="002D0532">
        <w:rPr>
          <w:rFonts w:ascii="Arial" w:hAnsi="Arial" w:cs="Arial"/>
          <w:color w:val="auto"/>
          <w:sz w:val="22"/>
          <w:szCs w:val="22"/>
        </w:rPr>
        <w:tab/>
      </w:r>
    </w:p>
    <w:p w14:paraId="74EC818D" w14:textId="0F0535E4" w:rsidR="00E833BD" w:rsidRPr="002D0532" w:rsidRDefault="00E833BD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Wykonawca jest przedsiębiorcą z sektora mikro*/małych*/średnich* przedsiębiorstw ustawy z dnia 6 marca 2018 r. Prawo przedsiębiorców (</w:t>
      </w:r>
      <w:proofErr w:type="spellStart"/>
      <w:r w:rsidR="00DD79E9" w:rsidRPr="002D0532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DD79E9" w:rsidRPr="002D0532">
        <w:rPr>
          <w:rFonts w:ascii="Arial" w:hAnsi="Arial" w:cs="Arial"/>
          <w:color w:val="auto"/>
          <w:sz w:val="22"/>
          <w:szCs w:val="22"/>
        </w:rPr>
        <w:t xml:space="preserve">. </w:t>
      </w:r>
      <w:r w:rsidRPr="002D0532">
        <w:rPr>
          <w:rFonts w:ascii="Arial" w:hAnsi="Arial" w:cs="Arial"/>
          <w:color w:val="auto"/>
          <w:sz w:val="22"/>
          <w:szCs w:val="22"/>
        </w:rPr>
        <w:t>Dz.U.</w:t>
      </w:r>
      <w:r w:rsidR="00043977" w:rsidRPr="002D0532">
        <w:rPr>
          <w:rFonts w:ascii="Arial" w:hAnsi="Arial" w:cs="Arial"/>
          <w:color w:val="auto"/>
          <w:sz w:val="22"/>
          <w:szCs w:val="22"/>
        </w:rPr>
        <w:t xml:space="preserve"> z </w:t>
      </w:r>
      <w:r w:rsidRPr="002D0532">
        <w:rPr>
          <w:rFonts w:ascii="Arial" w:hAnsi="Arial" w:cs="Arial"/>
          <w:color w:val="auto"/>
          <w:sz w:val="22"/>
          <w:szCs w:val="22"/>
        </w:rPr>
        <w:t>202</w:t>
      </w:r>
      <w:r w:rsidR="00AB4EC3" w:rsidRPr="002D0532">
        <w:rPr>
          <w:rFonts w:ascii="Arial" w:hAnsi="Arial" w:cs="Arial"/>
          <w:color w:val="auto"/>
          <w:sz w:val="22"/>
          <w:szCs w:val="22"/>
        </w:rPr>
        <w:t>5</w:t>
      </w:r>
      <w:r w:rsidR="00043977" w:rsidRPr="002D0532">
        <w:rPr>
          <w:rFonts w:ascii="Arial" w:hAnsi="Arial" w:cs="Arial"/>
          <w:color w:val="auto"/>
          <w:sz w:val="22"/>
          <w:szCs w:val="22"/>
        </w:rPr>
        <w:t xml:space="preserve"> </w:t>
      </w:r>
      <w:r w:rsidR="00DD79E9" w:rsidRPr="002D0532">
        <w:rPr>
          <w:rFonts w:ascii="Arial" w:hAnsi="Arial" w:cs="Arial"/>
          <w:color w:val="auto"/>
          <w:sz w:val="22"/>
          <w:szCs w:val="22"/>
        </w:rPr>
        <w:t xml:space="preserve">r., </w:t>
      </w:r>
      <w:r w:rsidR="00043977" w:rsidRPr="002D0532">
        <w:rPr>
          <w:rFonts w:ascii="Arial" w:hAnsi="Arial" w:cs="Arial"/>
          <w:color w:val="auto"/>
          <w:sz w:val="22"/>
          <w:szCs w:val="22"/>
        </w:rPr>
        <w:t xml:space="preserve">poz. </w:t>
      </w:r>
      <w:r w:rsidR="00AB4EC3" w:rsidRPr="002D0532">
        <w:rPr>
          <w:rFonts w:ascii="Arial" w:hAnsi="Arial" w:cs="Arial"/>
          <w:color w:val="auto"/>
          <w:sz w:val="22"/>
          <w:szCs w:val="22"/>
        </w:rPr>
        <w:t>1480</w:t>
      </w:r>
      <w:r w:rsidR="00043977" w:rsidRPr="002D0532">
        <w:rPr>
          <w:rFonts w:ascii="Arial" w:hAnsi="Arial" w:cs="Arial"/>
          <w:color w:val="auto"/>
          <w:sz w:val="22"/>
          <w:szCs w:val="22"/>
        </w:rPr>
        <w:t xml:space="preserve"> z późn. zm</w:t>
      </w:r>
      <w:r w:rsidRPr="002D0532">
        <w:rPr>
          <w:rFonts w:ascii="Arial" w:hAnsi="Arial" w:cs="Arial"/>
          <w:color w:val="auto"/>
          <w:sz w:val="22"/>
          <w:szCs w:val="22"/>
        </w:rPr>
        <w:t>.)</w:t>
      </w:r>
    </w:p>
    <w:p w14:paraId="3032FC8E" w14:textId="77777777" w:rsidR="005024E1" w:rsidRPr="002D0532" w:rsidRDefault="005024E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2D0532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2D0532">
        <w:rPr>
          <w:rFonts w:ascii="Arial" w:hAnsi="Arial" w:cs="Arial"/>
          <w:color w:val="auto"/>
          <w:sz w:val="22"/>
          <w:szCs w:val="22"/>
        </w:rPr>
        <w:t>……………………………</w:t>
      </w:r>
    </w:p>
    <w:p w14:paraId="2F0F90A7" w14:textId="77777777" w:rsidR="00221437" w:rsidRPr="002D0532" w:rsidRDefault="00221437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032D31EF" w14:textId="77777777" w:rsidR="00221437" w:rsidRPr="002D0532" w:rsidRDefault="00221437" w:rsidP="00D775A5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(imię i nazwisko)</w:t>
      </w:r>
      <w:r w:rsidRPr="002D0532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2D0532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2D0532">
        <w:rPr>
          <w:rFonts w:ascii="Arial" w:hAnsi="Arial" w:cs="Arial"/>
          <w:color w:val="auto"/>
          <w:sz w:val="22"/>
          <w:szCs w:val="22"/>
        </w:rPr>
        <w:tab/>
        <w:t>e-mail</w:t>
      </w:r>
      <w:r w:rsidRPr="002D0532">
        <w:rPr>
          <w:rFonts w:ascii="Arial" w:hAnsi="Arial" w:cs="Arial"/>
          <w:color w:val="auto"/>
          <w:sz w:val="22"/>
          <w:szCs w:val="22"/>
        </w:rPr>
        <w:tab/>
      </w:r>
    </w:p>
    <w:p w14:paraId="77E15A70" w14:textId="77777777" w:rsidR="00C56081" w:rsidRPr="002D0532" w:rsidRDefault="00C56081" w:rsidP="00D775A5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2D0532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2D0532">
        <w:rPr>
          <w:rFonts w:ascii="Arial" w:hAnsi="Arial" w:cs="Arial"/>
          <w:color w:val="auto"/>
          <w:sz w:val="22"/>
          <w:szCs w:val="22"/>
        </w:rPr>
        <w:t>..</w:t>
      </w:r>
      <w:r w:rsidR="00C5050A" w:rsidRPr="002D0532">
        <w:rPr>
          <w:rFonts w:ascii="Arial" w:hAnsi="Arial" w:cs="Arial"/>
          <w:color w:val="auto"/>
          <w:sz w:val="22"/>
          <w:szCs w:val="22"/>
        </w:rPr>
        <w:t>……………………….………</w:t>
      </w:r>
      <w:r w:rsidRPr="002D0532">
        <w:rPr>
          <w:rFonts w:ascii="Arial" w:hAnsi="Arial" w:cs="Arial"/>
          <w:color w:val="auto"/>
          <w:sz w:val="22"/>
          <w:szCs w:val="22"/>
        </w:rPr>
        <w:t>,</w:t>
      </w:r>
    </w:p>
    <w:p w14:paraId="1B5778DF" w14:textId="77777777" w:rsidR="00221437" w:rsidRPr="002D0532" w:rsidRDefault="00221437" w:rsidP="00D775A5">
      <w:pPr>
        <w:spacing w:after="120" w:line="300" w:lineRule="auto"/>
        <w:jc w:val="center"/>
        <w:rPr>
          <w:rFonts w:ascii="Arial" w:hAnsi="Arial" w:cs="Arial"/>
          <w:b/>
          <w:sz w:val="32"/>
          <w:szCs w:val="22"/>
        </w:rPr>
      </w:pPr>
      <w:r w:rsidRPr="002D0532">
        <w:rPr>
          <w:rFonts w:ascii="Arial" w:hAnsi="Arial" w:cs="Arial"/>
          <w:b/>
          <w:sz w:val="32"/>
          <w:szCs w:val="22"/>
        </w:rPr>
        <w:t>O F E R T A</w:t>
      </w:r>
    </w:p>
    <w:p w14:paraId="05C4C913" w14:textId="46DD70EB" w:rsidR="00172B2C" w:rsidRPr="002D0532" w:rsidRDefault="00172B2C" w:rsidP="00D775A5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Niniejszym składam ofertę </w:t>
      </w:r>
      <w:r w:rsidR="00FD2DE3" w:rsidRPr="002D0532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2D0532">
        <w:rPr>
          <w:rFonts w:ascii="Arial" w:hAnsi="Arial" w:cs="Arial"/>
          <w:sz w:val="22"/>
          <w:szCs w:val="22"/>
        </w:rPr>
        <w:t xml:space="preserve">. </w:t>
      </w:r>
    </w:p>
    <w:p w14:paraId="69628B02" w14:textId="77777777" w:rsidR="00891B39" w:rsidRPr="002D0532" w:rsidRDefault="00891B39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sz w:val="12"/>
          <w:szCs w:val="22"/>
        </w:rPr>
      </w:pPr>
    </w:p>
    <w:p w14:paraId="188B2655" w14:textId="12997D5C" w:rsidR="001A42DD" w:rsidRPr="002D0532" w:rsidRDefault="00014FC0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after="120" w:line="300" w:lineRule="auto"/>
        <w:jc w:val="center"/>
        <w:rPr>
          <w:rFonts w:ascii="Arial" w:hAnsi="Arial" w:cs="Arial"/>
          <w:b/>
          <w:bCs/>
          <w:iCs/>
          <w:sz w:val="28"/>
          <w:szCs w:val="22"/>
        </w:rPr>
      </w:pPr>
      <w:r w:rsidRPr="002D0532">
        <w:rPr>
          <w:rFonts w:ascii="Arial" w:hAnsi="Arial" w:cs="Arial"/>
          <w:b/>
          <w:bCs/>
          <w:iCs/>
          <w:sz w:val="28"/>
          <w:szCs w:val="22"/>
        </w:rPr>
        <w:t xml:space="preserve">Wykonanie </w:t>
      </w:r>
      <w:r w:rsidR="00D31542" w:rsidRPr="002D0532">
        <w:rPr>
          <w:rFonts w:ascii="Arial" w:hAnsi="Arial" w:cs="Arial"/>
          <w:b/>
          <w:bCs/>
          <w:iCs/>
          <w:sz w:val="28"/>
          <w:szCs w:val="22"/>
        </w:rPr>
        <w:t xml:space="preserve">instalacji fotowoltaicznej </w:t>
      </w:r>
      <w:r w:rsidR="00350420" w:rsidRPr="002D0532">
        <w:rPr>
          <w:rFonts w:ascii="Arial" w:hAnsi="Arial" w:cs="Arial"/>
          <w:b/>
          <w:bCs/>
          <w:iCs/>
          <w:sz w:val="28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8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8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8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8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8"/>
          <w:szCs w:val="22"/>
        </w:rPr>
        <w:t xml:space="preserve"> (dach)”</w:t>
      </w:r>
    </w:p>
    <w:p w14:paraId="202343A1" w14:textId="77777777" w:rsidR="007E6035" w:rsidRPr="002D0532" w:rsidRDefault="007E6035" w:rsidP="007E6035">
      <w:pPr>
        <w:pStyle w:val="Tekstpodstaw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iCs/>
          <w:sz w:val="2"/>
          <w:szCs w:val="2"/>
        </w:rPr>
      </w:pPr>
    </w:p>
    <w:p w14:paraId="2D4A3943" w14:textId="77777777" w:rsidR="00172B2C" w:rsidRPr="002D0532" w:rsidRDefault="00172B2C" w:rsidP="00D775A5">
      <w:pPr>
        <w:spacing w:after="120" w:line="300" w:lineRule="auto"/>
        <w:jc w:val="center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13838387" w14:textId="6128967B" w:rsidR="00C56081" w:rsidRPr="002D0532" w:rsidRDefault="00D31542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Oferuję/</w:t>
      </w:r>
      <w:proofErr w:type="spellStart"/>
      <w:r w:rsidRPr="002D0532">
        <w:rPr>
          <w:rFonts w:ascii="Arial" w:hAnsi="Arial" w:cs="Arial"/>
          <w:sz w:val="22"/>
          <w:szCs w:val="22"/>
        </w:rPr>
        <w:t>emy</w:t>
      </w:r>
      <w:proofErr w:type="spellEnd"/>
      <w:r w:rsidRPr="002D0532">
        <w:rPr>
          <w:rFonts w:ascii="Arial" w:hAnsi="Arial" w:cs="Arial"/>
          <w:sz w:val="22"/>
          <w:szCs w:val="22"/>
        </w:rPr>
        <w:t xml:space="preserve"> wykonanie przedmiotu zamówienia zgodnie z wymaganiami określonymi w SWZ, obliczone na podstawie kosztorysu ofertowego, które nie przekroczy kwoty wykonania zamówienia</w:t>
      </w:r>
      <w:r w:rsidR="00333890" w:rsidRPr="002D0532">
        <w:rPr>
          <w:rFonts w:ascii="Arial" w:hAnsi="Arial" w:cs="Arial"/>
          <w:sz w:val="22"/>
          <w:szCs w:val="22"/>
        </w:rPr>
        <w:t>:</w:t>
      </w:r>
    </w:p>
    <w:p w14:paraId="1292BD9E" w14:textId="3841B021" w:rsidR="00C56081" w:rsidRPr="002D0532" w:rsidRDefault="001C3032" w:rsidP="004D7D02">
      <w:pPr>
        <w:pStyle w:val="Default"/>
        <w:spacing w:before="240" w:line="300" w:lineRule="auto"/>
        <w:ind w:left="567"/>
        <w:rPr>
          <w:rFonts w:ascii="Arial" w:hAnsi="Arial" w:cs="Arial"/>
          <w:i/>
          <w:iCs/>
          <w:color w:val="auto"/>
          <w:sz w:val="18"/>
          <w:szCs w:val="18"/>
        </w:rPr>
      </w:pPr>
      <w:r w:rsidRPr="002D0532">
        <w:rPr>
          <w:rFonts w:ascii="Arial" w:hAnsi="Arial" w:cs="Arial"/>
          <w:color w:val="auto"/>
          <w:sz w:val="22"/>
          <w:szCs w:val="22"/>
        </w:rPr>
        <w:tab/>
      </w:r>
      <w:r w:rsidR="00C56081" w:rsidRPr="002D0532">
        <w:rPr>
          <w:rFonts w:ascii="Arial" w:hAnsi="Arial" w:cs="Arial"/>
          <w:color w:val="auto"/>
          <w:sz w:val="22"/>
          <w:szCs w:val="22"/>
        </w:rPr>
        <w:t>Brutto</w:t>
      </w:r>
      <w:r w:rsidR="00C56081" w:rsidRPr="002D0532">
        <w:rPr>
          <w:rFonts w:ascii="Arial" w:hAnsi="Arial" w:cs="Arial"/>
          <w:color w:val="auto"/>
          <w:sz w:val="22"/>
          <w:szCs w:val="22"/>
        </w:rPr>
        <w:tab/>
        <w:t>………………………………… zł</w:t>
      </w:r>
      <w:r w:rsidR="00C56081" w:rsidRPr="002D0532">
        <w:rPr>
          <w:rFonts w:ascii="Arial" w:hAnsi="Arial" w:cs="Arial"/>
          <w:color w:val="auto"/>
          <w:sz w:val="22"/>
          <w:szCs w:val="22"/>
        </w:rPr>
        <w:br/>
        <w:t>słownie złotych: ……………..……………………………………………………</w:t>
      </w:r>
      <w:r w:rsidR="00C5050A" w:rsidRPr="002D0532">
        <w:rPr>
          <w:rFonts w:ascii="Arial" w:hAnsi="Arial" w:cs="Arial"/>
          <w:color w:val="auto"/>
          <w:sz w:val="22"/>
          <w:szCs w:val="22"/>
        </w:rPr>
        <w:t>…………………</w:t>
      </w:r>
      <w:r w:rsidR="00C56081" w:rsidRPr="002D0532">
        <w:rPr>
          <w:rFonts w:ascii="Arial" w:hAnsi="Arial" w:cs="Arial"/>
          <w:color w:val="auto"/>
          <w:sz w:val="22"/>
          <w:szCs w:val="22"/>
        </w:rPr>
        <w:br/>
      </w:r>
      <w:r w:rsidR="00172B2C" w:rsidRPr="002D0532">
        <w:rPr>
          <w:rFonts w:ascii="Arial" w:hAnsi="Arial" w:cs="Arial"/>
          <w:i/>
          <w:iCs/>
          <w:color w:val="auto"/>
          <w:sz w:val="18"/>
          <w:szCs w:val="18"/>
        </w:rPr>
        <w:t>(na powyższą kwotę składa się cena netto + należny podatek VAT)</w:t>
      </w:r>
    </w:p>
    <w:p w14:paraId="22811BA2" w14:textId="6D3FF5A6" w:rsidR="00497861" w:rsidRPr="002D0532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lastRenderedPageBreak/>
        <w:t xml:space="preserve">Termin realizacji zamówienia: </w:t>
      </w:r>
      <w:r w:rsidR="001C3032" w:rsidRPr="002D0532">
        <w:rPr>
          <w:rFonts w:ascii="Arial" w:hAnsi="Arial" w:cs="Arial"/>
          <w:b/>
          <w:sz w:val="22"/>
          <w:szCs w:val="22"/>
        </w:rPr>
        <w:t xml:space="preserve">do </w:t>
      </w:r>
      <w:r w:rsidR="00D31542" w:rsidRPr="002D0532">
        <w:rPr>
          <w:rFonts w:ascii="Arial" w:hAnsi="Arial" w:cs="Arial"/>
          <w:b/>
          <w:sz w:val="22"/>
          <w:szCs w:val="22"/>
        </w:rPr>
        <w:t>7</w:t>
      </w:r>
      <w:r w:rsidR="004D7D02" w:rsidRPr="002D0532">
        <w:rPr>
          <w:rFonts w:ascii="Arial" w:hAnsi="Arial" w:cs="Arial"/>
          <w:b/>
          <w:sz w:val="22"/>
          <w:szCs w:val="22"/>
        </w:rPr>
        <w:t xml:space="preserve"> miesięcy od dnia zawarcia umowy</w:t>
      </w:r>
      <w:r w:rsidR="001C3032" w:rsidRPr="002D0532">
        <w:rPr>
          <w:rFonts w:ascii="Arial" w:hAnsi="Arial" w:cs="Arial"/>
          <w:b/>
          <w:sz w:val="22"/>
          <w:szCs w:val="22"/>
        </w:rPr>
        <w:t>.</w:t>
      </w:r>
    </w:p>
    <w:p w14:paraId="477EE3E6" w14:textId="77777777" w:rsidR="004D7D02" w:rsidRPr="002D0532" w:rsidRDefault="004D7D02" w:rsidP="004D7D02">
      <w:pPr>
        <w:pStyle w:val="Tekstpodstawowy24"/>
        <w:widowControl/>
        <w:numPr>
          <w:ilvl w:val="0"/>
          <w:numId w:val="5"/>
        </w:numPr>
        <w:autoSpaceDN/>
        <w:spacing w:after="60" w:line="300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Oferuję okres gwarancji i rękojmi za wady na przedmiot zamówienia:</w:t>
      </w:r>
    </w:p>
    <w:p w14:paraId="69F9C851" w14:textId="2533F644" w:rsidR="004D7D02" w:rsidRPr="002D0532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-</w:t>
      </w:r>
      <w:r w:rsidRPr="002D0532">
        <w:rPr>
          <w:rFonts w:ascii="Arial" w:hAnsi="Arial" w:cs="Arial"/>
          <w:sz w:val="22"/>
          <w:szCs w:val="22"/>
        </w:rPr>
        <w:tab/>
        <w:t>3 lata*, od dnia podpisania protokołu końcowego odbioru</w:t>
      </w:r>
    </w:p>
    <w:p w14:paraId="2E86BC7E" w14:textId="6BB1F5EA" w:rsidR="004D7D02" w:rsidRPr="002D0532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-</w:t>
      </w:r>
      <w:r w:rsidRPr="002D0532">
        <w:rPr>
          <w:rFonts w:ascii="Arial" w:hAnsi="Arial" w:cs="Arial"/>
          <w:sz w:val="22"/>
          <w:szCs w:val="22"/>
        </w:rPr>
        <w:tab/>
        <w:t>4 lata*, od dnia podpisania protokołu końcowego odbioru</w:t>
      </w:r>
    </w:p>
    <w:p w14:paraId="01FA0B4A" w14:textId="17821E75" w:rsidR="004D7D02" w:rsidRPr="002D0532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-</w:t>
      </w:r>
      <w:r w:rsidRPr="002D0532">
        <w:rPr>
          <w:rFonts w:ascii="Arial" w:hAnsi="Arial" w:cs="Arial"/>
          <w:sz w:val="22"/>
          <w:szCs w:val="22"/>
        </w:rPr>
        <w:tab/>
        <w:t>5 lat*, od dnia podpisania protokołu końcowego odbioru</w:t>
      </w:r>
    </w:p>
    <w:p w14:paraId="708FBD5E" w14:textId="636E9B5D" w:rsidR="004D7D02" w:rsidRPr="002D0532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-</w:t>
      </w:r>
      <w:r w:rsidRPr="002D0532">
        <w:rPr>
          <w:rFonts w:ascii="Arial" w:hAnsi="Arial" w:cs="Arial"/>
          <w:sz w:val="22"/>
          <w:szCs w:val="22"/>
        </w:rPr>
        <w:tab/>
        <w:t>6 lat*, od dnia podpisania protokołu końcowego odbioru</w:t>
      </w:r>
    </w:p>
    <w:p w14:paraId="5560B4CA" w14:textId="1794E906" w:rsidR="004D7D02" w:rsidRPr="002D0532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-</w:t>
      </w:r>
      <w:r w:rsidRPr="002D0532">
        <w:rPr>
          <w:rFonts w:ascii="Arial" w:hAnsi="Arial" w:cs="Arial"/>
          <w:sz w:val="22"/>
          <w:szCs w:val="22"/>
        </w:rPr>
        <w:tab/>
        <w:t>7 lat*, od dnia podpisania protokołu końcowego odbioru</w:t>
      </w:r>
    </w:p>
    <w:p w14:paraId="7A047AAD" w14:textId="77777777" w:rsidR="004D7D02" w:rsidRPr="002D0532" w:rsidRDefault="004D7D02" w:rsidP="004D7D02">
      <w:pPr>
        <w:suppressAutoHyphens/>
        <w:spacing w:before="120" w:after="120" w:line="300" w:lineRule="au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2D0532">
        <w:rPr>
          <w:rFonts w:ascii="Arial" w:hAnsi="Arial" w:cs="Arial"/>
          <w:b/>
          <w:bCs/>
          <w:sz w:val="22"/>
          <w:szCs w:val="22"/>
        </w:rPr>
        <w:t>* Właściwą pozycję z oferowanym okresem gwarancji na przedmiot zamówienia należy podkreślić lub zakreślić bez jej modyfikacji natomiast pozostałe niewłaściwe pozycje należy przekreślić.</w:t>
      </w:r>
    </w:p>
    <w:p w14:paraId="03AFAD09" w14:textId="77777777" w:rsidR="00D619B6" w:rsidRPr="002D0532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 xml:space="preserve">Warunki płatności: </w:t>
      </w:r>
      <w:r w:rsidRPr="002D0532">
        <w:rPr>
          <w:rFonts w:ascii="Arial" w:hAnsi="Arial" w:cs="Arial"/>
          <w:sz w:val="22"/>
          <w:szCs w:val="22"/>
        </w:rPr>
        <w:t>zgodnie z wzorem umowy</w:t>
      </w:r>
      <w:r w:rsidRPr="002D0532">
        <w:rPr>
          <w:rFonts w:ascii="Arial" w:hAnsi="Arial" w:cs="Arial"/>
          <w:b/>
          <w:sz w:val="22"/>
          <w:szCs w:val="22"/>
        </w:rPr>
        <w:t xml:space="preserve">. </w:t>
      </w:r>
    </w:p>
    <w:p w14:paraId="3244EC5B" w14:textId="77777777" w:rsidR="00D619B6" w:rsidRPr="002D0532" w:rsidRDefault="00D619B6" w:rsidP="000F3CAC">
      <w:pPr>
        <w:numPr>
          <w:ilvl w:val="0"/>
          <w:numId w:val="5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Niniejszym oświadczam</w:t>
      </w:r>
      <w:r w:rsidR="009271A3" w:rsidRPr="002D0532">
        <w:rPr>
          <w:rFonts w:ascii="Arial" w:hAnsi="Arial" w:cs="Arial"/>
          <w:b/>
          <w:sz w:val="22"/>
          <w:szCs w:val="22"/>
        </w:rPr>
        <w:t>/</w:t>
      </w:r>
      <w:r w:rsidRPr="002D0532">
        <w:rPr>
          <w:rFonts w:ascii="Arial" w:hAnsi="Arial" w:cs="Arial"/>
          <w:b/>
          <w:sz w:val="22"/>
          <w:szCs w:val="22"/>
        </w:rPr>
        <w:t xml:space="preserve">y, że: </w:t>
      </w:r>
    </w:p>
    <w:p w14:paraId="6551858C" w14:textId="77777777" w:rsidR="004D7D02" w:rsidRPr="002D0532" w:rsidRDefault="004D7D02" w:rsidP="004D7D02">
      <w:pPr>
        <w:pStyle w:val="Akapitzlist"/>
        <w:numPr>
          <w:ilvl w:val="0"/>
          <w:numId w:val="6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6249C772" w14:textId="437E74BE" w:rsidR="00D619B6" w:rsidRPr="002D0532" w:rsidRDefault="00D619B6" w:rsidP="004D7D02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4375433F" w14:textId="2B781D58" w:rsidR="00D619B6" w:rsidRPr="002D0532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zapoznaliśmy się z </w:t>
      </w:r>
      <w:r w:rsidR="004E08DA" w:rsidRPr="002D0532">
        <w:rPr>
          <w:rFonts w:ascii="Arial" w:hAnsi="Arial" w:cs="Arial"/>
          <w:sz w:val="22"/>
          <w:szCs w:val="22"/>
        </w:rPr>
        <w:t xml:space="preserve">projektowanymi </w:t>
      </w:r>
      <w:r w:rsidRPr="002D0532">
        <w:rPr>
          <w:rFonts w:ascii="Arial" w:hAnsi="Arial" w:cs="Arial"/>
          <w:sz w:val="22"/>
          <w:szCs w:val="22"/>
        </w:rPr>
        <w:t xml:space="preserve">postanowieniami </w:t>
      </w:r>
      <w:r w:rsidR="004E08DA" w:rsidRPr="002D0532">
        <w:rPr>
          <w:rFonts w:ascii="Arial" w:hAnsi="Arial" w:cs="Arial"/>
          <w:sz w:val="22"/>
          <w:szCs w:val="22"/>
        </w:rPr>
        <w:t xml:space="preserve">umownymi </w:t>
      </w:r>
      <w:r w:rsidRPr="002D0532">
        <w:rPr>
          <w:rFonts w:ascii="Arial" w:hAnsi="Arial" w:cs="Arial"/>
          <w:sz w:val="22"/>
          <w:szCs w:val="22"/>
        </w:rPr>
        <w:t>załączon</w:t>
      </w:r>
      <w:r w:rsidR="004E08DA" w:rsidRPr="002D0532">
        <w:rPr>
          <w:rFonts w:ascii="Arial" w:hAnsi="Arial" w:cs="Arial"/>
          <w:sz w:val="22"/>
          <w:szCs w:val="22"/>
        </w:rPr>
        <w:t>ymi</w:t>
      </w:r>
      <w:r w:rsidRPr="002D0532">
        <w:rPr>
          <w:rFonts w:ascii="Arial" w:hAnsi="Arial" w:cs="Arial"/>
          <w:sz w:val="22"/>
          <w:szCs w:val="22"/>
        </w:rPr>
        <w:t xml:space="preserve"> do SWZ</w:t>
      </w:r>
      <w:r w:rsidR="004E08DA" w:rsidRPr="002D0532">
        <w:rPr>
          <w:rFonts w:ascii="Arial" w:hAnsi="Arial" w:cs="Arial"/>
          <w:sz w:val="22"/>
          <w:szCs w:val="22"/>
        </w:rPr>
        <w:t xml:space="preserve">, akceptujemy </w:t>
      </w:r>
      <w:r w:rsidRPr="002D0532">
        <w:rPr>
          <w:rFonts w:ascii="Arial" w:hAnsi="Arial" w:cs="Arial"/>
          <w:sz w:val="22"/>
          <w:szCs w:val="22"/>
        </w:rPr>
        <w:t xml:space="preserve">i przyjmujemy </w:t>
      </w:r>
      <w:r w:rsidR="004E08DA" w:rsidRPr="002D0532">
        <w:rPr>
          <w:rFonts w:ascii="Arial" w:hAnsi="Arial" w:cs="Arial"/>
          <w:sz w:val="22"/>
          <w:szCs w:val="22"/>
        </w:rPr>
        <w:t>je</w:t>
      </w:r>
      <w:r w:rsidRPr="002D0532">
        <w:rPr>
          <w:rFonts w:ascii="Arial" w:hAnsi="Arial" w:cs="Arial"/>
          <w:sz w:val="22"/>
          <w:szCs w:val="22"/>
        </w:rPr>
        <w:t xml:space="preserve"> bez zastrzeżeń;</w:t>
      </w:r>
    </w:p>
    <w:p w14:paraId="04A191C5" w14:textId="77777777" w:rsidR="00EF29F7" w:rsidRPr="002D0532" w:rsidRDefault="00EF29F7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Zamawiającego;</w:t>
      </w:r>
    </w:p>
    <w:p w14:paraId="4561E9CA" w14:textId="77777777" w:rsidR="009E4643" w:rsidRPr="002D0532" w:rsidRDefault="009E4643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666C61" w:rsidRPr="002D0532">
        <w:rPr>
          <w:rFonts w:ascii="Arial" w:hAnsi="Arial" w:cs="Arial"/>
          <w:sz w:val="22"/>
          <w:szCs w:val="22"/>
        </w:rPr>
        <w:t>3</w:t>
      </w:r>
      <w:r w:rsidRPr="002D0532">
        <w:rPr>
          <w:rFonts w:ascii="Arial" w:hAnsi="Arial" w:cs="Arial"/>
          <w:sz w:val="22"/>
          <w:szCs w:val="22"/>
        </w:rPr>
        <w:t xml:space="preserve"> SWZ;</w:t>
      </w:r>
    </w:p>
    <w:p w14:paraId="5852BF33" w14:textId="77777777" w:rsidR="00D619B6" w:rsidRPr="002D0532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797DF90A" w14:textId="1B539DF2" w:rsidR="00D619B6" w:rsidRPr="002D0532" w:rsidRDefault="00D619B6" w:rsidP="000F3CAC">
      <w:pPr>
        <w:numPr>
          <w:ilvl w:val="1"/>
          <w:numId w:val="6"/>
        </w:numPr>
        <w:tabs>
          <w:tab w:val="clear" w:pos="1361"/>
        </w:tabs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2D0532">
        <w:rPr>
          <w:rFonts w:ascii="Arial" w:hAnsi="Arial" w:cs="Arial"/>
          <w:sz w:val="22"/>
          <w:szCs w:val="22"/>
        </w:rPr>
        <w:t>wskazany w SWZ</w:t>
      </w:r>
      <w:r w:rsidR="004D7D02" w:rsidRPr="002D0532">
        <w:rPr>
          <w:rFonts w:ascii="Arial" w:hAnsi="Arial" w:cs="Arial"/>
          <w:sz w:val="22"/>
          <w:szCs w:val="22"/>
        </w:rPr>
        <w:t>.</w:t>
      </w:r>
    </w:p>
    <w:p w14:paraId="70C7FBF3" w14:textId="77777777" w:rsidR="004E08DA" w:rsidRPr="002D0532" w:rsidRDefault="004635D6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2D0532">
        <w:rPr>
          <w:rFonts w:ascii="Arial" w:hAnsi="Arial" w:cs="Arial"/>
          <w:i/>
          <w:sz w:val="22"/>
          <w:szCs w:val="22"/>
        </w:rPr>
        <w:t>(należy wpisać znak sprawy nadany przez zamawiającego lub inną informację identyfikującą dokument, które jest w posiadaniu zamawiającego</w:t>
      </w:r>
      <w:r w:rsidRPr="002D0532">
        <w:rPr>
          <w:rFonts w:ascii="Arial" w:hAnsi="Arial" w:cs="Arial"/>
          <w:sz w:val="22"/>
          <w:szCs w:val="22"/>
        </w:rPr>
        <w:t>) i są nadal aktualne.</w:t>
      </w:r>
    </w:p>
    <w:p w14:paraId="43199B47" w14:textId="77777777" w:rsidR="004E08DA" w:rsidRPr="002D0532" w:rsidRDefault="005E58DE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Oświadczam</w:t>
      </w:r>
      <w:r w:rsidR="007B4B08" w:rsidRPr="002D0532">
        <w:rPr>
          <w:rFonts w:ascii="Arial" w:hAnsi="Arial" w:cs="Arial"/>
          <w:b/>
          <w:sz w:val="22"/>
          <w:szCs w:val="22"/>
        </w:rPr>
        <w:t>/</w:t>
      </w:r>
      <w:r w:rsidRPr="002D0532">
        <w:rPr>
          <w:rFonts w:ascii="Arial" w:hAnsi="Arial" w:cs="Arial"/>
          <w:b/>
          <w:sz w:val="22"/>
          <w:szCs w:val="22"/>
        </w:rPr>
        <w:t>y</w:t>
      </w:r>
      <w:r w:rsidRPr="002D0532">
        <w:rPr>
          <w:rFonts w:ascii="Arial" w:hAnsi="Arial" w:cs="Arial"/>
          <w:sz w:val="22"/>
          <w:szCs w:val="22"/>
        </w:rPr>
        <w:t xml:space="preserve">, że </w:t>
      </w:r>
      <w:r w:rsidR="004E08DA" w:rsidRPr="002D0532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2D0532">
        <w:rPr>
          <w:rFonts w:ascii="Arial" w:hAnsi="Arial" w:cs="Arial"/>
          <w:sz w:val="22"/>
          <w:szCs w:val="22"/>
        </w:rPr>
        <w:t>……..</w:t>
      </w:r>
      <w:r w:rsidR="004E08DA" w:rsidRPr="002D0532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2D0532">
        <w:rPr>
          <w:rFonts w:ascii="Arial" w:hAnsi="Arial" w:cs="Arial"/>
          <w:sz w:val="22"/>
          <w:szCs w:val="22"/>
        </w:rPr>
        <w:t>……….</w:t>
      </w:r>
      <w:r w:rsidR="004E08DA" w:rsidRPr="002D0532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4866D254" w14:textId="77777777" w:rsidR="007B4B08" w:rsidRPr="002D0532" w:rsidRDefault="000577E8" w:rsidP="000F3CAC">
      <w:pPr>
        <w:numPr>
          <w:ilvl w:val="0"/>
          <w:numId w:val="6"/>
        </w:numPr>
        <w:tabs>
          <w:tab w:val="clear" w:pos="680"/>
        </w:tabs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Oświadczam</w:t>
      </w:r>
      <w:r w:rsidR="007B4B08" w:rsidRPr="002D0532">
        <w:rPr>
          <w:rFonts w:ascii="Arial" w:hAnsi="Arial" w:cs="Arial"/>
          <w:b/>
          <w:sz w:val="22"/>
          <w:szCs w:val="22"/>
        </w:rPr>
        <w:t>/y</w:t>
      </w:r>
      <w:r w:rsidRPr="002D0532">
        <w:rPr>
          <w:rFonts w:ascii="Arial" w:hAnsi="Arial" w:cs="Arial"/>
          <w:b/>
          <w:sz w:val="22"/>
          <w:szCs w:val="22"/>
        </w:rPr>
        <w:t>, że</w:t>
      </w:r>
      <w:r w:rsidR="007B4B08" w:rsidRPr="002D0532">
        <w:rPr>
          <w:rFonts w:ascii="Arial" w:hAnsi="Arial" w:cs="Arial"/>
          <w:sz w:val="22"/>
          <w:szCs w:val="22"/>
        </w:rPr>
        <w:t>:</w:t>
      </w:r>
    </w:p>
    <w:p w14:paraId="2B9FAAB2" w14:textId="77777777" w:rsidR="007B4B08" w:rsidRPr="002D0532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nie polegam</w:t>
      </w:r>
      <w:r w:rsidR="007B4B08" w:rsidRPr="002D0532">
        <w:rPr>
          <w:rFonts w:ascii="Arial" w:hAnsi="Arial" w:cs="Arial"/>
          <w:sz w:val="22"/>
          <w:szCs w:val="22"/>
        </w:rPr>
        <w:t xml:space="preserve"> na zasobach innych podmiotów </w:t>
      </w:r>
      <w:r w:rsidRPr="002D0532">
        <w:rPr>
          <w:rFonts w:ascii="Arial" w:hAnsi="Arial" w:cs="Arial"/>
          <w:sz w:val="22"/>
          <w:szCs w:val="22"/>
        </w:rPr>
        <w:t>*</w:t>
      </w:r>
    </w:p>
    <w:p w14:paraId="276441C3" w14:textId="77777777" w:rsidR="000577E8" w:rsidRPr="002D0532" w:rsidRDefault="000577E8" w:rsidP="000F3CAC">
      <w:pPr>
        <w:pStyle w:val="Akapitzlist"/>
        <w:widowControl w:val="0"/>
        <w:numPr>
          <w:ilvl w:val="0"/>
          <w:numId w:val="22"/>
        </w:num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polegam na zasobach innych podmiotów</w:t>
      </w:r>
      <w:r w:rsidR="007B4B08" w:rsidRPr="002D0532">
        <w:rPr>
          <w:rFonts w:ascii="Arial" w:hAnsi="Arial" w:cs="Arial"/>
          <w:sz w:val="22"/>
          <w:szCs w:val="22"/>
        </w:rPr>
        <w:t>*</w:t>
      </w:r>
      <w:r w:rsidRPr="002D0532">
        <w:rPr>
          <w:rFonts w:ascii="Arial" w:hAnsi="Arial" w:cs="Arial"/>
          <w:sz w:val="22"/>
          <w:szCs w:val="22"/>
        </w:rPr>
        <w:t>:</w:t>
      </w:r>
    </w:p>
    <w:p w14:paraId="4C3B9A2D" w14:textId="77777777" w:rsidR="000577E8" w:rsidRPr="002D0532" w:rsidRDefault="000577E8" w:rsidP="00D775A5">
      <w:pPr>
        <w:pStyle w:val="Akapitzlist"/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5"/>
        <w:gridCol w:w="3544"/>
        <w:gridCol w:w="1559"/>
      </w:tblGrid>
      <w:tr w:rsidR="00FC3506" w:rsidRPr="002D0532" w14:paraId="0F2C4ADB" w14:textId="77777777" w:rsidTr="00FC3506">
        <w:tc>
          <w:tcPr>
            <w:tcW w:w="3265" w:type="dxa"/>
            <w:shd w:val="clear" w:color="auto" w:fill="DFDFDF"/>
            <w:vAlign w:val="center"/>
          </w:tcPr>
          <w:p w14:paraId="25967D00" w14:textId="77777777" w:rsidR="00FC3506" w:rsidRPr="002D0532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3544" w:type="dxa"/>
            <w:shd w:val="clear" w:color="auto" w:fill="DFDFDF"/>
            <w:vAlign w:val="center"/>
          </w:tcPr>
          <w:p w14:paraId="19463BE0" w14:textId="77777777" w:rsidR="00FC3506" w:rsidRPr="002D0532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  <w:tc>
          <w:tcPr>
            <w:tcW w:w="1559" w:type="dxa"/>
            <w:shd w:val="clear" w:color="auto" w:fill="DFDFDF"/>
            <w:vAlign w:val="center"/>
          </w:tcPr>
          <w:p w14:paraId="3673AFCE" w14:textId="77777777" w:rsidR="00FC3506" w:rsidRPr="002D0532" w:rsidRDefault="00FC3506" w:rsidP="00D775A5">
            <w:pPr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>Czy na wskazany podmiot przypada ponad 10 % przedmiotu zamówienia</w:t>
            </w:r>
          </w:p>
        </w:tc>
      </w:tr>
      <w:tr w:rsidR="00FC3506" w:rsidRPr="002D0532" w14:paraId="112770E1" w14:textId="77777777" w:rsidTr="00862BA1">
        <w:trPr>
          <w:trHeight w:val="691"/>
        </w:trPr>
        <w:tc>
          <w:tcPr>
            <w:tcW w:w="3265" w:type="dxa"/>
          </w:tcPr>
          <w:p w14:paraId="31405EF1" w14:textId="77777777" w:rsidR="005014C1" w:rsidRPr="002D0532" w:rsidRDefault="005014C1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D8723E9" w14:textId="77777777" w:rsidR="00FC3506" w:rsidRPr="002D0532" w:rsidRDefault="00FC3506" w:rsidP="00D775A5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4796BC0" w14:textId="77777777" w:rsidR="00FC3506" w:rsidRPr="002D0532" w:rsidRDefault="00FC3506" w:rsidP="00D775A5">
            <w:pPr>
              <w:snapToGrid w:val="0"/>
              <w:spacing w:before="120"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31223032" w14:textId="77777777" w:rsidR="00FC3506" w:rsidRPr="002D0532" w:rsidRDefault="00FC3506" w:rsidP="00D775A5">
      <w:pPr>
        <w:spacing w:line="300" w:lineRule="auto"/>
        <w:ind w:left="709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Uwaga:</w:t>
      </w:r>
    </w:p>
    <w:p w14:paraId="079FBA72" w14:textId="77777777" w:rsidR="00FC3506" w:rsidRPr="002D0532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W przypadku nie wskazania podmiotu udostępniającego zasób Wykonawcy, Wykonawca samodzielnie będzie wykazywał spełnianie warunków udziału w postępowaniu oraz nie będzie polegał na zasobach podmiotów je udostępniających, </w:t>
      </w:r>
    </w:p>
    <w:p w14:paraId="15C05772" w14:textId="77777777" w:rsidR="00FC3506" w:rsidRPr="002D0532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W przypadku wskazania w kolumnie 3 odpowiedzi TAK Zamawiający zażąda, aby wykonawca w terminie określonym przez zamawiającego zastąpi podmiot, na którego zdolności wykonawca polega, pod rygorem wykluczenia z udziału w postępowaniu.</w:t>
      </w:r>
    </w:p>
    <w:p w14:paraId="0EE77474" w14:textId="77777777" w:rsidR="00FC3506" w:rsidRPr="002D0532" w:rsidRDefault="00FC3506" w:rsidP="00EA0E58">
      <w:pPr>
        <w:numPr>
          <w:ilvl w:val="0"/>
          <w:numId w:val="41"/>
        </w:numPr>
        <w:spacing w:line="300" w:lineRule="auto"/>
        <w:ind w:left="993" w:hanging="284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W przypadku polegania na zasobach podmiotów udostępniających zasób Wykonawca zobowiązany jest do złożenia wraz z ofertą:</w:t>
      </w:r>
    </w:p>
    <w:p w14:paraId="606B36EB" w14:textId="77777777" w:rsidR="00FC3506" w:rsidRPr="002D0532" w:rsidRDefault="00FC3506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zobowiązania, o którym mowa  w </w:t>
      </w:r>
      <w:r w:rsidR="00FC02F6" w:rsidRPr="002D0532">
        <w:rPr>
          <w:rFonts w:ascii="Arial" w:hAnsi="Arial" w:cs="Arial"/>
          <w:i/>
          <w:sz w:val="22"/>
          <w:szCs w:val="22"/>
        </w:rPr>
        <w:t xml:space="preserve">pkt 6.4. SWZ </w:t>
      </w:r>
      <w:r w:rsidRPr="002D0532">
        <w:rPr>
          <w:rFonts w:ascii="Arial" w:hAnsi="Arial" w:cs="Arial"/>
          <w:i/>
          <w:sz w:val="22"/>
          <w:szCs w:val="22"/>
        </w:rPr>
        <w:t xml:space="preserve">oraz </w:t>
      </w:r>
      <w:r w:rsidR="00FC02F6" w:rsidRPr="002D0532">
        <w:rPr>
          <w:rFonts w:ascii="Arial" w:hAnsi="Arial" w:cs="Arial"/>
          <w:i/>
          <w:sz w:val="22"/>
          <w:szCs w:val="22"/>
        </w:rPr>
        <w:t>7.1.</w:t>
      </w:r>
      <w:r w:rsidRPr="002D0532">
        <w:rPr>
          <w:rFonts w:ascii="Arial" w:hAnsi="Arial" w:cs="Arial"/>
          <w:i/>
          <w:sz w:val="22"/>
          <w:szCs w:val="22"/>
        </w:rPr>
        <w:t>4 SWZ</w:t>
      </w:r>
      <w:r w:rsidR="000B46F0" w:rsidRPr="002D0532">
        <w:rPr>
          <w:rFonts w:ascii="Arial" w:hAnsi="Arial" w:cs="Arial"/>
          <w:i/>
          <w:sz w:val="22"/>
          <w:szCs w:val="22"/>
        </w:rPr>
        <w:t>,</w:t>
      </w:r>
    </w:p>
    <w:p w14:paraId="0C26B8BB" w14:textId="77777777" w:rsidR="00FC3506" w:rsidRPr="002D0532" w:rsidRDefault="00FC3506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oświadczenia, o którym mowa w </w:t>
      </w:r>
      <w:r w:rsidR="00FC02F6" w:rsidRPr="002D0532">
        <w:rPr>
          <w:rFonts w:ascii="Arial" w:hAnsi="Arial" w:cs="Arial"/>
          <w:i/>
          <w:sz w:val="22"/>
          <w:szCs w:val="22"/>
        </w:rPr>
        <w:t xml:space="preserve">pkt 7.1.2. </w:t>
      </w:r>
      <w:r w:rsidRPr="002D0532">
        <w:rPr>
          <w:rFonts w:ascii="Arial" w:hAnsi="Arial" w:cs="Arial"/>
          <w:i/>
          <w:sz w:val="22"/>
          <w:szCs w:val="22"/>
        </w:rPr>
        <w:t>SWZ dla podmiotu udostępniającego zasób</w:t>
      </w:r>
      <w:r w:rsidR="000B46F0" w:rsidRPr="002D0532">
        <w:rPr>
          <w:rFonts w:ascii="Arial" w:hAnsi="Arial" w:cs="Arial"/>
          <w:i/>
          <w:sz w:val="22"/>
          <w:szCs w:val="22"/>
        </w:rPr>
        <w:t>,</w:t>
      </w:r>
    </w:p>
    <w:p w14:paraId="44898BDD" w14:textId="77777777" w:rsidR="000B46F0" w:rsidRPr="002D0532" w:rsidRDefault="000B46F0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odpisu lub informacji z Krajowego Rejestru Sądowego, Centralnej Ewidencji i Informacji o Działalności Gospodarczej lub innego właściwego rejestru potwierdzającego, że osoba działająca w imieniu podmiotu udostępniającego Wykonawcy zasób jest umocowana do jego reprezentowania,</w:t>
      </w:r>
    </w:p>
    <w:p w14:paraId="6BC78462" w14:textId="77777777" w:rsidR="000B46F0" w:rsidRPr="002D0532" w:rsidRDefault="000B46F0" w:rsidP="00645B23">
      <w:pPr>
        <w:pStyle w:val="Akapitzlist"/>
        <w:numPr>
          <w:ilvl w:val="0"/>
          <w:numId w:val="43"/>
        </w:numPr>
        <w:spacing w:line="300" w:lineRule="auto"/>
        <w:ind w:left="1134" w:hanging="141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pełnomocnictwo lub inny dokument potwierdzający umocowanie do reprezentowania podmiotu udostępniającego zasób, gdy umocowanie osoby składającej ofertę nie wynika z dokumentów opisanych powyżej).</w:t>
      </w:r>
    </w:p>
    <w:p w14:paraId="602EA168" w14:textId="77777777" w:rsidR="000B46F0" w:rsidRPr="002D0532" w:rsidRDefault="000B46F0" w:rsidP="00D775A5">
      <w:pPr>
        <w:spacing w:line="300" w:lineRule="auto"/>
        <w:ind w:left="993"/>
        <w:jc w:val="both"/>
        <w:rPr>
          <w:rFonts w:ascii="Arial" w:hAnsi="Arial" w:cs="Arial"/>
          <w:i/>
          <w:sz w:val="22"/>
          <w:szCs w:val="22"/>
        </w:rPr>
      </w:pPr>
    </w:p>
    <w:p w14:paraId="77F2EBB8" w14:textId="77777777" w:rsidR="000577E8" w:rsidRPr="002D0532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Oświadczamy,</w:t>
      </w:r>
      <w:r w:rsidRPr="002D0532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3D49E2FC" w14:textId="77777777" w:rsidR="000577E8" w:rsidRPr="002D0532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zamierzam/y wykonać samodzielnie*</w:t>
      </w:r>
    </w:p>
    <w:p w14:paraId="5695C22D" w14:textId="77777777" w:rsidR="000B47D0" w:rsidRPr="002D0532" w:rsidRDefault="000577E8" w:rsidP="000F3CAC">
      <w:pPr>
        <w:pStyle w:val="Akapitzlist"/>
        <w:widowControl w:val="0"/>
        <w:numPr>
          <w:ilvl w:val="0"/>
          <w:numId w:val="21"/>
        </w:num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zamierzam/y powierzyć podwykonawcom*</w:t>
      </w:r>
      <w:r w:rsidR="000B47D0" w:rsidRPr="002D0532">
        <w:rPr>
          <w:rFonts w:ascii="Arial" w:hAnsi="Arial" w:cs="Arial"/>
          <w:sz w:val="22"/>
          <w:szCs w:val="22"/>
        </w:rPr>
        <w:t xml:space="preserve">. </w:t>
      </w: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3099"/>
        <w:gridCol w:w="2997"/>
        <w:gridCol w:w="1659"/>
      </w:tblGrid>
      <w:tr w:rsidR="00FC3506" w:rsidRPr="002D0532" w14:paraId="2B8D7728" w14:textId="77777777" w:rsidTr="004F2A6A">
        <w:tc>
          <w:tcPr>
            <w:tcW w:w="280" w:type="pct"/>
            <w:shd w:val="clear" w:color="auto" w:fill="D9D9D9" w:themeFill="background1" w:themeFillShade="D9"/>
            <w:vAlign w:val="center"/>
          </w:tcPr>
          <w:p w14:paraId="233E30DD" w14:textId="77777777" w:rsidR="00FC3506" w:rsidRPr="002D0532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1886" w:type="pct"/>
            <w:shd w:val="clear" w:color="auto" w:fill="D9D9D9" w:themeFill="background1" w:themeFillShade="D9"/>
            <w:vAlign w:val="center"/>
          </w:tcPr>
          <w:p w14:paraId="23E545BC" w14:textId="77777777" w:rsidR="00FC3506" w:rsidRPr="002D0532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1824" w:type="pct"/>
            <w:shd w:val="clear" w:color="auto" w:fill="D9D9D9" w:themeFill="background1" w:themeFillShade="D9"/>
            <w:vAlign w:val="center"/>
          </w:tcPr>
          <w:p w14:paraId="2DB100A9" w14:textId="77777777" w:rsidR="00FC3506" w:rsidRPr="002D0532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 xml:space="preserve">Nazwy (firm) podwykonawców </w:t>
            </w:r>
            <w:r w:rsidRPr="002D0532">
              <w:rPr>
                <w:rFonts w:ascii="Arial" w:hAnsi="Arial" w:cs="Arial"/>
                <w:b/>
                <w:sz w:val="18"/>
                <w:szCs w:val="18"/>
              </w:rPr>
              <w:br/>
              <w:t>(</w:t>
            </w:r>
            <w:r w:rsidRPr="002D0532">
              <w:rPr>
                <w:rFonts w:ascii="Arial" w:hAnsi="Arial" w:cs="Arial"/>
                <w:b/>
                <w:i/>
                <w:sz w:val="18"/>
                <w:szCs w:val="18"/>
              </w:rPr>
              <w:t>o ile są znane</w:t>
            </w:r>
            <w:r w:rsidRPr="002D0532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7A73122E" w14:textId="77777777" w:rsidR="00FC3506" w:rsidRPr="002D0532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0532">
              <w:rPr>
                <w:rFonts w:ascii="Arial" w:hAnsi="Arial" w:cs="Arial"/>
                <w:b/>
                <w:sz w:val="18"/>
                <w:szCs w:val="18"/>
              </w:rPr>
              <w:t>Czy na wskazanego podwykonawcę  przypada ponad</w:t>
            </w:r>
            <w:r w:rsidRPr="002D0532">
              <w:rPr>
                <w:rFonts w:ascii="Arial" w:hAnsi="Arial" w:cs="Arial"/>
                <w:b/>
                <w:sz w:val="18"/>
                <w:szCs w:val="18"/>
              </w:rPr>
              <w:br/>
              <w:t>10 % przedmiotu zamówienia</w:t>
            </w:r>
          </w:p>
        </w:tc>
      </w:tr>
      <w:tr w:rsidR="00FC3506" w:rsidRPr="002D0532" w14:paraId="3C958A4C" w14:textId="77777777" w:rsidTr="004F2A6A">
        <w:trPr>
          <w:trHeight w:val="375"/>
        </w:trPr>
        <w:tc>
          <w:tcPr>
            <w:tcW w:w="280" w:type="pct"/>
          </w:tcPr>
          <w:p w14:paraId="6D210A87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6" w:type="pct"/>
          </w:tcPr>
          <w:p w14:paraId="279DC472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14DC88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4" w:type="pct"/>
          </w:tcPr>
          <w:p w14:paraId="7C5D12B6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19A3D0FF" w14:textId="77777777" w:rsidR="00FC3506" w:rsidRPr="002D0532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  <w:tr w:rsidR="00FC3506" w:rsidRPr="002D0532" w14:paraId="7B9C0C2C" w14:textId="77777777" w:rsidTr="004F2A6A">
        <w:trPr>
          <w:trHeight w:val="532"/>
        </w:trPr>
        <w:tc>
          <w:tcPr>
            <w:tcW w:w="280" w:type="pct"/>
          </w:tcPr>
          <w:p w14:paraId="4FE76046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6" w:type="pct"/>
          </w:tcPr>
          <w:p w14:paraId="7A652F06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C546313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4" w:type="pct"/>
          </w:tcPr>
          <w:p w14:paraId="2C69C1A5" w14:textId="77777777" w:rsidR="00FC3506" w:rsidRPr="002D0532" w:rsidRDefault="00FC3506" w:rsidP="00D775A5">
            <w:pPr>
              <w:snapToGrid w:val="0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0" w:type="pct"/>
            <w:vAlign w:val="center"/>
          </w:tcPr>
          <w:p w14:paraId="7036A670" w14:textId="77777777" w:rsidR="00FC3506" w:rsidRPr="002D0532" w:rsidRDefault="00FC3506" w:rsidP="00D775A5">
            <w:pPr>
              <w:snapToGrid w:val="0"/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TAK/NIE*</w:t>
            </w:r>
          </w:p>
        </w:tc>
      </w:tr>
    </w:tbl>
    <w:p w14:paraId="15954AB0" w14:textId="77777777" w:rsidR="004F2A6A" w:rsidRPr="002D0532" w:rsidRDefault="004F2A6A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</w:p>
    <w:p w14:paraId="2C8BECFF" w14:textId="1404C20E" w:rsidR="00FC3506" w:rsidRPr="002D0532" w:rsidRDefault="00FC3506" w:rsidP="00D775A5">
      <w:pPr>
        <w:spacing w:after="160" w:line="300" w:lineRule="auto"/>
        <w:ind w:left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D0532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Uwaga: </w:t>
      </w:r>
    </w:p>
    <w:p w14:paraId="0F0FB39A" w14:textId="77777777" w:rsidR="00FC3506" w:rsidRPr="002D0532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D0532">
        <w:rPr>
          <w:rFonts w:ascii="Arial" w:eastAsia="Calibri" w:hAnsi="Arial" w:cs="Arial"/>
          <w:i/>
          <w:iCs/>
          <w:sz w:val="22"/>
          <w:szCs w:val="22"/>
          <w:lang w:eastAsia="en-US"/>
        </w:rPr>
        <w:lastRenderedPageBreak/>
        <w:t>W przypadku nie wskazania udziału podwykonawców Zamawiający przyjmie, że całe zamówienie zostanie wykonane przez Wykonawcę, bez udziału Podwykonawcy).</w:t>
      </w:r>
    </w:p>
    <w:p w14:paraId="6869E0ED" w14:textId="77777777" w:rsidR="00FC3506" w:rsidRPr="002D0532" w:rsidRDefault="00FC3506" w:rsidP="00EA0E58">
      <w:pPr>
        <w:numPr>
          <w:ilvl w:val="0"/>
          <w:numId w:val="40"/>
        </w:numPr>
        <w:tabs>
          <w:tab w:val="left" w:pos="0"/>
        </w:tabs>
        <w:spacing w:after="160" w:line="300" w:lineRule="auto"/>
        <w:ind w:left="993" w:hanging="284"/>
        <w:contextualSpacing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2D0532">
        <w:rPr>
          <w:rFonts w:ascii="Arial" w:eastAsia="Calibri" w:hAnsi="Arial" w:cs="Arial"/>
          <w:i/>
          <w:iCs/>
          <w:sz w:val="22"/>
          <w:szCs w:val="22"/>
          <w:lang w:eastAsia="en-US"/>
        </w:rPr>
        <w:t>W przypadku wskazania w kolumnie 4 odpowiedzi TAK Zamawiający zażąda, aby wykonawca w terminie określonym przez zamawiającego zastąpił tego podwykonawcę, dostawcę, pod rygorem wykluczenia z udziału w postępowaniu.</w:t>
      </w:r>
    </w:p>
    <w:p w14:paraId="72D186A9" w14:textId="77777777" w:rsidR="000577E8" w:rsidRPr="002D0532" w:rsidRDefault="000577E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2D0532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2D0532">
        <w:rPr>
          <w:rFonts w:ascii="Arial" w:hAnsi="Arial" w:cs="Arial"/>
          <w:bCs/>
          <w:sz w:val="22"/>
          <w:szCs w:val="22"/>
        </w:rPr>
        <w:br/>
        <w:t>w zakresie następujących towar</w:t>
      </w:r>
      <w:r w:rsidR="00172686" w:rsidRPr="002D0532">
        <w:rPr>
          <w:rFonts w:ascii="Arial" w:hAnsi="Arial" w:cs="Arial"/>
          <w:bCs/>
          <w:sz w:val="22"/>
          <w:szCs w:val="22"/>
        </w:rPr>
        <w:t>ów/usług  ..………………………………………………</w:t>
      </w:r>
      <w:r w:rsidRPr="002D0532">
        <w:rPr>
          <w:rFonts w:ascii="Arial" w:hAnsi="Arial" w:cs="Arial"/>
          <w:bCs/>
          <w:sz w:val="22"/>
          <w:szCs w:val="22"/>
        </w:rPr>
        <w:t>……*</w:t>
      </w:r>
    </w:p>
    <w:p w14:paraId="79731515" w14:textId="77777777" w:rsidR="000577E8" w:rsidRPr="002D0532" w:rsidRDefault="000577E8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2D0532">
        <w:rPr>
          <w:rFonts w:ascii="Arial" w:hAnsi="Arial" w:cs="Arial"/>
          <w:bCs/>
          <w:color w:val="auto"/>
          <w:sz w:val="22"/>
          <w:szCs w:val="22"/>
        </w:rPr>
        <w:t>Wartość ww. towarów lub usług b</w:t>
      </w:r>
      <w:r w:rsidR="00172686" w:rsidRPr="002D0532">
        <w:rPr>
          <w:rFonts w:ascii="Arial" w:hAnsi="Arial" w:cs="Arial"/>
          <w:bCs/>
          <w:color w:val="auto"/>
          <w:sz w:val="22"/>
          <w:szCs w:val="22"/>
        </w:rPr>
        <w:t>ez podatku wynosi …………………………………</w:t>
      </w:r>
      <w:r w:rsidRPr="002D0532">
        <w:rPr>
          <w:rFonts w:ascii="Arial" w:hAnsi="Arial" w:cs="Arial"/>
          <w:bCs/>
          <w:color w:val="auto"/>
          <w:sz w:val="22"/>
          <w:szCs w:val="22"/>
        </w:rPr>
        <w:t>………*</w:t>
      </w:r>
    </w:p>
    <w:p w14:paraId="4EFCCCD3" w14:textId="77777777" w:rsidR="007823AA" w:rsidRPr="002D0532" w:rsidRDefault="007823AA" w:rsidP="00D775A5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34AA0C7" w14:textId="77777777" w:rsidR="007B4B08" w:rsidRPr="002D0532" w:rsidRDefault="007B4B08" w:rsidP="000F3CAC">
      <w:pPr>
        <w:widowControl w:val="0"/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Oświadczam/y, że</w:t>
      </w:r>
      <w:r w:rsidRPr="002D0532">
        <w:rPr>
          <w:rFonts w:ascii="Arial" w:hAnsi="Arial" w:cs="Arial"/>
          <w:sz w:val="22"/>
          <w:szCs w:val="22"/>
        </w:rPr>
        <w:t>:</w:t>
      </w:r>
    </w:p>
    <w:p w14:paraId="3021FFE0" w14:textId="77777777" w:rsidR="007B4B08" w:rsidRPr="002D0532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2D0532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2361F364" w14:textId="77777777" w:rsidR="007B4B08" w:rsidRPr="002D0532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2D0532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FC313F3" w14:textId="77777777" w:rsidR="007B4B08" w:rsidRPr="002D0532" w:rsidRDefault="007B4B08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2D0532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</w:t>
      </w:r>
      <w:r w:rsidR="00FC02F6" w:rsidRPr="002D0532">
        <w:rPr>
          <w:rFonts w:ascii="Arial" w:hAnsi="Arial" w:cs="Arial"/>
        </w:rPr>
        <w:t>macje składane przez wykonawców;</w:t>
      </w:r>
    </w:p>
    <w:p w14:paraId="79E13C32" w14:textId="77777777" w:rsidR="00FC02F6" w:rsidRPr="002D0532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2D0532">
        <w:rPr>
          <w:rFonts w:ascii="Arial" w:hAnsi="Arial" w:cs="Aria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172686" w:rsidRPr="002D0532">
        <w:rPr>
          <w:rFonts w:ascii="Arial" w:hAnsi="Arial" w:cs="Arial"/>
        </w:rPr>
        <w:t>t.j</w:t>
      </w:r>
      <w:proofErr w:type="spellEnd"/>
      <w:r w:rsidR="00172686" w:rsidRPr="002D0532">
        <w:rPr>
          <w:rFonts w:ascii="Arial" w:hAnsi="Arial" w:cs="Arial"/>
        </w:rPr>
        <w:t xml:space="preserve">. </w:t>
      </w:r>
      <w:r w:rsidRPr="002D0532">
        <w:rPr>
          <w:rFonts w:ascii="Arial" w:hAnsi="Arial" w:cs="Arial"/>
        </w:rPr>
        <w:t xml:space="preserve">Dz.U. </w:t>
      </w:r>
      <w:r w:rsidR="00495CE6" w:rsidRPr="002D0532">
        <w:rPr>
          <w:rFonts w:ascii="Arial" w:hAnsi="Arial" w:cs="Arial"/>
        </w:rPr>
        <w:t>z 202</w:t>
      </w:r>
      <w:r w:rsidR="00172686" w:rsidRPr="002D0532">
        <w:rPr>
          <w:rFonts w:ascii="Arial" w:hAnsi="Arial" w:cs="Arial"/>
        </w:rPr>
        <w:t>5</w:t>
      </w:r>
      <w:r w:rsidR="00495CE6" w:rsidRPr="002D0532">
        <w:rPr>
          <w:rFonts w:ascii="Arial" w:hAnsi="Arial" w:cs="Arial"/>
        </w:rPr>
        <w:t xml:space="preserve"> r. </w:t>
      </w:r>
      <w:r w:rsidRPr="002D0532">
        <w:rPr>
          <w:rFonts w:ascii="Arial" w:hAnsi="Arial" w:cs="Arial"/>
        </w:rPr>
        <w:t>poz. 5</w:t>
      </w:r>
      <w:r w:rsidR="00172686" w:rsidRPr="002D0532">
        <w:rPr>
          <w:rFonts w:ascii="Arial" w:hAnsi="Arial" w:cs="Arial"/>
        </w:rPr>
        <w:t>14</w:t>
      </w:r>
      <w:r w:rsidRPr="002D0532">
        <w:rPr>
          <w:rFonts w:ascii="Arial" w:hAnsi="Arial" w:cs="Arial"/>
        </w:rPr>
        <w:t>);</w:t>
      </w:r>
    </w:p>
    <w:p w14:paraId="50CF5229" w14:textId="77777777" w:rsidR="00FC02F6" w:rsidRPr="002D0532" w:rsidRDefault="00FC02F6" w:rsidP="004D7D02">
      <w:pPr>
        <w:pStyle w:val="Bezodstpw"/>
        <w:numPr>
          <w:ilvl w:val="1"/>
          <w:numId w:val="23"/>
        </w:numPr>
        <w:spacing w:after="60" w:line="300" w:lineRule="auto"/>
        <w:ind w:left="993" w:hanging="284"/>
        <w:jc w:val="both"/>
        <w:rPr>
          <w:rFonts w:ascii="Arial" w:hAnsi="Arial" w:cs="Arial"/>
        </w:rPr>
      </w:pPr>
      <w:r w:rsidRPr="002D0532">
        <w:rPr>
          <w:rFonts w:ascii="Arial" w:hAnsi="Arial" w:cs="Arial"/>
        </w:rPr>
        <w:t>nie jestem:</w:t>
      </w:r>
    </w:p>
    <w:p w14:paraId="3C8FBC72" w14:textId="77777777" w:rsidR="00FC02F6" w:rsidRPr="002D0532" w:rsidRDefault="00FC02F6" w:rsidP="00645B23">
      <w:pPr>
        <w:pStyle w:val="Akapitzlist"/>
        <w:numPr>
          <w:ilvl w:val="0"/>
          <w:numId w:val="48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obywatelem rosyjskim, osobą fizyczną lub prawną, podmiotem lub organem z siedzibą w Rosji;</w:t>
      </w:r>
    </w:p>
    <w:p w14:paraId="713D3B2D" w14:textId="77777777" w:rsidR="00FC02F6" w:rsidRPr="002D0532" w:rsidRDefault="00FC02F6" w:rsidP="00645B23">
      <w:pPr>
        <w:pStyle w:val="Akapitzlist"/>
        <w:numPr>
          <w:ilvl w:val="0"/>
          <w:numId w:val="48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55141E6A" w14:textId="77777777" w:rsidR="00FC02F6" w:rsidRPr="002D0532" w:rsidRDefault="00FC02F6" w:rsidP="00645B23">
      <w:pPr>
        <w:pStyle w:val="Akapitzlist"/>
        <w:numPr>
          <w:ilvl w:val="0"/>
          <w:numId w:val="48"/>
        </w:numPr>
        <w:tabs>
          <w:tab w:val="left" w:pos="0"/>
        </w:tabs>
        <w:spacing w:after="60" w:line="300" w:lineRule="auto"/>
        <w:ind w:left="1418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osobą fizyczną lub prawną, podmiotem lub organem działającym w imieniu lub pod kierunkiem:</w:t>
      </w:r>
    </w:p>
    <w:p w14:paraId="7FDFA617" w14:textId="77777777" w:rsidR="00FC02F6" w:rsidRPr="002D0532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obywateli rosyjskich lub osób fizycznych lub prawnych, podmiotów lub organów z siedzibą w Rosji lub</w:t>
      </w:r>
    </w:p>
    <w:p w14:paraId="41F3BB8A" w14:textId="77777777" w:rsidR="00FC02F6" w:rsidRPr="002D0532" w:rsidRDefault="00FC02F6" w:rsidP="00EA0E58">
      <w:pPr>
        <w:pStyle w:val="Akapitzlist"/>
        <w:numPr>
          <w:ilvl w:val="0"/>
          <w:numId w:val="42"/>
        </w:numPr>
        <w:tabs>
          <w:tab w:val="left" w:pos="0"/>
        </w:tabs>
        <w:spacing w:after="60" w:line="300" w:lineRule="auto"/>
        <w:ind w:left="1701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osób prawnych, podmiotów lub organów, do których prawa własności bezpośrednio lub pośrednio w ponad 50 % należą do obywateli rosyjskich lub osób fizycznych lub prawnych, podmiotów lub organów z siedzibą w Rosji oraz że żaden z podwykonawców, dostawców i podmiotów, na których zdolnościach polegam, w przypadku gdy przypada na nich ponad 10 % wartości zamówienia, nie należy do żadnej z powyższych kategorii podmiotów.</w:t>
      </w:r>
    </w:p>
    <w:p w14:paraId="3E6E6849" w14:textId="77777777" w:rsidR="007B4B08" w:rsidRPr="002D0532" w:rsidRDefault="007B4B08" w:rsidP="00D775A5">
      <w:pPr>
        <w:widowControl w:val="0"/>
        <w:spacing w:line="300" w:lineRule="auto"/>
        <w:ind w:left="680"/>
        <w:rPr>
          <w:rFonts w:ascii="Arial" w:hAnsi="Arial" w:cs="Arial"/>
          <w:b/>
          <w:sz w:val="22"/>
          <w:szCs w:val="22"/>
        </w:rPr>
      </w:pPr>
    </w:p>
    <w:p w14:paraId="2CA3997A" w14:textId="77777777" w:rsidR="009E4643" w:rsidRPr="002D0532" w:rsidRDefault="009E4643" w:rsidP="00D775A5">
      <w:pPr>
        <w:spacing w:line="300" w:lineRule="auto"/>
        <w:rPr>
          <w:rFonts w:ascii="Arial" w:hAnsi="Arial" w:cs="Arial"/>
          <w:bCs/>
          <w:i/>
          <w:sz w:val="22"/>
          <w:szCs w:val="22"/>
        </w:rPr>
      </w:pPr>
      <w:r w:rsidRPr="002D0532">
        <w:rPr>
          <w:rFonts w:ascii="Arial" w:hAnsi="Arial" w:cs="Arial"/>
          <w:b/>
          <w:bCs/>
          <w:i/>
          <w:sz w:val="22"/>
          <w:szCs w:val="22"/>
        </w:rPr>
        <w:t>*</w:t>
      </w:r>
      <w:r w:rsidRPr="002D0532">
        <w:rPr>
          <w:rFonts w:ascii="Arial" w:hAnsi="Arial" w:cs="Arial"/>
          <w:bCs/>
          <w:i/>
          <w:sz w:val="22"/>
          <w:szCs w:val="22"/>
        </w:rPr>
        <w:t xml:space="preserve"> - niepotrzebne skreślić</w:t>
      </w:r>
    </w:p>
    <w:p w14:paraId="1B43B8CF" w14:textId="77777777" w:rsidR="001B22BA" w:rsidRPr="002D0532" w:rsidRDefault="001B22B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3B203ED" w14:textId="77777777" w:rsidR="004F2A6A" w:rsidRPr="002D0532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55251F8E" w14:textId="77777777" w:rsidR="004F2A6A" w:rsidRPr="002D0532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6B06F48B" w14:textId="77777777" w:rsidR="004F2A6A" w:rsidRPr="002D0532" w:rsidRDefault="004F2A6A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1015AEB9" w14:textId="77777777" w:rsidR="00FC02F6" w:rsidRPr="002D0532" w:rsidRDefault="00FC02F6" w:rsidP="00D775A5">
      <w:pPr>
        <w:spacing w:line="300" w:lineRule="auto"/>
        <w:rPr>
          <w:rFonts w:ascii="Arial" w:hAnsi="Arial" w:cs="Arial"/>
          <w:sz w:val="22"/>
          <w:szCs w:val="22"/>
        </w:rPr>
      </w:pPr>
    </w:p>
    <w:p w14:paraId="2ADCBAA9" w14:textId="7D57F208" w:rsidR="00221437" w:rsidRPr="002D0532" w:rsidRDefault="00172686" w:rsidP="00D775A5">
      <w:pPr>
        <w:spacing w:line="300" w:lineRule="auto"/>
        <w:jc w:val="both"/>
        <w:rPr>
          <w:rFonts w:ascii="Arial" w:hAnsi="Arial" w:cs="Arial"/>
        </w:rPr>
      </w:pPr>
      <w:r w:rsidRPr="002D0532">
        <w:rPr>
          <w:rFonts w:ascii="Arial" w:hAnsi="Arial" w:cs="Arial"/>
        </w:rPr>
        <w:t>…………………………………</w:t>
      </w:r>
      <w:r w:rsidR="00221437" w:rsidRPr="002D0532">
        <w:rPr>
          <w:rFonts w:ascii="Arial" w:hAnsi="Arial" w:cs="Arial"/>
        </w:rPr>
        <w:t xml:space="preserve"> dnia ........................</w:t>
      </w:r>
      <w:r w:rsidRPr="002D0532">
        <w:rPr>
          <w:rFonts w:ascii="Arial" w:hAnsi="Arial" w:cs="Arial"/>
        </w:rPr>
        <w:t xml:space="preserve">   </w:t>
      </w:r>
      <w:r w:rsidR="004F2A6A" w:rsidRPr="002D0532">
        <w:rPr>
          <w:rFonts w:ascii="Arial" w:hAnsi="Arial" w:cs="Arial"/>
        </w:rPr>
        <w:tab/>
      </w:r>
      <w:r w:rsidR="004F2A6A" w:rsidRPr="002D0532">
        <w:rPr>
          <w:rFonts w:ascii="Arial" w:hAnsi="Arial" w:cs="Arial"/>
        </w:rPr>
        <w:tab/>
      </w:r>
      <w:r w:rsidRPr="002D0532">
        <w:rPr>
          <w:rFonts w:ascii="Arial" w:hAnsi="Arial" w:cs="Arial"/>
        </w:rPr>
        <w:t xml:space="preserve">     </w:t>
      </w:r>
      <w:r w:rsidR="00B57A91" w:rsidRPr="002D0532">
        <w:rPr>
          <w:rFonts w:ascii="Arial" w:hAnsi="Arial" w:cs="Arial"/>
        </w:rPr>
        <w:tab/>
      </w:r>
      <w:r w:rsidRPr="002D0532">
        <w:rPr>
          <w:rFonts w:ascii="Arial" w:hAnsi="Arial" w:cs="Arial"/>
        </w:rPr>
        <w:t xml:space="preserve">   ..................................................</w:t>
      </w:r>
    </w:p>
    <w:p w14:paraId="5E7EE8BB" w14:textId="28EBE90A" w:rsidR="00B57A91" w:rsidRPr="002D0532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(Podpis Wykonawcy - </w:t>
      </w:r>
      <w:r w:rsidRPr="002D0532">
        <w:rPr>
          <w:rFonts w:ascii="Arial" w:hAnsi="Arial" w:cs="Arial"/>
          <w:bCs/>
          <w:sz w:val="18"/>
          <w:szCs w:val="18"/>
        </w:rPr>
        <w:t xml:space="preserve">kwalifikowany </w:t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</w:r>
      <w:r w:rsidRPr="002D0532">
        <w:rPr>
          <w:rFonts w:ascii="Arial" w:hAnsi="Arial" w:cs="Arial"/>
          <w:bCs/>
          <w:sz w:val="18"/>
          <w:szCs w:val="18"/>
        </w:rPr>
        <w:tab/>
        <w:t>podpis elektroniczny</w:t>
      </w:r>
      <w:r w:rsidRPr="002D0532">
        <w:rPr>
          <w:rFonts w:ascii="Arial" w:hAnsi="Arial" w:cs="Arial"/>
          <w:sz w:val="18"/>
          <w:szCs w:val="18"/>
        </w:rPr>
        <w:t>)</w:t>
      </w:r>
    </w:p>
    <w:p w14:paraId="04C0D84B" w14:textId="77777777" w:rsidR="00862BA1" w:rsidRPr="002D0532" w:rsidRDefault="00862BA1" w:rsidP="00D775A5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53661FA" w14:textId="77777777" w:rsidR="00172686" w:rsidRPr="002D0532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2F13A459" w14:textId="77777777" w:rsidR="004F2A6A" w:rsidRPr="002D0532" w:rsidRDefault="004F2A6A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2599E85" w14:textId="77777777" w:rsidR="00172686" w:rsidRPr="002D0532" w:rsidRDefault="00172686" w:rsidP="00D775A5">
      <w:pPr>
        <w:pStyle w:val="Tekstpodstawowy3"/>
        <w:spacing w:line="30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2320F9" w14:textId="77777777" w:rsidR="00221437" w:rsidRPr="002D0532" w:rsidRDefault="009271A3" w:rsidP="00D775A5">
      <w:pPr>
        <w:pStyle w:val="Tekstpodstawowy3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2D0532">
        <w:rPr>
          <w:rFonts w:ascii="Arial" w:hAnsi="Arial" w:cs="Arial"/>
          <w:b/>
          <w:sz w:val="22"/>
          <w:szCs w:val="22"/>
        </w:rPr>
        <w:br w:type="page"/>
      </w:r>
    </w:p>
    <w:p w14:paraId="3AADA826" w14:textId="77777777" w:rsidR="00EA6254" w:rsidRPr="002D0532" w:rsidRDefault="00EA6254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766666" w:rsidRPr="002D0532">
        <w:rPr>
          <w:rFonts w:ascii="Arial" w:hAnsi="Arial" w:cs="Arial"/>
          <w:sz w:val="22"/>
          <w:szCs w:val="22"/>
        </w:rPr>
        <w:t>4</w:t>
      </w:r>
    </w:p>
    <w:p w14:paraId="331892E5" w14:textId="77777777" w:rsidR="00EA6254" w:rsidRPr="002D0532" w:rsidRDefault="00EA6254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 wspólnie ubiegający się o udzielenie zamówienia:</w:t>
      </w:r>
    </w:p>
    <w:p w14:paraId="50C833E8" w14:textId="77777777" w:rsidR="00EA6254" w:rsidRPr="002D0532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</w:t>
      </w:r>
    </w:p>
    <w:p w14:paraId="2B7C2785" w14:textId="77777777" w:rsidR="00EA6254" w:rsidRPr="002D0532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5504E3CB" w14:textId="77777777" w:rsidR="00EA6254" w:rsidRPr="002D0532" w:rsidRDefault="00EA6254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37A3D1B7" w14:textId="77777777" w:rsidR="00EA6254" w:rsidRPr="002D0532" w:rsidRDefault="00EA6254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w zależności od podmiotu )</w:t>
      </w:r>
    </w:p>
    <w:p w14:paraId="22B133B2" w14:textId="77777777" w:rsidR="00EA6254" w:rsidRPr="002D0532" w:rsidRDefault="00EA6254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31901D1" w14:textId="77777777" w:rsidR="00EA6254" w:rsidRPr="002D0532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16773B5" w14:textId="77777777" w:rsidR="00EA6254" w:rsidRPr="002D0532" w:rsidRDefault="00EA6254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8CEDD38" w14:textId="77777777" w:rsidR="00EA6254" w:rsidRPr="002D0532" w:rsidRDefault="00EA6254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0532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23097E7E" w14:textId="77777777" w:rsidR="00EA6254" w:rsidRPr="002D0532" w:rsidRDefault="00EA6254" w:rsidP="00D775A5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2D0532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3E4676C0" w14:textId="77777777" w:rsidR="00EA6254" w:rsidRPr="002D0532" w:rsidRDefault="00EA6254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30466876" w14:textId="77777777" w:rsidR="00EA6254" w:rsidRPr="002D0532" w:rsidRDefault="00EA6254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18224000" w14:textId="3EC44D07" w:rsidR="00EA6254" w:rsidRPr="002D0532" w:rsidRDefault="00EA6254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2D0532">
        <w:rPr>
          <w:rFonts w:ascii="Arial" w:hAnsi="Arial" w:cs="Arial"/>
          <w:sz w:val="22"/>
          <w:szCs w:val="22"/>
        </w:rPr>
        <w:t xml:space="preserve">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="00CA2FB2" w:rsidRPr="002D0532">
        <w:rPr>
          <w:rFonts w:ascii="Arial" w:hAnsi="Arial" w:cs="Arial"/>
          <w:b/>
          <w:sz w:val="22"/>
          <w:szCs w:val="22"/>
        </w:rPr>
        <w:t>,</w:t>
      </w:r>
      <w:r w:rsidR="00172686" w:rsidRPr="002D0532">
        <w:rPr>
          <w:rFonts w:ascii="Arial" w:hAnsi="Arial" w:cs="Arial"/>
          <w:b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FE9B587" w14:textId="77777777" w:rsidR="0007782D" w:rsidRPr="002D0532" w:rsidRDefault="0007782D" w:rsidP="00D775A5">
      <w:pPr>
        <w:spacing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F104E5E" w14:textId="77777777" w:rsidR="00EA6254" w:rsidRPr="002D0532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3F9B5A12" w14:textId="77777777" w:rsidR="00EA6254" w:rsidRPr="002D0532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45DB29EC" w14:textId="77777777" w:rsidR="00EA6254" w:rsidRPr="002D0532" w:rsidRDefault="00EA6254" w:rsidP="000F3CAC">
      <w:pPr>
        <w:pStyle w:val="Akapitzlist"/>
        <w:numPr>
          <w:ilvl w:val="0"/>
          <w:numId w:val="26"/>
        </w:numPr>
        <w:spacing w:after="240"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03E42438" w14:textId="77777777" w:rsidR="00EA6254" w:rsidRPr="002D0532" w:rsidRDefault="00EA6254" w:rsidP="00D775A5">
      <w:pPr>
        <w:pStyle w:val="Akapitzlist"/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6DC2B423" w14:textId="77777777" w:rsidR="00EA6254" w:rsidRPr="002D0532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sym w:font="Symbol" w:char="F02A"/>
      </w:r>
      <w:r w:rsidRPr="002D0532">
        <w:rPr>
          <w:rFonts w:ascii="Arial" w:hAnsi="Arial" w:cs="Arial"/>
          <w:i/>
          <w:sz w:val="22"/>
          <w:szCs w:val="22"/>
        </w:rPr>
        <w:t xml:space="preserve"> niepotrzebne skreślić</w:t>
      </w:r>
    </w:p>
    <w:p w14:paraId="61859727" w14:textId="77777777" w:rsidR="00EA6254" w:rsidRPr="002D0532" w:rsidRDefault="00EA6254" w:rsidP="00D775A5">
      <w:pPr>
        <w:spacing w:after="240" w:line="300" w:lineRule="auto"/>
        <w:jc w:val="both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**Dotyczy jedynie wykonawców wspólnie ubiegających się o zamówienie – należy dostosować formularz do liczby wykonawców występujących wspólnie</w:t>
      </w:r>
    </w:p>
    <w:p w14:paraId="5D04977F" w14:textId="77777777" w:rsidR="00EA6254" w:rsidRPr="002D0532" w:rsidRDefault="00EA6254" w:rsidP="00D775A5">
      <w:pPr>
        <w:spacing w:before="120" w:line="300" w:lineRule="auto"/>
        <w:rPr>
          <w:rFonts w:ascii="Arial" w:hAnsi="Arial" w:cs="Arial"/>
          <w:b/>
          <w:sz w:val="18"/>
          <w:szCs w:val="18"/>
        </w:rPr>
      </w:pPr>
    </w:p>
    <w:p w14:paraId="4781A623" w14:textId="77777777" w:rsidR="00172686" w:rsidRPr="002D0532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8E4E7EA" w14:textId="0C16B733" w:rsidR="00B57A91" w:rsidRPr="002D0532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- </w:t>
      </w:r>
      <w:r w:rsidRPr="002D0532">
        <w:rPr>
          <w:rFonts w:ascii="Arial" w:hAnsi="Arial" w:cs="Arial"/>
          <w:bCs/>
          <w:sz w:val="18"/>
          <w:szCs w:val="18"/>
        </w:rPr>
        <w:t>kwalifikowany podpis elektroniczny</w:t>
      </w:r>
      <w:r w:rsidRPr="002D0532">
        <w:rPr>
          <w:rFonts w:ascii="Arial" w:hAnsi="Arial" w:cs="Arial"/>
          <w:sz w:val="18"/>
          <w:szCs w:val="18"/>
        </w:rPr>
        <w:t>)</w:t>
      </w:r>
    </w:p>
    <w:p w14:paraId="56FD02FD" w14:textId="77777777" w:rsidR="00172686" w:rsidRPr="002D0532" w:rsidRDefault="00172686" w:rsidP="00172686">
      <w:pPr>
        <w:pStyle w:val="Tekstpodstawowy3"/>
        <w:spacing w:after="0" w:line="300" w:lineRule="auto"/>
        <w:rPr>
          <w:rFonts w:ascii="Arial" w:hAnsi="Arial" w:cs="Arial"/>
          <w:sz w:val="18"/>
          <w:szCs w:val="18"/>
        </w:rPr>
      </w:pPr>
    </w:p>
    <w:p w14:paraId="43688EC2" w14:textId="2A5B5955" w:rsidR="004F2A6A" w:rsidRPr="002D0532" w:rsidRDefault="00EA6254" w:rsidP="00D775A5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2D0532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0D7ECF19" w14:textId="77777777" w:rsidR="004F2A6A" w:rsidRPr="002D0532" w:rsidRDefault="004F2A6A">
      <w:pPr>
        <w:rPr>
          <w:rFonts w:ascii="Arial" w:hAnsi="Arial" w:cs="Arial"/>
          <w:b/>
          <w:szCs w:val="22"/>
        </w:rPr>
      </w:pPr>
      <w:r w:rsidRPr="002D0532">
        <w:rPr>
          <w:rFonts w:ascii="Arial" w:hAnsi="Arial" w:cs="Arial"/>
          <w:b/>
          <w:szCs w:val="22"/>
        </w:rPr>
        <w:br w:type="page"/>
      </w:r>
    </w:p>
    <w:p w14:paraId="1D398311" w14:textId="77777777" w:rsidR="00D72406" w:rsidRPr="002D0532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lastRenderedPageBreak/>
        <w:t>Załącznik nr 5</w:t>
      </w:r>
    </w:p>
    <w:p w14:paraId="4265EDCE" w14:textId="77777777" w:rsidR="00D72406" w:rsidRPr="002D0532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B60CE60" w14:textId="77777777" w:rsidR="00D72406" w:rsidRPr="002D0532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2BDA3136" w14:textId="77777777" w:rsidR="00D72406" w:rsidRPr="002D0532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6C9EB384" w14:textId="77777777" w:rsidR="00D72406" w:rsidRPr="002D0532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1F59B30F" w14:textId="77777777" w:rsidR="00D72406" w:rsidRPr="002D0532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w zależności od podmiotu )</w:t>
      </w:r>
    </w:p>
    <w:p w14:paraId="4F3713B3" w14:textId="77777777" w:rsidR="00D72406" w:rsidRPr="002D0532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5F40B58" w14:textId="77777777" w:rsidR="00D72406" w:rsidRPr="002D0532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640AFB" w14:textId="77777777" w:rsidR="00D72406" w:rsidRPr="002D0532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0532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3F061B1F" w14:textId="77777777" w:rsidR="00D72406" w:rsidRPr="002D0532" w:rsidRDefault="00D72406" w:rsidP="00D775A5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 zakresie art. 108 ust. 1 pkt. 5 ustawy z dnia 11 września 2019 r. Prawo zamówień publicznych (dalej jako: ustawa Pzp)</w:t>
      </w:r>
    </w:p>
    <w:p w14:paraId="684B493A" w14:textId="77777777" w:rsidR="00D72406" w:rsidRPr="002D0532" w:rsidRDefault="00D72406" w:rsidP="00D775A5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2B453586" w14:textId="4A7A2621" w:rsidR="00D72406" w:rsidRPr="002D0532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2D0532">
        <w:rPr>
          <w:rFonts w:ascii="Arial" w:hAnsi="Arial" w:cs="Arial"/>
          <w:sz w:val="22"/>
          <w:szCs w:val="22"/>
        </w:rPr>
        <w:t xml:space="preserve">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Pr="002D0532">
        <w:rPr>
          <w:rFonts w:ascii="Arial" w:hAnsi="Arial" w:cs="Arial"/>
          <w:b/>
          <w:sz w:val="22"/>
          <w:szCs w:val="22"/>
        </w:rPr>
        <w:t>,</w:t>
      </w:r>
      <w:r w:rsidR="00172686" w:rsidRPr="002D0532">
        <w:rPr>
          <w:rFonts w:ascii="Arial" w:hAnsi="Arial" w:cs="Arial"/>
          <w:b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składając ofertę informujemy, że:</w:t>
      </w:r>
    </w:p>
    <w:p w14:paraId="19232E66" w14:textId="77777777" w:rsidR="00D72406" w:rsidRPr="002D0532" w:rsidRDefault="00D72406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5B7B4ED" w14:textId="77777777" w:rsidR="00D72406" w:rsidRPr="002D0532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 xml:space="preserve">nie należymy do tej samej grupy kapitałowej </w:t>
      </w:r>
      <w:r w:rsidRPr="002D0532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2D0532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2D0532">
        <w:rPr>
          <w:rFonts w:ascii="Arial" w:hAnsi="Arial" w:cs="Arial"/>
          <w:bCs/>
          <w:sz w:val="22"/>
          <w:szCs w:val="22"/>
        </w:rPr>
        <w:t xml:space="preserve">. </w:t>
      </w:r>
      <w:r w:rsidRPr="002D0532">
        <w:rPr>
          <w:rFonts w:ascii="Arial" w:hAnsi="Arial" w:cs="Arial"/>
          <w:bCs/>
          <w:sz w:val="22"/>
          <w:szCs w:val="22"/>
        </w:rPr>
        <w:t>Dz.U. z 202</w:t>
      </w:r>
      <w:r w:rsidR="00E860A8" w:rsidRPr="002D0532">
        <w:rPr>
          <w:rFonts w:ascii="Arial" w:hAnsi="Arial" w:cs="Arial"/>
          <w:bCs/>
          <w:sz w:val="22"/>
          <w:szCs w:val="22"/>
        </w:rPr>
        <w:t>4</w:t>
      </w:r>
      <w:r w:rsidRPr="002D0532">
        <w:rPr>
          <w:rFonts w:ascii="Arial" w:hAnsi="Arial" w:cs="Arial"/>
          <w:bCs/>
          <w:sz w:val="22"/>
          <w:szCs w:val="22"/>
        </w:rPr>
        <w:t xml:space="preserve"> r., poz. </w:t>
      </w:r>
      <w:r w:rsidR="00DD79E9" w:rsidRPr="002D0532">
        <w:rPr>
          <w:rFonts w:ascii="Arial" w:hAnsi="Arial" w:cs="Arial"/>
          <w:bCs/>
          <w:sz w:val="22"/>
          <w:szCs w:val="22"/>
        </w:rPr>
        <w:t>1616 z późn. zm.</w:t>
      </w:r>
      <w:r w:rsidRPr="002D0532">
        <w:rPr>
          <w:rFonts w:ascii="Arial" w:hAnsi="Arial" w:cs="Arial"/>
          <w:bCs/>
          <w:sz w:val="22"/>
          <w:szCs w:val="22"/>
        </w:rPr>
        <w:t>)</w:t>
      </w:r>
      <w:r w:rsidR="00172686" w:rsidRPr="002D0532">
        <w:rPr>
          <w:rFonts w:ascii="Arial" w:hAnsi="Arial" w:cs="Arial"/>
          <w:bCs/>
          <w:sz w:val="22"/>
          <w:szCs w:val="22"/>
        </w:rPr>
        <w:t xml:space="preserve"> </w:t>
      </w:r>
      <w:r w:rsidRPr="002D0532">
        <w:rPr>
          <w:rFonts w:ascii="Arial" w:hAnsi="Arial" w:cs="Arial"/>
          <w:bCs/>
          <w:sz w:val="22"/>
          <w:szCs w:val="22"/>
        </w:rPr>
        <w:t>z innym Wykonawcą, który złożył odrębną ofertę w postępowaniu,*</w:t>
      </w:r>
    </w:p>
    <w:p w14:paraId="23A4D8F1" w14:textId="77777777" w:rsidR="00D72406" w:rsidRPr="002D0532" w:rsidRDefault="00D72406" w:rsidP="00D775A5">
      <w:pPr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6235E4F" w14:textId="77777777" w:rsidR="00D72406" w:rsidRPr="002D0532" w:rsidRDefault="00D72406" w:rsidP="00EA0E58">
      <w:pPr>
        <w:numPr>
          <w:ilvl w:val="0"/>
          <w:numId w:val="31"/>
        </w:numPr>
        <w:spacing w:line="300" w:lineRule="auto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 xml:space="preserve">należymy do tej samej grupy kapitałowej </w:t>
      </w:r>
      <w:r w:rsidRPr="002D0532">
        <w:rPr>
          <w:rFonts w:ascii="Arial" w:hAnsi="Arial" w:cs="Arial"/>
          <w:bCs/>
          <w:sz w:val="22"/>
          <w:szCs w:val="22"/>
        </w:rPr>
        <w:t>w rozumieniu ustawy z dnia 16 lutego 2007r. o ochronie konkurencji i konsumentów (</w:t>
      </w:r>
      <w:proofErr w:type="spellStart"/>
      <w:r w:rsidR="00DD79E9" w:rsidRPr="002D0532">
        <w:rPr>
          <w:rFonts w:ascii="Arial" w:hAnsi="Arial" w:cs="Arial"/>
          <w:bCs/>
          <w:sz w:val="22"/>
          <w:szCs w:val="22"/>
        </w:rPr>
        <w:t>t.j</w:t>
      </w:r>
      <w:proofErr w:type="spellEnd"/>
      <w:r w:rsidR="00DD79E9" w:rsidRPr="002D0532">
        <w:rPr>
          <w:rFonts w:ascii="Arial" w:hAnsi="Arial" w:cs="Arial"/>
          <w:bCs/>
          <w:sz w:val="22"/>
          <w:szCs w:val="22"/>
        </w:rPr>
        <w:t>. Dz.U. z 2024 r., poz. 1616 z późn. zm.</w:t>
      </w:r>
      <w:r w:rsidRPr="002D0532">
        <w:rPr>
          <w:rFonts w:ascii="Arial" w:hAnsi="Arial" w:cs="Arial"/>
          <w:bCs/>
          <w:sz w:val="22"/>
          <w:szCs w:val="22"/>
        </w:rPr>
        <w:t>) z niżej wymienionymi Wykonawcami, którzy złożyli odrębne oferty w postępowaniu: *</w:t>
      </w:r>
    </w:p>
    <w:p w14:paraId="15E5BE7D" w14:textId="77777777" w:rsidR="00D72406" w:rsidRPr="002D0532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Lista podmiotów, którzy złożyli odrębne oferty w niniejszym postępowaniu należących do tej samej grupy kapitałowej (nazwa i adres podmiotu)</w:t>
      </w:r>
    </w:p>
    <w:p w14:paraId="29C98752" w14:textId="77777777" w:rsidR="00D72406" w:rsidRPr="002D0532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7C53AB34" w14:textId="468CB3C8" w:rsidR="00D72406" w:rsidRPr="002D0532" w:rsidRDefault="00D72406" w:rsidP="00EA0E58">
      <w:pPr>
        <w:numPr>
          <w:ilvl w:val="0"/>
          <w:numId w:val="32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30DBEDEA" w14:textId="77777777" w:rsidR="00D72406" w:rsidRPr="002D0532" w:rsidRDefault="00D72406" w:rsidP="00D775A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line="300" w:lineRule="auto"/>
        <w:ind w:left="284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(…)</w:t>
      </w:r>
    </w:p>
    <w:p w14:paraId="004305F3" w14:textId="77777777" w:rsidR="00D72406" w:rsidRPr="002D0532" w:rsidRDefault="00D72406" w:rsidP="00D775A5">
      <w:pPr>
        <w:spacing w:line="30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W przypadku pkt. 2. Wykonawca składa dokumenty lub informacje potwierdzające przygotowanie oferty niezależnie od innego Wykonawcy należącego do tej samej grupy kapitałowej</w:t>
      </w:r>
    </w:p>
    <w:p w14:paraId="2647E9E2" w14:textId="77777777" w:rsidR="00D72406" w:rsidRPr="002D0532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2FE45C32" w14:textId="77777777" w:rsidR="00D72406" w:rsidRPr="002D0532" w:rsidRDefault="00D72406" w:rsidP="00D775A5">
      <w:pPr>
        <w:pStyle w:val="Tekstpodstawowy"/>
        <w:spacing w:line="300" w:lineRule="auto"/>
        <w:rPr>
          <w:rFonts w:ascii="Arial" w:hAnsi="Arial" w:cs="Arial"/>
          <w:szCs w:val="22"/>
        </w:rPr>
      </w:pPr>
    </w:p>
    <w:p w14:paraId="66B1AAE6" w14:textId="77777777" w:rsidR="00172686" w:rsidRPr="002D0532" w:rsidRDefault="00172686" w:rsidP="00172686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3C700377" w14:textId="347ADFB5" w:rsidR="00B57A91" w:rsidRPr="002D0532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- </w:t>
      </w:r>
      <w:r w:rsidRPr="002D0532">
        <w:rPr>
          <w:rFonts w:ascii="Arial" w:hAnsi="Arial" w:cs="Arial"/>
          <w:bCs/>
          <w:sz w:val="18"/>
          <w:szCs w:val="18"/>
        </w:rPr>
        <w:t>kwalifikowany podpis elektroniczny</w:t>
      </w:r>
      <w:r w:rsidRPr="002D0532">
        <w:rPr>
          <w:rFonts w:ascii="Arial" w:hAnsi="Arial" w:cs="Arial"/>
          <w:sz w:val="18"/>
          <w:szCs w:val="18"/>
        </w:rPr>
        <w:t>)</w:t>
      </w:r>
    </w:p>
    <w:p w14:paraId="28B69D4A" w14:textId="77777777" w:rsidR="00172686" w:rsidRPr="002D0532" w:rsidRDefault="00172686" w:rsidP="00172686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40EBCE04" w14:textId="77777777" w:rsidR="00FC3B09" w:rsidRPr="002D0532" w:rsidRDefault="00FC3B09" w:rsidP="00172686">
      <w:pPr>
        <w:pStyle w:val="Tekstpodstawowy"/>
        <w:spacing w:line="300" w:lineRule="auto"/>
        <w:rPr>
          <w:rFonts w:ascii="Arial" w:hAnsi="Arial" w:cs="Arial"/>
          <w:b/>
          <w:sz w:val="20"/>
          <w:szCs w:val="22"/>
        </w:rPr>
      </w:pPr>
    </w:p>
    <w:p w14:paraId="00BCE3B2" w14:textId="0B57C34B" w:rsidR="00FC3B09" w:rsidRPr="002D0532" w:rsidRDefault="00172686" w:rsidP="00172686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2D0532">
        <w:rPr>
          <w:rFonts w:ascii="Arial" w:hAnsi="Arial" w:cs="Arial"/>
          <w:bCs/>
          <w:sz w:val="20"/>
          <w:szCs w:val="22"/>
        </w:rPr>
        <w:lastRenderedPageBreak/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977E5E6" w14:textId="77777777" w:rsidR="00D72406" w:rsidRPr="002D0532" w:rsidRDefault="00D72406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Załącznik nr 6</w:t>
      </w:r>
    </w:p>
    <w:p w14:paraId="37BB9846" w14:textId="77777777" w:rsidR="00D72406" w:rsidRPr="002D0532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2CD9411" w14:textId="77777777" w:rsidR="00D72406" w:rsidRPr="002D0532" w:rsidRDefault="00D72406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Wykonawca/ Wykonawca wspólnie ubiegający się o udzielenie zamówienia/Podmiot udostępniający Wykonawcy zasoby:</w:t>
      </w:r>
    </w:p>
    <w:p w14:paraId="13B61377" w14:textId="77777777" w:rsidR="00D72406" w:rsidRPr="002D0532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4B15740D" w14:textId="77777777" w:rsidR="00D72406" w:rsidRPr="002D0532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1111FCEE" w14:textId="77777777" w:rsidR="00D72406" w:rsidRPr="002D0532" w:rsidRDefault="00D72406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7A20E0A4" w14:textId="77777777" w:rsidR="00D72406" w:rsidRPr="002D0532" w:rsidRDefault="00D72406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w zależności od podmiotu )</w:t>
      </w:r>
    </w:p>
    <w:p w14:paraId="5A56FDE5" w14:textId="77777777" w:rsidR="00D72406" w:rsidRPr="002D0532" w:rsidRDefault="00D72406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677433E2" w14:textId="77777777" w:rsidR="00D72406" w:rsidRPr="002D0532" w:rsidRDefault="00D72406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FF75DA9" w14:textId="77777777" w:rsidR="00D72406" w:rsidRPr="002D0532" w:rsidRDefault="00D72406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0532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FD10032" w14:textId="77777777" w:rsidR="00D72406" w:rsidRPr="002D0532" w:rsidRDefault="00D72406" w:rsidP="00D775A5">
      <w:pPr>
        <w:spacing w:before="120" w:line="300" w:lineRule="auto"/>
        <w:jc w:val="center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  <w:r w:rsidRPr="002D0532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 xml:space="preserve">o aktualności informacji zawartych w oświadczeniu, o którym mowa w art. 125 ust. 1 </w:t>
      </w:r>
      <w:r w:rsidRPr="002D0532">
        <w:rPr>
          <w:rFonts w:ascii="Arial" w:hAnsi="Arial" w:cs="Arial"/>
          <w:b/>
          <w:sz w:val="22"/>
          <w:szCs w:val="22"/>
        </w:rPr>
        <w:t>ustawy z dnia 11 września 2019 r. Prawo zamówień publicznych (dalej jako: ustawa Pzp)</w:t>
      </w:r>
      <w:r w:rsidRPr="002D0532">
        <w:rPr>
          <w:rStyle w:val="Teksttreci"/>
          <w:rFonts w:ascii="Arial" w:eastAsia="StarSymbol" w:hAnsi="Arial" w:cs="Arial"/>
          <w:b/>
          <w:color w:val="auto"/>
          <w:sz w:val="22"/>
          <w:szCs w:val="22"/>
          <w:shd w:val="clear" w:color="auto" w:fill="auto"/>
        </w:rPr>
        <w:t>, w zakresie podstaw wykluczenia z postępowania wskazanych przez Zamawiającego</w:t>
      </w:r>
    </w:p>
    <w:p w14:paraId="10017C46" w14:textId="77777777" w:rsidR="00D72406" w:rsidRPr="002D0532" w:rsidRDefault="00D72406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24093185" w14:textId="3F183476" w:rsidR="00D72406" w:rsidRPr="002D0532" w:rsidRDefault="00D72406" w:rsidP="00D775A5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2D0532">
        <w:rPr>
          <w:rFonts w:ascii="Arial" w:hAnsi="Arial" w:cs="Arial"/>
          <w:sz w:val="22"/>
          <w:szCs w:val="22"/>
        </w:rPr>
        <w:t xml:space="preserve">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Pr="002D0532">
        <w:rPr>
          <w:rFonts w:ascii="Arial" w:hAnsi="Arial" w:cs="Arial"/>
          <w:b/>
          <w:sz w:val="22"/>
          <w:szCs w:val="22"/>
        </w:rPr>
        <w:t>,</w:t>
      </w:r>
      <w:r w:rsidR="00172686" w:rsidRPr="002D0532">
        <w:rPr>
          <w:rFonts w:ascii="Arial" w:hAnsi="Arial" w:cs="Arial"/>
          <w:b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oświadczam/y, że</w:t>
      </w:r>
      <w:r w:rsidR="008C6D7C" w:rsidRPr="002D0532">
        <w:rPr>
          <w:rFonts w:ascii="Arial" w:hAnsi="Arial" w:cs="Arial"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informacje zawarte w oświadczeniu, o którym mowa w art. 125 ust. 1 ustawy Pzp, są aktualne na dzień składania</w:t>
      </w:r>
      <w:r w:rsidRPr="002D0532">
        <w:rPr>
          <w:rFonts w:ascii="Arial" w:hAnsi="Arial" w:cs="Arial"/>
          <w:spacing w:val="-4"/>
          <w:sz w:val="22"/>
          <w:szCs w:val="22"/>
        </w:rPr>
        <w:t xml:space="preserve"> niniejszego oświadczenia, tj.  nie podlegam/y wykluczeniu z postępowania </w:t>
      </w:r>
      <w:r w:rsidRPr="002D0532">
        <w:rPr>
          <w:rFonts w:ascii="Arial" w:hAnsi="Arial" w:cs="Arial"/>
          <w:spacing w:val="-5"/>
          <w:sz w:val="22"/>
          <w:szCs w:val="22"/>
        </w:rPr>
        <w:t>w</w:t>
      </w:r>
      <w:r w:rsidRPr="002D0532">
        <w:rPr>
          <w:rFonts w:ascii="Arial" w:hAnsi="Arial" w:cs="Arial"/>
          <w:sz w:val="22"/>
          <w:szCs w:val="22"/>
        </w:rPr>
        <w:t xml:space="preserve"> zakresie podsta</w:t>
      </w:r>
      <w:r w:rsidRPr="002D0532">
        <w:rPr>
          <w:rFonts w:ascii="Arial" w:hAnsi="Arial" w:cs="Arial"/>
          <w:spacing w:val="-5"/>
          <w:sz w:val="22"/>
          <w:szCs w:val="22"/>
        </w:rPr>
        <w:t>w</w:t>
      </w:r>
      <w:r w:rsidR="008C6D7C" w:rsidRPr="002D0532">
        <w:rPr>
          <w:rFonts w:ascii="Arial" w:hAnsi="Arial" w:cs="Arial"/>
          <w:spacing w:val="-5"/>
          <w:sz w:val="22"/>
          <w:szCs w:val="22"/>
        </w:rPr>
        <w:t xml:space="preserve"> </w:t>
      </w:r>
      <w:r w:rsidRPr="002D0532">
        <w:rPr>
          <w:rFonts w:ascii="Arial" w:hAnsi="Arial" w:cs="Arial"/>
          <w:spacing w:val="-5"/>
          <w:sz w:val="22"/>
          <w:szCs w:val="22"/>
        </w:rPr>
        <w:t>w</w:t>
      </w:r>
      <w:r w:rsidRPr="002D0532">
        <w:rPr>
          <w:rFonts w:ascii="Arial" w:hAnsi="Arial" w:cs="Arial"/>
          <w:spacing w:val="-4"/>
          <w:sz w:val="22"/>
          <w:szCs w:val="22"/>
        </w:rPr>
        <w:t>y</w:t>
      </w:r>
      <w:r w:rsidRPr="002D0532">
        <w:rPr>
          <w:rFonts w:ascii="Arial" w:hAnsi="Arial" w:cs="Arial"/>
          <w:sz w:val="22"/>
          <w:szCs w:val="22"/>
        </w:rPr>
        <w:t>kluczenia o któr</w:t>
      </w:r>
      <w:r w:rsidRPr="002D0532">
        <w:rPr>
          <w:rFonts w:ascii="Arial" w:hAnsi="Arial" w:cs="Arial"/>
          <w:spacing w:val="-4"/>
          <w:sz w:val="22"/>
          <w:szCs w:val="22"/>
        </w:rPr>
        <w:t>y</w:t>
      </w:r>
      <w:r w:rsidRPr="002D0532">
        <w:rPr>
          <w:rFonts w:ascii="Arial" w:hAnsi="Arial" w:cs="Arial"/>
          <w:sz w:val="22"/>
          <w:szCs w:val="22"/>
        </w:rPr>
        <w:t xml:space="preserve">ch </w:t>
      </w:r>
      <w:r w:rsidRPr="002D0532">
        <w:rPr>
          <w:rFonts w:ascii="Arial" w:hAnsi="Arial" w:cs="Arial"/>
          <w:spacing w:val="-4"/>
          <w:sz w:val="22"/>
          <w:szCs w:val="22"/>
        </w:rPr>
        <w:t>m</w:t>
      </w:r>
      <w:r w:rsidRPr="002D0532">
        <w:rPr>
          <w:rFonts w:ascii="Arial" w:hAnsi="Arial" w:cs="Arial"/>
          <w:sz w:val="22"/>
          <w:szCs w:val="22"/>
        </w:rPr>
        <w:t>o</w:t>
      </w:r>
      <w:r w:rsidRPr="002D0532">
        <w:rPr>
          <w:rFonts w:ascii="Arial" w:hAnsi="Arial" w:cs="Arial"/>
          <w:spacing w:val="-5"/>
          <w:sz w:val="22"/>
          <w:szCs w:val="22"/>
        </w:rPr>
        <w:t>w</w:t>
      </w:r>
      <w:r w:rsidRPr="002D0532">
        <w:rPr>
          <w:rFonts w:ascii="Arial" w:hAnsi="Arial" w:cs="Arial"/>
          <w:sz w:val="22"/>
          <w:szCs w:val="22"/>
        </w:rPr>
        <w:t xml:space="preserve">a </w:t>
      </w:r>
      <w:r w:rsidRPr="002D0532">
        <w:rPr>
          <w:rFonts w:ascii="Arial" w:hAnsi="Arial" w:cs="Arial"/>
          <w:spacing w:val="-5"/>
          <w:sz w:val="22"/>
          <w:szCs w:val="22"/>
        </w:rPr>
        <w:t>w:</w:t>
      </w:r>
    </w:p>
    <w:p w14:paraId="0FBD759D" w14:textId="77777777" w:rsidR="00D72406" w:rsidRPr="002D0532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2D0532">
        <w:rPr>
          <w:rFonts w:ascii="Arial" w:hAnsi="Arial" w:cs="Arial"/>
          <w:szCs w:val="22"/>
        </w:rPr>
        <w:t>art. 108 ust. 1 pkt 3 usta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pacing w:val="-4"/>
          <w:szCs w:val="22"/>
        </w:rPr>
        <w:t>y Pzp</w:t>
      </w:r>
      <w:r w:rsidRPr="002D0532">
        <w:rPr>
          <w:rFonts w:ascii="Arial" w:hAnsi="Arial" w:cs="Arial"/>
          <w:szCs w:val="22"/>
        </w:rPr>
        <w:t xml:space="preserve">,  </w:t>
      </w:r>
    </w:p>
    <w:p w14:paraId="7255C7A6" w14:textId="77777777" w:rsidR="00D72406" w:rsidRPr="002D0532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2D0532">
        <w:rPr>
          <w:rFonts w:ascii="Arial" w:hAnsi="Arial" w:cs="Arial"/>
          <w:szCs w:val="22"/>
        </w:rPr>
        <w:t>art. 108 ust. 1 pkt 4 usta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pacing w:val="-4"/>
          <w:szCs w:val="22"/>
        </w:rPr>
        <w:t>y Pzp</w:t>
      </w:r>
      <w:r w:rsidRPr="002D0532">
        <w:rPr>
          <w:rFonts w:ascii="Arial" w:hAnsi="Arial" w:cs="Arial"/>
          <w:szCs w:val="22"/>
        </w:rPr>
        <w:t>, dot</w:t>
      </w:r>
      <w:r w:rsidRPr="002D0532">
        <w:rPr>
          <w:rFonts w:ascii="Arial" w:hAnsi="Arial" w:cs="Arial"/>
          <w:spacing w:val="-4"/>
          <w:szCs w:val="22"/>
        </w:rPr>
        <w:t>y</w:t>
      </w:r>
      <w:r w:rsidRPr="002D0532">
        <w:rPr>
          <w:rFonts w:ascii="Arial" w:hAnsi="Arial" w:cs="Arial"/>
          <w:szCs w:val="22"/>
        </w:rPr>
        <w:t>cząc</w:t>
      </w:r>
      <w:r w:rsidRPr="002D0532">
        <w:rPr>
          <w:rFonts w:ascii="Arial" w:hAnsi="Arial" w:cs="Arial"/>
          <w:spacing w:val="-4"/>
          <w:szCs w:val="22"/>
        </w:rPr>
        <w:t>y</w:t>
      </w:r>
      <w:r w:rsidRPr="002D0532">
        <w:rPr>
          <w:rFonts w:ascii="Arial" w:hAnsi="Arial" w:cs="Arial"/>
          <w:szCs w:val="22"/>
        </w:rPr>
        <w:t>ch orzeczenia zakazu ubiegania się o za</w:t>
      </w:r>
      <w:r w:rsidRPr="002D0532">
        <w:rPr>
          <w:rFonts w:ascii="Arial" w:hAnsi="Arial" w:cs="Arial"/>
          <w:spacing w:val="-4"/>
          <w:szCs w:val="22"/>
        </w:rPr>
        <w:t>m</w:t>
      </w:r>
      <w:r w:rsidRPr="002D0532">
        <w:rPr>
          <w:rFonts w:ascii="Arial" w:hAnsi="Arial" w:cs="Arial"/>
          <w:szCs w:val="22"/>
        </w:rPr>
        <w:t>ó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zCs w:val="22"/>
        </w:rPr>
        <w:t>ienie publiczne t</w:t>
      </w:r>
      <w:r w:rsidRPr="002D0532">
        <w:rPr>
          <w:rFonts w:ascii="Arial" w:hAnsi="Arial" w:cs="Arial"/>
          <w:spacing w:val="-4"/>
          <w:szCs w:val="22"/>
        </w:rPr>
        <w:t>y</w:t>
      </w:r>
      <w:r w:rsidRPr="002D0532">
        <w:rPr>
          <w:rFonts w:ascii="Arial" w:hAnsi="Arial" w:cs="Arial"/>
          <w:szCs w:val="22"/>
        </w:rPr>
        <w:t>tułe</w:t>
      </w:r>
      <w:r w:rsidRPr="002D0532">
        <w:rPr>
          <w:rFonts w:ascii="Arial" w:hAnsi="Arial" w:cs="Arial"/>
          <w:spacing w:val="-4"/>
          <w:szCs w:val="22"/>
        </w:rPr>
        <w:t>m</w:t>
      </w:r>
      <w:r w:rsidRPr="002D0532">
        <w:rPr>
          <w:rFonts w:ascii="Arial" w:hAnsi="Arial" w:cs="Arial"/>
          <w:szCs w:val="22"/>
        </w:rPr>
        <w:t xml:space="preserve"> środka zapobiega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zCs w:val="22"/>
        </w:rPr>
        <w:t xml:space="preserve">czego,  </w:t>
      </w:r>
    </w:p>
    <w:p w14:paraId="5FD90D4F" w14:textId="77777777" w:rsidR="00D72406" w:rsidRPr="002D0532" w:rsidRDefault="00D72406" w:rsidP="00EA0E58">
      <w:pPr>
        <w:pStyle w:val="Tekstpodstawowy"/>
        <w:numPr>
          <w:ilvl w:val="0"/>
          <w:numId w:val="33"/>
        </w:numPr>
        <w:spacing w:line="300" w:lineRule="auto"/>
        <w:jc w:val="both"/>
        <w:rPr>
          <w:rFonts w:ascii="Arial" w:hAnsi="Arial" w:cs="Arial"/>
          <w:szCs w:val="22"/>
        </w:rPr>
      </w:pPr>
      <w:r w:rsidRPr="002D0532">
        <w:rPr>
          <w:rFonts w:ascii="Arial" w:hAnsi="Arial" w:cs="Arial"/>
          <w:szCs w:val="22"/>
        </w:rPr>
        <w:t>art.108 ust. 1 pkt 5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usta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pacing w:val="-4"/>
          <w:szCs w:val="22"/>
        </w:rPr>
        <w:t>y Pzp</w:t>
      </w:r>
      <w:r w:rsidRPr="002D0532">
        <w:rPr>
          <w:rFonts w:ascii="Arial" w:hAnsi="Arial" w:cs="Arial"/>
          <w:szCs w:val="22"/>
        </w:rPr>
        <w:t>,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dot</w:t>
      </w:r>
      <w:r w:rsidRPr="002D0532">
        <w:rPr>
          <w:rFonts w:ascii="Arial" w:hAnsi="Arial" w:cs="Arial"/>
          <w:spacing w:val="-4"/>
          <w:szCs w:val="22"/>
        </w:rPr>
        <w:t>y</w:t>
      </w:r>
      <w:r w:rsidRPr="002D0532">
        <w:rPr>
          <w:rFonts w:ascii="Arial" w:hAnsi="Arial" w:cs="Arial"/>
          <w:szCs w:val="22"/>
        </w:rPr>
        <w:t>cząc</w:t>
      </w:r>
      <w:r w:rsidRPr="002D0532">
        <w:rPr>
          <w:rFonts w:ascii="Arial" w:hAnsi="Arial" w:cs="Arial"/>
          <w:spacing w:val="-4"/>
          <w:szCs w:val="22"/>
        </w:rPr>
        <w:t>y</w:t>
      </w:r>
      <w:r w:rsidRPr="002D0532">
        <w:rPr>
          <w:rFonts w:ascii="Arial" w:hAnsi="Arial" w:cs="Arial"/>
          <w:szCs w:val="22"/>
        </w:rPr>
        <w:t>ch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za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zCs w:val="22"/>
        </w:rPr>
        <w:t>arcia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z inn</w:t>
      </w:r>
      <w:r w:rsidRPr="002D0532">
        <w:rPr>
          <w:rFonts w:ascii="Arial" w:hAnsi="Arial" w:cs="Arial"/>
          <w:spacing w:val="-4"/>
          <w:szCs w:val="22"/>
        </w:rPr>
        <w:t>ym</w:t>
      </w:r>
      <w:r w:rsidRPr="002D0532">
        <w:rPr>
          <w:rFonts w:ascii="Arial" w:hAnsi="Arial" w:cs="Arial"/>
          <w:szCs w:val="22"/>
        </w:rPr>
        <w:t>i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pacing w:val="-4"/>
          <w:szCs w:val="22"/>
        </w:rPr>
        <w:t>y</w:t>
      </w:r>
      <w:r w:rsidRPr="002D0532">
        <w:rPr>
          <w:rFonts w:ascii="Arial" w:hAnsi="Arial" w:cs="Arial"/>
          <w:szCs w:val="22"/>
        </w:rPr>
        <w:t>kona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zCs w:val="22"/>
        </w:rPr>
        <w:t>ca</w:t>
      </w:r>
      <w:r w:rsidRPr="002D0532">
        <w:rPr>
          <w:rFonts w:ascii="Arial" w:hAnsi="Arial" w:cs="Arial"/>
          <w:spacing w:val="-4"/>
          <w:szCs w:val="22"/>
        </w:rPr>
        <w:t>m</w:t>
      </w:r>
      <w:r w:rsidRPr="002D0532">
        <w:rPr>
          <w:rFonts w:ascii="Arial" w:hAnsi="Arial" w:cs="Arial"/>
          <w:szCs w:val="22"/>
        </w:rPr>
        <w:t>i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porozu</w:t>
      </w:r>
      <w:r w:rsidRPr="002D0532">
        <w:rPr>
          <w:rFonts w:ascii="Arial" w:hAnsi="Arial" w:cs="Arial"/>
          <w:spacing w:val="-4"/>
          <w:szCs w:val="22"/>
        </w:rPr>
        <w:t>m</w:t>
      </w:r>
      <w:r w:rsidRPr="002D0532">
        <w:rPr>
          <w:rFonts w:ascii="Arial" w:hAnsi="Arial" w:cs="Arial"/>
          <w:szCs w:val="22"/>
        </w:rPr>
        <w:t>ienia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pacing w:val="-4"/>
          <w:szCs w:val="22"/>
        </w:rPr>
        <w:t>m</w:t>
      </w:r>
      <w:r w:rsidRPr="002D0532">
        <w:rPr>
          <w:rFonts w:ascii="Arial" w:hAnsi="Arial" w:cs="Arial"/>
          <w:szCs w:val="22"/>
        </w:rPr>
        <w:t>ającego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na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celu</w:t>
      </w:r>
      <w:r w:rsidR="008C6D7C" w:rsidRPr="002D0532">
        <w:rPr>
          <w:rFonts w:ascii="Arial" w:hAnsi="Arial" w:cs="Arial"/>
          <w:szCs w:val="22"/>
        </w:rPr>
        <w:t xml:space="preserve"> </w:t>
      </w:r>
      <w:r w:rsidRPr="002D0532">
        <w:rPr>
          <w:rFonts w:ascii="Arial" w:hAnsi="Arial" w:cs="Arial"/>
          <w:szCs w:val="22"/>
        </w:rPr>
        <w:t>z</w:t>
      </w:r>
      <w:r w:rsidRPr="002D0532">
        <w:rPr>
          <w:rFonts w:ascii="Arial" w:hAnsi="Arial" w:cs="Arial"/>
          <w:spacing w:val="-6"/>
          <w:szCs w:val="22"/>
        </w:rPr>
        <w:t>a</w:t>
      </w:r>
      <w:r w:rsidRPr="002D0532">
        <w:rPr>
          <w:rFonts w:ascii="Arial" w:hAnsi="Arial" w:cs="Arial"/>
          <w:szCs w:val="22"/>
        </w:rPr>
        <w:t xml:space="preserve">kłócenie konkurencji,  </w:t>
      </w:r>
    </w:p>
    <w:p w14:paraId="24E08005" w14:textId="4A321078" w:rsidR="00D72406" w:rsidRPr="002D0532" w:rsidRDefault="00D72406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2D0532">
        <w:rPr>
          <w:rFonts w:ascii="Arial" w:hAnsi="Arial" w:cs="Arial"/>
          <w:szCs w:val="22"/>
        </w:rPr>
        <w:t>art. 108 ust. 1 pkt 6 usta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pacing w:val="-4"/>
          <w:szCs w:val="22"/>
        </w:rPr>
        <w:t>y Pzp</w:t>
      </w:r>
      <w:r w:rsidR="00C118C7" w:rsidRPr="002D0532">
        <w:rPr>
          <w:rFonts w:ascii="Arial" w:hAnsi="Arial" w:cs="Arial"/>
          <w:spacing w:val="-4"/>
          <w:szCs w:val="22"/>
        </w:rPr>
        <w:t>,</w:t>
      </w:r>
    </w:p>
    <w:p w14:paraId="539BFE02" w14:textId="77777777" w:rsidR="00192E40" w:rsidRPr="002D0532" w:rsidRDefault="00192E40" w:rsidP="00EA0E58">
      <w:pPr>
        <w:pStyle w:val="Tekstpodstawowy"/>
        <w:numPr>
          <w:ilvl w:val="0"/>
          <w:numId w:val="33"/>
        </w:numPr>
        <w:spacing w:line="300" w:lineRule="auto"/>
        <w:rPr>
          <w:rFonts w:ascii="Arial" w:hAnsi="Arial" w:cs="Arial"/>
          <w:szCs w:val="22"/>
        </w:rPr>
      </w:pPr>
      <w:r w:rsidRPr="002D0532">
        <w:rPr>
          <w:rFonts w:ascii="Arial" w:hAnsi="Arial" w:cs="Arial"/>
          <w:szCs w:val="22"/>
        </w:rPr>
        <w:t>art. 108 ust. 2 usta</w:t>
      </w:r>
      <w:r w:rsidRPr="002D0532">
        <w:rPr>
          <w:rFonts w:ascii="Arial" w:hAnsi="Arial" w:cs="Arial"/>
          <w:spacing w:val="-5"/>
          <w:szCs w:val="22"/>
        </w:rPr>
        <w:t>w</w:t>
      </w:r>
      <w:r w:rsidRPr="002D0532">
        <w:rPr>
          <w:rFonts w:ascii="Arial" w:hAnsi="Arial" w:cs="Arial"/>
          <w:spacing w:val="-4"/>
          <w:szCs w:val="22"/>
        </w:rPr>
        <w:t>y Pzp.</w:t>
      </w:r>
    </w:p>
    <w:p w14:paraId="226C636D" w14:textId="77777777" w:rsidR="00192E40" w:rsidRPr="002D0532" w:rsidRDefault="00192E40" w:rsidP="00D775A5">
      <w:pPr>
        <w:pStyle w:val="Tekstpodstawowy"/>
        <w:spacing w:line="300" w:lineRule="auto"/>
        <w:ind w:left="720"/>
        <w:rPr>
          <w:rFonts w:ascii="Arial" w:hAnsi="Arial" w:cs="Arial"/>
          <w:szCs w:val="22"/>
        </w:rPr>
      </w:pPr>
    </w:p>
    <w:p w14:paraId="332F1820" w14:textId="77777777" w:rsidR="00D72406" w:rsidRPr="002D0532" w:rsidRDefault="00D72406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0BD6110" w14:textId="77777777" w:rsidR="008C6D7C" w:rsidRPr="002D0532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65D1C71C" w14:textId="3CDE6FB3" w:rsidR="00B57A91" w:rsidRPr="002D0532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>/podmiotu udostępniającego zasoby</w:t>
      </w:r>
      <w:r w:rsidRPr="002D0532">
        <w:rPr>
          <w:rFonts w:ascii="Arial" w:hAnsi="Arial" w:cs="Arial"/>
          <w:sz w:val="18"/>
          <w:szCs w:val="18"/>
        </w:rPr>
        <w:br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- </w:t>
      </w:r>
      <w:r w:rsidRPr="002D0532">
        <w:rPr>
          <w:rFonts w:ascii="Arial" w:hAnsi="Arial" w:cs="Arial"/>
          <w:bCs/>
          <w:sz w:val="18"/>
          <w:szCs w:val="18"/>
        </w:rPr>
        <w:t>kwalifikowany podpis elektroniczny</w:t>
      </w:r>
      <w:r w:rsidRPr="002D0532">
        <w:rPr>
          <w:rFonts w:ascii="Arial" w:hAnsi="Arial" w:cs="Arial"/>
          <w:sz w:val="18"/>
          <w:szCs w:val="18"/>
        </w:rPr>
        <w:t>)</w:t>
      </w:r>
    </w:p>
    <w:p w14:paraId="2480A510" w14:textId="77777777" w:rsidR="008C6D7C" w:rsidRPr="002D0532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C13BF6E" w14:textId="77777777" w:rsidR="008C6D7C" w:rsidRPr="002D0532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2D0532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CA3D592" w14:textId="77777777" w:rsidR="00D72406" w:rsidRPr="002D0532" w:rsidRDefault="00D72406" w:rsidP="00D775A5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4445308F" w14:textId="77777777" w:rsidR="00E6242E" w:rsidRPr="002D0532" w:rsidRDefault="00D72406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br w:type="page"/>
      </w:r>
    </w:p>
    <w:p w14:paraId="2D64B4B8" w14:textId="15A6D76D" w:rsidR="00E6242E" w:rsidRPr="002D0532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2D0532">
        <w:rPr>
          <w:rFonts w:ascii="Arial" w:hAnsi="Arial" w:cs="Arial"/>
          <w:sz w:val="22"/>
          <w:szCs w:val="22"/>
        </w:rPr>
        <w:t>7</w:t>
      </w:r>
    </w:p>
    <w:p w14:paraId="0B75B75C" w14:textId="77777777" w:rsidR="00E6242E" w:rsidRPr="002D0532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3E0806F5" w14:textId="77777777" w:rsidR="00E6242E" w:rsidRPr="002D0532" w:rsidRDefault="00E6242E" w:rsidP="00D775A5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Wykonawca/ Wykonawca wspólnie ubiegający się o udzielenie zamówienia:</w:t>
      </w:r>
    </w:p>
    <w:p w14:paraId="54FFCA3B" w14:textId="77777777" w:rsidR="00E6242E" w:rsidRPr="002D0532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73FE227B" w14:textId="77777777" w:rsidR="00E6242E" w:rsidRPr="002D0532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777DBBD8" w14:textId="77777777" w:rsidR="00E6242E" w:rsidRPr="002D0532" w:rsidRDefault="00E6242E" w:rsidP="00D775A5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 xml:space="preserve">(pełna nazwa/firma, adres, </w:t>
      </w:r>
    </w:p>
    <w:p w14:paraId="2D9C54B7" w14:textId="77777777" w:rsidR="00E6242E" w:rsidRPr="002D0532" w:rsidRDefault="00E6242E" w:rsidP="00D775A5">
      <w:pPr>
        <w:spacing w:line="300" w:lineRule="auto"/>
        <w:ind w:right="5953"/>
        <w:rPr>
          <w:rFonts w:ascii="Arial" w:hAnsi="Arial" w:cs="Arial"/>
          <w:i/>
          <w:sz w:val="22"/>
          <w:szCs w:val="22"/>
        </w:rPr>
      </w:pPr>
      <w:r w:rsidRPr="002D0532">
        <w:rPr>
          <w:rFonts w:ascii="Arial" w:hAnsi="Arial" w:cs="Arial"/>
          <w:i/>
          <w:sz w:val="22"/>
          <w:szCs w:val="22"/>
        </w:rPr>
        <w:t>w zależności od podmiotu )</w:t>
      </w:r>
    </w:p>
    <w:p w14:paraId="616AC513" w14:textId="77777777" w:rsidR="00E6242E" w:rsidRPr="002D0532" w:rsidRDefault="00E6242E" w:rsidP="00D775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FF8FCEA" w14:textId="77777777" w:rsidR="00E6242E" w:rsidRPr="002D0532" w:rsidRDefault="00E6242E" w:rsidP="00D775A5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5E0B5102" w14:textId="77777777" w:rsidR="00E6242E" w:rsidRPr="002D0532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0532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732F95D0" w14:textId="77777777" w:rsidR="00E6242E" w:rsidRPr="002D0532" w:rsidRDefault="00E6242E" w:rsidP="00D775A5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3932F79" w14:textId="77777777" w:rsidR="00E6242E" w:rsidRPr="002D0532" w:rsidRDefault="00E6242E" w:rsidP="00D775A5">
      <w:pPr>
        <w:spacing w:before="120" w:line="300" w:lineRule="auto"/>
        <w:jc w:val="center"/>
        <w:rPr>
          <w:rFonts w:ascii="Arial" w:eastAsia="StarSymbol" w:hAnsi="Arial" w:cs="Arial"/>
          <w:b/>
          <w:sz w:val="22"/>
          <w:szCs w:val="22"/>
        </w:rPr>
      </w:pPr>
      <w:r w:rsidRPr="002D0532">
        <w:rPr>
          <w:rFonts w:ascii="Arial" w:eastAsia="StarSymbol" w:hAnsi="Arial" w:cs="Arial"/>
          <w:b/>
          <w:sz w:val="22"/>
          <w:szCs w:val="22"/>
        </w:rPr>
        <w:t>składane na podstawie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8C6D7C" w:rsidRPr="002D0532">
        <w:rPr>
          <w:rFonts w:ascii="Arial" w:eastAsia="StarSymbol" w:hAnsi="Arial" w:cs="Arial"/>
          <w:b/>
          <w:sz w:val="22"/>
          <w:szCs w:val="22"/>
        </w:rPr>
        <w:t>t.j</w:t>
      </w:r>
      <w:proofErr w:type="spellEnd"/>
      <w:r w:rsidR="008C6D7C" w:rsidRPr="002D0532">
        <w:rPr>
          <w:rFonts w:ascii="Arial" w:eastAsia="StarSymbol" w:hAnsi="Arial" w:cs="Arial"/>
          <w:b/>
          <w:sz w:val="22"/>
          <w:szCs w:val="22"/>
        </w:rPr>
        <w:t xml:space="preserve">. </w:t>
      </w:r>
      <w:r w:rsidRPr="002D0532">
        <w:rPr>
          <w:rFonts w:ascii="Arial" w:eastAsia="StarSymbol" w:hAnsi="Arial" w:cs="Arial"/>
          <w:b/>
          <w:sz w:val="22"/>
          <w:szCs w:val="22"/>
        </w:rPr>
        <w:t>Dz.U. z 202</w:t>
      </w:r>
      <w:r w:rsidR="008C6D7C" w:rsidRPr="002D0532">
        <w:rPr>
          <w:rFonts w:ascii="Arial" w:eastAsia="StarSymbol" w:hAnsi="Arial" w:cs="Arial"/>
          <w:b/>
          <w:sz w:val="22"/>
          <w:szCs w:val="22"/>
        </w:rPr>
        <w:t xml:space="preserve">5 </w:t>
      </w:r>
      <w:r w:rsidRPr="002D0532">
        <w:rPr>
          <w:rFonts w:ascii="Arial" w:eastAsia="StarSymbol" w:hAnsi="Arial" w:cs="Arial"/>
          <w:b/>
          <w:sz w:val="22"/>
          <w:szCs w:val="22"/>
        </w:rPr>
        <w:t>r. poz. 5</w:t>
      </w:r>
      <w:r w:rsidR="008C6D7C" w:rsidRPr="002D0532">
        <w:rPr>
          <w:rFonts w:ascii="Arial" w:eastAsia="StarSymbol" w:hAnsi="Arial" w:cs="Arial"/>
          <w:b/>
          <w:sz w:val="22"/>
          <w:szCs w:val="22"/>
        </w:rPr>
        <w:t>14</w:t>
      </w:r>
      <w:r w:rsidRPr="002D0532">
        <w:rPr>
          <w:rFonts w:ascii="Arial" w:eastAsia="StarSymbol" w:hAnsi="Arial" w:cs="Arial"/>
          <w:b/>
          <w:sz w:val="22"/>
          <w:szCs w:val="22"/>
        </w:rPr>
        <w:t>).</w:t>
      </w:r>
    </w:p>
    <w:p w14:paraId="4090DF71" w14:textId="77777777" w:rsidR="00E6242E" w:rsidRPr="002D0532" w:rsidRDefault="00E6242E" w:rsidP="00D775A5">
      <w:pPr>
        <w:spacing w:before="120" w:line="300" w:lineRule="auto"/>
        <w:rPr>
          <w:rStyle w:val="Teksttreci"/>
          <w:rFonts w:ascii="Arial" w:eastAsia="StarSymbol" w:hAnsi="Arial" w:cs="Arial"/>
          <w:color w:val="auto"/>
          <w:sz w:val="22"/>
          <w:szCs w:val="22"/>
          <w:shd w:val="clear" w:color="auto" w:fill="auto"/>
        </w:rPr>
      </w:pPr>
    </w:p>
    <w:p w14:paraId="10D8CB85" w14:textId="2A2CC42A" w:rsidR="00E6242E" w:rsidRPr="002D0532" w:rsidRDefault="00E6242E" w:rsidP="00D775A5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8C6D7C" w:rsidRPr="002D0532">
        <w:rPr>
          <w:rFonts w:ascii="Arial" w:hAnsi="Arial" w:cs="Arial"/>
          <w:sz w:val="22"/>
          <w:szCs w:val="22"/>
        </w:rPr>
        <w:t xml:space="preserve">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Pr="002D0532">
        <w:rPr>
          <w:rFonts w:ascii="Arial" w:hAnsi="Arial" w:cs="Arial"/>
          <w:b/>
          <w:sz w:val="22"/>
          <w:szCs w:val="22"/>
        </w:rPr>
        <w:t>,</w:t>
      </w:r>
      <w:r w:rsidR="008C6D7C" w:rsidRPr="002D0532">
        <w:rPr>
          <w:rFonts w:ascii="Arial" w:hAnsi="Arial" w:cs="Arial"/>
          <w:b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oświadczam/y, że nie podlegam wykluczeniu z postępowania na podstawie art. 7 ust. 1 ustawy z dnia 13 kwietnia 2022 r. o szczególnych rozwiązaniach w zakresie przeciwdziałania wspieraniu agresji na Ukrainę oraz służących ochronie bezpieczeństwa narodowego  (</w:t>
      </w:r>
      <w:proofErr w:type="spellStart"/>
      <w:r w:rsidR="008C6D7C" w:rsidRPr="002D0532">
        <w:rPr>
          <w:rFonts w:ascii="Arial" w:hAnsi="Arial" w:cs="Arial"/>
          <w:sz w:val="22"/>
          <w:szCs w:val="22"/>
        </w:rPr>
        <w:t>t.j</w:t>
      </w:r>
      <w:proofErr w:type="spellEnd"/>
      <w:r w:rsidR="008C6D7C" w:rsidRPr="002D0532">
        <w:rPr>
          <w:rFonts w:ascii="Arial" w:hAnsi="Arial" w:cs="Arial"/>
          <w:sz w:val="22"/>
          <w:szCs w:val="22"/>
        </w:rPr>
        <w:t xml:space="preserve">. </w:t>
      </w:r>
      <w:r w:rsidRPr="002D0532">
        <w:rPr>
          <w:rFonts w:ascii="Arial" w:hAnsi="Arial" w:cs="Arial"/>
          <w:sz w:val="22"/>
          <w:szCs w:val="22"/>
        </w:rPr>
        <w:t>Dz.U.</w:t>
      </w:r>
      <w:r w:rsidR="00D5064C" w:rsidRPr="002D0532">
        <w:rPr>
          <w:rFonts w:ascii="Arial" w:hAnsi="Arial" w:cs="Arial"/>
          <w:sz w:val="22"/>
          <w:szCs w:val="22"/>
        </w:rPr>
        <w:t xml:space="preserve"> z 202</w:t>
      </w:r>
      <w:r w:rsidR="008C6D7C" w:rsidRPr="002D0532">
        <w:rPr>
          <w:rFonts w:ascii="Arial" w:hAnsi="Arial" w:cs="Arial"/>
          <w:sz w:val="22"/>
          <w:szCs w:val="22"/>
        </w:rPr>
        <w:t>5</w:t>
      </w:r>
      <w:r w:rsidR="00D5064C" w:rsidRPr="002D0532">
        <w:rPr>
          <w:rFonts w:ascii="Arial" w:hAnsi="Arial" w:cs="Arial"/>
          <w:sz w:val="22"/>
          <w:szCs w:val="22"/>
        </w:rPr>
        <w:t xml:space="preserve"> r.</w:t>
      </w:r>
      <w:r w:rsidRPr="002D0532">
        <w:rPr>
          <w:rFonts w:ascii="Arial" w:hAnsi="Arial" w:cs="Arial"/>
          <w:sz w:val="22"/>
          <w:szCs w:val="22"/>
        </w:rPr>
        <w:t xml:space="preserve"> poz. 5</w:t>
      </w:r>
      <w:r w:rsidR="008C6D7C" w:rsidRPr="002D0532">
        <w:rPr>
          <w:rFonts w:ascii="Arial" w:hAnsi="Arial" w:cs="Arial"/>
          <w:sz w:val="22"/>
          <w:szCs w:val="22"/>
        </w:rPr>
        <w:t>14</w:t>
      </w:r>
      <w:r w:rsidRPr="002D0532">
        <w:rPr>
          <w:rFonts w:ascii="Arial" w:hAnsi="Arial" w:cs="Arial"/>
          <w:sz w:val="22"/>
          <w:szCs w:val="22"/>
        </w:rPr>
        <w:t>)</w:t>
      </w:r>
      <w:r w:rsidRPr="002D0532">
        <w:rPr>
          <w:rFonts w:ascii="Arial" w:hAnsi="Arial" w:cs="Arial"/>
          <w:spacing w:val="-4"/>
          <w:sz w:val="22"/>
          <w:szCs w:val="22"/>
        </w:rPr>
        <w:t>.</w:t>
      </w:r>
    </w:p>
    <w:p w14:paraId="68045C25" w14:textId="77777777" w:rsidR="00E6242E" w:rsidRPr="002D0532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0A4FE571" w14:textId="77777777" w:rsidR="00E6242E" w:rsidRPr="002D0532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621C60A" w14:textId="77777777" w:rsidR="00E6242E" w:rsidRPr="002D0532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8B74AFE" w14:textId="77777777" w:rsidR="00E6242E" w:rsidRPr="002D0532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3AC4D88D" w14:textId="77777777" w:rsidR="008C6D7C" w:rsidRPr="002D0532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953F622" w14:textId="6961BE63" w:rsidR="00B57A91" w:rsidRPr="002D0532" w:rsidRDefault="00B57A91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(Podpis Wykonawcy/Wykonawcy wspólnie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  <w:t xml:space="preserve">- </w:t>
      </w:r>
      <w:r w:rsidRPr="002D0532">
        <w:rPr>
          <w:rFonts w:ascii="Arial" w:hAnsi="Arial" w:cs="Arial"/>
          <w:bCs/>
          <w:sz w:val="18"/>
          <w:szCs w:val="18"/>
        </w:rPr>
        <w:t>kwalifikowany podpis elektroniczny</w:t>
      </w:r>
      <w:r w:rsidRPr="002D0532">
        <w:rPr>
          <w:rFonts w:ascii="Arial" w:hAnsi="Arial" w:cs="Arial"/>
          <w:sz w:val="18"/>
          <w:szCs w:val="18"/>
        </w:rPr>
        <w:t>)</w:t>
      </w:r>
    </w:p>
    <w:p w14:paraId="2155E27F" w14:textId="77777777" w:rsidR="008C6D7C" w:rsidRPr="002D0532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CB2F425" w14:textId="77777777" w:rsidR="00FC3B09" w:rsidRPr="002D0532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43F30112" w14:textId="77777777" w:rsidR="00FC3B09" w:rsidRPr="002D0532" w:rsidRDefault="00FC3B09" w:rsidP="00C118C7">
      <w:pPr>
        <w:pStyle w:val="Tekstpodstawowy"/>
        <w:spacing w:line="300" w:lineRule="auto"/>
        <w:jc w:val="both"/>
        <w:rPr>
          <w:rFonts w:ascii="Arial" w:hAnsi="Arial" w:cs="Arial"/>
          <w:b/>
          <w:sz w:val="20"/>
          <w:szCs w:val="22"/>
        </w:rPr>
      </w:pPr>
    </w:p>
    <w:p w14:paraId="76DEE1D3" w14:textId="784D2E38" w:rsidR="008C6D7C" w:rsidRPr="002D0532" w:rsidRDefault="008C6D7C" w:rsidP="00C118C7">
      <w:pPr>
        <w:pStyle w:val="Tekstpodstawowy"/>
        <w:spacing w:line="300" w:lineRule="auto"/>
        <w:jc w:val="both"/>
        <w:rPr>
          <w:rFonts w:ascii="Arial" w:hAnsi="Arial" w:cs="Arial"/>
          <w:bCs/>
          <w:sz w:val="20"/>
          <w:szCs w:val="22"/>
        </w:rPr>
      </w:pPr>
      <w:r w:rsidRPr="002D0532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F8A44A0" w14:textId="77777777" w:rsidR="00E6242E" w:rsidRPr="002D0532" w:rsidRDefault="00E6242E" w:rsidP="00D775A5">
      <w:pPr>
        <w:spacing w:line="300" w:lineRule="auto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br w:type="page"/>
      </w:r>
    </w:p>
    <w:p w14:paraId="56779A65" w14:textId="5ACB31A4" w:rsidR="00E6242E" w:rsidRPr="002D0532" w:rsidRDefault="00E6242E" w:rsidP="00D775A5">
      <w:pPr>
        <w:pStyle w:val="Nagwek"/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E5387F" w:rsidRPr="002D0532">
        <w:rPr>
          <w:rFonts w:ascii="Arial" w:hAnsi="Arial" w:cs="Arial"/>
          <w:sz w:val="22"/>
          <w:szCs w:val="22"/>
        </w:rPr>
        <w:t>8</w:t>
      </w:r>
    </w:p>
    <w:p w14:paraId="456B0097" w14:textId="77777777" w:rsidR="00E6242E" w:rsidRPr="002D0532" w:rsidRDefault="00E6242E" w:rsidP="005C7602">
      <w:pPr>
        <w:spacing w:line="300" w:lineRule="auto"/>
        <w:rPr>
          <w:rFonts w:ascii="Arial" w:hAnsi="Arial" w:cs="Arial"/>
          <w:b/>
          <w:sz w:val="22"/>
          <w:szCs w:val="22"/>
        </w:rPr>
      </w:pPr>
    </w:p>
    <w:p w14:paraId="7107231E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  <w:r w:rsidRPr="002D0532">
        <w:rPr>
          <w:rFonts w:ascii="Arial" w:hAnsi="Arial" w:cs="Arial"/>
          <w:b/>
          <w:szCs w:val="22"/>
        </w:rPr>
        <w:t xml:space="preserve">Oświadczenie składa: </w:t>
      </w:r>
    </w:p>
    <w:p w14:paraId="39640C1B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39DB28EA" w14:textId="77777777" w:rsidR="005C7602" w:rsidRPr="002D0532" w:rsidRDefault="002D0532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409120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2D0532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2D0532">
        <w:rPr>
          <w:rFonts w:ascii="Arial" w:hAnsi="Arial" w:cs="Arial"/>
          <w:szCs w:val="22"/>
        </w:rPr>
        <w:t xml:space="preserve">Wykonawca/Wykonawca wspólnie ubiegający się o udzielenie zamówienia publicznego* </w:t>
      </w:r>
    </w:p>
    <w:p w14:paraId="27BD6BF5" w14:textId="77777777" w:rsidR="005C7602" w:rsidRPr="002D0532" w:rsidRDefault="002D0532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1518274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2D0532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2D0532">
        <w:rPr>
          <w:rFonts w:ascii="Arial" w:hAnsi="Arial" w:cs="Arial"/>
          <w:szCs w:val="22"/>
        </w:rPr>
        <w:t>Podmiot trzeci, na którego przypada ponad 10% wartości zamówienia*</w:t>
      </w:r>
    </w:p>
    <w:p w14:paraId="28E34C67" w14:textId="77777777" w:rsidR="005C7602" w:rsidRPr="002D0532" w:rsidRDefault="002D0532" w:rsidP="005C7602">
      <w:pPr>
        <w:pStyle w:val="Tekstpodstawowy"/>
        <w:spacing w:line="300" w:lineRule="auto"/>
        <w:ind w:left="360"/>
        <w:rPr>
          <w:rFonts w:ascii="Arial" w:hAnsi="Arial" w:cs="Arial"/>
          <w:szCs w:val="22"/>
        </w:rPr>
      </w:pPr>
      <w:sdt>
        <w:sdtPr>
          <w:rPr>
            <w:rFonts w:ascii="Arial" w:hAnsi="Arial" w:cs="Arial"/>
            <w:szCs w:val="22"/>
          </w:rPr>
          <w:id w:val="761804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7602" w:rsidRPr="002D0532">
            <w:rPr>
              <w:rFonts w:ascii="Segoe UI Symbol" w:hAnsi="Segoe UI Symbol" w:cs="Segoe UI Symbol"/>
              <w:szCs w:val="22"/>
            </w:rPr>
            <w:t>☐</w:t>
          </w:r>
        </w:sdtContent>
      </w:sdt>
      <w:r w:rsidR="005C7602" w:rsidRPr="002D0532">
        <w:rPr>
          <w:rFonts w:ascii="Arial" w:hAnsi="Arial" w:cs="Arial"/>
          <w:szCs w:val="22"/>
        </w:rPr>
        <w:t xml:space="preserve">Podwykonawca/Dostawca, na którego przypada ponad 10% wartości zamówienia * </w:t>
      </w:r>
    </w:p>
    <w:p w14:paraId="32F6E050" w14:textId="77777777" w:rsidR="005C7602" w:rsidRPr="002D0532" w:rsidRDefault="005C7602" w:rsidP="00645B23">
      <w:pPr>
        <w:pStyle w:val="Tekstpodstawowy"/>
        <w:numPr>
          <w:ilvl w:val="0"/>
          <w:numId w:val="99"/>
        </w:numPr>
        <w:spacing w:line="300" w:lineRule="auto"/>
        <w:rPr>
          <w:rFonts w:ascii="Arial" w:hAnsi="Arial" w:cs="Arial"/>
          <w:iCs/>
          <w:sz w:val="20"/>
        </w:rPr>
      </w:pPr>
      <w:r w:rsidRPr="002D0532">
        <w:rPr>
          <w:rFonts w:ascii="Arial" w:hAnsi="Arial" w:cs="Arial"/>
          <w:iCs/>
          <w:sz w:val="20"/>
        </w:rPr>
        <w:t xml:space="preserve">Zaznaczyć właściwe </w:t>
      </w:r>
    </w:p>
    <w:p w14:paraId="44082F2F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906FAEA" w14:textId="08C33F7B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6BD49881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2D0532">
        <w:rPr>
          <w:rFonts w:ascii="Arial" w:hAnsi="Arial" w:cs="Arial"/>
          <w:bCs/>
          <w:iCs/>
          <w:szCs w:val="22"/>
        </w:rPr>
        <w:t>(pełna nazwa/firma, adres, w zależności od podmiotu: NIP/ KRS/</w:t>
      </w:r>
      <w:proofErr w:type="spellStart"/>
      <w:r w:rsidRPr="002D0532">
        <w:rPr>
          <w:rFonts w:ascii="Arial" w:hAnsi="Arial" w:cs="Arial"/>
          <w:bCs/>
          <w:iCs/>
          <w:szCs w:val="22"/>
        </w:rPr>
        <w:t>CEiDG</w:t>
      </w:r>
      <w:proofErr w:type="spellEnd"/>
      <w:r w:rsidRPr="002D0532">
        <w:rPr>
          <w:rFonts w:ascii="Arial" w:hAnsi="Arial" w:cs="Arial"/>
          <w:bCs/>
          <w:iCs/>
          <w:szCs w:val="22"/>
        </w:rPr>
        <w:t>)</w:t>
      </w:r>
    </w:p>
    <w:p w14:paraId="55EB813A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i/>
          <w:szCs w:val="22"/>
        </w:rPr>
      </w:pPr>
    </w:p>
    <w:p w14:paraId="46C96B5B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  <w:r w:rsidRPr="002D0532">
        <w:rPr>
          <w:rFonts w:ascii="Arial" w:hAnsi="Arial" w:cs="Arial"/>
          <w:bCs/>
          <w:szCs w:val="22"/>
          <w:u w:val="single"/>
        </w:rPr>
        <w:t>reprezentowany przez:</w:t>
      </w:r>
    </w:p>
    <w:p w14:paraId="667631DD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  <w:u w:val="single"/>
        </w:rPr>
      </w:pPr>
    </w:p>
    <w:p w14:paraId="3828615E" w14:textId="4DAC2E92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……………………………………………………………………………………………………………</w:t>
      </w:r>
    </w:p>
    <w:p w14:paraId="002C2ECA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Cs/>
          <w:szCs w:val="22"/>
        </w:rPr>
      </w:pPr>
      <w:r w:rsidRPr="002D0532">
        <w:rPr>
          <w:rFonts w:ascii="Arial" w:hAnsi="Arial" w:cs="Arial"/>
          <w:bCs/>
          <w:iCs/>
          <w:szCs w:val="22"/>
        </w:rPr>
        <w:t>(imię, nazwisko, stanowisko/podstawa do reprezentacji)</w:t>
      </w:r>
    </w:p>
    <w:p w14:paraId="3A0BB47B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6E1795E5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19DE57CC" w14:textId="21B14ED6" w:rsidR="005C7602" w:rsidRPr="002D0532" w:rsidRDefault="005C7602" w:rsidP="005C7602">
      <w:pPr>
        <w:pStyle w:val="Tekstpodstawowy"/>
        <w:spacing w:line="300" w:lineRule="auto"/>
        <w:ind w:left="360"/>
        <w:jc w:val="center"/>
        <w:rPr>
          <w:rFonts w:ascii="Arial" w:hAnsi="Arial" w:cs="Arial"/>
          <w:b/>
          <w:bCs/>
          <w:szCs w:val="22"/>
        </w:rPr>
      </w:pPr>
      <w:r w:rsidRPr="002D0532">
        <w:rPr>
          <w:rFonts w:ascii="Arial" w:hAnsi="Arial" w:cs="Arial"/>
          <w:b/>
          <w:bCs/>
          <w:szCs w:val="22"/>
        </w:rPr>
        <w:t>OŚWIADCZENIE DOTYCZĄCE PRZESŁANEK WYKLUCZENIA Z ART. 5K ROZPORZĄDZENIA 833/2014</w:t>
      </w:r>
    </w:p>
    <w:p w14:paraId="43AF7A36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/>
          <w:szCs w:val="22"/>
        </w:rPr>
      </w:pPr>
    </w:p>
    <w:p w14:paraId="01DAEC47" w14:textId="6239135E" w:rsidR="005C7602" w:rsidRPr="002D0532" w:rsidRDefault="005C7602" w:rsidP="00234F56">
      <w:pPr>
        <w:pStyle w:val="Tekstpodstawowy"/>
        <w:spacing w:line="300" w:lineRule="auto"/>
        <w:ind w:left="360"/>
        <w:jc w:val="both"/>
        <w:rPr>
          <w:rFonts w:ascii="Arial" w:hAnsi="Arial" w:cs="Arial"/>
          <w:b/>
          <w:szCs w:val="22"/>
        </w:rPr>
      </w:pPr>
      <w:r w:rsidRPr="002D0532">
        <w:rPr>
          <w:rFonts w:ascii="Arial" w:hAnsi="Arial" w:cs="Arial"/>
          <w:b/>
          <w:szCs w:val="22"/>
        </w:rPr>
        <w:t xml:space="preserve">Na potrzeby postępowania o udzielenie zamówienia publicznego pn.: </w:t>
      </w:r>
      <w:r w:rsidR="00D31542" w:rsidRPr="002D0532">
        <w:rPr>
          <w:rFonts w:ascii="Arial" w:hAnsi="Arial" w:cs="Arial"/>
          <w:b/>
          <w:bCs/>
          <w:iCs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Cs w:val="22"/>
        </w:rPr>
        <w:t xml:space="preserve"> (dach)”</w:t>
      </w:r>
    </w:p>
    <w:p w14:paraId="46A717FD" w14:textId="2FFDBF71" w:rsidR="005C7602" w:rsidRPr="002D0532" w:rsidRDefault="005C7602" w:rsidP="005C7602">
      <w:pPr>
        <w:pStyle w:val="Tekstpodstawowy"/>
        <w:ind w:left="360"/>
        <w:rPr>
          <w:rFonts w:ascii="Arial" w:hAnsi="Arial" w:cs="Arial"/>
          <w:b/>
          <w:bCs/>
          <w:szCs w:val="22"/>
        </w:rPr>
      </w:pPr>
    </w:p>
    <w:p w14:paraId="050BC52B" w14:textId="77777777" w:rsidR="005C7602" w:rsidRPr="002D0532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  <w:r w:rsidRPr="002D0532">
        <w:rPr>
          <w:rFonts w:ascii="Arial" w:hAnsi="Arial" w:cs="Arial"/>
          <w:b/>
          <w:iCs/>
          <w:szCs w:val="22"/>
        </w:rPr>
        <w:t>SEKCJA I</w:t>
      </w:r>
    </w:p>
    <w:p w14:paraId="7DDEBEFB" w14:textId="77777777" w:rsidR="005C7602" w:rsidRPr="002D0532" w:rsidRDefault="005C7602" w:rsidP="005C7602">
      <w:pPr>
        <w:pStyle w:val="Tekstpodstawowy"/>
        <w:ind w:left="360"/>
        <w:rPr>
          <w:rFonts w:ascii="Arial" w:hAnsi="Arial" w:cs="Arial"/>
          <w:b/>
          <w:iCs/>
          <w:szCs w:val="22"/>
        </w:rPr>
      </w:pPr>
    </w:p>
    <w:p w14:paraId="2F97B905" w14:textId="5AEA54C7" w:rsidR="005C7602" w:rsidRPr="002D0532" w:rsidRDefault="005C7602" w:rsidP="00645B23">
      <w:pPr>
        <w:pStyle w:val="Tekstpodstawowy"/>
        <w:numPr>
          <w:ilvl w:val="0"/>
          <w:numId w:val="100"/>
        </w:numPr>
        <w:spacing w:line="300" w:lineRule="auto"/>
        <w:ind w:left="851" w:hanging="491"/>
        <w:jc w:val="both"/>
        <w:rPr>
          <w:rFonts w:ascii="Arial" w:hAnsi="Arial" w:cs="Arial"/>
          <w:szCs w:val="22"/>
        </w:rPr>
      </w:pPr>
      <w:r w:rsidRPr="002D0532">
        <w:rPr>
          <w:rFonts w:ascii="Arial" w:hAnsi="Arial" w:cs="Arial"/>
          <w:szCs w:val="22"/>
        </w:rPr>
        <w:t>Oświadczam, że nie jestem objęty zakazem udzielenia zamówień publicznych, o których mowa w art. 5k rozporządzenia Rady (UE) nr 833/2014 z dnia 31 lipca 2014 r. dotyczącego środków ograniczających w związku z działaniami Rosji destabilizującymi sytuację na Ukrainie (Dz. Urz. UE  nr L 229 z 31.7.2014, str. 1), w brzmieniu nadanym rozporządzeniem Rady (UE) 2022/576 z dnia 8 kwietnia 2022 r. w sprawie zmiany rozporządzenia (UE) nr 833/2014 dotyczącego środków ograniczających w związku z działaniami Rosji destabilizującymi sytuację na Ukrainie (</w:t>
      </w:r>
      <w:proofErr w:type="spellStart"/>
      <w:r w:rsidRPr="002D0532">
        <w:rPr>
          <w:rFonts w:ascii="Arial" w:hAnsi="Arial" w:cs="Arial"/>
          <w:szCs w:val="22"/>
        </w:rPr>
        <w:t>Dz.Urz</w:t>
      </w:r>
      <w:proofErr w:type="spellEnd"/>
      <w:r w:rsidRPr="002D0532">
        <w:rPr>
          <w:rFonts w:ascii="Arial" w:hAnsi="Arial" w:cs="Arial"/>
          <w:szCs w:val="22"/>
        </w:rPr>
        <w:t>. UE L 111 z 08.04.2022, s. 1), z późniejszymi zmianami, w brzmieniu obowiązującym na dzień złożenia niniejszego oświadczenia, dotyczącym:</w:t>
      </w:r>
    </w:p>
    <w:p w14:paraId="6AA1C9B5" w14:textId="77777777" w:rsidR="005C7602" w:rsidRPr="002D0532" w:rsidRDefault="005C7602" w:rsidP="00645B23">
      <w:pPr>
        <w:pStyle w:val="Tekstpodstawowy"/>
        <w:numPr>
          <w:ilvl w:val="0"/>
          <w:numId w:val="10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obywateli rosyjskich, osób fizycznych zamieszkałych w Rosji lub osób prawnych, podmiotów lub organów z siedzibą w Rosji;</w:t>
      </w:r>
    </w:p>
    <w:p w14:paraId="5BC41D3D" w14:textId="77777777" w:rsidR="005C7602" w:rsidRPr="002D0532" w:rsidRDefault="005C7602" w:rsidP="00645B23">
      <w:pPr>
        <w:pStyle w:val="Tekstpodstawowy"/>
        <w:numPr>
          <w:ilvl w:val="0"/>
          <w:numId w:val="10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osób prawnych, podmiotów lub organów, do których prawa własności bezpośrednio lub pośrednio w ponad 50 % należą do osoby fizycznej lub prawnej, podmiotu lub organu, o których mowa w lit. a) powyżej; lub</w:t>
      </w:r>
    </w:p>
    <w:p w14:paraId="0DA28A00" w14:textId="77777777" w:rsidR="005C7602" w:rsidRPr="002D0532" w:rsidRDefault="005C7602" w:rsidP="00645B23">
      <w:pPr>
        <w:pStyle w:val="Tekstpodstawowy"/>
        <w:numPr>
          <w:ilvl w:val="0"/>
          <w:numId w:val="101"/>
        </w:numPr>
        <w:spacing w:line="300" w:lineRule="auto"/>
        <w:jc w:val="both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lastRenderedPageBreak/>
        <w:t>osób fizycznych lub prawnych, podmiotów lub organów działających w imieniu lub pod kierunkiem osoby fizycznej lub prawnej, podmiotu lub organu, o których mowa w lit. a) lub b) powyżej.</w:t>
      </w:r>
    </w:p>
    <w:p w14:paraId="2F94D780" w14:textId="77777777" w:rsidR="005C7602" w:rsidRPr="002D0532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5CBE66B6" w14:textId="21CF8395" w:rsidR="005C7602" w:rsidRPr="002D0532" w:rsidRDefault="005C7602" w:rsidP="005C7602">
      <w:pPr>
        <w:pStyle w:val="Tekstpodstawowy"/>
        <w:ind w:left="360"/>
        <w:jc w:val="center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SEKCJĘ NR II WYPEŁNIA WYŁĄCZNIE WYKONAWCA</w:t>
      </w:r>
    </w:p>
    <w:p w14:paraId="560A579F" w14:textId="77777777" w:rsidR="005C7602" w:rsidRPr="002D0532" w:rsidRDefault="005C7602" w:rsidP="005C7602">
      <w:pPr>
        <w:pStyle w:val="Tekstpodstawowy"/>
        <w:ind w:left="360"/>
        <w:jc w:val="center"/>
        <w:rPr>
          <w:rFonts w:ascii="Arial" w:hAnsi="Arial" w:cs="Arial"/>
          <w:b/>
          <w:szCs w:val="22"/>
        </w:rPr>
      </w:pPr>
    </w:p>
    <w:p w14:paraId="0F772C76" w14:textId="77777777" w:rsidR="005C7602" w:rsidRPr="002D0532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  <w:r w:rsidRPr="002D0532">
        <w:rPr>
          <w:rFonts w:ascii="Arial" w:hAnsi="Arial" w:cs="Arial"/>
          <w:b/>
          <w:szCs w:val="22"/>
        </w:rPr>
        <w:t>SEKCJA II</w:t>
      </w:r>
    </w:p>
    <w:p w14:paraId="5CC7C11E" w14:textId="77777777" w:rsidR="005C7602" w:rsidRPr="002D0532" w:rsidRDefault="005C7602" w:rsidP="005C7602">
      <w:pPr>
        <w:pStyle w:val="Tekstpodstawowy"/>
        <w:ind w:left="360"/>
        <w:rPr>
          <w:rFonts w:ascii="Arial" w:hAnsi="Arial" w:cs="Arial"/>
          <w:b/>
          <w:szCs w:val="22"/>
        </w:rPr>
      </w:pPr>
    </w:p>
    <w:p w14:paraId="69F16443" w14:textId="77777777" w:rsidR="005C7602" w:rsidRPr="002D0532" w:rsidRDefault="005C7602" w:rsidP="00645B23">
      <w:pPr>
        <w:pStyle w:val="Tekstpodstawowy"/>
        <w:numPr>
          <w:ilvl w:val="0"/>
          <w:numId w:val="100"/>
        </w:numPr>
        <w:spacing w:line="300" w:lineRule="auto"/>
        <w:ind w:left="851" w:hanging="491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Oświadczam, że zamówienie będzie realizowane z udziałem następujących podmiotów trzecich**, podwykonawców**, dostawców**, na których przypada ponad 10% wartości zamówienia:</w:t>
      </w:r>
    </w:p>
    <w:p w14:paraId="6CA03D6C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5A614554" w14:textId="71FEF953" w:rsidR="005C7602" w:rsidRPr="002D0532" w:rsidRDefault="005C7602" w:rsidP="00645B23">
      <w:pPr>
        <w:pStyle w:val="Tekstpodstawowy"/>
        <w:numPr>
          <w:ilvl w:val="0"/>
          <w:numId w:val="102"/>
        </w:numPr>
        <w:spacing w:line="300" w:lineRule="auto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60AD9356" w14:textId="017AF636" w:rsidR="005C7602" w:rsidRPr="002D0532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2D0532">
        <w:rPr>
          <w:rFonts w:ascii="Arial" w:hAnsi="Arial" w:cs="Arial"/>
          <w:bCs/>
          <w:i/>
          <w:szCs w:val="22"/>
        </w:rPr>
        <w:tab/>
      </w:r>
      <w:r w:rsidR="005C7602" w:rsidRPr="002D0532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2D0532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2D0532">
        <w:rPr>
          <w:rFonts w:ascii="Arial" w:hAnsi="Arial" w:cs="Arial"/>
          <w:bCs/>
          <w:i/>
          <w:szCs w:val="22"/>
        </w:rPr>
        <w:t xml:space="preserve">) </w:t>
      </w:r>
    </w:p>
    <w:p w14:paraId="7DFA32B0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02779216" w14:textId="5AEE42E0" w:rsidR="005C7602" w:rsidRPr="002D0532" w:rsidRDefault="005C7602" w:rsidP="00645B23">
      <w:pPr>
        <w:pStyle w:val="Tekstpodstawowy"/>
        <w:numPr>
          <w:ilvl w:val="0"/>
          <w:numId w:val="102"/>
        </w:numPr>
        <w:spacing w:line="300" w:lineRule="auto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…………………………………………………………………….…………………………………</w:t>
      </w:r>
    </w:p>
    <w:p w14:paraId="402C0B1E" w14:textId="78E1976C" w:rsidR="005C7602" w:rsidRPr="002D0532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2D0532">
        <w:rPr>
          <w:rFonts w:ascii="Arial" w:hAnsi="Arial" w:cs="Arial"/>
          <w:bCs/>
          <w:i/>
          <w:szCs w:val="22"/>
        </w:rPr>
        <w:tab/>
      </w:r>
      <w:r w:rsidR="005C7602" w:rsidRPr="002D0532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2D0532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2D0532">
        <w:rPr>
          <w:rFonts w:ascii="Arial" w:hAnsi="Arial" w:cs="Arial"/>
          <w:bCs/>
          <w:i/>
          <w:szCs w:val="22"/>
        </w:rPr>
        <w:t xml:space="preserve">) </w:t>
      </w:r>
    </w:p>
    <w:p w14:paraId="74B34F6B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1DFAC4B1" w14:textId="6578338E" w:rsidR="005C7602" w:rsidRPr="002D0532" w:rsidRDefault="005C7602" w:rsidP="00645B23">
      <w:pPr>
        <w:pStyle w:val="Tekstpodstawowy"/>
        <w:numPr>
          <w:ilvl w:val="0"/>
          <w:numId w:val="102"/>
        </w:numPr>
        <w:spacing w:line="300" w:lineRule="auto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>………………………………………………………………………………………………………</w:t>
      </w:r>
    </w:p>
    <w:p w14:paraId="385887DA" w14:textId="19B96843" w:rsidR="005C7602" w:rsidRPr="002D0532" w:rsidRDefault="00B57A91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2D0532">
        <w:rPr>
          <w:rFonts w:ascii="Arial" w:hAnsi="Arial" w:cs="Arial"/>
          <w:bCs/>
          <w:i/>
          <w:szCs w:val="22"/>
        </w:rPr>
        <w:tab/>
      </w:r>
      <w:r w:rsidR="005C7602" w:rsidRPr="002D0532">
        <w:rPr>
          <w:rFonts w:ascii="Arial" w:hAnsi="Arial" w:cs="Arial"/>
          <w:bCs/>
          <w:i/>
          <w:szCs w:val="22"/>
        </w:rPr>
        <w:t>(pełna nazwa/firma, adres, w zależności od podmiotu: NIP/ KRS/</w:t>
      </w:r>
      <w:proofErr w:type="spellStart"/>
      <w:r w:rsidR="005C7602" w:rsidRPr="002D0532">
        <w:rPr>
          <w:rFonts w:ascii="Arial" w:hAnsi="Arial" w:cs="Arial"/>
          <w:bCs/>
          <w:i/>
          <w:szCs w:val="22"/>
        </w:rPr>
        <w:t>CEiDG</w:t>
      </w:r>
      <w:proofErr w:type="spellEnd"/>
      <w:r w:rsidR="005C7602" w:rsidRPr="002D0532">
        <w:rPr>
          <w:rFonts w:ascii="Arial" w:hAnsi="Arial" w:cs="Arial"/>
          <w:bCs/>
          <w:i/>
          <w:szCs w:val="22"/>
        </w:rPr>
        <w:t xml:space="preserve">) </w:t>
      </w:r>
    </w:p>
    <w:p w14:paraId="37608FF6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</w:p>
    <w:p w14:paraId="0E7F9B13" w14:textId="77777777" w:rsidR="005C7602" w:rsidRPr="002D0532" w:rsidRDefault="005C7602" w:rsidP="00B57A91">
      <w:pPr>
        <w:pStyle w:val="Tekstpodstawowy"/>
        <w:spacing w:line="300" w:lineRule="auto"/>
        <w:ind w:left="360"/>
        <w:jc w:val="both"/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t xml:space="preserve">Wraz z niniejszym oświadczeniem własnym, przedkładam oświadczenie ww. podmiotu trzeciego**/podwykonawcy**/dostawcy** w zakresie art. 5K zawierające oświadczenie z sekcji nr I. </w:t>
      </w:r>
    </w:p>
    <w:p w14:paraId="506CDF0D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szCs w:val="22"/>
        </w:rPr>
      </w:pPr>
    </w:p>
    <w:p w14:paraId="7BB5C392" w14:textId="77777777" w:rsidR="005C7602" w:rsidRPr="002D0532" w:rsidRDefault="005C7602" w:rsidP="005C7602">
      <w:pPr>
        <w:pStyle w:val="Tekstpodstawowy"/>
        <w:spacing w:line="300" w:lineRule="auto"/>
        <w:ind w:left="360"/>
        <w:rPr>
          <w:rFonts w:ascii="Arial" w:hAnsi="Arial" w:cs="Arial"/>
          <w:bCs/>
          <w:i/>
          <w:szCs w:val="22"/>
        </w:rPr>
      </w:pPr>
      <w:r w:rsidRPr="002D0532">
        <w:rPr>
          <w:rFonts w:ascii="Arial" w:hAnsi="Arial" w:cs="Arial"/>
          <w:bCs/>
          <w:i/>
          <w:szCs w:val="22"/>
        </w:rPr>
        <w:t xml:space="preserve">** Niepotrzebne skreślić </w:t>
      </w:r>
    </w:p>
    <w:p w14:paraId="40A9AA5E" w14:textId="77777777" w:rsidR="00E6242E" w:rsidRPr="002D0532" w:rsidRDefault="00E6242E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98DD70A" w14:textId="77777777" w:rsidR="004F2A6A" w:rsidRPr="002D0532" w:rsidRDefault="004F2A6A" w:rsidP="00D775A5">
      <w:pPr>
        <w:pStyle w:val="Tekstpodstawowy"/>
        <w:spacing w:line="300" w:lineRule="auto"/>
        <w:ind w:left="360"/>
        <w:rPr>
          <w:rFonts w:ascii="Arial" w:hAnsi="Arial" w:cs="Arial"/>
          <w:spacing w:val="-4"/>
          <w:szCs w:val="22"/>
        </w:rPr>
      </w:pPr>
    </w:p>
    <w:p w14:paraId="47F9A972" w14:textId="77777777" w:rsidR="008C6D7C" w:rsidRPr="002D0532" w:rsidRDefault="008C6D7C" w:rsidP="008C6D7C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 dnia ........................           ..................................................</w:t>
      </w:r>
    </w:p>
    <w:p w14:paraId="4FE65753" w14:textId="7FBB039D" w:rsidR="008C6D7C" w:rsidRPr="002D0532" w:rsidRDefault="008C6D7C" w:rsidP="00B57A91">
      <w:pPr>
        <w:pStyle w:val="Tekstpodstawowy3"/>
        <w:spacing w:line="300" w:lineRule="auto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 xml:space="preserve">     (Miejscowość)                               </w:t>
      </w:r>
      <w:r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Pr="002D0532">
        <w:rPr>
          <w:rFonts w:ascii="Arial" w:hAnsi="Arial" w:cs="Arial"/>
          <w:sz w:val="18"/>
          <w:szCs w:val="18"/>
        </w:rPr>
        <w:t>(</w:t>
      </w:r>
      <w:r w:rsidR="00B57A91" w:rsidRPr="002D0532">
        <w:rPr>
          <w:rFonts w:ascii="Arial" w:hAnsi="Arial" w:cs="Arial"/>
          <w:sz w:val="18"/>
          <w:szCs w:val="18"/>
        </w:rPr>
        <w:t xml:space="preserve">Podpis Wykonawcy/Wykonawcy wspólnie </w:t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  <w:t xml:space="preserve">ubiegającego się o udzielenie zamówienia </w:t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  <w:t xml:space="preserve">/podmiotu trzeciego / podwykonawcy - </w:t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sz w:val="18"/>
          <w:szCs w:val="18"/>
        </w:rPr>
        <w:tab/>
      </w:r>
      <w:r w:rsidR="00B57A91" w:rsidRPr="002D0532">
        <w:rPr>
          <w:rFonts w:ascii="Arial" w:hAnsi="Arial" w:cs="Arial"/>
          <w:bCs/>
          <w:sz w:val="18"/>
          <w:szCs w:val="18"/>
        </w:rPr>
        <w:t>kwalifikowany podpis elektroniczny</w:t>
      </w:r>
      <w:r w:rsidRPr="002D0532">
        <w:rPr>
          <w:rFonts w:ascii="Arial" w:hAnsi="Arial" w:cs="Arial"/>
          <w:sz w:val="18"/>
          <w:szCs w:val="18"/>
        </w:rPr>
        <w:t>)</w:t>
      </w:r>
    </w:p>
    <w:p w14:paraId="4CAD94A6" w14:textId="77777777" w:rsidR="004F2A6A" w:rsidRPr="002D0532" w:rsidRDefault="004F2A6A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713E29CF" w14:textId="77777777" w:rsidR="00B57A91" w:rsidRPr="002D0532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710CCFE" w14:textId="77777777" w:rsidR="00B57A91" w:rsidRPr="002D0532" w:rsidRDefault="00B57A91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52B0EDFB" w14:textId="77777777" w:rsidR="008C6D7C" w:rsidRPr="002D0532" w:rsidRDefault="008C6D7C" w:rsidP="008C6D7C">
      <w:pPr>
        <w:pStyle w:val="Tekstpodstawowy3"/>
        <w:spacing w:after="0" w:line="300" w:lineRule="auto"/>
        <w:rPr>
          <w:rFonts w:ascii="Arial" w:hAnsi="Arial" w:cs="Arial"/>
          <w:sz w:val="22"/>
          <w:szCs w:val="22"/>
        </w:rPr>
      </w:pPr>
    </w:p>
    <w:p w14:paraId="68A6A66D" w14:textId="50B28268" w:rsidR="005C7602" w:rsidRPr="002D0532" w:rsidRDefault="008C6D7C" w:rsidP="008C6D7C">
      <w:pPr>
        <w:pStyle w:val="Tekstpodstawowy"/>
        <w:spacing w:line="300" w:lineRule="auto"/>
        <w:rPr>
          <w:rFonts w:ascii="Arial" w:hAnsi="Arial" w:cs="Arial"/>
          <w:bCs/>
          <w:sz w:val="20"/>
          <w:szCs w:val="22"/>
        </w:rPr>
      </w:pPr>
      <w:r w:rsidRPr="002D0532">
        <w:rPr>
          <w:rFonts w:ascii="Arial" w:hAnsi="Arial" w:cs="Arial"/>
          <w:bCs/>
          <w:sz w:val="20"/>
          <w:szCs w:val="22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B41AD84" w14:textId="77777777" w:rsidR="005C7602" w:rsidRPr="002D0532" w:rsidRDefault="005C7602">
      <w:pPr>
        <w:rPr>
          <w:rFonts w:ascii="Arial" w:hAnsi="Arial" w:cs="Arial"/>
          <w:bCs/>
          <w:szCs w:val="22"/>
        </w:rPr>
      </w:pPr>
      <w:r w:rsidRPr="002D0532">
        <w:rPr>
          <w:rFonts w:ascii="Arial" w:hAnsi="Arial" w:cs="Arial"/>
          <w:bCs/>
          <w:szCs w:val="22"/>
        </w:rPr>
        <w:br w:type="page"/>
      </w:r>
    </w:p>
    <w:p w14:paraId="604DD51F" w14:textId="65882095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lastRenderedPageBreak/>
        <w:t>Załącznik nr 9</w:t>
      </w:r>
    </w:p>
    <w:p w14:paraId="24F600C5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Wykonawca:</w:t>
      </w:r>
    </w:p>
    <w:p w14:paraId="0C885EBC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66A70B9D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31758484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46986CF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F657848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52C44E21" w14:textId="41D7B251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2D0532">
        <w:rPr>
          <w:rFonts w:ascii="Arial" w:hAnsi="Arial" w:cs="Arial"/>
          <w:b/>
          <w:sz w:val="28"/>
        </w:rPr>
        <w:t>WYKAZ DOSTAW (lub robót budowlanych)</w:t>
      </w:r>
    </w:p>
    <w:p w14:paraId="4FF61803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2F0404A1" w14:textId="3A4CB6BD" w:rsidR="00484CD9" w:rsidRPr="002D0532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2D0532">
        <w:rPr>
          <w:rFonts w:ascii="Arial" w:hAnsi="Arial" w:cs="Arial"/>
          <w:sz w:val="22"/>
          <w:szCs w:val="22"/>
        </w:rPr>
        <w:br/>
        <w:t xml:space="preserve">pn.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Pr="002D0532">
        <w:rPr>
          <w:rFonts w:ascii="Arial" w:hAnsi="Arial" w:cs="Arial"/>
          <w:b/>
          <w:bCs/>
          <w:iCs/>
          <w:sz w:val="22"/>
          <w:szCs w:val="22"/>
        </w:rPr>
        <w:t>,</w:t>
      </w:r>
      <w:r w:rsidRPr="002D0532">
        <w:rPr>
          <w:rFonts w:ascii="Arial" w:hAnsi="Arial" w:cs="Arial"/>
          <w:b/>
          <w:i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483270A6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3223"/>
        <w:gridCol w:w="3402"/>
        <w:gridCol w:w="1275"/>
        <w:gridCol w:w="1172"/>
      </w:tblGrid>
      <w:tr w:rsidR="00484CD9" w:rsidRPr="002D0532" w14:paraId="528BE305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187A2D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2D053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Lp.</w:t>
            </w: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0140371" w14:textId="7F77CB72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2D053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Nazwa i adres podmiotów, na rzecz których dostawy (lub roboty budowlane) zostały wykonane lub są wykonywane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D545213" w14:textId="666F1B0B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2D053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Przedmiot zamówienia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AD4B986" w14:textId="78D6117F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2D053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>Wartość w zł [brutto]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DE41B6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</w:pPr>
            <w:r w:rsidRPr="002D053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t xml:space="preserve">Termin realizacji </w:t>
            </w:r>
            <w:r w:rsidRPr="002D0532">
              <w:rPr>
                <w:rFonts w:ascii="Arial" w:hAnsi="Arial" w:cs="Arial"/>
                <w:kern w:val="1"/>
                <w:sz w:val="22"/>
                <w:szCs w:val="28"/>
                <w:lang w:eastAsia="ar-SA"/>
              </w:rPr>
              <w:br/>
              <w:t>(od-do)</w:t>
            </w:r>
          </w:p>
        </w:tc>
      </w:tr>
      <w:tr w:rsidR="00484CD9" w:rsidRPr="002D0532" w14:paraId="2D366A9E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1130D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6794CA90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522BE548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7907D55E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6BAA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62F79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C1D9E" w14:textId="107A629F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90D77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  <w:tr w:rsidR="00484CD9" w:rsidRPr="002D0532" w14:paraId="5DA9ECDF" w14:textId="77777777" w:rsidTr="00484CD9">
        <w:trPr>
          <w:trHeight w:val="29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07D1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25299D4B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4883FAD8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  <w:p w14:paraId="0A3B1DF1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8687E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4333A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D5742" w14:textId="1A3FF3AF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93C45" w14:textId="77777777" w:rsidR="00484CD9" w:rsidRPr="002D0532" w:rsidRDefault="00484CD9" w:rsidP="00C32B2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8"/>
                <w:lang w:eastAsia="ar-SA"/>
              </w:rPr>
            </w:pPr>
          </w:p>
        </w:tc>
      </w:tr>
    </w:tbl>
    <w:p w14:paraId="5AF0FDA1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A3EE26D" w14:textId="7DB3F528" w:rsidR="00484CD9" w:rsidRPr="002D0532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4"/>
        </w:rPr>
      </w:pPr>
      <w:r w:rsidRPr="002D0532">
        <w:rPr>
          <w:rFonts w:ascii="Arial" w:hAnsi="Arial" w:cs="Arial"/>
          <w:sz w:val="22"/>
          <w:szCs w:val="24"/>
        </w:rPr>
        <w:t xml:space="preserve">Do niniejszego wykazu, dołączamy ………. szt. dowodów określających że </w:t>
      </w:r>
      <w:r w:rsidR="00DA02FC" w:rsidRPr="002D0532">
        <w:rPr>
          <w:rFonts w:ascii="Arial" w:hAnsi="Arial" w:cs="Arial"/>
          <w:sz w:val="22"/>
          <w:szCs w:val="24"/>
        </w:rPr>
        <w:t xml:space="preserve">dostawy lub </w:t>
      </w:r>
      <w:r w:rsidRPr="002D0532">
        <w:rPr>
          <w:rFonts w:ascii="Arial" w:hAnsi="Arial" w:cs="Arial"/>
          <w:sz w:val="22"/>
          <w:szCs w:val="24"/>
        </w:rPr>
        <w:t xml:space="preserve">roboty budowlane zostały wykonane </w:t>
      </w:r>
      <w:r w:rsidR="00DA02FC" w:rsidRPr="002D0532">
        <w:rPr>
          <w:rFonts w:ascii="Arial" w:hAnsi="Arial" w:cs="Arial"/>
          <w:sz w:val="22"/>
          <w:szCs w:val="24"/>
        </w:rPr>
        <w:t xml:space="preserve">lub są wykonywane </w:t>
      </w:r>
      <w:r w:rsidRPr="002D0532">
        <w:rPr>
          <w:rFonts w:ascii="Arial" w:hAnsi="Arial" w:cs="Arial"/>
          <w:sz w:val="22"/>
          <w:szCs w:val="24"/>
        </w:rPr>
        <w:t>należycie.</w:t>
      </w:r>
    </w:p>
    <w:p w14:paraId="098160BE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43691724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31A989CF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01899D9" w14:textId="77777777" w:rsidR="00484CD9" w:rsidRPr="002D0532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2D0532">
        <w:rPr>
          <w:rFonts w:ascii="Arial" w:hAnsi="Arial" w:cs="Arial"/>
          <w:sz w:val="22"/>
          <w:szCs w:val="22"/>
        </w:rPr>
        <w:tab/>
      </w:r>
      <w:r w:rsidRPr="002D0532">
        <w:rPr>
          <w:rFonts w:ascii="Arial" w:hAnsi="Arial" w:cs="Arial"/>
          <w:sz w:val="22"/>
          <w:szCs w:val="22"/>
        </w:rPr>
        <w:tab/>
        <w:t xml:space="preserve">           </w:t>
      </w:r>
      <w:r w:rsidRPr="002D053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5AD2F6E4" w14:textId="77777777" w:rsidR="00484CD9" w:rsidRPr="002D0532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2D0532">
        <w:rPr>
          <w:rFonts w:ascii="Arial" w:hAnsi="Arial" w:cs="Arial"/>
          <w:szCs w:val="16"/>
        </w:rPr>
        <w:t xml:space="preserve"> (Miejscowość)                                 </w:t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  <w:t>(Podpis wykonawcy/osoby uprawnionej do</w:t>
      </w:r>
      <w:r w:rsidRPr="002D0532">
        <w:rPr>
          <w:rFonts w:ascii="Arial" w:hAnsi="Arial" w:cs="Arial"/>
          <w:szCs w:val="16"/>
        </w:rPr>
        <w:br/>
        <w:t xml:space="preserve"> </w:t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  <w:t xml:space="preserve">    występowania w imieniu wykonawcy)</w:t>
      </w:r>
    </w:p>
    <w:p w14:paraId="6A567998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1283A439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F3FD6AD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F1B9EFD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51AF1837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540DAAF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64124A35" w14:textId="77777777" w:rsidR="00484CD9" w:rsidRPr="002D0532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2D053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EDCCA27" w14:textId="7E222074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br w:type="page"/>
      </w:r>
      <w:r w:rsidRPr="002D053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2D0532">
        <w:rPr>
          <w:rFonts w:ascii="Arial" w:hAnsi="Arial" w:cs="Arial"/>
          <w:sz w:val="22"/>
          <w:szCs w:val="22"/>
        </w:rPr>
        <w:t>10</w:t>
      </w:r>
    </w:p>
    <w:p w14:paraId="1743F97C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Wykonawca:</w:t>
      </w:r>
    </w:p>
    <w:p w14:paraId="25C6D02F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572D4F26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004247DD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i/>
          <w:sz w:val="18"/>
          <w:szCs w:val="22"/>
        </w:rPr>
        <w:t xml:space="preserve">(pełna nazwa/firma, adres) </w:t>
      </w:r>
    </w:p>
    <w:p w14:paraId="09CBA1B6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64076DFA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0C12F425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  <w:r w:rsidRPr="002D0532">
        <w:rPr>
          <w:rFonts w:ascii="Arial" w:hAnsi="Arial" w:cs="Arial"/>
          <w:b/>
          <w:sz w:val="28"/>
        </w:rPr>
        <w:t>WYKAZ OSÓB</w:t>
      </w:r>
    </w:p>
    <w:p w14:paraId="4E2CDBF3" w14:textId="77777777" w:rsidR="00484CD9" w:rsidRPr="002D0532" w:rsidRDefault="00484CD9" w:rsidP="00484CD9">
      <w:pPr>
        <w:spacing w:line="300" w:lineRule="auto"/>
        <w:jc w:val="center"/>
        <w:rPr>
          <w:rFonts w:ascii="Arial" w:hAnsi="Arial" w:cs="Arial"/>
          <w:b/>
          <w:sz w:val="28"/>
        </w:rPr>
      </w:pPr>
    </w:p>
    <w:p w14:paraId="29FECF12" w14:textId="5FDC3EA6" w:rsidR="00484CD9" w:rsidRPr="002D0532" w:rsidRDefault="00484CD9" w:rsidP="00484CD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Przystępując do udziału w postępowaniu o udzielenie zamówienia publicznego na zadanie</w:t>
      </w:r>
      <w:r w:rsidRPr="002D0532">
        <w:rPr>
          <w:rFonts w:ascii="Arial" w:hAnsi="Arial" w:cs="Arial"/>
          <w:sz w:val="22"/>
          <w:szCs w:val="22"/>
        </w:rPr>
        <w:br/>
        <w:t xml:space="preserve">pn.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="00DA02FC" w:rsidRPr="002D0532">
        <w:rPr>
          <w:rFonts w:ascii="Arial" w:hAnsi="Arial" w:cs="Arial"/>
          <w:b/>
          <w:bCs/>
          <w:iCs/>
          <w:sz w:val="22"/>
          <w:szCs w:val="22"/>
        </w:rPr>
        <w:t>,</w:t>
      </w:r>
      <w:r w:rsidRPr="002D0532">
        <w:rPr>
          <w:rFonts w:ascii="Arial" w:hAnsi="Arial" w:cs="Arial"/>
          <w:b/>
          <w:i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przedkładam poniższy wykaz, dla celów potwierdzenia spełniania warunku udziału w postępowaniu:</w:t>
      </w:r>
    </w:p>
    <w:p w14:paraId="2F5ABE8E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</w:p>
    <w:tbl>
      <w:tblPr>
        <w:tblW w:w="4929" w:type="pct"/>
        <w:tblLayout w:type="fixed"/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2301"/>
        <w:gridCol w:w="1663"/>
        <w:gridCol w:w="3262"/>
        <w:gridCol w:w="2125"/>
      </w:tblGrid>
      <w:tr w:rsidR="00484CD9" w:rsidRPr="002D0532" w14:paraId="71765DB4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1F55" w14:textId="77777777" w:rsidR="00484CD9" w:rsidRPr="002D0532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7E03C" w14:textId="77777777" w:rsidR="00484CD9" w:rsidRPr="002D0532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Zakres wykonywanych czynności</w:t>
            </w: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24E44" w14:textId="77777777" w:rsidR="00484CD9" w:rsidRPr="002D0532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Opis posiadanych kwalifikacji zawodowych, uprawnień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52E8" w14:textId="5515983C" w:rsidR="00484CD9" w:rsidRPr="002D0532" w:rsidRDefault="00484CD9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0532">
              <w:rPr>
                <w:rFonts w:ascii="Arial" w:hAnsi="Arial" w:cs="Arial"/>
                <w:sz w:val="22"/>
                <w:szCs w:val="22"/>
              </w:rPr>
              <w:t>Podstawa dysponowania osobą</w:t>
            </w:r>
            <w:r w:rsidRPr="002D0532">
              <w:rPr>
                <w:rFonts w:ascii="Arial" w:hAnsi="Arial" w:cs="Arial"/>
                <w:sz w:val="22"/>
                <w:szCs w:val="22"/>
                <w:vertAlign w:val="superscript"/>
              </w:rPr>
              <w:t>*)</w:t>
            </w:r>
          </w:p>
        </w:tc>
      </w:tr>
      <w:tr w:rsidR="00DA02FC" w:rsidRPr="002D0532" w14:paraId="376FBF95" w14:textId="77777777" w:rsidTr="00DA02FC">
        <w:trPr>
          <w:trHeight w:val="765"/>
        </w:trPr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96FC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350BF6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6C7F73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5742C8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CBE226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3E10F9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0BAE3F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8A882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3ED017" w14:textId="77777777" w:rsidR="00DA02FC" w:rsidRPr="002D0532" w:rsidRDefault="00DA02FC" w:rsidP="000778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1EA95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12301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C523" w14:textId="77777777" w:rsidR="00DA02FC" w:rsidRPr="002D0532" w:rsidRDefault="00DA02FC" w:rsidP="00C32B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ACC30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7AE82E64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4"/>
          <w:szCs w:val="24"/>
        </w:rPr>
      </w:pPr>
    </w:p>
    <w:p w14:paraId="3848B454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583ADA0C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</w:p>
    <w:p w14:paraId="64CBEEE6" w14:textId="77777777" w:rsidR="00484CD9" w:rsidRPr="002D0532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2D0532">
        <w:rPr>
          <w:rFonts w:ascii="Arial" w:hAnsi="Arial" w:cs="Arial"/>
          <w:sz w:val="22"/>
          <w:szCs w:val="22"/>
        </w:rPr>
        <w:tab/>
      </w:r>
      <w:r w:rsidRPr="002D0532">
        <w:rPr>
          <w:rFonts w:ascii="Arial" w:hAnsi="Arial" w:cs="Arial"/>
          <w:sz w:val="22"/>
          <w:szCs w:val="22"/>
        </w:rPr>
        <w:tab/>
        <w:t xml:space="preserve">           </w:t>
      </w:r>
      <w:r w:rsidRPr="002D053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7E98E703" w14:textId="77777777" w:rsidR="00484CD9" w:rsidRPr="002D0532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2D0532">
        <w:rPr>
          <w:rFonts w:ascii="Arial" w:hAnsi="Arial" w:cs="Arial"/>
          <w:szCs w:val="16"/>
        </w:rPr>
        <w:t xml:space="preserve"> (Miejscowość)                                 </w:t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  <w:t>(Podpis wykonawcy/osoby uprawnionej do</w:t>
      </w:r>
      <w:r w:rsidRPr="002D0532">
        <w:rPr>
          <w:rFonts w:ascii="Arial" w:hAnsi="Arial" w:cs="Arial"/>
          <w:szCs w:val="16"/>
        </w:rPr>
        <w:br/>
        <w:t xml:space="preserve"> </w:t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  <w:t xml:space="preserve">    występowania w imieniu wykonawcy)</w:t>
      </w:r>
    </w:p>
    <w:p w14:paraId="4AE348CA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0C6C3A0A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EFB3E24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78BC0DE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47730407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226E524B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sz w:val="16"/>
          <w:szCs w:val="16"/>
        </w:rPr>
      </w:pPr>
    </w:p>
    <w:p w14:paraId="7D57C13D" w14:textId="77777777" w:rsidR="00484CD9" w:rsidRPr="002D0532" w:rsidRDefault="00484CD9" w:rsidP="00484CD9">
      <w:pPr>
        <w:pStyle w:val="Tekstpodstawowy3"/>
        <w:spacing w:line="300" w:lineRule="auto"/>
        <w:jc w:val="both"/>
        <w:rPr>
          <w:rFonts w:ascii="Arial" w:hAnsi="Arial" w:cs="Arial"/>
          <w:bCs/>
          <w:sz w:val="24"/>
          <w:szCs w:val="24"/>
        </w:rPr>
      </w:pPr>
      <w:r w:rsidRPr="002D053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2A9D31A1" w14:textId="77777777" w:rsidR="00484CD9" w:rsidRPr="002D0532" w:rsidRDefault="00484CD9" w:rsidP="00484CD9">
      <w:pPr>
        <w:rPr>
          <w:rFonts w:ascii="Arial" w:hAnsi="Arial" w:cs="Arial"/>
          <w:sz w:val="22"/>
          <w:szCs w:val="22"/>
        </w:rPr>
      </w:pPr>
    </w:p>
    <w:p w14:paraId="6B85B9B0" w14:textId="77777777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04318ABB" w14:textId="77777777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BA3C9B9" w14:textId="77777777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557EBB56" w14:textId="77777777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</w:p>
    <w:p w14:paraId="79E5B944" w14:textId="5F1CC396" w:rsidR="00484CD9" w:rsidRPr="002D0532" w:rsidRDefault="00484CD9" w:rsidP="00484CD9">
      <w:pPr>
        <w:spacing w:line="300" w:lineRule="auto"/>
        <w:jc w:val="right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DA02FC" w:rsidRPr="002D0532">
        <w:rPr>
          <w:rFonts w:ascii="Arial" w:hAnsi="Arial" w:cs="Arial"/>
          <w:sz w:val="22"/>
          <w:szCs w:val="22"/>
        </w:rPr>
        <w:t>11</w:t>
      </w:r>
    </w:p>
    <w:p w14:paraId="7D015C89" w14:textId="77777777" w:rsidR="00484CD9" w:rsidRPr="002D0532" w:rsidRDefault="00484CD9" w:rsidP="00484CD9">
      <w:pPr>
        <w:spacing w:line="300" w:lineRule="auto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b/>
          <w:sz w:val="22"/>
          <w:szCs w:val="22"/>
        </w:rPr>
        <w:t>Wykonawca:</w:t>
      </w:r>
    </w:p>
    <w:p w14:paraId="3847F745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3BE5E384" w14:textId="77777777" w:rsidR="00484CD9" w:rsidRPr="002D0532" w:rsidRDefault="00484CD9" w:rsidP="00484CD9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2D0532">
        <w:rPr>
          <w:rFonts w:ascii="Arial" w:hAnsi="Arial" w:cs="Arial"/>
          <w:sz w:val="22"/>
          <w:szCs w:val="22"/>
        </w:rPr>
        <w:t>…………………………………………</w:t>
      </w:r>
    </w:p>
    <w:p w14:paraId="7D56036F" w14:textId="77777777" w:rsidR="00484CD9" w:rsidRPr="002D0532" w:rsidRDefault="00484CD9" w:rsidP="00484CD9">
      <w:pPr>
        <w:pStyle w:val="Tekstkomentarza2"/>
        <w:spacing w:line="300" w:lineRule="auto"/>
        <w:rPr>
          <w:rFonts w:ascii="Arial" w:hAnsi="Arial" w:cs="Arial"/>
          <w:b/>
          <w:sz w:val="32"/>
          <w:szCs w:val="32"/>
        </w:rPr>
      </w:pPr>
      <w:r w:rsidRPr="002D0532">
        <w:rPr>
          <w:rFonts w:ascii="Arial" w:hAnsi="Arial" w:cs="Arial"/>
          <w:i/>
          <w:sz w:val="18"/>
          <w:szCs w:val="22"/>
        </w:rPr>
        <w:t>(pełna nazwa/firma, adres)</w:t>
      </w:r>
    </w:p>
    <w:p w14:paraId="67CEBA46" w14:textId="77777777" w:rsidR="00484CD9" w:rsidRPr="002D0532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</w:p>
    <w:p w14:paraId="00CD0080" w14:textId="77777777" w:rsidR="00484CD9" w:rsidRPr="002D0532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28"/>
          <w:szCs w:val="28"/>
        </w:rPr>
      </w:pPr>
      <w:r w:rsidRPr="002D0532">
        <w:rPr>
          <w:rFonts w:ascii="Arial" w:hAnsi="Arial" w:cs="Arial"/>
          <w:b/>
          <w:sz w:val="28"/>
          <w:szCs w:val="28"/>
        </w:rPr>
        <w:t>WYKAZ MATERIAŁÓW I URZĄDZEŃ ROWNOWAŻNYCH</w:t>
      </w:r>
    </w:p>
    <w:p w14:paraId="5398E5A5" w14:textId="77777777" w:rsidR="00484CD9" w:rsidRPr="002D0532" w:rsidRDefault="00484CD9" w:rsidP="00484CD9">
      <w:pPr>
        <w:pStyle w:val="Tekstkomentarza2"/>
        <w:spacing w:line="300" w:lineRule="auto"/>
        <w:jc w:val="center"/>
        <w:rPr>
          <w:rFonts w:ascii="Arial" w:hAnsi="Arial" w:cs="Arial"/>
          <w:b/>
          <w:sz w:val="14"/>
          <w:szCs w:val="14"/>
        </w:rPr>
      </w:pPr>
    </w:p>
    <w:p w14:paraId="2BAEDF28" w14:textId="6061F0A7" w:rsidR="00484CD9" w:rsidRPr="002D0532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Przystępując do udziału w postępowaniu o udzielenie zamówienia publicznego na zadanie pn.:</w:t>
      </w:r>
      <w:r w:rsidRPr="002D0532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Wykonanie instalacji fotowoltaicznej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w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budynku Przedszkola nr 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w Ustroniu w ramach zadań inwestycyjnych pn.: „Budowa odnawialnych źródeł energii w mieście Ustroń” oraz „Modernizacja obiektu P-</w:t>
      </w:r>
      <w:r w:rsidR="00350420" w:rsidRPr="002D0532">
        <w:rPr>
          <w:rFonts w:ascii="Arial" w:hAnsi="Arial" w:cs="Arial"/>
          <w:b/>
          <w:bCs/>
          <w:iCs/>
          <w:sz w:val="22"/>
          <w:szCs w:val="22"/>
        </w:rPr>
        <w:t>4</w:t>
      </w:r>
      <w:r w:rsidR="00D31542" w:rsidRPr="002D0532">
        <w:rPr>
          <w:rFonts w:ascii="Arial" w:hAnsi="Arial" w:cs="Arial"/>
          <w:b/>
          <w:bCs/>
          <w:iCs/>
          <w:sz w:val="22"/>
          <w:szCs w:val="22"/>
        </w:rPr>
        <w:t xml:space="preserve"> (dach)”</w:t>
      </w:r>
      <w:r w:rsidR="00DA02FC" w:rsidRPr="002D0532">
        <w:rPr>
          <w:rFonts w:ascii="Arial" w:hAnsi="Arial" w:cs="Arial"/>
          <w:b/>
          <w:bCs/>
          <w:iCs/>
          <w:sz w:val="22"/>
          <w:szCs w:val="22"/>
        </w:rPr>
        <w:t>,</w:t>
      </w:r>
      <w:r w:rsidRPr="002D0532">
        <w:rPr>
          <w:rFonts w:ascii="Arial" w:hAnsi="Arial" w:cs="Arial"/>
          <w:b/>
          <w:i/>
          <w:sz w:val="22"/>
          <w:szCs w:val="22"/>
        </w:rPr>
        <w:t xml:space="preserve"> </w:t>
      </w:r>
      <w:r w:rsidRPr="002D0532">
        <w:rPr>
          <w:rFonts w:ascii="Arial" w:hAnsi="Arial" w:cs="Arial"/>
          <w:sz w:val="22"/>
          <w:szCs w:val="22"/>
        </w:rPr>
        <w:t>oświadczam, że podane w poniższej tabeli rozwiązania równoważne:</w:t>
      </w:r>
    </w:p>
    <w:p w14:paraId="6EB3DC44" w14:textId="77777777" w:rsidR="00484CD9" w:rsidRPr="002D0532" w:rsidRDefault="00484CD9" w:rsidP="00645B23">
      <w:pPr>
        <w:pStyle w:val="Tekstkomentarza2"/>
        <w:numPr>
          <w:ilvl w:val="0"/>
          <w:numId w:val="78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posiadają atesty, certyfikaty, aprobaty techniczne określone przez Zamawiającego w treści Specyfikacji warunków niniejszego zamówienia lub równoważne zaświadczenia i dokumenty wystawione przez podmioty mające siedzibę w innym państwie,</w:t>
      </w:r>
    </w:p>
    <w:p w14:paraId="05161BA3" w14:textId="77777777" w:rsidR="00484CD9" w:rsidRPr="002D0532" w:rsidRDefault="00484CD9" w:rsidP="00645B23">
      <w:pPr>
        <w:pStyle w:val="Tekstkomentarza2"/>
        <w:numPr>
          <w:ilvl w:val="0"/>
          <w:numId w:val="78"/>
        </w:numPr>
        <w:spacing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posiadają parametry techniczne i jakościowe nie gorsze od założeń projektowych, umożliwiające uzyskanie efektu założonego przez Zamawiającego.</w:t>
      </w:r>
    </w:p>
    <w:p w14:paraId="3C2EE44D" w14:textId="77777777" w:rsidR="00484CD9" w:rsidRPr="002D0532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24"/>
        <w:gridCol w:w="2210"/>
        <w:gridCol w:w="2533"/>
        <w:gridCol w:w="1937"/>
        <w:gridCol w:w="2182"/>
      </w:tblGrid>
      <w:tr w:rsidR="00484CD9" w:rsidRPr="002D0532" w14:paraId="31177942" w14:textId="77777777" w:rsidTr="00C32B28">
        <w:trPr>
          <w:trHeight w:val="1770"/>
        </w:trPr>
        <w:tc>
          <w:tcPr>
            <w:tcW w:w="329" w:type="pct"/>
            <w:vAlign w:val="center"/>
          </w:tcPr>
          <w:p w14:paraId="6DF93EA1" w14:textId="77777777" w:rsidR="00484CD9" w:rsidRPr="002D0532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2D0532">
              <w:rPr>
                <w:rFonts w:ascii="Arial" w:hAnsi="Arial" w:cs="Arial"/>
              </w:rPr>
              <w:t>L.p.</w:t>
            </w:r>
          </w:p>
        </w:tc>
        <w:tc>
          <w:tcPr>
            <w:tcW w:w="1165" w:type="pct"/>
            <w:vAlign w:val="center"/>
          </w:tcPr>
          <w:p w14:paraId="0DE48C78" w14:textId="77777777" w:rsidR="00484CD9" w:rsidRPr="002D0532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2D0532">
              <w:rPr>
                <w:rFonts w:ascii="Arial" w:hAnsi="Arial" w:cs="Arial"/>
              </w:rPr>
              <w:t>Wskazanie materiału, produktu, elementu z dokumentacji technicznej</w:t>
            </w:r>
          </w:p>
        </w:tc>
        <w:tc>
          <w:tcPr>
            <w:tcW w:w="1335" w:type="pct"/>
            <w:vAlign w:val="center"/>
          </w:tcPr>
          <w:p w14:paraId="13ED9351" w14:textId="77777777" w:rsidR="00484CD9" w:rsidRPr="002D0532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2D0532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1021" w:type="pct"/>
            <w:vAlign w:val="center"/>
          </w:tcPr>
          <w:p w14:paraId="1C3934FD" w14:textId="77777777" w:rsidR="00484CD9" w:rsidRPr="002D0532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2D0532">
              <w:rPr>
                <w:rFonts w:ascii="Arial" w:hAnsi="Arial" w:cs="Arial"/>
              </w:rPr>
              <w:t>Opis parametrów technicznych dokumentujących równoważność z wymaganiami SWZ</w:t>
            </w:r>
          </w:p>
        </w:tc>
        <w:tc>
          <w:tcPr>
            <w:tcW w:w="1150" w:type="pct"/>
            <w:vAlign w:val="center"/>
          </w:tcPr>
          <w:p w14:paraId="59B287FA" w14:textId="77777777" w:rsidR="00484CD9" w:rsidRPr="002D0532" w:rsidRDefault="00484CD9" w:rsidP="00C32B28">
            <w:pPr>
              <w:pStyle w:val="Tekstkomentarza2"/>
              <w:spacing w:line="300" w:lineRule="auto"/>
              <w:jc w:val="center"/>
              <w:rPr>
                <w:rFonts w:ascii="Arial" w:hAnsi="Arial" w:cs="Arial"/>
              </w:rPr>
            </w:pPr>
            <w:r w:rsidRPr="002D0532">
              <w:rPr>
                <w:rFonts w:ascii="Arial" w:hAnsi="Arial" w:cs="Arial"/>
              </w:rPr>
              <w:t>Spełnienie warunku równoważności w odniesieniu do szczegółowego opisu przedmiotu zamówienia (należy wpisać odpowiednio: spełnia /nie spełnia</w:t>
            </w:r>
          </w:p>
        </w:tc>
      </w:tr>
      <w:tr w:rsidR="00484CD9" w:rsidRPr="002D0532" w14:paraId="13AC32CE" w14:textId="77777777" w:rsidTr="00C32B28">
        <w:trPr>
          <w:trHeight w:val="527"/>
        </w:trPr>
        <w:tc>
          <w:tcPr>
            <w:tcW w:w="329" w:type="pct"/>
          </w:tcPr>
          <w:p w14:paraId="6C93A0FB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7693AC60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1A48CDFF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7613717F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62F60860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CD9" w:rsidRPr="002D0532" w14:paraId="3FCA4B1A" w14:textId="77777777" w:rsidTr="00C32B28">
        <w:trPr>
          <w:trHeight w:val="563"/>
        </w:trPr>
        <w:tc>
          <w:tcPr>
            <w:tcW w:w="329" w:type="pct"/>
          </w:tcPr>
          <w:p w14:paraId="5025B9D7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5" w:type="pct"/>
          </w:tcPr>
          <w:p w14:paraId="52573F00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5" w:type="pct"/>
          </w:tcPr>
          <w:p w14:paraId="7818D14B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pct"/>
          </w:tcPr>
          <w:p w14:paraId="6B221278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0" w:type="pct"/>
          </w:tcPr>
          <w:p w14:paraId="152B78E9" w14:textId="77777777" w:rsidR="00484CD9" w:rsidRPr="002D0532" w:rsidRDefault="00484CD9" w:rsidP="00C32B28">
            <w:pPr>
              <w:pStyle w:val="Tekstkomentarza2"/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DF516C" w14:textId="77777777" w:rsidR="00484CD9" w:rsidRPr="002D0532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>(w razie potrzeby proszę poszerzyć tabelę)</w:t>
      </w:r>
    </w:p>
    <w:p w14:paraId="61434D50" w14:textId="77777777" w:rsidR="00484CD9" w:rsidRPr="002D0532" w:rsidRDefault="00484CD9" w:rsidP="00484CD9">
      <w:pPr>
        <w:pStyle w:val="Tekstkomentarza2"/>
        <w:spacing w:line="300" w:lineRule="auto"/>
        <w:ind w:left="-567"/>
        <w:jc w:val="both"/>
        <w:rPr>
          <w:rFonts w:ascii="Arial" w:hAnsi="Arial" w:cs="Arial"/>
          <w:sz w:val="18"/>
          <w:szCs w:val="18"/>
        </w:rPr>
      </w:pPr>
    </w:p>
    <w:p w14:paraId="6DF9CEED" w14:textId="77777777" w:rsidR="00484CD9" w:rsidRPr="002D0532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2D0532">
        <w:rPr>
          <w:rFonts w:ascii="Arial" w:hAnsi="Arial" w:cs="Arial"/>
          <w:sz w:val="18"/>
          <w:szCs w:val="18"/>
        </w:rPr>
        <w:t>Do niniejszego wykazu bezwzględnie należy dołączyć dokumenty potwierdzające, że oferowane rozwiązania równoważne odpowiadają wymaganiom określonym przez Zamawiającego. Celem potwierdzenia spełnienia warunku równoważności należy dołączyć: certyfikaty, atesty, aprobaty techniczne lub inne dokumenty potwierdzające, że oferowane rozwiązania odpowiadają wymaganiom określonym przez Zamawiającego w SWZ. Zamawiający uzna za wystarczające załączenie jednego z ww. dokumentów potwierdzających, że oferowane rozwiązanie odpowiadają wymaganiom określonym przez Zamawiającego.</w:t>
      </w:r>
    </w:p>
    <w:p w14:paraId="23844446" w14:textId="77777777" w:rsidR="00484CD9" w:rsidRPr="002D0532" w:rsidRDefault="00484CD9" w:rsidP="00484CD9">
      <w:pPr>
        <w:pStyle w:val="Tekstkomentarza2"/>
        <w:spacing w:line="300" w:lineRule="auto"/>
        <w:jc w:val="both"/>
        <w:rPr>
          <w:rFonts w:ascii="Arial" w:hAnsi="Arial" w:cs="Arial"/>
          <w:sz w:val="18"/>
          <w:szCs w:val="18"/>
        </w:rPr>
      </w:pPr>
    </w:p>
    <w:p w14:paraId="243BF3BE" w14:textId="77777777" w:rsidR="00484CD9" w:rsidRPr="002D0532" w:rsidRDefault="00484CD9" w:rsidP="00484CD9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2D0532">
        <w:rPr>
          <w:rFonts w:ascii="Arial" w:hAnsi="Arial" w:cs="Arial"/>
          <w:sz w:val="22"/>
          <w:szCs w:val="22"/>
        </w:rPr>
        <w:t xml:space="preserve">……………..…….dnia…….…………..          </w:t>
      </w:r>
      <w:r w:rsidRPr="002D0532">
        <w:rPr>
          <w:rFonts w:ascii="Arial" w:hAnsi="Arial" w:cs="Arial"/>
          <w:sz w:val="22"/>
          <w:szCs w:val="22"/>
        </w:rPr>
        <w:tab/>
      </w:r>
      <w:r w:rsidRPr="002D0532">
        <w:rPr>
          <w:rFonts w:ascii="Arial" w:hAnsi="Arial" w:cs="Arial"/>
          <w:sz w:val="22"/>
          <w:szCs w:val="22"/>
        </w:rPr>
        <w:tab/>
        <w:t xml:space="preserve">           </w:t>
      </w:r>
      <w:r w:rsidRPr="002D0532">
        <w:rPr>
          <w:rFonts w:ascii="Arial" w:hAnsi="Arial" w:cs="Arial"/>
          <w:sz w:val="22"/>
          <w:szCs w:val="22"/>
        </w:rPr>
        <w:tab/>
        <w:t>..........................................................</w:t>
      </w:r>
    </w:p>
    <w:p w14:paraId="2B029059" w14:textId="77777777" w:rsidR="00484CD9" w:rsidRPr="002D0532" w:rsidRDefault="00484CD9" w:rsidP="00484CD9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2D0532">
        <w:rPr>
          <w:rFonts w:ascii="Arial" w:hAnsi="Arial" w:cs="Arial"/>
          <w:szCs w:val="16"/>
        </w:rPr>
        <w:t xml:space="preserve"> (Miejscowość)                                 </w:t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  <w:t>(Podpis wykonawcy/osoby uprawnionej do</w:t>
      </w:r>
      <w:r w:rsidRPr="002D0532">
        <w:rPr>
          <w:rFonts w:ascii="Arial" w:hAnsi="Arial" w:cs="Arial"/>
          <w:szCs w:val="16"/>
        </w:rPr>
        <w:br/>
        <w:t xml:space="preserve"> </w:t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</w:r>
      <w:r w:rsidRPr="002D0532">
        <w:rPr>
          <w:rFonts w:ascii="Arial" w:hAnsi="Arial" w:cs="Arial"/>
          <w:szCs w:val="16"/>
        </w:rPr>
        <w:tab/>
        <w:t xml:space="preserve">    występowania w imieniu wykonawcy)</w:t>
      </w:r>
    </w:p>
    <w:p w14:paraId="1C687562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6E6BFC47" w14:textId="77777777" w:rsidR="00484CD9" w:rsidRPr="002D0532" w:rsidRDefault="00484CD9" w:rsidP="00484CD9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</w:p>
    <w:p w14:paraId="05A32A0B" w14:textId="71343784" w:rsidR="005C738E" w:rsidRPr="002D0532" w:rsidRDefault="00484CD9" w:rsidP="002D0532">
      <w:pPr>
        <w:pStyle w:val="Tekstpodstawowy"/>
        <w:spacing w:line="300" w:lineRule="auto"/>
        <w:rPr>
          <w:rFonts w:ascii="Arial" w:hAnsi="Arial" w:cs="Arial"/>
          <w:bCs/>
          <w:sz w:val="20"/>
        </w:rPr>
      </w:pPr>
      <w:r w:rsidRPr="002D0532">
        <w:rPr>
          <w:rFonts w:ascii="Arial" w:hAnsi="Arial" w:cs="Arial"/>
          <w:bCs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5C738E" w:rsidRPr="002D0532" w:rsidSect="00F3108D">
      <w:headerReference w:type="default" r:id="rId8"/>
      <w:footerReference w:type="default" r:id="rId9"/>
      <w:headerReference w:type="first" r:id="rId10"/>
      <w:pgSz w:w="11906" w:h="16838"/>
      <w:pgMar w:top="1240" w:right="1134" w:bottom="425" w:left="1276" w:header="42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4493C" w14:textId="77777777" w:rsidR="00FF0289" w:rsidRDefault="00FF0289">
      <w:r>
        <w:separator/>
      </w:r>
    </w:p>
  </w:endnote>
  <w:endnote w:type="continuationSeparator" w:id="0">
    <w:p w14:paraId="276C19D1" w14:textId="77777777" w:rsidR="00FF0289" w:rsidRDefault="00FF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rFonts w:ascii="Arial" w:hAnsi="Arial" w:cs="Arial"/>
        <w:color w:val="7F7F7F" w:themeColor="background1" w:themeShade="7F"/>
        <w:spacing w:val="60"/>
        <w:sz w:val="18"/>
        <w:szCs w:val="18"/>
      </w:rPr>
    </w:sdtEndPr>
    <w:sdtContent>
      <w:p w14:paraId="3E7CACC1" w14:textId="77777777" w:rsidR="008D2653" w:rsidRPr="00C55773" w:rsidRDefault="0040084C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="Arial" w:hAnsi="Arial" w:cs="Arial"/>
            <w:sz w:val="18"/>
            <w:szCs w:val="18"/>
          </w:rPr>
        </w:pPr>
        <w:r w:rsidRPr="00C55773">
          <w:rPr>
            <w:rFonts w:ascii="Arial" w:hAnsi="Arial" w:cs="Arial"/>
            <w:sz w:val="18"/>
            <w:szCs w:val="18"/>
          </w:rPr>
          <w:fldChar w:fldCharType="begin"/>
        </w:r>
        <w:r w:rsidRPr="00C55773">
          <w:rPr>
            <w:rFonts w:ascii="Arial" w:hAnsi="Arial" w:cs="Arial"/>
            <w:sz w:val="18"/>
            <w:szCs w:val="18"/>
          </w:rPr>
          <w:instrText>PAGE   \* MERGEFORMAT</w:instrText>
        </w:r>
        <w:r w:rsidRPr="00C55773">
          <w:rPr>
            <w:rFonts w:ascii="Arial" w:hAnsi="Arial" w:cs="Arial"/>
            <w:sz w:val="18"/>
            <w:szCs w:val="18"/>
          </w:rPr>
          <w:fldChar w:fldCharType="separate"/>
        </w:r>
        <w:r w:rsidRPr="00C55773">
          <w:rPr>
            <w:rFonts w:ascii="Arial" w:hAnsi="Arial" w:cs="Arial"/>
            <w:noProof/>
            <w:sz w:val="18"/>
            <w:szCs w:val="18"/>
          </w:rPr>
          <w:t>43</w:t>
        </w:r>
        <w:r w:rsidRPr="00C55773">
          <w:rPr>
            <w:rFonts w:ascii="Arial" w:hAnsi="Arial" w:cs="Arial"/>
            <w:noProof/>
            <w:sz w:val="18"/>
            <w:szCs w:val="18"/>
          </w:rPr>
          <w:fldChar w:fldCharType="end"/>
        </w:r>
        <w:r w:rsidR="008D2653" w:rsidRPr="00C55773">
          <w:rPr>
            <w:rFonts w:ascii="Arial" w:hAnsi="Arial" w:cs="Arial"/>
            <w:sz w:val="18"/>
            <w:szCs w:val="18"/>
          </w:rPr>
          <w:t xml:space="preserve"> | </w:t>
        </w:r>
        <w:r w:rsidR="008D2653" w:rsidRPr="00C55773">
          <w:rPr>
            <w:rFonts w:ascii="Arial" w:hAnsi="Arial" w:cs="Arial"/>
            <w:color w:val="7F7F7F" w:themeColor="background1" w:themeShade="7F"/>
            <w:spacing w:val="60"/>
            <w:sz w:val="18"/>
            <w:szCs w:val="18"/>
          </w:rPr>
          <w:t>Strona</w:t>
        </w:r>
      </w:p>
    </w:sdtContent>
  </w:sdt>
  <w:p w14:paraId="4FFC3417" w14:textId="77777777" w:rsidR="008D2653" w:rsidRDefault="008D26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86F38" w14:textId="77777777" w:rsidR="00FF0289" w:rsidRDefault="00FF0289">
      <w:r>
        <w:separator/>
      </w:r>
    </w:p>
  </w:footnote>
  <w:footnote w:type="continuationSeparator" w:id="0">
    <w:p w14:paraId="0275CA40" w14:textId="77777777" w:rsidR="00FF0289" w:rsidRDefault="00FF0289">
      <w:r>
        <w:continuationSeparator/>
      </w:r>
    </w:p>
  </w:footnote>
  <w:footnote w:id="1">
    <w:p w14:paraId="11A7EBA7" w14:textId="77777777" w:rsidR="008D2653" w:rsidRPr="00C85F96" w:rsidRDefault="008D2653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72080E47" w14:textId="77777777" w:rsidR="008D2653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  <w:p w14:paraId="3A18A4DE" w14:textId="77777777" w:rsidR="008D2653" w:rsidRPr="00785E6D" w:rsidRDefault="008D2653" w:rsidP="00EA6254">
      <w:pPr>
        <w:pStyle w:val="Tekstprzypisudolnego"/>
        <w:rPr>
          <w:rFonts w:asciiTheme="majorHAnsi" w:hAnsiTheme="majorHAnsi" w:cstheme="minorHAns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3C22" w14:textId="4EDD5EE4" w:rsidR="00C55773" w:rsidRDefault="00C55773" w:rsidP="00C55773">
    <w:pPr>
      <w:pStyle w:val="Nagwek"/>
      <w:pBdr>
        <w:bottom w:val="single" w:sz="4" w:space="1" w:color="auto"/>
      </w:pBdr>
      <w:jc w:val="center"/>
    </w:pPr>
    <w:r w:rsidRPr="00BC461D">
      <w:rPr>
        <w:noProof/>
      </w:rPr>
      <w:drawing>
        <wp:inline distT="0" distB="0" distL="0" distR="0" wp14:anchorId="2D69B1DD" wp14:editId="47883170">
          <wp:extent cx="5755640" cy="611505"/>
          <wp:effectExtent l="0" t="0" r="0" b="0"/>
          <wp:docPr id="948474686" name="Obraz 3" descr="C:\Users\jlipowsk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C:\Users\jlipowsk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9E97E" w14:textId="05D0917A" w:rsidR="008D2653" w:rsidRPr="00C55773" w:rsidRDefault="008D2653" w:rsidP="00C557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EF3AE" w14:textId="4698F3CE" w:rsidR="008D2653" w:rsidRPr="00D12250" w:rsidRDefault="00490736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D0DC80" wp14:editId="3C027D98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1224498329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335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8D2653" w:rsidRPr="00D12250">
      <w:rPr>
        <w:rFonts w:ascii="Calibri" w:hAnsi="Calibri"/>
        <w:sz w:val="16"/>
        <w:szCs w:val="16"/>
      </w:rPr>
      <w:t xml:space="preserve">Specyfikacja Warunków Zamówienia </w:t>
    </w:r>
    <w:r w:rsidR="008D2653">
      <w:rPr>
        <w:rFonts w:ascii="Calibri" w:hAnsi="Calibri"/>
        <w:sz w:val="16"/>
        <w:szCs w:val="16"/>
      </w:rPr>
      <w:t>- znak sprawy ZP/32/2021</w:t>
    </w:r>
  </w:p>
  <w:p w14:paraId="63972FDA" w14:textId="77777777" w:rsidR="008D2653" w:rsidRDefault="008D2653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C8CE1C9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6" w15:restartNumberingAfterBreak="0">
    <w:nsid w:val="0000000A"/>
    <w:multiLevelType w:val="multilevel"/>
    <w:tmpl w:val="D494DA3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D"/>
    <w:multiLevelType w:val="singleLevel"/>
    <w:tmpl w:val="452AD37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  <w:sz w:val="22"/>
        <w:szCs w:val="24"/>
      </w:rPr>
    </w:lvl>
  </w:abstractNum>
  <w:abstractNum w:abstractNumId="8" w15:restartNumberingAfterBreak="0">
    <w:nsid w:val="0000000F"/>
    <w:multiLevelType w:val="singleLevel"/>
    <w:tmpl w:val="2B4AFBE8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" w:eastAsia="Times New Roman" w:hAnsi="Arial" w:cs="Arial" w:hint="default"/>
        <w:color w:val="auto"/>
        <w:spacing w:val="-2"/>
        <w:kern w:val="1"/>
        <w:lang w:eastAsia="hi-IN" w:bidi="hi-IN"/>
      </w:rPr>
    </w:lvl>
  </w:abstractNum>
  <w:abstractNum w:abstractNumId="9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2" w15:restartNumberingAfterBreak="0">
    <w:nsid w:val="00000015"/>
    <w:multiLevelType w:val="multilevel"/>
    <w:tmpl w:val="D052936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6"/>
    <w:multiLevelType w:val="singleLevel"/>
    <w:tmpl w:val="B61A8AC4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18"/>
      </w:rPr>
    </w:lvl>
  </w:abstractNum>
  <w:abstractNum w:abstractNumId="14" w15:restartNumberingAfterBreak="0">
    <w:nsid w:val="00000017"/>
    <w:multiLevelType w:val="multilevel"/>
    <w:tmpl w:val="3878D1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ajorHAnsi" w:hAnsiTheme="majorHAnsi" w:cs="Arial" w:hint="default"/>
        <w:b w:val="0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5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16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17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8" w15:restartNumberingAfterBreak="0">
    <w:nsid w:val="0000001D"/>
    <w:multiLevelType w:val="singleLevel"/>
    <w:tmpl w:val="E57C59FC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19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0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3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5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6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8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9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0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1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3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4" w15:restartNumberingAfterBreak="0">
    <w:nsid w:val="01AC51CB"/>
    <w:multiLevelType w:val="multilevel"/>
    <w:tmpl w:val="B91874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02494F58"/>
    <w:multiLevelType w:val="hybridMultilevel"/>
    <w:tmpl w:val="19786860"/>
    <w:lvl w:ilvl="0" w:tplc="FEC0D748">
      <w:start w:val="4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035B7695"/>
    <w:multiLevelType w:val="hybridMultilevel"/>
    <w:tmpl w:val="A0A68F48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7" w15:restartNumberingAfterBreak="0">
    <w:nsid w:val="082523AD"/>
    <w:multiLevelType w:val="multilevel"/>
    <w:tmpl w:val="61BE5262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38" w15:restartNumberingAfterBreak="0">
    <w:nsid w:val="09E84C94"/>
    <w:multiLevelType w:val="singleLevel"/>
    <w:tmpl w:val="B9A6CE8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39" w15:restartNumberingAfterBreak="0">
    <w:nsid w:val="0BEE6DBE"/>
    <w:multiLevelType w:val="hybridMultilevel"/>
    <w:tmpl w:val="168083FA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40" w15:restartNumberingAfterBreak="0">
    <w:nsid w:val="0EB72ED4"/>
    <w:multiLevelType w:val="multilevel"/>
    <w:tmpl w:val="6464C1AE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12FF6896"/>
    <w:multiLevelType w:val="hybridMultilevel"/>
    <w:tmpl w:val="1E4EEAA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2" w15:restartNumberingAfterBreak="0">
    <w:nsid w:val="1307206C"/>
    <w:multiLevelType w:val="multilevel"/>
    <w:tmpl w:val="C8CE1C9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43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7A4249"/>
    <w:multiLevelType w:val="multilevel"/>
    <w:tmpl w:val="39E8D96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149A0847"/>
    <w:multiLevelType w:val="hybridMultilevel"/>
    <w:tmpl w:val="5AF4AFBC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5E76B3D"/>
    <w:multiLevelType w:val="hybridMultilevel"/>
    <w:tmpl w:val="476A296C"/>
    <w:name w:val="WW8Num2822"/>
    <w:lvl w:ilvl="0" w:tplc="83641318">
      <w:start w:val="1"/>
      <w:numFmt w:val="decimal"/>
      <w:lvlText w:val="%1)"/>
      <w:lvlJc w:val="left"/>
      <w:pPr>
        <w:ind w:left="1146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74A3925"/>
    <w:multiLevelType w:val="hybridMultilevel"/>
    <w:tmpl w:val="63BEEF00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48" w15:restartNumberingAfterBreak="0">
    <w:nsid w:val="17C87969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 Narrow" w:hAnsi="Arial Narrow" w:cs="Times New Roman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49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0" w15:restartNumberingAfterBreak="0">
    <w:nsid w:val="18424AF8"/>
    <w:multiLevelType w:val="multilevel"/>
    <w:tmpl w:val="4DFAF9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18A93893"/>
    <w:multiLevelType w:val="hybridMultilevel"/>
    <w:tmpl w:val="6A32810A"/>
    <w:lvl w:ilvl="0" w:tplc="CDBC38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2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3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B3C7642"/>
    <w:multiLevelType w:val="hybridMultilevel"/>
    <w:tmpl w:val="18CC9FA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1B6519A2"/>
    <w:multiLevelType w:val="hybridMultilevel"/>
    <w:tmpl w:val="C4103E18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1B997DB9"/>
    <w:multiLevelType w:val="hybridMultilevel"/>
    <w:tmpl w:val="079AFC10"/>
    <w:lvl w:ilvl="0" w:tplc="FF4A4674">
      <w:start w:val="2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8" w15:restartNumberingAfterBreak="0">
    <w:nsid w:val="214B6A29"/>
    <w:multiLevelType w:val="hybridMultilevel"/>
    <w:tmpl w:val="2CFE566A"/>
    <w:lvl w:ilvl="0" w:tplc="FFFFFFFF">
      <w:start w:val="1"/>
      <w:numFmt w:val="decimal"/>
      <w:lvlText w:val="%1."/>
      <w:lvlJc w:val="left"/>
      <w:pPr>
        <w:ind w:left="77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9" w15:restartNumberingAfterBreak="0">
    <w:nsid w:val="21514750"/>
    <w:multiLevelType w:val="multilevel"/>
    <w:tmpl w:val="B1688C3C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60" w15:restartNumberingAfterBreak="0">
    <w:nsid w:val="227D6059"/>
    <w:multiLevelType w:val="hybridMultilevel"/>
    <w:tmpl w:val="1C16E236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61" w15:restartNumberingAfterBreak="0">
    <w:nsid w:val="238A1864"/>
    <w:multiLevelType w:val="multilevel"/>
    <w:tmpl w:val="C38A07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2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4231512"/>
    <w:multiLevelType w:val="multilevel"/>
    <w:tmpl w:val="F56CC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25DC2952"/>
    <w:multiLevelType w:val="multilevel"/>
    <w:tmpl w:val="298EA34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266948A7"/>
    <w:multiLevelType w:val="hybridMultilevel"/>
    <w:tmpl w:val="2C92295C"/>
    <w:lvl w:ilvl="0" w:tplc="5C78FBEE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66" w15:restartNumberingAfterBreak="0">
    <w:nsid w:val="286E328E"/>
    <w:multiLevelType w:val="hybridMultilevel"/>
    <w:tmpl w:val="026891B0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7" w15:restartNumberingAfterBreak="0">
    <w:nsid w:val="29513899"/>
    <w:multiLevelType w:val="hybridMultilevel"/>
    <w:tmpl w:val="FDBE18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2B342D16"/>
    <w:multiLevelType w:val="singleLevel"/>
    <w:tmpl w:val="5B08B92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</w:abstractNum>
  <w:abstractNum w:abstractNumId="69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71" w15:restartNumberingAfterBreak="0">
    <w:nsid w:val="2F4C38AA"/>
    <w:multiLevelType w:val="hybridMultilevel"/>
    <w:tmpl w:val="BBA083F6"/>
    <w:lvl w:ilvl="0" w:tplc="E47038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0FC7FB7"/>
    <w:multiLevelType w:val="multilevel"/>
    <w:tmpl w:val="B95802D8"/>
    <w:name w:val="WW8Num102"/>
    <w:lvl w:ilvl="0">
      <w:start w:val="10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hint="default"/>
        <w:color w:val="auto"/>
      </w:rPr>
    </w:lvl>
    <w:lvl w:ilvl="1">
      <w:start w:val="15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040" w:hanging="360"/>
      </w:pPr>
      <w:rPr>
        <w:rFonts w:hint="default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3" w15:restartNumberingAfterBreak="0">
    <w:nsid w:val="310544AF"/>
    <w:multiLevelType w:val="multilevel"/>
    <w:tmpl w:val="F704F8D6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4" w15:restartNumberingAfterBreak="0">
    <w:nsid w:val="31D74690"/>
    <w:multiLevelType w:val="hybridMultilevel"/>
    <w:tmpl w:val="02B4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33D95B9A"/>
    <w:multiLevelType w:val="hybridMultilevel"/>
    <w:tmpl w:val="65E2FE4E"/>
    <w:lvl w:ilvl="0" w:tplc="E2D6C1B8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6" w15:restartNumberingAfterBreak="0">
    <w:nsid w:val="35826864"/>
    <w:multiLevelType w:val="hybridMultilevel"/>
    <w:tmpl w:val="79A407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7" w15:restartNumberingAfterBreak="0">
    <w:nsid w:val="366C1077"/>
    <w:multiLevelType w:val="singleLevel"/>
    <w:tmpl w:val="745A121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 w:val="0"/>
        <w:sz w:val="22"/>
        <w:szCs w:val="18"/>
      </w:rPr>
    </w:lvl>
  </w:abstractNum>
  <w:abstractNum w:abstractNumId="78" w15:restartNumberingAfterBreak="0">
    <w:nsid w:val="38473FAF"/>
    <w:multiLevelType w:val="multilevel"/>
    <w:tmpl w:val="FD461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9" w15:restartNumberingAfterBreak="0">
    <w:nsid w:val="39123721"/>
    <w:multiLevelType w:val="multilevel"/>
    <w:tmpl w:val="7D467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0" w15:restartNumberingAfterBreak="0">
    <w:nsid w:val="3B002E00"/>
    <w:multiLevelType w:val="hybridMultilevel"/>
    <w:tmpl w:val="DD3CEBF4"/>
    <w:lvl w:ilvl="0" w:tplc="6ECAB226">
      <w:start w:val="3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D6C05D3"/>
    <w:multiLevelType w:val="multilevel"/>
    <w:tmpl w:val="7DE07024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ascii="Arial" w:hAnsi="Arial" w:cs="Arial" w:hint="default"/>
        <w:sz w:val="22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  <w:rPr>
        <w:rFonts w:hint="default"/>
      </w:rPr>
    </w:lvl>
  </w:abstractNum>
  <w:abstractNum w:abstractNumId="82" w15:restartNumberingAfterBreak="0">
    <w:nsid w:val="3E353D89"/>
    <w:multiLevelType w:val="multilevel"/>
    <w:tmpl w:val="96A0DC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3" w15:restartNumberingAfterBreak="0">
    <w:nsid w:val="3F920E36"/>
    <w:multiLevelType w:val="hybridMultilevel"/>
    <w:tmpl w:val="A6CA1BDA"/>
    <w:styleLink w:val="Zaimportowanystyl46"/>
    <w:lvl w:ilvl="0" w:tplc="F7644B04">
      <w:start w:val="1"/>
      <w:numFmt w:val="decimal"/>
      <w:lvlText w:val="%1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118B008">
      <w:start w:val="1"/>
      <w:numFmt w:val="decimal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E984200">
      <w:start w:val="1"/>
      <w:numFmt w:val="decimal"/>
      <w:lvlText w:val="%3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7C076C">
      <w:start w:val="1"/>
      <w:numFmt w:val="decimal"/>
      <w:lvlText w:val="%4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6B8DD1A">
      <w:start w:val="1"/>
      <w:numFmt w:val="decimal"/>
      <w:lvlText w:val="%5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689F42">
      <w:start w:val="1"/>
      <w:numFmt w:val="decimal"/>
      <w:lvlText w:val="%6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16D876">
      <w:start w:val="1"/>
      <w:numFmt w:val="decimal"/>
      <w:lvlText w:val="%7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4ECF020">
      <w:start w:val="1"/>
      <w:numFmt w:val="decimal"/>
      <w:lvlText w:val="%8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6D841B6">
      <w:start w:val="1"/>
      <w:numFmt w:val="decimal"/>
      <w:lvlText w:val="%9)"/>
      <w:lvlJc w:val="left"/>
      <w:pPr>
        <w:ind w:left="1571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4" w15:restartNumberingAfterBreak="0">
    <w:nsid w:val="42171F4E"/>
    <w:multiLevelType w:val="multilevel"/>
    <w:tmpl w:val="6D62A9AE"/>
    <w:lvl w:ilvl="0">
      <w:start w:val="7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5" w15:restartNumberingAfterBreak="0">
    <w:nsid w:val="4411739C"/>
    <w:multiLevelType w:val="hybridMultilevel"/>
    <w:tmpl w:val="F84642C4"/>
    <w:lvl w:ilvl="0" w:tplc="70EEEBC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6" w15:restartNumberingAfterBreak="0">
    <w:nsid w:val="448A25F2"/>
    <w:multiLevelType w:val="hybridMultilevel"/>
    <w:tmpl w:val="F7E6D190"/>
    <w:lvl w:ilvl="0" w:tplc="04150017">
      <w:start w:val="1"/>
      <w:numFmt w:val="lowerLetter"/>
      <w:lvlText w:val="%1)"/>
      <w:lvlJc w:val="left"/>
      <w:pPr>
        <w:ind w:left="2088" w:hanging="360"/>
      </w:pPr>
    </w:lvl>
    <w:lvl w:ilvl="1" w:tplc="10B42AD0">
      <w:start w:val="1"/>
      <w:numFmt w:val="decimal"/>
      <w:lvlText w:val="%2)"/>
      <w:lvlJc w:val="left"/>
      <w:pPr>
        <w:ind w:left="288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87" w15:restartNumberingAfterBreak="0">
    <w:nsid w:val="4541172B"/>
    <w:multiLevelType w:val="hybridMultilevel"/>
    <w:tmpl w:val="CD5A698A"/>
    <w:lvl w:ilvl="0" w:tplc="53124256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5BD297C"/>
    <w:multiLevelType w:val="hybridMultilevel"/>
    <w:tmpl w:val="793C671E"/>
    <w:lvl w:ilvl="0" w:tplc="CDBC385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9" w15:restartNumberingAfterBreak="0">
    <w:nsid w:val="4762327D"/>
    <w:multiLevelType w:val="multilevel"/>
    <w:tmpl w:val="9394381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0" w15:restartNumberingAfterBreak="0">
    <w:nsid w:val="48727D26"/>
    <w:multiLevelType w:val="multilevel"/>
    <w:tmpl w:val="C5AC0AB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1" w15:restartNumberingAfterBreak="0">
    <w:nsid w:val="4CAC1FF0"/>
    <w:multiLevelType w:val="multilevel"/>
    <w:tmpl w:val="B5C869A4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CF63337"/>
    <w:multiLevelType w:val="hybridMultilevel"/>
    <w:tmpl w:val="D2440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CFA5DEF"/>
    <w:multiLevelType w:val="multilevel"/>
    <w:tmpl w:val="024C997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4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9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7" w15:restartNumberingAfterBreak="0">
    <w:nsid w:val="55167903"/>
    <w:multiLevelType w:val="hybridMultilevel"/>
    <w:tmpl w:val="77A8C358"/>
    <w:lvl w:ilvl="0" w:tplc="CDBC3858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98" w15:restartNumberingAfterBreak="0">
    <w:nsid w:val="580E4E18"/>
    <w:multiLevelType w:val="multilevel"/>
    <w:tmpl w:val="391C3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cs="Arial" w:hint="default"/>
        <w:b w:val="0"/>
        <w:i w:val="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cs="Arial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99" w15:restartNumberingAfterBreak="0">
    <w:nsid w:val="5A22184B"/>
    <w:multiLevelType w:val="hybridMultilevel"/>
    <w:tmpl w:val="7428A2BE"/>
    <w:lvl w:ilvl="0" w:tplc="FFFFFFFF">
      <w:start w:val="1"/>
      <w:numFmt w:val="decimal"/>
      <w:lvlText w:val="%1."/>
      <w:lvlJc w:val="left"/>
      <w:pPr>
        <w:ind w:left="294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0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5ADB438F"/>
    <w:multiLevelType w:val="multilevel"/>
    <w:tmpl w:val="94E20778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2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C557F0F"/>
    <w:multiLevelType w:val="hybridMultilevel"/>
    <w:tmpl w:val="86A0232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04" w15:restartNumberingAfterBreak="0">
    <w:nsid w:val="5D473C09"/>
    <w:multiLevelType w:val="singleLevel"/>
    <w:tmpl w:val="FB36CCC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05" w15:restartNumberingAfterBreak="0">
    <w:nsid w:val="60392CB6"/>
    <w:multiLevelType w:val="hybridMultilevel"/>
    <w:tmpl w:val="F3F255F6"/>
    <w:lvl w:ilvl="0" w:tplc="70EEEBC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0B41F0B"/>
    <w:multiLevelType w:val="hybridMultilevel"/>
    <w:tmpl w:val="9782C83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7" w15:restartNumberingAfterBreak="0">
    <w:nsid w:val="61C46D94"/>
    <w:multiLevelType w:val="hybridMultilevel"/>
    <w:tmpl w:val="10E202F0"/>
    <w:lvl w:ilvl="0" w:tplc="04150011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8" w15:restartNumberingAfterBreak="0">
    <w:nsid w:val="623978E4"/>
    <w:multiLevelType w:val="hybridMultilevel"/>
    <w:tmpl w:val="EB025396"/>
    <w:lvl w:ilvl="0" w:tplc="364EC068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2A80402"/>
    <w:multiLevelType w:val="hybridMultilevel"/>
    <w:tmpl w:val="A6CA1BDA"/>
    <w:numStyleLink w:val="Zaimportowanystyl46"/>
  </w:abstractNum>
  <w:abstractNum w:abstractNumId="110" w15:restartNumberingAfterBreak="0">
    <w:nsid w:val="63364F66"/>
    <w:multiLevelType w:val="hybridMultilevel"/>
    <w:tmpl w:val="F57C2E7C"/>
    <w:lvl w:ilvl="0" w:tplc="F9C8144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3921BD5"/>
    <w:multiLevelType w:val="multilevel"/>
    <w:tmpl w:val="BA0285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8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12" w15:restartNumberingAfterBreak="0">
    <w:nsid w:val="6426653B"/>
    <w:multiLevelType w:val="multilevel"/>
    <w:tmpl w:val="2616A5C8"/>
    <w:name w:val="WW8Num72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13" w15:restartNumberingAfterBreak="0">
    <w:nsid w:val="65B64A4A"/>
    <w:multiLevelType w:val="multilevel"/>
    <w:tmpl w:val="A3D49FA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1800"/>
      </w:pPr>
      <w:rPr>
        <w:rFonts w:hint="default"/>
      </w:rPr>
    </w:lvl>
  </w:abstractNum>
  <w:abstractNum w:abstractNumId="114" w15:restartNumberingAfterBreak="0">
    <w:nsid w:val="65D1478C"/>
    <w:multiLevelType w:val="hybridMultilevel"/>
    <w:tmpl w:val="93328602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15" w15:restartNumberingAfterBreak="0">
    <w:nsid w:val="65E67FF0"/>
    <w:multiLevelType w:val="multilevel"/>
    <w:tmpl w:val="93D26F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66505FF3"/>
    <w:multiLevelType w:val="hybridMultilevel"/>
    <w:tmpl w:val="F070802E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77B1686"/>
    <w:multiLevelType w:val="hybridMultilevel"/>
    <w:tmpl w:val="4470E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4385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7ED29A8"/>
    <w:multiLevelType w:val="hybridMultilevel"/>
    <w:tmpl w:val="A3766F42"/>
    <w:lvl w:ilvl="0" w:tplc="A5CE45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85D0EB4"/>
    <w:multiLevelType w:val="hybridMultilevel"/>
    <w:tmpl w:val="C7A6E824"/>
    <w:lvl w:ilvl="0" w:tplc="08F63A30">
      <w:start w:val="1"/>
      <w:numFmt w:val="lowerLetter"/>
      <w:lvlText w:val="%1)"/>
      <w:lvlJc w:val="left"/>
      <w:pPr>
        <w:ind w:left="29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72" w:hanging="360"/>
      </w:pPr>
    </w:lvl>
    <w:lvl w:ilvl="2" w:tplc="0415001B" w:tentative="1">
      <w:start w:val="1"/>
      <w:numFmt w:val="lowerRoman"/>
      <w:lvlText w:val="%3."/>
      <w:lvlJc w:val="right"/>
      <w:pPr>
        <w:ind w:left="4392" w:hanging="180"/>
      </w:pPr>
    </w:lvl>
    <w:lvl w:ilvl="3" w:tplc="0415000F" w:tentative="1">
      <w:start w:val="1"/>
      <w:numFmt w:val="decimal"/>
      <w:lvlText w:val="%4."/>
      <w:lvlJc w:val="left"/>
      <w:pPr>
        <w:ind w:left="5112" w:hanging="360"/>
      </w:pPr>
    </w:lvl>
    <w:lvl w:ilvl="4" w:tplc="04150019" w:tentative="1">
      <w:start w:val="1"/>
      <w:numFmt w:val="lowerLetter"/>
      <w:lvlText w:val="%5."/>
      <w:lvlJc w:val="left"/>
      <w:pPr>
        <w:ind w:left="5832" w:hanging="360"/>
      </w:pPr>
    </w:lvl>
    <w:lvl w:ilvl="5" w:tplc="0415001B" w:tentative="1">
      <w:start w:val="1"/>
      <w:numFmt w:val="lowerRoman"/>
      <w:lvlText w:val="%6."/>
      <w:lvlJc w:val="right"/>
      <w:pPr>
        <w:ind w:left="6552" w:hanging="180"/>
      </w:pPr>
    </w:lvl>
    <w:lvl w:ilvl="6" w:tplc="0415000F" w:tentative="1">
      <w:start w:val="1"/>
      <w:numFmt w:val="decimal"/>
      <w:lvlText w:val="%7."/>
      <w:lvlJc w:val="left"/>
      <w:pPr>
        <w:ind w:left="7272" w:hanging="360"/>
      </w:pPr>
    </w:lvl>
    <w:lvl w:ilvl="7" w:tplc="04150019" w:tentative="1">
      <w:start w:val="1"/>
      <w:numFmt w:val="lowerLetter"/>
      <w:lvlText w:val="%8."/>
      <w:lvlJc w:val="left"/>
      <w:pPr>
        <w:ind w:left="7992" w:hanging="360"/>
      </w:pPr>
    </w:lvl>
    <w:lvl w:ilvl="8" w:tplc="0415001B" w:tentative="1">
      <w:start w:val="1"/>
      <w:numFmt w:val="lowerRoman"/>
      <w:lvlText w:val="%9."/>
      <w:lvlJc w:val="right"/>
      <w:pPr>
        <w:ind w:left="8712" w:hanging="180"/>
      </w:pPr>
    </w:lvl>
  </w:abstractNum>
  <w:abstractNum w:abstractNumId="120" w15:restartNumberingAfterBreak="0">
    <w:nsid w:val="6ACF42DB"/>
    <w:multiLevelType w:val="multilevel"/>
    <w:tmpl w:val="543A9BB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1" w15:restartNumberingAfterBreak="0">
    <w:nsid w:val="6CDC1444"/>
    <w:multiLevelType w:val="multilevel"/>
    <w:tmpl w:val="42506E70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 w15:restartNumberingAfterBreak="0">
    <w:nsid w:val="6D50778D"/>
    <w:multiLevelType w:val="hybridMultilevel"/>
    <w:tmpl w:val="3BC69C14"/>
    <w:lvl w:ilvl="0" w:tplc="2A9E6A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D5478F6"/>
    <w:multiLevelType w:val="hybridMultilevel"/>
    <w:tmpl w:val="5F20AFC4"/>
    <w:lvl w:ilvl="0" w:tplc="04150017">
      <w:start w:val="1"/>
      <w:numFmt w:val="lowerLetter"/>
      <w:lvlText w:val="%1)"/>
      <w:lvlJc w:val="left"/>
      <w:pPr>
        <w:ind w:left="2174" w:hanging="360"/>
      </w:pPr>
    </w:lvl>
    <w:lvl w:ilvl="1" w:tplc="04150019" w:tentative="1">
      <w:start w:val="1"/>
      <w:numFmt w:val="lowerLetter"/>
      <w:lvlText w:val="%2."/>
      <w:lvlJc w:val="left"/>
      <w:pPr>
        <w:ind w:left="2894" w:hanging="360"/>
      </w:pPr>
    </w:lvl>
    <w:lvl w:ilvl="2" w:tplc="04150017">
      <w:start w:val="1"/>
      <w:numFmt w:val="lowerLetter"/>
      <w:lvlText w:val="%3)"/>
      <w:lvlJc w:val="left"/>
      <w:pPr>
        <w:ind w:left="2088" w:hanging="360"/>
      </w:pPr>
    </w:lvl>
    <w:lvl w:ilvl="3" w:tplc="0415000F" w:tentative="1">
      <w:start w:val="1"/>
      <w:numFmt w:val="decimal"/>
      <w:lvlText w:val="%4."/>
      <w:lvlJc w:val="left"/>
      <w:pPr>
        <w:ind w:left="4334" w:hanging="360"/>
      </w:pPr>
    </w:lvl>
    <w:lvl w:ilvl="4" w:tplc="04150019" w:tentative="1">
      <w:start w:val="1"/>
      <w:numFmt w:val="lowerLetter"/>
      <w:lvlText w:val="%5."/>
      <w:lvlJc w:val="left"/>
      <w:pPr>
        <w:ind w:left="5054" w:hanging="360"/>
      </w:pPr>
    </w:lvl>
    <w:lvl w:ilvl="5" w:tplc="0415001B" w:tentative="1">
      <w:start w:val="1"/>
      <w:numFmt w:val="lowerRoman"/>
      <w:lvlText w:val="%6."/>
      <w:lvlJc w:val="right"/>
      <w:pPr>
        <w:ind w:left="5774" w:hanging="180"/>
      </w:pPr>
    </w:lvl>
    <w:lvl w:ilvl="6" w:tplc="0415000F" w:tentative="1">
      <w:start w:val="1"/>
      <w:numFmt w:val="decimal"/>
      <w:lvlText w:val="%7."/>
      <w:lvlJc w:val="left"/>
      <w:pPr>
        <w:ind w:left="6494" w:hanging="360"/>
      </w:pPr>
    </w:lvl>
    <w:lvl w:ilvl="7" w:tplc="04150019" w:tentative="1">
      <w:start w:val="1"/>
      <w:numFmt w:val="lowerLetter"/>
      <w:lvlText w:val="%8."/>
      <w:lvlJc w:val="left"/>
      <w:pPr>
        <w:ind w:left="7214" w:hanging="360"/>
      </w:pPr>
    </w:lvl>
    <w:lvl w:ilvl="8" w:tplc="0415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124" w15:restartNumberingAfterBreak="0">
    <w:nsid w:val="6D866A8F"/>
    <w:multiLevelType w:val="multilevel"/>
    <w:tmpl w:val="6C9AE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125" w15:restartNumberingAfterBreak="0">
    <w:nsid w:val="71FF1C7B"/>
    <w:multiLevelType w:val="multilevel"/>
    <w:tmpl w:val="E4A08B92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 w15:restartNumberingAfterBreak="0">
    <w:nsid w:val="731B1693"/>
    <w:multiLevelType w:val="hybridMultilevel"/>
    <w:tmpl w:val="A79ED74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17">
      <w:start w:val="1"/>
      <w:numFmt w:val="lowerLetter"/>
      <w:lvlText w:val="%4)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7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28" w15:restartNumberingAfterBreak="0">
    <w:nsid w:val="733A4D16"/>
    <w:multiLevelType w:val="hybridMultilevel"/>
    <w:tmpl w:val="D95C1664"/>
    <w:numStyleLink w:val="Zaimportowanystyl45"/>
  </w:abstractNum>
  <w:abstractNum w:abstractNumId="129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30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131" w15:restartNumberingAfterBreak="0">
    <w:nsid w:val="74B77214"/>
    <w:multiLevelType w:val="hybridMultilevel"/>
    <w:tmpl w:val="C1DA5636"/>
    <w:lvl w:ilvl="0" w:tplc="04150011">
      <w:start w:val="1"/>
      <w:numFmt w:val="decimal"/>
      <w:lvlText w:val="%1)"/>
      <w:lvlJc w:val="left"/>
      <w:pPr>
        <w:ind w:left="1801" w:hanging="360"/>
      </w:pPr>
    </w:lvl>
    <w:lvl w:ilvl="1" w:tplc="04150011">
      <w:start w:val="1"/>
      <w:numFmt w:val="decimal"/>
      <w:lvlText w:val="%2)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3241" w:hanging="180"/>
      </w:pPr>
    </w:lvl>
    <w:lvl w:ilvl="3" w:tplc="0415000F" w:tentative="1">
      <w:start w:val="1"/>
      <w:numFmt w:val="decimal"/>
      <w:lvlText w:val="%4."/>
      <w:lvlJc w:val="left"/>
      <w:pPr>
        <w:ind w:left="3961" w:hanging="360"/>
      </w:pPr>
    </w:lvl>
    <w:lvl w:ilvl="4" w:tplc="04150019" w:tentative="1">
      <w:start w:val="1"/>
      <w:numFmt w:val="lowerLetter"/>
      <w:lvlText w:val="%5."/>
      <w:lvlJc w:val="left"/>
      <w:pPr>
        <w:ind w:left="4681" w:hanging="360"/>
      </w:pPr>
    </w:lvl>
    <w:lvl w:ilvl="5" w:tplc="0415001B" w:tentative="1">
      <w:start w:val="1"/>
      <w:numFmt w:val="lowerRoman"/>
      <w:lvlText w:val="%6."/>
      <w:lvlJc w:val="right"/>
      <w:pPr>
        <w:ind w:left="5401" w:hanging="180"/>
      </w:pPr>
    </w:lvl>
    <w:lvl w:ilvl="6" w:tplc="0415000F" w:tentative="1">
      <w:start w:val="1"/>
      <w:numFmt w:val="decimal"/>
      <w:lvlText w:val="%7."/>
      <w:lvlJc w:val="left"/>
      <w:pPr>
        <w:ind w:left="6121" w:hanging="360"/>
      </w:pPr>
    </w:lvl>
    <w:lvl w:ilvl="7" w:tplc="04150019" w:tentative="1">
      <w:start w:val="1"/>
      <w:numFmt w:val="lowerLetter"/>
      <w:lvlText w:val="%8."/>
      <w:lvlJc w:val="left"/>
      <w:pPr>
        <w:ind w:left="6841" w:hanging="360"/>
      </w:pPr>
    </w:lvl>
    <w:lvl w:ilvl="8" w:tplc="0415001B" w:tentative="1">
      <w:start w:val="1"/>
      <w:numFmt w:val="lowerRoman"/>
      <w:lvlText w:val="%9."/>
      <w:lvlJc w:val="right"/>
      <w:pPr>
        <w:ind w:left="7561" w:hanging="180"/>
      </w:pPr>
    </w:lvl>
  </w:abstractNum>
  <w:abstractNum w:abstractNumId="132" w15:restartNumberingAfterBreak="0">
    <w:nsid w:val="763F16B7"/>
    <w:multiLevelType w:val="multilevel"/>
    <w:tmpl w:val="2C28633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79090F4E"/>
    <w:multiLevelType w:val="multilevel"/>
    <w:tmpl w:val="024EEC0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7AC65EE9"/>
    <w:multiLevelType w:val="hybridMultilevel"/>
    <w:tmpl w:val="D95C1664"/>
    <w:styleLink w:val="Zaimportowanystyl45"/>
    <w:lvl w:ilvl="0" w:tplc="67E43550">
      <w:start w:val="1"/>
      <w:numFmt w:val="decimal"/>
      <w:lvlText w:val="%1)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F64B0E">
      <w:start w:val="1"/>
      <w:numFmt w:val="decimal"/>
      <w:lvlText w:val="%2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1C42F64">
      <w:start w:val="1"/>
      <w:numFmt w:val="decimal"/>
      <w:lvlText w:val="%3."/>
      <w:lvlJc w:val="left"/>
      <w:pPr>
        <w:ind w:left="850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7802B2">
      <w:start w:val="1"/>
      <w:numFmt w:val="decimal"/>
      <w:lvlText w:val="%4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00E972">
      <w:start w:val="1"/>
      <w:numFmt w:val="decimal"/>
      <w:lvlText w:val="%5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F235DA">
      <w:start w:val="1"/>
      <w:numFmt w:val="decimal"/>
      <w:lvlText w:val="%6."/>
      <w:lvlJc w:val="left"/>
      <w:pPr>
        <w:ind w:left="7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965ACE">
      <w:start w:val="1"/>
      <w:numFmt w:val="decimal"/>
      <w:lvlText w:val="%7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1284AEE">
      <w:start w:val="1"/>
      <w:numFmt w:val="decimal"/>
      <w:lvlText w:val="%8."/>
      <w:lvlJc w:val="left"/>
      <w:pPr>
        <w:ind w:left="127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ADE40">
      <w:start w:val="1"/>
      <w:numFmt w:val="decimal"/>
      <w:lvlText w:val="%9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5" w15:restartNumberingAfterBreak="0">
    <w:nsid w:val="7B6D597E"/>
    <w:multiLevelType w:val="hybridMultilevel"/>
    <w:tmpl w:val="F8A8CAAC"/>
    <w:lvl w:ilvl="0" w:tplc="BAF4B446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CF03ED"/>
    <w:multiLevelType w:val="multilevel"/>
    <w:tmpl w:val="59188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0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color w:val="000000"/>
        <w:sz w:val="22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color w:val="000000"/>
        <w:sz w:val="16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137" w15:restartNumberingAfterBreak="0">
    <w:nsid w:val="7E7A53A5"/>
    <w:multiLevelType w:val="multilevel"/>
    <w:tmpl w:val="DC900D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8072611">
    <w:abstractNumId w:val="93"/>
  </w:num>
  <w:num w:numId="2" w16cid:durableId="1109668855">
    <w:abstractNumId w:val="52"/>
  </w:num>
  <w:num w:numId="3" w16cid:durableId="631519009">
    <w:abstractNumId w:val="95"/>
  </w:num>
  <w:num w:numId="4" w16cid:durableId="1880582528">
    <w:abstractNumId w:val="129"/>
  </w:num>
  <w:num w:numId="5" w16cid:durableId="1037239876">
    <w:abstractNumId w:val="137"/>
  </w:num>
  <w:num w:numId="6" w16cid:durableId="237523404">
    <w:abstractNumId w:val="73"/>
  </w:num>
  <w:num w:numId="7" w16cid:durableId="898326092">
    <w:abstractNumId w:val="120"/>
  </w:num>
  <w:num w:numId="8" w16cid:durableId="533467711">
    <w:abstractNumId w:val="70"/>
  </w:num>
  <w:num w:numId="9" w16cid:durableId="341204720">
    <w:abstractNumId w:val="75"/>
  </w:num>
  <w:num w:numId="10" w16cid:durableId="1717851778">
    <w:abstractNumId w:val="14"/>
  </w:num>
  <w:num w:numId="11" w16cid:durableId="397677198">
    <w:abstractNumId w:val="96"/>
  </w:num>
  <w:num w:numId="12" w16cid:durableId="1078790571">
    <w:abstractNumId w:val="62"/>
  </w:num>
  <w:num w:numId="13" w16cid:durableId="1674605272">
    <w:abstractNumId w:val="5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4" w16cid:durableId="1129470925">
    <w:abstractNumId w:val="127"/>
  </w:num>
  <w:num w:numId="15" w16cid:durableId="1492672610">
    <w:abstractNumId w:val="102"/>
  </w:num>
  <w:num w:numId="16" w16cid:durableId="235743746">
    <w:abstractNumId w:val="130"/>
  </w:num>
  <w:num w:numId="17" w16cid:durableId="2046590579">
    <w:abstractNumId w:val="53"/>
  </w:num>
  <w:num w:numId="18" w16cid:durableId="371461869">
    <w:abstractNumId w:val="5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19" w16cid:durableId="698316738">
    <w:abstractNumId w:val="27"/>
  </w:num>
  <w:num w:numId="20" w16cid:durableId="859509410">
    <w:abstractNumId w:val="59"/>
  </w:num>
  <w:num w:numId="21" w16cid:durableId="1956330143">
    <w:abstractNumId w:val="49"/>
  </w:num>
  <w:num w:numId="22" w16cid:durableId="1462920007">
    <w:abstractNumId w:val="94"/>
  </w:num>
  <w:num w:numId="23" w16cid:durableId="1610966499">
    <w:abstractNumId w:val="12"/>
  </w:num>
  <w:num w:numId="24" w16cid:durableId="1206484375">
    <w:abstractNumId w:val="98"/>
  </w:num>
  <w:num w:numId="25" w16cid:durableId="1786539550">
    <w:abstractNumId w:val="100"/>
  </w:num>
  <w:num w:numId="26" w16cid:durableId="1464957443">
    <w:abstractNumId w:val="74"/>
  </w:num>
  <w:num w:numId="27" w16cid:durableId="1968584258">
    <w:abstractNumId w:val="19"/>
  </w:num>
  <w:num w:numId="28" w16cid:durableId="1258709437">
    <w:abstractNumId w:val="20"/>
  </w:num>
  <w:num w:numId="29" w16cid:durableId="911741592">
    <w:abstractNumId w:val="63"/>
  </w:num>
  <w:num w:numId="30" w16cid:durableId="304243250">
    <w:abstractNumId w:val="64"/>
  </w:num>
  <w:num w:numId="31" w16cid:durableId="1975790538">
    <w:abstractNumId w:val="43"/>
  </w:num>
  <w:num w:numId="32" w16cid:durableId="2097707454">
    <w:abstractNumId w:val="69"/>
  </w:num>
  <w:num w:numId="33" w16cid:durableId="2126459048">
    <w:abstractNumId w:val="45"/>
  </w:num>
  <w:num w:numId="34" w16cid:durableId="452753456">
    <w:abstractNumId w:val="134"/>
  </w:num>
  <w:num w:numId="35" w16cid:durableId="1490949909">
    <w:abstractNumId w:val="128"/>
  </w:num>
  <w:num w:numId="36" w16cid:durableId="1627538233">
    <w:abstractNumId w:val="83"/>
  </w:num>
  <w:num w:numId="37" w16cid:durableId="1367020971">
    <w:abstractNumId w:val="109"/>
  </w:num>
  <w:num w:numId="38" w16cid:durableId="348990494">
    <w:abstractNumId w:val="128"/>
    <w:lvlOverride w:ilvl="0"/>
    <w:lvlOverride w:ilvl="1"/>
    <w:lvlOverride w:ilvl="2"/>
    <w:lvlOverride w:ilvl="3"/>
    <w:lvlOverride w:ilvl="4">
      <w:startOverride w:val="3"/>
    </w:lvlOverride>
  </w:num>
  <w:num w:numId="39" w16cid:durableId="1792703538">
    <w:abstractNumId w:val="77"/>
  </w:num>
  <w:num w:numId="40" w16cid:durableId="522479763">
    <w:abstractNumId w:val="71"/>
  </w:num>
  <w:num w:numId="41" w16cid:durableId="57218286">
    <w:abstractNumId w:val="122"/>
  </w:num>
  <w:num w:numId="42" w16cid:durableId="2097245405">
    <w:abstractNumId w:val="105"/>
  </w:num>
  <w:num w:numId="43" w16cid:durableId="1818839783">
    <w:abstractNumId w:val="85"/>
  </w:num>
  <w:num w:numId="44" w16cid:durableId="324624122">
    <w:abstractNumId w:val="92"/>
  </w:num>
  <w:num w:numId="45" w16cid:durableId="1131436353">
    <w:abstractNumId w:val="124"/>
  </w:num>
  <w:num w:numId="46" w16cid:durableId="593166824">
    <w:abstractNumId w:val="78"/>
  </w:num>
  <w:num w:numId="47" w16cid:durableId="484051956">
    <w:abstractNumId w:val="41"/>
  </w:num>
  <w:num w:numId="48" w16cid:durableId="1523786839">
    <w:abstractNumId w:val="67"/>
  </w:num>
  <w:num w:numId="49" w16cid:durableId="963072418">
    <w:abstractNumId w:val="86"/>
  </w:num>
  <w:num w:numId="50" w16cid:durableId="610281940">
    <w:abstractNumId w:val="97"/>
  </w:num>
  <w:num w:numId="51" w16cid:durableId="2043893105">
    <w:abstractNumId w:val="117"/>
  </w:num>
  <w:num w:numId="52" w16cid:durableId="1308248201">
    <w:abstractNumId w:val="111"/>
  </w:num>
  <w:num w:numId="53" w16cid:durableId="782265301">
    <w:abstractNumId w:val="65"/>
  </w:num>
  <w:num w:numId="54" w16cid:durableId="2053730614">
    <w:abstractNumId w:val="119"/>
  </w:num>
  <w:num w:numId="55" w16cid:durableId="994727629">
    <w:abstractNumId w:val="82"/>
  </w:num>
  <w:num w:numId="56" w16cid:durableId="2028018958">
    <w:abstractNumId w:val="50"/>
  </w:num>
  <w:num w:numId="57" w16cid:durableId="1072855157">
    <w:abstractNumId w:val="36"/>
  </w:num>
  <w:num w:numId="58" w16cid:durableId="1930503146">
    <w:abstractNumId w:val="126"/>
  </w:num>
  <w:num w:numId="59" w16cid:durableId="1968050902">
    <w:abstractNumId w:val="88"/>
  </w:num>
  <w:num w:numId="60" w16cid:durableId="1142162975">
    <w:abstractNumId w:val="44"/>
  </w:num>
  <w:num w:numId="61" w16cid:durableId="1539125093">
    <w:abstractNumId w:val="132"/>
  </w:num>
  <w:num w:numId="62" w16cid:durableId="2048597613">
    <w:abstractNumId w:val="125"/>
  </w:num>
  <w:num w:numId="63" w16cid:durableId="130755432">
    <w:abstractNumId w:val="121"/>
  </w:num>
  <w:num w:numId="64" w16cid:durableId="946891830">
    <w:abstractNumId w:val="51"/>
  </w:num>
  <w:num w:numId="65" w16cid:durableId="987779664">
    <w:abstractNumId w:val="54"/>
  </w:num>
  <w:num w:numId="66" w16cid:durableId="2064475495">
    <w:abstractNumId w:val="106"/>
  </w:num>
  <w:num w:numId="67" w16cid:durableId="522942667">
    <w:abstractNumId w:val="103"/>
  </w:num>
  <w:num w:numId="68" w16cid:durableId="780222304">
    <w:abstractNumId w:val="135"/>
  </w:num>
  <w:num w:numId="69" w16cid:durableId="1211573547">
    <w:abstractNumId w:val="47"/>
  </w:num>
  <w:num w:numId="70" w16cid:durableId="304971768">
    <w:abstractNumId w:val="56"/>
  </w:num>
  <w:num w:numId="71" w16cid:durableId="1030955455">
    <w:abstractNumId w:val="114"/>
  </w:num>
  <w:num w:numId="72" w16cid:durableId="2101676875">
    <w:abstractNumId w:val="131"/>
  </w:num>
  <w:num w:numId="73" w16cid:durableId="538972297">
    <w:abstractNumId w:val="35"/>
  </w:num>
  <w:num w:numId="74" w16cid:durableId="1427965134">
    <w:abstractNumId w:val="39"/>
  </w:num>
  <w:num w:numId="75" w16cid:durableId="1119105009">
    <w:abstractNumId w:val="123"/>
  </w:num>
  <w:num w:numId="76" w16cid:durableId="2126343533">
    <w:abstractNumId w:val="80"/>
  </w:num>
  <w:num w:numId="77" w16cid:durableId="2024286761">
    <w:abstractNumId w:val="60"/>
  </w:num>
  <w:num w:numId="78" w16cid:durableId="1411852960">
    <w:abstractNumId w:val="107"/>
  </w:num>
  <w:num w:numId="79" w16cid:durableId="1066686596">
    <w:abstractNumId w:val="116"/>
  </w:num>
  <w:num w:numId="80" w16cid:durableId="1397627115">
    <w:abstractNumId w:val="136"/>
  </w:num>
  <w:num w:numId="81" w16cid:durableId="561255167">
    <w:abstractNumId w:val="66"/>
  </w:num>
  <w:num w:numId="82" w16cid:durableId="1881433916">
    <w:abstractNumId w:val="91"/>
  </w:num>
  <w:num w:numId="83" w16cid:durableId="1694259038">
    <w:abstractNumId w:val="118"/>
  </w:num>
  <w:num w:numId="84" w16cid:durableId="362438135">
    <w:abstractNumId w:val="89"/>
  </w:num>
  <w:num w:numId="85" w16cid:durableId="384062395">
    <w:abstractNumId w:val="42"/>
  </w:num>
  <w:num w:numId="86" w16cid:durableId="202400584">
    <w:abstractNumId w:val="38"/>
  </w:num>
  <w:num w:numId="87" w16cid:durableId="1848404720">
    <w:abstractNumId w:val="99"/>
  </w:num>
  <w:num w:numId="88" w16cid:durableId="1642031140">
    <w:abstractNumId w:val="37"/>
  </w:num>
  <w:num w:numId="89" w16cid:durableId="726075141">
    <w:abstractNumId w:val="81"/>
  </w:num>
  <w:num w:numId="90" w16cid:durableId="438527268">
    <w:abstractNumId w:val="79"/>
  </w:num>
  <w:num w:numId="91" w16cid:durableId="1890260526">
    <w:abstractNumId w:val="68"/>
  </w:num>
  <w:num w:numId="92" w16cid:durableId="33845127">
    <w:abstractNumId w:val="48"/>
  </w:num>
  <w:num w:numId="93" w16cid:durableId="1721785983">
    <w:abstractNumId w:val="58"/>
  </w:num>
  <w:num w:numId="94" w16cid:durableId="525409953">
    <w:abstractNumId w:val="55"/>
  </w:num>
  <w:num w:numId="95" w16cid:durableId="1946230653">
    <w:abstractNumId w:val="104"/>
  </w:num>
  <w:num w:numId="96" w16cid:durableId="2038893876">
    <w:abstractNumId w:val="61"/>
  </w:num>
  <w:num w:numId="97" w16cid:durableId="350572680">
    <w:abstractNumId w:val="34"/>
  </w:num>
  <w:num w:numId="98" w16cid:durableId="1789200513">
    <w:abstractNumId w:val="90"/>
  </w:num>
  <w:num w:numId="99" w16cid:durableId="743332372">
    <w:abstractNumId w:val="87"/>
  </w:num>
  <w:num w:numId="100" w16cid:durableId="44049498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614597867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2" w16cid:durableId="2040660044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259264572">
    <w:abstractNumId w:val="115"/>
  </w:num>
  <w:num w:numId="104" w16cid:durableId="1566065815">
    <w:abstractNumId w:val="40"/>
  </w:num>
  <w:num w:numId="105" w16cid:durableId="670256753">
    <w:abstractNumId w:val="133"/>
  </w:num>
  <w:num w:numId="106" w16cid:durableId="595091827">
    <w:abstractNumId w:val="113"/>
  </w:num>
  <w:num w:numId="107" w16cid:durableId="192429567">
    <w:abstractNumId w:val="84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9B3"/>
    <w:rsid w:val="00004A06"/>
    <w:rsid w:val="00005158"/>
    <w:rsid w:val="00005633"/>
    <w:rsid w:val="00007D69"/>
    <w:rsid w:val="00007F74"/>
    <w:rsid w:val="00012875"/>
    <w:rsid w:val="000132E6"/>
    <w:rsid w:val="00013462"/>
    <w:rsid w:val="00013824"/>
    <w:rsid w:val="00014024"/>
    <w:rsid w:val="000141DF"/>
    <w:rsid w:val="00014463"/>
    <w:rsid w:val="00014580"/>
    <w:rsid w:val="00014C65"/>
    <w:rsid w:val="00014FC0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463F"/>
    <w:rsid w:val="00034A0E"/>
    <w:rsid w:val="00035F69"/>
    <w:rsid w:val="000360C8"/>
    <w:rsid w:val="00036F95"/>
    <w:rsid w:val="000374AF"/>
    <w:rsid w:val="000375BD"/>
    <w:rsid w:val="00037E5F"/>
    <w:rsid w:val="0004111D"/>
    <w:rsid w:val="00041C1A"/>
    <w:rsid w:val="000423CE"/>
    <w:rsid w:val="00043698"/>
    <w:rsid w:val="00043887"/>
    <w:rsid w:val="00043977"/>
    <w:rsid w:val="0004443A"/>
    <w:rsid w:val="0004496F"/>
    <w:rsid w:val="0004527A"/>
    <w:rsid w:val="0004552A"/>
    <w:rsid w:val="000469C2"/>
    <w:rsid w:val="00047A49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1839"/>
    <w:rsid w:val="00062A2D"/>
    <w:rsid w:val="00063B58"/>
    <w:rsid w:val="00064529"/>
    <w:rsid w:val="00064FB2"/>
    <w:rsid w:val="00066A9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7782D"/>
    <w:rsid w:val="0008048A"/>
    <w:rsid w:val="000828F2"/>
    <w:rsid w:val="00082B66"/>
    <w:rsid w:val="000834FB"/>
    <w:rsid w:val="000836BB"/>
    <w:rsid w:val="00084F41"/>
    <w:rsid w:val="000858A8"/>
    <w:rsid w:val="00085A79"/>
    <w:rsid w:val="00085CB2"/>
    <w:rsid w:val="00086217"/>
    <w:rsid w:val="000872D8"/>
    <w:rsid w:val="00087D4C"/>
    <w:rsid w:val="00090AB1"/>
    <w:rsid w:val="00090CBE"/>
    <w:rsid w:val="00090E3A"/>
    <w:rsid w:val="000926B2"/>
    <w:rsid w:val="00093F05"/>
    <w:rsid w:val="00095026"/>
    <w:rsid w:val="000954D4"/>
    <w:rsid w:val="000955C0"/>
    <w:rsid w:val="000956C2"/>
    <w:rsid w:val="000958D0"/>
    <w:rsid w:val="00095A76"/>
    <w:rsid w:val="000A0E4D"/>
    <w:rsid w:val="000A0F42"/>
    <w:rsid w:val="000A2711"/>
    <w:rsid w:val="000A29DD"/>
    <w:rsid w:val="000A3293"/>
    <w:rsid w:val="000A3DD4"/>
    <w:rsid w:val="000A44C3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CC4"/>
    <w:rsid w:val="000B40B7"/>
    <w:rsid w:val="000B42E4"/>
    <w:rsid w:val="000B455C"/>
    <w:rsid w:val="000B46F0"/>
    <w:rsid w:val="000B4706"/>
    <w:rsid w:val="000B478C"/>
    <w:rsid w:val="000B47D0"/>
    <w:rsid w:val="000B497E"/>
    <w:rsid w:val="000B4E09"/>
    <w:rsid w:val="000B52B9"/>
    <w:rsid w:val="000B54BB"/>
    <w:rsid w:val="000B6686"/>
    <w:rsid w:val="000B6B36"/>
    <w:rsid w:val="000B6B43"/>
    <w:rsid w:val="000C14A1"/>
    <w:rsid w:val="000C29E0"/>
    <w:rsid w:val="000C2ACA"/>
    <w:rsid w:val="000C3BEE"/>
    <w:rsid w:val="000C4E7C"/>
    <w:rsid w:val="000C7234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328D"/>
    <w:rsid w:val="000F3CAC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2957"/>
    <w:rsid w:val="00103D86"/>
    <w:rsid w:val="001046DE"/>
    <w:rsid w:val="001051D1"/>
    <w:rsid w:val="001057E2"/>
    <w:rsid w:val="00106418"/>
    <w:rsid w:val="001104B1"/>
    <w:rsid w:val="00110539"/>
    <w:rsid w:val="001108C4"/>
    <w:rsid w:val="00110A39"/>
    <w:rsid w:val="00110B77"/>
    <w:rsid w:val="001114F6"/>
    <w:rsid w:val="00111D97"/>
    <w:rsid w:val="0011201E"/>
    <w:rsid w:val="00112FE3"/>
    <w:rsid w:val="0011409C"/>
    <w:rsid w:val="00115228"/>
    <w:rsid w:val="00115310"/>
    <w:rsid w:val="001153AD"/>
    <w:rsid w:val="00115AEA"/>
    <w:rsid w:val="00116837"/>
    <w:rsid w:val="001174FD"/>
    <w:rsid w:val="00120367"/>
    <w:rsid w:val="0012065E"/>
    <w:rsid w:val="0012240E"/>
    <w:rsid w:val="0012297B"/>
    <w:rsid w:val="00124101"/>
    <w:rsid w:val="0012415A"/>
    <w:rsid w:val="00124C8B"/>
    <w:rsid w:val="00125014"/>
    <w:rsid w:val="0012503B"/>
    <w:rsid w:val="00127276"/>
    <w:rsid w:val="00130069"/>
    <w:rsid w:val="00131440"/>
    <w:rsid w:val="001315B4"/>
    <w:rsid w:val="00133327"/>
    <w:rsid w:val="001336F3"/>
    <w:rsid w:val="00134F58"/>
    <w:rsid w:val="00135047"/>
    <w:rsid w:val="00135662"/>
    <w:rsid w:val="00136489"/>
    <w:rsid w:val="0013689B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47B0"/>
    <w:rsid w:val="00156EA4"/>
    <w:rsid w:val="0015754B"/>
    <w:rsid w:val="00157A61"/>
    <w:rsid w:val="00157BCD"/>
    <w:rsid w:val="00160975"/>
    <w:rsid w:val="00164206"/>
    <w:rsid w:val="0016480F"/>
    <w:rsid w:val="001652C0"/>
    <w:rsid w:val="00166F2A"/>
    <w:rsid w:val="00166F49"/>
    <w:rsid w:val="001677E5"/>
    <w:rsid w:val="00167B8E"/>
    <w:rsid w:val="00167BFF"/>
    <w:rsid w:val="00167E92"/>
    <w:rsid w:val="0017087E"/>
    <w:rsid w:val="001710C3"/>
    <w:rsid w:val="00172297"/>
    <w:rsid w:val="00172686"/>
    <w:rsid w:val="00172B2C"/>
    <w:rsid w:val="00173CAF"/>
    <w:rsid w:val="0017495A"/>
    <w:rsid w:val="00174F11"/>
    <w:rsid w:val="00174F57"/>
    <w:rsid w:val="001750B7"/>
    <w:rsid w:val="00176610"/>
    <w:rsid w:val="001804E9"/>
    <w:rsid w:val="0018074C"/>
    <w:rsid w:val="00180CB8"/>
    <w:rsid w:val="001811D7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055"/>
    <w:rsid w:val="00185543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40"/>
    <w:rsid w:val="00192EA1"/>
    <w:rsid w:val="001933C3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7842"/>
    <w:rsid w:val="001A7AA5"/>
    <w:rsid w:val="001B063A"/>
    <w:rsid w:val="001B066D"/>
    <w:rsid w:val="001B07D9"/>
    <w:rsid w:val="001B0829"/>
    <w:rsid w:val="001B131A"/>
    <w:rsid w:val="001B17B1"/>
    <w:rsid w:val="001B22BA"/>
    <w:rsid w:val="001B30C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032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369"/>
    <w:rsid w:val="001C798B"/>
    <w:rsid w:val="001D0F7C"/>
    <w:rsid w:val="001D256A"/>
    <w:rsid w:val="001D2C9D"/>
    <w:rsid w:val="001D2EEF"/>
    <w:rsid w:val="001D33D5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6E90"/>
    <w:rsid w:val="001E7951"/>
    <w:rsid w:val="001F0515"/>
    <w:rsid w:val="001F0C0A"/>
    <w:rsid w:val="001F3170"/>
    <w:rsid w:val="001F39A3"/>
    <w:rsid w:val="001F3A85"/>
    <w:rsid w:val="001F4211"/>
    <w:rsid w:val="001F6BC5"/>
    <w:rsid w:val="002006A0"/>
    <w:rsid w:val="0020238F"/>
    <w:rsid w:val="002029A4"/>
    <w:rsid w:val="00202C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5320"/>
    <w:rsid w:val="00216573"/>
    <w:rsid w:val="0021725E"/>
    <w:rsid w:val="00217486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57"/>
    <w:rsid w:val="00232538"/>
    <w:rsid w:val="00233D76"/>
    <w:rsid w:val="00234D9A"/>
    <w:rsid w:val="00234F56"/>
    <w:rsid w:val="002355C9"/>
    <w:rsid w:val="00235BA4"/>
    <w:rsid w:val="00235C7D"/>
    <w:rsid w:val="00235E9F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DAC"/>
    <w:rsid w:val="00260FA9"/>
    <w:rsid w:val="00261A62"/>
    <w:rsid w:val="00261AF2"/>
    <w:rsid w:val="0026231D"/>
    <w:rsid w:val="00262E61"/>
    <w:rsid w:val="002635AF"/>
    <w:rsid w:val="00264DF0"/>
    <w:rsid w:val="0026587B"/>
    <w:rsid w:val="00265987"/>
    <w:rsid w:val="00265A7C"/>
    <w:rsid w:val="00266DEB"/>
    <w:rsid w:val="0026717E"/>
    <w:rsid w:val="00267760"/>
    <w:rsid w:val="00267EDC"/>
    <w:rsid w:val="00270887"/>
    <w:rsid w:val="00270B94"/>
    <w:rsid w:val="00271A39"/>
    <w:rsid w:val="00271BB6"/>
    <w:rsid w:val="002725B1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2EBF"/>
    <w:rsid w:val="00283435"/>
    <w:rsid w:val="00283A36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859"/>
    <w:rsid w:val="00294525"/>
    <w:rsid w:val="002949B4"/>
    <w:rsid w:val="00294ECF"/>
    <w:rsid w:val="002952EF"/>
    <w:rsid w:val="0029565E"/>
    <w:rsid w:val="00295E47"/>
    <w:rsid w:val="0029646E"/>
    <w:rsid w:val="002969E0"/>
    <w:rsid w:val="00296A68"/>
    <w:rsid w:val="00296ED0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78A3"/>
    <w:rsid w:val="002C7B1A"/>
    <w:rsid w:val="002D0532"/>
    <w:rsid w:val="002D060F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674"/>
    <w:rsid w:val="002E275E"/>
    <w:rsid w:val="002E2F0F"/>
    <w:rsid w:val="002E3C5B"/>
    <w:rsid w:val="002E5537"/>
    <w:rsid w:val="002E6887"/>
    <w:rsid w:val="002E7124"/>
    <w:rsid w:val="002E7917"/>
    <w:rsid w:val="002E7A05"/>
    <w:rsid w:val="002E7A26"/>
    <w:rsid w:val="002E7A28"/>
    <w:rsid w:val="002E7F29"/>
    <w:rsid w:val="002F011B"/>
    <w:rsid w:val="002F0439"/>
    <w:rsid w:val="002F121E"/>
    <w:rsid w:val="002F14EB"/>
    <w:rsid w:val="002F256F"/>
    <w:rsid w:val="002F3DB2"/>
    <w:rsid w:val="002F49FC"/>
    <w:rsid w:val="002F4CD4"/>
    <w:rsid w:val="002F5F2D"/>
    <w:rsid w:val="002F5FFF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C1B"/>
    <w:rsid w:val="003073A7"/>
    <w:rsid w:val="00307A97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677F"/>
    <w:rsid w:val="003268AC"/>
    <w:rsid w:val="00327CA4"/>
    <w:rsid w:val="0033179E"/>
    <w:rsid w:val="0033219C"/>
    <w:rsid w:val="00332B56"/>
    <w:rsid w:val="00333890"/>
    <w:rsid w:val="00334C3B"/>
    <w:rsid w:val="00334F55"/>
    <w:rsid w:val="00335002"/>
    <w:rsid w:val="0033504F"/>
    <w:rsid w:val="00335216"/>
    <w:rsid w:val="00340151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7C88"/>
    <w:rsid w:val="00347CF2"/>
    <w:rsid w:val="00350420"/>
    <w:rsid w:val="00350CF1"/>
    <w:rsid w:val="00353283"/>
    <w:rsid w:val="00354687"/>
    <w:rsid w:val="00354B25"/>
    <w:rsid w:val="00354C3A"/>
    <w:rsid w:val="00356775"/>
    <w:rsid w:val="0035685D"/>
    <w:rsid w:val="00360BC6"/>
    <w:rsid w:val="00360BC9"/>
    <w:rsid w:val="00361689"/>
    <w:rsid w:val="0036319B"/>
    <w:rsid w:val="003638AE"/>
    <w:rsid w:val="00365919"/>
    <w:rsid w:val="00365CFF"/>
    <w:rsid w:val="00365F2C"/>
    <w:rsid w:val="003678C1"/>
    <w:rsid w:val="0037121D"/>
    <w:rsid w:val="00372B0D"/>
    <w:rsid w:val="00374101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4613"/>
    <w:rsid w:val="003854C8"/>
    <w:rsid w:val="00385511"/>
    <w:rsid w:val="003904B4"/>
    <w:rsid w:val="00390D7D"/>
    <w:rsid w:val="003914AE"/>
    <w:rsid w:val="0039216D"/>
    <w:rsid w:val="003927E0"/>
    <w:rsid w:val="00393614"/>
    <w:rsid w:val="003947B2"/>
    <w:rsid w:val="0039575C"/>
    <w:rsid w:val="003966B3"/>
    <w:rsid w:val="003A104E"/>
    <w:rsid w:val="003A1B35"/>
    <w:rsid w:val="003A1B87"/>
    <w:rsid w:val="003A271D"/>
    <w:rsid w:val="003A3122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44C1"/>
    <w:rsid w:val="003B45B5"/>
    <w:rsid w:val="003B4FAE"/>
    <w:rsid w:val="003B567B"/>
    <w:rsid w:val="003B5CEC"/>
    <w:rsid w:val="003B6098"/>
    <w:rsid w:val="003B6778"/>
    <w:rsid w:val="003B6B21"/>
    <w:rsid w:val="003B6D32"/>
    <w:rsid w:val="003C011C"/>
    <w:rsid w:val="003C072B"/>
    <w:rsid w:val="003C089D"/>
    <w:rsid w:val="003C1B2A"/>
    <w:rsid w:val="003C237F"/>
    <w:rsid w:val="003C2A97"/>
    <w:rsid w:val="003C2CE2"/>
    <w:rsid w:val="003C3F1F"/>
    <w:rsid w:val="003C404B"/>
    <w:rsid w:val="003C485F"/>
    <w:rsid w:val="003C6F87"/>
    <w:rsid w:val="003C7152"/>
    <w:rsid w:val="003C7163"/>
    <w:rsid w:val="003C72D5"/>
    <w:rsid w:val="003C738E"/>
    <w:rsid w:val="003C75E5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CDE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3B31"/>
    <w:rsid w:val="003E4973"/>
    <w:rsid w:val="003E5DAD"/>
    <w:rsid w:val="003E604B"/>
    <w:rsid w:val="003E625A"/>
    <w:rsid w:val="003E6760"/>
    <w:rsid w:val="003F122B"/>
    <w:rsid w:val="003F12FE"/>
    <w:rsid w:val="003F1844"/>
    <w:rsid w:val="003F1A89"/>
    <w:rsid w:val="003F2BFB"/>
    <w:rsid w:val="003F2E82"/>
    <w:rsid w:val="003F539A"/>
    <w:rsid w:val="003F5A3A"/>
    <w:rsid w:val="003F5A54"/>
    <w:rsid w:val="003F61C0"/>
    <w:rsid w:val="00400251"/>
    <w:rsid w:val="00400801"/>
    <w:rsid w:val="0040084C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5BA0"/>
    <w:rsid w:val="00436886"/>
    <w:rsid w:val="00436DCB"/>
    <w:rsid w:val="0044028F"/>
    <w:rsid w:val="00440727"/>
    <w:rsid w:val="00441E0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848"/>
    <w:rsid w:val="00461E0F"/>
    <w:rsid w:val="004623D4"/>
    <w:rsid w:val="0046282F"/>
    <w:rsid w:val="004635D6"/>
    <w:rsid w:val="004639EC"/>
    <w:rsid w:val="00463D09"/>
    <w:rsid w:val="00464641"/>
    <w:rsid w:val="00465032"/>
    <w:rsid w:val="00465FF1"/>
    <w:rsid w:val="00466EF8"/>
    <w:rsid w:val="004675C4"/>
    <w:rsid w:val="004701B4"/>
    <w:rsid w:val="00470CF9"/>
    <w:rsid w:val="00472F13"/>
    <w:rsid w:val="004736ED"/>
    <w:rsid w:val="00473C25"/>
    <w:rsid w:val="00474CA1"/>
    <w:rsid w:val="00475872"/>
    <w:rsid w:val="00476166"/>
    <w:rsid w:val="004767E6"/>
    <w:rsid w:val="00477D1B"/>
    <w:rsid w:val="004805E3"/>
    <w:rsid w:val="00480C3A"/>
    <w:rsid w:val="00480F71"/>
    <w:rsid w:val="00481954"/>
    <w:rsid w:val="00481AD3"/>
    <w:rsid w:val="00481BC8"/>
    <w:rsid w:val="004820F8"/>
    <w:rsid w:val="00482B06"/>
    <w:rsid w:val="004847C3"/>
    <w:rsid w:val="00484CD9"/>
    <w:rsid w:val="00490736"/>
    <w:rsid w:val="004908DF"/>
    <w:rsid w:val="00492592"/>
    <w:rsid w:val="00494C86"/>
    <w:rsid w:val="00494EC5"/>
    <w:rsid w:val="00495445"/>
    <w:rsid w:val="004955E9"/>
    <w:rsid w:val="00495C78"/>
    <w:rsid w:val="00495CE6"/>
    <w:rsid w:val="00497861"/>
    <w:rsid w:val="004A05CD"/>
    <w:rsid w:val="004A18EE"/>
    <w:rsid w:val="004A1D97"/>
    <w:rsid w:val="004A1EB6"/>
    <w:rsid w:val="004A1ECB"/>
    <w:rsid w:val="004A2B3B"/>
    <w:rsid w:val="004A3A0B"/>
    <w:rsid w:val="004A3AB5"/>
    <w:rsid w:val="004A424A"/>
    <w:rsid w:val="004A5886"/>
    <w:rsid w:val="004A6786"/>
    <w:rsid w:val="004A691E"/>
    <w:rsid w:val="004A6D56"/>
    <w:rsid w:val="004A751D"/>
    <w:rsid w:val="004A75CF"/>
    <w:rsid w:val="004B132A"/>
    <w:rsid w:val="004B139D"/>
    <w:rsid w:val="004B26AD"/>
    <w:rsid w:val="004B3039"/>
    <w:rsid w:val="004B3120"/>
    <w:rsid w:val="004B353E"/>
    <w:rsid w:val="004B44EF"/>
    <w:rsid w:val="004B49BD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014A"/>
    <w:rsid w:val="004C0A6B"/>
    <w:rsid w:val="004C144C"/>
    <w:rsid w:val="004C245D"/>
    <w:rsid w:val="004C37FF"/>
    <w:rsid w:val="004C3C24"/>
    <w:rsid w:val="004C52B1"/>
    <w:rsid w:val="004D18CE"/>
    <w:rsid w:val="004D1B3F"/>
    <w:rsid w:val="004D1D9F"/>
    <w:rsid w:val="004D1FEC"/>
    <w:rsid w:val="004D3BE7"/>
    <w:rsid w:val="004D440B"/>
    <w:rsid w:val="004D4C32"/>
    <w:rsid w:val="004D53D5"/>
    <w:rsid w:val="004D7733"/>
    <w:rsid w:val="004D7D02"/>
    <w:rsid w:val="004E08DA"/>
    <w:rsid w:val="004E09C5"/>
    <w:rsid w:val="004E2EB0"/>
    <w:rsid w:val="004E2F13"/>
    <w:rsid w:val="004E34EB"/>
    <w:rsid w:val="004E4548"/>
    <w:rsid w:val="004E4CF1"/>
    <w:rsid w:val="004E5B4C"/>
    <w:rsid w:val="004E5E02"/>
    <w:rsid w:val="004E7A7E"/>
    <w:rsid w:val="004F02BD"/>
    <w:rsid w:val="004F0A29"/>
    <w:rsid w:val="004F1EE8"/>
    <w:rsid w:val="004F2A6A"/>
    <w:rsid w:val="004F2B67"/>
    <w:rsid w:val="004F2B7C"/>
    <w:rsid w:val="004F2F6C"/>
    <w:rsid w:val="004F41FE"/>
    <w:rsid w:val="004F51B7"/>
    <w:rsid w:val="004F55B9"/>
    <w:rsid w:val="004F5948"/>
    <w:rsid w:val="004F687B"/>
    <w:rsid w:val="004F76E9"/>
    <w:rsid w:val="004F7918"/>
    <w:rsid w:val="004F7F95"/>
    <w:rsid w:val="00501264"/>
    <w:rsid w:val="005014C1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501"/>
    <w:rsid w:val="005118E2"/>
    <w:rsid w:val="00511E97"/>
    <w:rsid w:val="00512993"/>
    <w:rsid w:val="0051433D"/>
    <w:rsid w:val="005146EA"/>
    <w:rsid w:val="00520436"/>
    <w:rsid w:val="00520528"/>
    <w:rsid w:val="00520A21"/>
    <w:rsid w:val="00521E31"/>
    <w:rsid w:val="00521FCD"/>
    <w:rsid w:val="00523E4F"/>
    <w:rsid w:val="00524BD6"/>
    <w:rsid w:val="00525820"/>
    <w:rsid w:val="005260A5"/>
    <w:rsid w:val="0052676D"/>
    <w:rsid w:val="005271A4"/>
    <w:rsid w:val="00527C64"/>
    <w:rsid w:val="00530628"/>
    <w:rsid w:val="0053135E"/>
    <w:rsid w:val="0053173B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26FC"/>
    <w:rsid w:val="00543019"/>
    <w:rsid w:val="005449EC"/>
    <w:rsid w:val="005451A6"/>
    <w:rsid w:val="00545785"/>
    <w:rsid w:val="00545C83"/>
    <w:rsid w:val="0054627A"/>
    <w:rsid w:val="0055019E"/>
    <w:rsid w:val="0055037B"/>
    <w:rsid w:val="00550A57"/>
    <w:rsid w:val="00553113"/>
    <w:rsid w:val="005531AE"/>
    <w:rsid w:val="00553570"/>
    <w:rsid w:val="00553849"/>
    <w:rsid w:val="005539A9"/>
    <w:rsid w:val="00553E7B"/>
    <w:rsid w:val="00554686"/>
    <w:rsid w:val="00554F8D"/>
    <w:rsid w:val="005558E8"/>
    <w:rsid w:val="00555D9C"/>
    <w:rsid w:val="005575F5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505D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81166"/>
    <w:rsid w:val="00581A94"/>
    <w:rsid w:val="00582CCF"/>
    <w:rsid w:val="00585E3D"/>
    <w:rsid w:val="00586F42"/>
    <w:rsid w:val="00590651"/>
    <w:rsid w:val="00590FD9"/>
    <w:rsid w:val="005911E4"/>
    <w:rsid w:val="005916E5"/>
    <w:rsid w:val="00592711"/>
    <w:rsid w:val="005927BA"/>
    <w:rsid w:val="00592CF8"/>
    <w:rsid w:val="005931D5"/>
    <w:rsid w:val="0059333F"/>
    <w:rsid w:val="005942C9"/>
    <w:rsid w:val="005942F5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B6D"/>
    <w:rsid w:val="005B5091"/>
    <w:rsid w:val="005B5B58"/>
    <w:rsid w:val="005B6A76"/>
    <w:rsid w:val="005B6B66"/>
    <w:rsid w:val="005B787C"/>
    <w:rsid w:val="005C003B"/>
    <w:rsid w:val="005C00F3"/>
    <w:rsid w:val="005C24A5"/>
    <w:rsid w:val="005C2DB3"/>
    <w:rsid w:val="005C3549"/>
    <w:rsid w:val="005C3672"/>
    <w:rsid w:val="005C38DA"/>
    <w:rsid w:val="005C395A"/>
    <w:rsid w:val="005C51F3"/>
    <w:rsid w:val="005C695D"/>
    <w:rsid w:val="005C738E"/>
    <w:rsid w:val="005C7602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EB1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D7C"/>
    <w:rsid w:val="005F0025"/>
    <w:rsid w:val="005F0343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19A"/>
    <w:rsid w:val="006016D5"/>
    <w:rsid w:val="00601927"/>
    <w:rsid w:val="0060282E"/>
    <w:rsid w:val="00603ECE"/>
    <w:rsid w:val="006070DF"/>
    <w:rsid w:val="006071EE"/>
    <w:rsid w:val="00607E3B"/>
    <w:rsid w:val="00610632"/>
    <w:rsid w:val="00610999"/>
    <w:rsid w:val="00610D1C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044"/>
    <w:rsid w:val="00616ED4"/>
    <w:rsid w:val="006170DA"/>
    <w:rsid w:val="0061772F"/>
    <w:rsid w:val="006177A5"/>
    <w:rsid w:val="00617896"/>
    <w:rsid w:val="00617F26"/>
    <w:rsid w:val="00621943"/>
    <w:rsid w:val="006225BA"/>
    <w:rsid w:val="006242F2"/>
    <w:rsid w:val="00624384"/>
    <w:rsid w:val="00624B3A"/>
    <w:rsid w:val="00624EA7"/>
    <w:rsid w:val="00624FEE"/>
    <w:rsid w:val="006315EB"/>
    <w:rsid w:val="006316FF"/>
    <w:rsid w:val="00632AE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1439"/>
    <w:rsid w:val="00642217"/>
    <w:rsid w:val="00643404"/>
    <w:rsid w:val="00643826"/>
    <w:rsid w:val="006444F7"/>
    <w:rsid w:val="00645771"/>
    <w:rsid w:val="00645B23"/>
    <w:rsid w:val="006468F6"/>
    <w:rsid w:val="00650860"/>
    <w:rsid w:val="00650B38"/>
    <w:rsid w:val="006511E7"/>
    <w:rsid w:val="006528BC"/>
    <w:rsid w:val="00652C6B"/>
    <w:rsid w:val="0065363A"/>
    <w:rsid w:val="00653B34"/>
    <w:rsid w:val="00654351"/>
    <w:rsid w:val="00654932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6C61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8B7"/>
    <w:rsid w:val="00676D17"/>
    <w:rsid w:val="00680D80"/>
    <w:rsid w:val="00680E8E"/>
    <w:rsid w:val="006810A0"/>
    <w:rsid w:val="00681963"/>
    <w:rsid w:val="00683DE5"/>
    <w:rsid w:val="00684201"/>
    <w:rsid w:val="00684426"/>
    <w:rsid w:val="00686716"/>
    <w:rsid w:val="00686C98"/>
    <w:rsid w:val="00686DF0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B7D41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D1BEA"/>
    <w:rsid w:val="006D2378"/>
    <w:rsid w:val="006D271B"/>
    <w:rsid w:val="006D2918"/>
    <w:rsid w:val="006D3107"/>
    <w:rsid w:val="006D52C7"/>
    <w:rsid w:val="006D53AC"/>
    <w:rsid w:val="006D5FEB"/>
    <w:rsid w:val="006D66DE"/>
    <w:rsid w:val="006D6B59"/>
    <w:rsid w:val="006D724C"/>
    <w:rsid w:val="006D7DBD"/>
    <w:rsid w:val="006E0773"/>
    <w:rsid w:val="006E0CC3"/>
    <w:rsid w:val="006E1897"/>
    <w:rsid w:val="006E22EB"/>
    <w:rsid w:val="006E2589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AC3"/>
    <w:rsid w:val="006F46A3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352"/>
    <w:rsid w:val="00711791"/>
    <w:rsid w:val="007122B8"/>
    <w:rsid w:val="00712685"/>
    <w:rsid w:val="00712C83"/>
    <w:rsid w:val="0071305A"/>
    <w:rsid w:val="00715A0D"/>
    <w:rsid w:val="00715C6D"/>
    <w:rsid w:val="00715F33"/>
    <w:rsid w:val="00716A6B"/>
    <w:rsid w:val="00716C0A"/>
    <w:rsid w:val="0072093A"/>
    <w:rsid w:val="00720EFA"/>
    <w:rsid w:val="007228CF"/>
    <w:rsid w:val="007231C3"/>
    <w:rsid w:val="007235FE"/>
    <w:rsid w:val="007260D0"/>
    <w:rsid w:val="0072681F"/>
    <w:rsid w:val="00727C67"/>
    <w:rsid w:val="00730686"/>
    <w:rsid w:val="00730781"/>
    <w:rsid w:val="00730B57"/>
    <w:rsid w:val="0073103D"/>
    <w:rsid w:val="00731355"/>
    <w:rsid w:val="007315E9"/>
    <w:rsid w:val="0073185A"/>
    <w:rsid w:val="0073360F"/>
    <w:rsid w:val="007348ED"/>
    <w:rsid w:val="00735C15"/>
    <w:rsid w:val="00735D1F"/>
    <w:rsid w:val="007363EF"/>
    <w:rsid w:val="007368BF"/>
    <w:rsid w:val="007377E3"/>
    <w:rsid w:val="00740761"/>
    <w:rsid w:val="00741D61"/>
    <w:rsid w:val="00742B4B"/>
    <w:rsid w:val="00743132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538"/>
    <w:rsid w:val="00753675"/>
    <w:rsid w:val="007539D8"/>
    <w:rsid w:val="00753DAF"/>
    <w:rsid w:val="007552CF"/>
    <w:rsid w:val="00755719"/>
    <w:rsid w:val="00755C4D"/>
    <w:rsid w:val="00756181"/>
    <w:rsid w:val="00761AA6"/>
    <w:rsid w:val="00761B94"/>
    <w:rsid w:val="00761EA5"/>
    <w:rsid w:val="00761FEF"/>
    <w:rsid w:val="00762F77"/>
    <w:rsid w:val="007644C7"/>
    <w:rsid w:val="00765B21"/>
    <w:rsid w:val="00766666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3AA"/>
    <w:rsid w:val="00782F0B"/>
    <w:rsid w:val="0078358D"/>
    <w:rsid w:val="007835DA"/>
    <w:rsid w:val="007836A4"/>
    <w:rsid w:val="007853FE"/>
    <w:rsid w:val="00786D2A"/>
    <w:rsid w:val="00787D50"/>
    <w:rsid w:val="007903B0"/>
    <w:rsid w:val="0079191D"/>
    <w:rsid w:val="00791B59"/>
    <w:rsid w:val="00792699"/>
    <w:rsid w:val="00792FD5"/>
    <w:rsid w:val="00793083"/>
    <w:rsid w:val="00793D95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13C3"/>
    <w:rsid w:val="007A25A3"/>
    <w:rsid w:val="007A3520"/>
    <w:rsid w:val="007A5630"/>
    <w:rsid w:val="007A5A81"/>
    <w:rsid w:val="007A5C89"/>
    <w:rsid w:val="007A72F2"/>
    <w:rsid w:val="007A735D"/>
    <w:rsid w:val="007B00F6"/>
    <w:rsid w:val="007B0A2A"/>
    <w:rsid w:val="007B0EA1"/>
    <w:rsid w:val="007B1085"/>
    <w:rsid w:val="007B1848"/>
    <w:rsid w:val="007B45E7"/>
    <w:rsid w:val="007B4B08"/>
    <w:rsid w:val="007B5038"/>
    <w:rsid w:val="007B5578"/>
    <w:rsid w:val="007B6964"/>
    <w:rsid w:val="007C04EA"/>
    <w:rsid w:val="007C055B"/>
    <w:rsid w:val="007C1114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035"/>
    <w:rsid w:val="007E6F59"/>
    <w:rsid w:val="007F0677"/>
    <w:rsid w:val="007F1416"/>
    <w:rsid w:val="007F176D"/>
    <w:rsid w:val="007F3797"/>
    <w:rsid w:val="007F388B"/>
    <w:rsid w:val="007F3D37"/>
    <w:rsid w:val="007F43D2"/>
    <w:rsid w:val="007F4E5F"/>
    <w:rsid w:val="007F59B7"/>
    <w:rsid w:val="007F5A3A"/>
    <w:rsid w:val="007F5B5F"/>
    <w:rsid w:val="007F7C10"/>
    <w:rsid w:val="0080160A"/>
    <w:rsid w:val="008020C8"/>
    <w:rsid w:val="008024A9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1332"/>
    <w:rsid w:val="008213B8"/>
    <w:rsid w:val="0082271F"/>
    <w:rsid w:val="00823A06"/>
    <w:rsid w:val="00826AAB"/>
    <w:rsid w:val="00826F9A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5EB8"/>
    <w:rsid w:val="00836D40"/>
    <w:rsid w:val="00837A1A"/>
    <w:rsid w:val="00840AE4"/>
    <w:rsid w:val="00840B61"/>
    <w:rsid w:val="00840D90"/>
    <w:rsid w:val="008416EA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4656C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BA1"/>
    <w:rsid w:val="0086381B"/>
    <w:rsid w:val="00863C60"/>
    <w:rsid w:val="00864EC6"/>
    <w:rsid w:val="00865042"/>
    <w:rsid w:val="00865ADB"/>
    <w:rsid w:val="00865B4A"/>
    <w:rsid w:val="00865D8B"/>
    <w:rsid w:val="00866160"/>
    <w:rsid w:val="00867ACE"/>
    <w:rsid w:val="00867CE4"/>
    <w:rsid w:val="00871786"/>
    <w:rsid w:val="00871AB9"/>
    <w:rsid w:val="00871D35"/>
    <w:rsid w:val="00872FF0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0AD"/>
    <w:rsid w:val="00886DDC"/>
    <w:rsid w:val="00891081"/>
    <w:rsid w:val="00891B39"/>
    <w:rsid w:val="0089211B"/>
    <w:rsid w:val="00892CBA"/>
    <w:rsid w:val="008933A7"/>
    <w:rsid w:val="008935B4"/>
    <w:rsid w:val="00893B4D"/>
    <w:rsid w:val="0089499C"/>
    <w:rsid w:val="0089505E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36A9"/>
    <w:rsid w:val="008C4147"/>
    <w:rsid w:val="008C4550"/>
    <w:rsid w:val="008C48BB"/>
    <w:rsid w:val="008C4C7B"/>
    <w:rsid w:val="008C54AB"/>
    <w:rsid w:val="008C6D7C"/>
    <w:rsid w:val="008D14B7"/>
    <w:rsid w:val="008D163F"/>
    <w:rsid w:val="008D19A9"/>
    <w:rsid w:val="008D1B6E"/>
    <w:rsid w:val="008D2653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E79B8"/>
    <w:rsid w:val="008F01A5"/>
    <w:rsid w:val="008F090F"/>
    <w:rsid w:val="008F0D5F"/>
    <w:rsid w:val="008F0DF3"/>
    <w:rsid w:val="008F12D6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5A84"/>
    <w:rsid w:val="00906258"/>
    <w:rsid w:val="00906630"/>
    <w:rsid w:val="00906B1E"/>
    <w:rsid w:val="009110EB"/>
    <w:rsid w:val="00911499"/>
    <w:rsid w:val="00911DAE"/>
    <w:rsid w:val="00912198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3848"/>
    <w:rsid w:val="00923F1B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5057E"/>
    <w:rsid w:val="009515BB"/>
    <w:rsid w:val="00951D99"/>
    <w:rsid w:val="00952897"/>
    <w:rsid w:val="00952E7C"/>
    <w:rsid w:val="00955253"/>
    <w:rsid w:val="009555EC"/>
    <w:rsid w:val="00955D83"/>
    <w:rsid w:val="0095611E"/>
    <w:rsid w:val="00956775"/>
    <w:rsid w:val="0095750F"/>
    <w:rsid w:val="0095784C"/>
    <w:rsid w:val="00960469"/>
    <w:rsid w:val="00961233"/>
    <w:rsid w:val="00961C92"/>
    <w:rsid w:val="009620E7"/>
    <w:rsid w:val="00962361"/>
    <w:rsid w:val="0096353B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2E14"/>
    <w:rsid w:val="009830FF"/>
    <w:rsid w:val="00983615"/>
    <w:rsid w:val="0098379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5507"/>
    <w:rsid w:val="009A5612"/>
    <w:rsid w:val="009B0D15"/>
    <w:rsid w:val="009B2065"/>
    <w:rsid w:val="009B3B90"/>
    <w:rsid w:val="009B4765"/>
    <w:rsid w:val="009B4CFA"/>
    <w:rsid w:val="009B5386"/>
    <w:rsid w:val="009B5ED8"/>
    <w:rsid w:val="009B7620"/>
    <w:rsid w:val="009B7CBB"/>
    <w:rsid w:val="009C00EE"/>
    <w:rsid w:val="009C17C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25D"/>
    <w:rsid w:val="009E4643"/>
    <w:rsid w:val="009E4F41"/>
    <w:rsid w:val="009E609F"/>
    <w:rsid w:val="009E7778"/>
    <w:rsid w:val="009F3B15"/>
    <w:rsid w:val="009F5610"/>
    <w:rsid w:val="009F61D5"/>
    <w:rsid w:val="009F663D"/>
    <w:rsid w:val="00A00225"/>
    <w:rsid w:val="00A006FC"/>
    <w:rsid w:val="00A02099"/>
    <w:rsid w:val="00A02306"/>
    <w:rsid w:val="00A02322"/>
    <w:rsid w:val="00A02451"/>
    <w:rsid w:val="00A02993"/>
    <w:rsid w:val="00A0336E"/>
    <w:rsid w:val="00A0738C"/>
    <w:rsid w:val="00A0796F"/>
    <w:rsid w:val="00A1116C"/>
    <w:rsid w:val="00A115DA"/>
    <w:rsid w:val="00A11A3B"/>
    <w:rsid w:val="00A11B4F"/>
    <w:rsid w:val="00A11F22"/>
    <w:rsid w:val="00A12355"/>
    <w:rsid w:val="00A12F65"/>
    <w:rsid w:val="00A13E16"/>
    <w:rsid w:val="00A14080"/>
    <w:rsid w:val="00A152F7"/>
    <w:rsid w:val="00A16282"/>
    <w:rsid w:val="00A16382"/>
    <w:rsid w:val="00A16F79"/>
    <w:rsid w:val="00A17091"/>
    <w:rsid w:val="00A1743E"/>
    <w:rsid w:val="00A17CAC"/>
    <w:rsid w:val="00A2114C"/>
    <w:rsid w:val="00A214F5"/>
    <w:rsid w:val="00A2193E"/>
    <w:rsid w:val="00A262C9"/>
    <w:rsid w:val="00A269EF"/>
    <w:rsid w:val="00A303CC"/>
    <w:rsid w:val="00A30DF5"/>
    <w:rsid w:val="00A311D2"/>
    <w:rsid w:val="00A31F8C"/>
    <w:rsid w:val="00A32D60"/>
    <w:rsid w:val="00A33DB9"/>
    <w:rsid w:val="00A3495F"/>
    <w:rsid w:val="00A3627A"/>
    <w:rsid w:val="00A3747D"/>
    <w:rsid w:val="00A37971"/>
    <w:rsid w:val="00A409D5"/>
    <w:rsid w:val="00A40D97"/>
    <w:rsid w:val="00A40EAB"/>
    <w:rsid w:val="00A4207D"/>
    <w:rsid w:val="00A43329"/>
    <w:rsid w:val="00A43562"/>
    <w:rsid w:val="00A43A2F"/>
    <w:rsid w:val="00A45575"/>
    <w:rsid w:val="00A456A5"/>
    <w:rsid w:val="00A45F7B"/>
    <w:rsid w:val="00A460CA"/>
    <w:rsid w:val="00A507BD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1574"/>
    <w:rsid w:val="00A71C0E"/>
    <w:rsid w:val="00A72510"/>
    <w:rsid w:val="00A72A20"/>
    <w:rsid w:val="00A73042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4DFF"/>
    <w:rsid w:val="00A87495"/>
    <w:rsid w:val="00A8788A"/>
    <w:rsid w:val="00A900D9"/>
    <w:rsid w:val="00A90656"/>
    <w:rsid w:val="00A91877"/>
    <w:rsid w:val="00A927BC"/>
    <w:rsid w:val="00A9333A"/>
    <w:rsid w:val="00A934BD"/>
    <w:rsid w:val="00A95580"/>
    <w:rsid w:val="00A95D4B"/>
    <w:rsid w:val="00A95DF9"/>
    <w:rsid w:val="00A960CD"/>
    <w:rsid w:val="00A97516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2C6E"/>
    <w:rsid w:val="00AA4A17"/>
    <w:rsid w:val="00AA4B65"/>
    <w:rsid w:val="00AA6460"/>
    <w:rsid w:val="00AA6947"/>
    <w:rsid w:val="00AA7D91"/>
    <w:rsid w:val="00AB056A"/>
    <w:rsid w:val="00AB08B0"/>
    <w:rsid w:val="00AB0BA6"/>
    <w:rsid w:val="00AB1592"/>
    <w:rsid w:val="00AB15C0"/>
    <w:rsid w:val="00AB1E3E"/>
    <w:rsid w:val="00AB33B6"/>
    <w:rsid w:val="00AB39EA"/>
    <w:rsid w:val="00AB4EC3"/>
    <w:rsid w:val="00AB5CE8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536C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4A3"/>
    <w:rsid w:val="00AE3870"/>
    <w:rsid w:val="00AE3FFA"/>
    <w:rsid w:val="00AE4029"/>
    <w:rsid w:val="00AE4054"/>
    <w:rsid w:val="00AE411F"/>
    <w:rsid w:val="00AE5CFF"/>
    <w:rsid w:val="00AE5ECB"/>
    <w:rsid w:val="00AE62C1"/>
    <w:rsid w:val="00AE6B73"/>
    <w:rsid w:val="00AF0431"/>
    <w:rsid w:val="00AF05A5"/>
    <w:rsid w:val="00AF165F"/>
    <w:rsid w:val="00AF1CA7"/>
    <w:rsid w:val="00AF29DF"/>
    <w:rsid w:val="00AF2DC0"/>
    <w:rsid w:val="00AF3AD4"/>
    <w:rsid w:val="00AF4B96"/>
    <w:rsid w:val="00AF5EE1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54BC"/>
    <w:rsid w:val="00B059D8"/>
    <w:rsid w:val="00B05CC0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178E3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5D1"/>
    <w:rsid w:val="00B41F88"/>
    <w:rsid w:val="00B4380C"/>
    <w:rsid w:val="00B44BFD"/>
    <w:rsid w:val="00B44F3F"/>
    <w:rsid w:val="00B46CBC"/>
    <w:rsid w:val="00B47E8F"/>
    <w:rsid w:val="00B5082F"/>
    <w:rsid w:val="00B508B8"/>
    <w:rsid w:val="00B516BE"/>
    <w:rsid w:val="00B522F5"/>
    <w:rsid w:val="00B52DD8"/>
    <w:rsid w:val="00B532D6"/>
    <w:rsid w:val="00B5414F"/>
    <w:rsid w:val="00B54273"/>
    <w:rsid w:val="00B57A91"/>
    <w:rsid w:val="00B60D4B"/>
    <w:rsid w:val="00B613AD"/>
    <w:rsid w:val="00B613FC"/>
    <w:rsid w:val="00B61753"/>
    <w:rsid w:val="00B6298E"/>
    <w:rsid w:val="00B62A72"/>
    <w:rsid w:val="00B653FC"/>
    <w:rsid w:val="00B658FB"/>
    <w:rsid w:val="00B6654A"/>
    <w:rsid w:val="00B66BDF"/>
    <w:rsid w:val="00B66C29"/>
    <w:rsid w:val="00B66CC0"/>
    <w:rsid w:val="00B66E03"/>
    <w:rsid w:val="00B672C3"/>
    <w:rsid w:val="00B70B42"/>
    <w:rsid w:val="00B71941"/>
    <w:rsid w:val="00B72F67"/>
    <w:rsid w:val="00B737F8"/>
    <w:rsid w:val="00B73B16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1A0C"/>
    <w:rsid w:val="00B83D1E"/>
    <w:rsid w:val="00B84A9C"/>
    <w:rsid w:val="00B84B91"/>
    <w:rsid w:val="00B84F7B"/>
    <w:rsid w:val="00B854D4"/>
    <w:rsid w:val="00B87677"/>
    <w:rsid w:val="00B93290"/>
    <w:rsid w:val="00B94A9A"/>
    <w:rsid w:val="00B959C0"/>
    <w:rsid w:val="00B961D3"/>
    <w:rsid w:val="00B965BF"/>
    <w:rsid w:val="00B97B54"/>
    <w:rsid w:val="00BA13F9"/>
    <w:rsid w:val="00BA145F"/>
    <w:rsid w:val="00BA1D14"/>
    <w:rsid w:val="00BA214E"/>
    <w:rsid w:val="00BA2400"/>
    <w:rsid w:val="00BA2A6E"/>
    <w:rsid w:val="00BA2D20"/>
    <w:rsid w:val="00BA4345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F0AE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18C7"/>
    <w:rsid w:val="00C123EF"/>
    <w:rsid w:val="00C13059"/>
    <w:rsid w:val="00C13572"/>
    <w:rsid w:val="00C13A1C"/>
    <w:rsid w:val="00C13FAA"/>
    <w:rsid w:val="00C15711"/>
    <w:rsid w:val="00C16E11"/>
    <w:rsid w:val="00C16E96"/>
    <w:rsid w:val="00C20831"/>
    <w:rsid w:val="00C20C17"/>
    <w:rsid w:val="00C221E7"/>
    <w:rsid w:val="00C22ADB"/>
    <w:rsid w:val="00C23439"/>
    <w:rsid w:val="00C2343D"/>
    <w:rsid w:val="00C24057"/>
    <w:rsid w:val="00C26908"/>
    <w:rsid w:val="00C30163"/>
    <w:rsid w:val="00C301C0"/>
    <w:rsid w:val="00C30236"/>
    <w:rsid w:val="00C31007"/>
    <w:rsid w:val="00C32425"/>
    <w:rsid w:val="00C330B3"/>
    <w:rsid w:val="00C33E32"/>
    <w:rsid w:val="00C34296"/>
    <w:rsid w:val="00C34836"/>
    <w:rsid w:val="00C35E4C"/>
    <w:rsid w:val="00C362B9"/>
    <w:rsid w:val="00C363B2"/>
    <w:rsid w:val="00C36A5D"/>
    <w:rsid w:val="00C3734D"/>
    <w:rsid w:val="00C37654"/>
    <w:rsid w:val="00C40269"/>
    <w:rsid w:val="00C40556"/>
    <w:rsid w:val="00C40667"/>
    <w:rsid w:val="00C40DFF"/>
    <w:rsid w:val="00C40F5A"/>
    <w:rsid w:val="00C4184B"/>
    <w:rsid w:val="00C41EDB"/>
    <w:rsid w:val="00C43AC6"/>
    <w:rsid w:val="00C43F92"/>
    <w:rsid w:val="00C454CF"/>
    <w:rsid w:val="00C45A73"/>
    <w:rsid w:val="00C474EA"/>
    <w:rsid w:val="00C5050A"/>
    <w:rsid w:val="00C509BE"/>
    <w:rsid w:val="00C552C6"/>
    <w:rsid w:val="00C55454"/>
    <w:rsid w:val="00C55773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71B"/>
    <w:rsid w:val="00C65862"/>
    <w:rsid w:val="00C66A66"/>
    <w:rsid w:val="00C7026E"/>
    <w:rsid w:val="00C70E8C"/>
    <w:rsid w:val="00C72832"/>
    <w:rsid w:val="00C730A2"/>
    <w:rsid w:val="00C73167"/>
    <w:rsid w:val="00C73B0B"/>
    <w:rsid w:val="00C744AA"/>
    <w:rsid w:val="00C74B77"/>
    <w:rsid w:val="00C75788"/>
    <w:rsid w:val="00C7621A"/>
    <w:rsid w:val="00C764AD"/>
    <w:rsid w:val="00C76708"/>
    <w:rsid w:val="00C7705C"/>
    <w:rsid w:val="00C77B9D"/>
    <w:rsid w:val="00C80551"/>
    <w:rsid w:val="00C838A4"/>
    <w:rsid w:val="00C83904"/>
    <w:rsid w:val="00C85F96"/>
    <w:rsid w:val="00C87D63"/>
    <w:rsid w:val="00C87F6B"/>
    <w:rsid w:val="00C91D3A"/>
    <w:rsid w:val="00C921EF"/>
    <w:rsid w:val="00C9339B"/>
    <w:rsid w:val="00C9494B"/>
    <w:rsid w:val="00C959E5"/>
    <w:rsid w:val="00C95C30"/>
    <w:rsid w:val="00C96794"/>
    <w:rsid w:val="00C9686C"/>
    <w:rsid w:val="00C97A39"/>
    <w:rsid w:val="00CA0348"/>
    <w:rsid w:val="00CA248C"/>
    <w:rsid w:val="00CA2A3A"/>
    <w:rsid w:val="00CA2BB9"/>
    <w:rsid w:val="00CA2FB2"/>
    <w:rsid w:val="00CA3B6C"/>
    <w:rsid w:val="00CA4C16"/>
    <w:rsid w:val="00CA5882"/>
    <w:rsid w:val="00CA5EC7"/>
    <w:rsid w:val="00CA5FAC"/>
    <w:rsid w:val="00CA69B8"/>
    <w:rsid w:val="00CA7102"/>
    <w:rsid w:val="00CA7D1F"/>
    <w:rsid w:val="00CB0723"/>
    <w:rsid w:val="00CB0BA9"/>
    <w:rsid w:val="00CB163B"/>
    <w:rsid w:val="00CB188F"/>
    <w:rsid w:val="00CB3B63"/>
    <w:rsid w:val="00CB40CA"/>
    <w:rsid w:val="00CB51DA"/>
    <w:rsid w:val="00CB601B"/>
    <w:rsid w:val="00CB64EA"/>
    <w:rsid w:val="00CB6727"/>
    <w:rsid w:val="00CC0DED"/>
    <w:rsid w:val="00CC0EB9"/>
    <w:rsid w:val="00CC0F89"/>
    <w:rsid w:val="00CC2633"/>
    <w:rsid w:val="00CC27F1"/>
    <w:rsid w:val="00CC2BE7"/>
    <w:rsid w:val="00CC4E0E"/>
    <w:rsid w:val="00CC5893"/>
    <w:rsid w:val="00CD25F1"/>
    <w:rsid w:val="00CD4A41"/>
    <w:rsid w:val="00CD51F3"/>
    <w:rsid w:val="00CD5220"/>
    <w:rsid w:val="00CD6362"/>
    <w:rsid w:val="00CD69AF"/>
    <w:rsid w:val="00CD72BD"/>
    <w:rsid w:val="00CE004A"/>
    <w:rsid w:val="00CE0225"/>
    <w:rsid w:val="00CE116B"/>
    <w:rsid w:val="00CE163E"/>
    <w:rsid w:val="00CE17CD"/>
    <w:rsid w:val="00CE1BBE"/>
    <w:rsid w:val="00CE204F"/>
    <w:rsid w:val="00CE29A8"/>
    <w:rsid w:val="00CE2C5E"/>
    <w:rsid w:val="00CE2D8F"/>
    <w:rsid w:val="00CE2F8E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7E8"/>
    <w:rsid w:val="00CF5F29"/>
    <w:rsid w:val="00CF600A"/>
    <w:rsid w:val="00CF6192"/>
    <w:rsid w:val="00CF6221"/>
    <w:rsid w:val="00CF67D4"/>
    <w:rsid w:val="00CF6E52"/>
    <w:rsid w:val="00CF7072"/>
    <w:rsid w:val="00D011BA"/>
    <w:rsid w:val="00D02012"/>
    <w:rsid w:val="00D02734"/>
    <w:rsid w:val="00D0278D"/>
    <w:rsid w:val="00D0389A"/>
    <w:rsid w:val="00D048F2"/>
    <w:rsid w:val="00D051A9"/>
    <w:rsid w:val="00D05EC4"/>
    <w:rsid w:val="00D0619A"/>
    <w:rsid w:val="00D0636B"/>
    <w:rsid w:val="00D07607"/>
    <w:rsid w:val="00D1008E"/>
    <w:rsid w:val="00D11110"/>
    <w:rsid w:val="00D11D62"/>
    <w:rsid w:val="00D121F0"/>
    <w:rsid w:val="00D12928"/>
    <w:rsid w:val="00D12BDB"/>
    <w:rsid w:val="00D12C74"/>
    <w:rsid w:val="00D13014"/>
    <w:rsid w:val="00D13524"/>
    <w:rsid w:val="00D136B1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3148C"/>
    <w:rsid w:val="00D31542"/>
    <w:rsid w:val="00D32E2E"/>
    <w:rsid w:val="00D3786A"/>
    <w:rsid w:val="00D4184F"/>
    <w:rsid w:val="00D42140"/>
    <w:rsid w:val="00D423F4"/>
    <w:rsid w:val="00D4411F"/>
    <w:rsid w:val="00D447A8"/>
    <w:rsid w:val="00D45028"/>
    <w:rsid w:val="00D45ECD"/>
    <w:rsid w:val="00D463B3"/>
    <w:rsid w:val="00D46893"/>
    <w:rsid w:val="00D4765E"/>
    <w:rsid w:val="00D47F78"/>
    <w:rsid w:val="00D5064C"/>
    <w:rsid w:val="00D51191"/>
    <w:rsid w:val="00D511C3"/>
    <w:rsid w:val="00D51F12"/>
    <w:rsid w:val="00D52213"/>
    <w:rsid w:val="00D52A17"/>
    <w:rsid w:val="00D54535"/>
    <w:rsid w:val="00D54C53"/>
    <w:rsid w:val="00D54E29"/>
    <w:rsid w:val="00D5536D"/>
    <w:rsid w:val="00D554D6"/>
    <w:rsid w:val="00D56277"/>
    <w:rsid w:val="00D57653"/>
    <w:rsid w:val="00D57AD8"/>
    <w:rsid w:val="00D57BA3"/>
    <w:rsid w:val="00D6032A"/>
    <w:rsid w:val="00D610BB"/>
    <w:rsid w:val="00D619B6"/>
    <w:rsid w:val="00D61A57"/>
    <w:rsid w:val="00D61E2A"/>
    <w:rsid w:val="00D61F59"/>
    <w:rsid w:val="00D62733"/>
    <w:rsid w:val="00D62C59"/>
    <w:rsid w:val="00D62DB9"/>
    <w:rsid w:val="00D633CE"/>
    <w:rsid w:val="00D63921"/>
    <w:rsid w:val="00D647AC"/>
    <w:rsid w:val="00D6641C"/>
    <w:rsid w:val="00D66928"/>
    <w:rsid w:val="00D6737D"/>
    <w:rsid w:val="00D676A2"/>
    <w:rsid w:val="00D67762"/>
    <w:rsid w:val="00D7060F"/>
    <w:rsid w:val="00D71145"/>
    <w:rsid w:val="00D713B3"/>
    <w:rsid w:val="00D71667"/>
    <w:rsid w:val="00D71A54"/>
    <w:rsid w:val="00D72406"/>
    <w:rsid w:val="00D730A3"/>
    <w:rsid w:val="00D7452A"/>
    <w:rsid w:val="00D75F13"/>
    <w:rsid w:val="00D76EF5"/>
    <w:rsid w:val="00D773AA"/>
    <w:rsid w:val="00D775A5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A77"/>
    <w:rsid w:val="00D90FFD"/>
    <w:rsid w:val="00D9100C"/>
    <w:rsid w:val="00D9168A"/>
    <w:rsid w:val="00D92199"/>
    <w:rsid w:val="00D92A96"/>
    <w:rsid w:val="00D96079"/>
    <w:rsid w:val="00D96C3E"/>
    <w:rsid w:val="00D97190"/>
    <w:rsid w:val="00D9777F"/>
    <w:rsid w:val="00DA02FC"/>
    <w:rsid w:val="00DA0F67"/>
    <w:rsid w:val="00DA1EB2"/>
    <w:rsid w:val="00DA26DB"/>
    <w:rsid w:val="00DA2B1C"/>
    <w:rsid w:val="00DA2C13"/>
    <w:rsid w:val="00DA3C6D"/>
    <w:rsid w:val="00DA44FF"/>
    <w:rsid w:val="00DA540A"/>
    <w:rsid w:val="00DA5B13"/>
    <w:rsid w:val="00DA5B6A"/>
    <w:rsid w:val="00DA5E33"/>
    <w:rsid w:val="00DA628E"/>
    <w:rsid w:val="00DA62D6"/>
    <w:rsid w:val="00DA7F26"/>
    <w:rsid w:val="00DB05EB"/>
    <w:rsid w:val="00DB0F12"/>
    <w:rsid w:val="00DB1B54"/>
    <w:rsid w:val="00DB1CF7"/>
    <w:rsid w:val="00DB2856"/>
    <w:rsid w:val="00DB2B0E"/>
    <w:rsid w:val="00DB32FE"/>
    <w:rsid w:val="00DB3C69"/>
    <w:rsid w:val="00DB3F4B"/>
    <w:rsid w:val="00DB4CE3"/>
    <w:rsid w:val="00DB7376"/>
    <w:rsid w:val="00DC0C0E"/>
    <w:rsid w:val="00DC19C0"/>
    <w:rsid w:val="00DC3B0B"/>
    <w:rsid w:val="00DC7D91"/>
    <w:rsid w:val="00DD0208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3925"/>
    <w:rsid w:val="00DD60DA"/>
    <w:rsid w:val="00DD79E9"/>
    <w:rsid w:val="00DD7ED3"/>
    <w:rsid w:val="00DE0112"/>
    <w:rsid w:val="00DE0DEC"/>
    <w:rsid w:val="00DE12C0"/>
    <w:rsid w:val="00DE143F"/>
    <w:rsid w:val="00DE14D2"/>
    <w:rsid w:val="00DE4091"/>
    <w:rsid w:val="00DE4916"/>
    <w:rsid w:val="00DE521A"/>
    <w:rsid w:val="00DE5F3F"/>
    <w:rsid w:val="00DE6929"/>
    <w:rsid w:val="00DE6D7C"/>
    <w:rsid w:val="00DE7603"/>
    <w:rsid w:val="00DF1360"/>
    <w:rsid w:val="00DF145D"/>
    <w:rsid w:val="00DF179D"/>
    <w:rsid w:val="00DF249D"/>
    <w:rsid w:val="00DF26A4"/>
    <w:rsid w:val="00DF2AF3"/>
    <w:rsid w:val="00DF2E75"/>
    <w:rsid w:val="00DF4C49"/>
    <w:rsid w:val="00DF4CC3"/>
    <w:rsid w:val="00DF4CC4"/>
    <w:rsid w:val="00DF52EC"/>
    <w:rsid w:val="00DF5E85"/>
    <w:rsid w:val="00DF7EBF"/>
    <w:rsid w:val="00E008E0"/>
    <w:rsid w:val="00E00A54"/>
    <w:rsid w:val="00E01928"/>
    <w:rsid w:val="00E01F59"/>
    <w:rsid w:val="00E023EF"/>
    <w:rsid w:val="00E02F2E"/>
    <w:rsid w:val="00E03227"/>
    <w:rsid w:val="00E03BEA"/>
    <w:rsid w:val="00E040C7"/>
    <w:rsid w:val="00E0495C"/>
    <w:rsid w:val="00E06198"/>
    <w:rsid w:val="00E10751"/>
    <w:rsid w:val="00E1097A"/>
    <w:rsid w:val="00E124E8"/>
    <w:rsid w:val="00E12E77"/>
    <w:rsid w:val="00E1322D"/>
    <w:rsid w:val="00E139B8"/>
    <w:rsid w:val="00E13BE6"/>
    <w:rsid w:val="00E1480E"/>
    <w:rsid w:val="00E14E2C"/>
    <w:rsid w:val="00E157D2"/>
    <w:rsid w:val="00E16E70"/>
    <w:rsid w:val="00E1782A"/>
    <w:rsid w:val="00E200FB"/>
    <w:rsid w:val="00E21938"/>
    <w:rsid w:val="00E23977"/>
    <w:rsid w:val="00E26637"/>
    <w:rsid w:val="00E26A12"/>
    <w:rsid w:val="00E2719F"/>
    <w:rsid w:val="00E27D8D"/>
    <w:rsid w:val="00E32D62"/>
    <w:rsid w:val="00E3445F"/>
    <w:rsid w:val="00E354B4"/>
    <w:rsid w:val="00E3588E"/>
    <w:rsid w:val="00E36231"/>
    <w:rsid w:val="00E37C7D"/>
    <w:rsid w:val="00E37FDE"/>
    <w:rsid w:val="00E400EA"/>
    <w:rsid w:val="00E40502"/>
    <w:rsid w:val="00E40B18"/>
    <w:rsid w:val="00E410C9"/>
    <w:rsid w:val="00E412B6"/>
    <w:rsid w:val="00E42A32"/>
    <w:rsid w:val="00E42EFC"/>
    <w:rsid w:val="00E43E18"/>
    <w:rsid w:val="00E44CF1"/>
    <w:rsid w:val="00E44CF2"/>
    <w:rsid w:val="00E45C92"/>
    <w:rsid w:val="00E5195D"/>
    <w:rsid w:val="00E52463"/>
    <w:rsid w:val="00E52BB3"/>
    <w:rsid w:val="00E5387F"/>
    <w:rsid w:val="00E54264"/>
    <w:rsid w:val="00E54FCB"/>
    <w:rsid w:val="00E55AEC"/>
    <w:rsid w:val="00E566D6"/>
    <w:rsid w:val="00E57E54"/>
    <w:rsid w:val="00E60488"/>
    <w:rsid w:val="00E60799"/>
    <w:rsid w:val="00E6124C"/>
    <w:rsid w:val="00E61FF9"/>
    <w:rsid w:val="00E6242E"/>
    <w:rsid w:val="00E6285A"/>
    <w:rsid w:val="00E62D13"/>
    <w:rsid w:val="00E62D75"/>
    <w:rsid w:val="00E6343C"/>
    <w:rsid w:val="00E63ACF"/>
    <w:rsid w:val="00E63AEC"/>
    <w:rsid w:val="00E6402C"/>
    <w:rsid w:val="00E64888"/>
    <w:rsid w:val="00E65F45"/>
    <w:rsid w:val="00E66BDC"/>
    <w:rsid w:val="00E66C5B"/>
    <w:rsid w:val="00E66DAC"/>
    <w:rsid w:val="00E67677"/>
    <w:rsid w:val="00E67A2B"/>
    <w:rsid w:val="00E67F41"/>
    <w:rsid w:val="00E70E3F"/>
    <w:rsid w:val="00E72D62"/>
    <w:rsid w:val="00E7384A"/>
    <w:rsid w:val="00E741C4"/>
    <w:rsid w:val="00E74810"/>
    <w:rsid w:val="00E7521A"/>
    <w:rsid w:val="00E75A1E"/>
    <w:rsid w:val="00E76304"/>
    <w:rsid w:val="00E76AA9"/>
    <w:rsid w:val="00E77BF8"/>
    <w:rsid w:val="00E77C78"/>
    <w:rsid w:val="00E80250"/>
    <w:rsid w:val="00E81F72"/>
    <w:rsid w:val="00E827AF"/>
    <w:rsid w:val="00E833BD"/>
    <w:rsid w:val="00E842DF"/>
    <w:rsid w:val="00E842F5"/>
    <w:rsid w:val="00E84642"/>
    <w:rsid w:val="00E860A8"/>
    <w:rsid w:val="00E86B0B"/>
    <w:rsid w:val="00E86D01"/>
    <w:rsid w:val="00E86DF8"/>
    <w:rsid w:val="00E876A3"/>
    <w:rsid w:val="00E8796F"/>
    <w:rsid w:val="00E87BE2"/>
    <w:rsid w:val="00E9014D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4B04"/>
    <w:rsid w:val="00E95F56"/>
    <w:rsid w:val="00E960B5"/>
    <w:rsid w:val="00E975B2"/>
    <w:rsid w:val="00E97632"/>
    <w:rsid w:val="00EA00FB"/>
    <w:rsid w:val="00EA0E58"/>
    <w:rsid w:val="00EA10D0"/>
    <w:rsid w:val="00EA1C31"/>
    <w:rsid w:val="00EA3D05"/>
    <w:rsid w:val="00EA4DF6"/>
    <w:rsid w:val="00EA5033"/>
    <w:rsid w:val="00EA56F9"/>
    <w:rsid w:val="00EA6254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6417"/>
    <w:rsid w:val="00EC6BE8"/>
    <w:rsid w:val="00ED0C0C"/>
    <w:rsid w:val="00ED1CC5"/>
    <w:rsid w:val="00ED1E5D"/>
    <w:rsid w:val="00ED3567"/>
    <w:rsid w:val="00ED389A"/>
    <w:rsid w:val="00ED3D2C"/>
    <w:rsid w:val="00ED3D69"/>
    <w:rsid w:val="00ED52D7"/>
    <w:rsid w:val="00ED6B16"/>
    <w:rsid w:val="00EE03D2"/>
    <w:rsid w:val="00EE04F3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8DE"/>
    <w:rsid w:val="00EF5467"/>
    <w:rsid w:val="00EF5900"/>
    <w:rsid w:val="00EF5965"/>
    <w:rsid w:val="00F009E3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2DA8"/>
    <w:rsid w:val="00F132AC"/>
    <w:rsid w:val="00F142DA"/>
    <w:rsid w:val="00F1546A"/>
    <w:rsid w:val="00F15BEB"/>
    <w:rsid w:val="00F16B44"/>
    <w:rsid w:val="00F2026B"/>
    <w:rsid w:val="00F20347"/>
    <w:rsid w:val="00F204BA"/>
    <w:rsid w:val="00F204C2"/>
    <w:rsid w:val="00F2062D"/>
    <w:rsid w:val="00F21C85"/>
    <w:rsid w:val="00F224E9"/>
    <w:rsid w:val="00F2252A"/>
    <w:rsid w:val="00F23265"/>
    <w:rsid w:val="00F24104"/>
    <w:rsid w:val="00F24EDB"/>
    <w:rsid w:val="00F25512"/>
    <w:rsid w:val="00F25B4E"/>
    <w:rsid w:val="00F264DC"/>
    <w:rsid w:val="00F277E0"/>
    <w:rsid w:val="00F27A5E"/>
    <w:rsid w:val="00F3027B"/>
    <w:rsid w:val="00F3108D"/>
    <w:rsid w:val="00F32BC2"/>
    <w:rsid w:val="00F32D2A"/>
    <w:rsid w:val="00F33488"/>
    <w:rsid w:val="00F33CDD"/>
    <w:rsid w:val="00F3506F"/>
    <w:rsid w:val="00F352AA"/>
    <w:rsid w:val="00F3664F"/>
    <w:rsid w:val="00F37335"/>
    <w:rsid w:val="00F40175"/>
    <w:rsid w:val="00F40824"/>
    <w:rsid w:val="00F41C9E"/>
    <w:rsid w:val="00F46812"/>
    <w:rsid w:val="00F4773A"/>
    <w:rsid w:val="00F47D33"/>
    <w:rsid w:val="00F515FE"/>
    <w:rsid w:val="00F52B71"/>
    <w:rsid w:val="00F54E27"/>
    <w:rsid w:val="00F55BE6"/>
    <w:rsid w:val="00F61D11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35C"/>
    <w:rsid w:val="00F744D9"/>
    <w:rsid w:val="00F74DD2"/>
    <w:rsid w:val="00F755D8"/>
    <w:rsid w:val="00F75BEF"/>
    <w:rsid w:val="00F765D0"/>
    <w:rsid w:val="00F826A5"/>
    <w:rsid w:val="00F83AB0"/>
    <w:rsid w:val="00F8657D"/>
    <w:rsid w:val="00F86F45"/>
    <w:rsid w:val="00F8744E"/>
    <w:rsid w:val="00F87634"/>
    <w:rsid w:val="00F87822"/>
    <w:rsid w:val="00F9019E"/>
    <w:rsid w:val="00F902CE"/>
    <w:rsid w:val="00F91BFA"/>
    <w:rsid w:val="00F91EB0"/>
    <w:rsid w:val="00F92C71"/>
    <w:rsid w:val="00F94430"/>
    <w:rsid w:val="00F95226"/>
    <w:rsid w:val="00F960EA"/>
    <w:rsid w:val="00FA1099"/>
    <w:rsid w:val="00FA1DC1"/>
    <w:rsid w:val="00FA3700"/>
    <w:rsid w:val="00FA5C86"/>
    <w:rsid w:val="00FA69F7"/>
    <w:rsid w:val="00FA6FD7"/>
    <w:rsid w:val="00FB00BA"/>
    <w:rsid w:val="00FB0274"/>
    <w:rsid w:val="00FB05D4"/>
    <w:rsid w:val="00FB0C0C"/>
    <w:rsid w:val="00FB182A"/>
    <w:rsid w:val="00FB3872"/>
    <w:rsid w:val="00FB4EF6"/>
    <w:rsid w:val="00FB6EA9"/>
    <w:rsid w:val="00FB7DD4"/>
    <w:rsid w:val="00FC0082"/>
    <w:rsid w:val="00FC01ED"/>
    <w:rsid w:val="00FC02F6"/>
    <w:rsid w:val="00FC3506"/>
    <w:rsid w:val="00FC3B09"/>
    <w:rsid w:val="00FC3D4E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5809"/>
    <w:rsid w:val="00FD6513"/>
    <w:rsid w:val="00FD6A31"/>
    <w:rsid w:val="00FE151B"/>
    <w:rsid w:val="00FE157C"/>
    <w:rsid w:val="00FE1A75"/>
    <w:rsid w:val="00FE2628"/>
    <w:rsid w:val="00FE2698"/>
    <w:rsid w:val="00FE3703"/>
    <w:rsid w:val="00FE4BBB"/>
    <w:rsid w:val="00FE60CE"/>
    <w:rsid w:val="00FF0289"/>
    <w:rsid w:val="00FF0D83"/>
    <w:rsid w:val="00FF10AC"/>
    <w:rsid w:val="00FF1916"/>
    <w:rsid w:val="00FF1C8A"/>
    <w:rsid w:val="00FF1DFE"/>
    <w:rsid w:val="00FF2293"/>
    <w:rsid w:val="00FF3872"/>
    <w:rsid w:val="00FF3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C367FA"/>
  <w15:docId w15:val="{69BDDD59-1CFE-4C36-A136-72F51813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iPriority="99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tabs>
        <w:tab w:val="num" w:pos="720"/>
      </w:tabs>
      <w:suppressAutoHyphens/>
      <w:spacing w:line="360" w:lineRule="auto"/>
      <w:ind w:left="2124" w:hanging="360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1">
    <w:name w:val="Akapit z listą1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uiPriority w:val="99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1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0"/>
      </w:numPr>
    </w:pPr>
  </w:style>
  <w:style w:type="numbering" w:customStyle="1" w:styleId="WWNum27">
    <w:name w:val="WWNum27"/>
    <w:basedOn w:val="Bezlisty"/>
    <w:rsid w:val="00354687"/>
    <w:pPr>
      <w:numPr>
        <w:numId w:val="14"/>
      </w:numPr>
    </w:pPr>
  </w:style>
  <w:style w:type="numbering" w:customStyle="1" w:styleId="WWNum74">
    <w:name w:val="WWNum74"/>
    <w:basedOn w:val="Bezlisty"/>
    <w:rsid w:val="00354687"/>
    <w:pPr>
      <w:numPr>
        <w:numId w:val="15"/>
      </w:numPr>
    </w:pPr>
  </w:style>
  <w:style w:type="numbering" w:customStyle="1" w:styleId="Outline">
    <w:name w:val="Outline"/>
    <w:basedOn w:val="Bezlisty"/>
    <w:rsid w:val="00E65F45"/>
    <w:pPr>
      <w:numPr>
        <w:numId w:val="16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semiHidden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ekstkomentarza3">
    <w:name w:val="Tekst komentarza3"/>
    <w:basedOn w:val="Normalny"/>
    <w:rsid w:val="001057E2"/>
    <w:pPr>
      <w:suppressAutoHyphens/>
    </w:pPr>
    <w:rPr>
      <w:lang w:eastAsia="zh-CN"/>
    </w:rPr>
  </w:style>
  <w:style w:type="character" w:customStyle="1" w:styleId="Brak">
    <w:name w:val="Brak"/>
    <w:rsid w:val="00983795"/>
  </w:style>
  <w:style w:type="numbering" w:customStyle="1" w:styleId="Zaimportowanystyl45">
    <w:name w:val="Zaimportowany styl 45"/>
    <w:rsid w:val="00983795"/>
    <w:pPr>
      <w:numPr>
        <w:numId w:val="34"/>
      </w:numPr>
    </w:pPr>
  </w:style>
  <w:style w:type="numbering" w:customStyle="1" w:styleId="Zaimportowanystyl46">
    <w:name w:val="Zaimportowany styl 46"/>
    <w:rsid w:val="00983795"/>
    <w:pPr>
      <w:numPr>
        <w:numId w:val="36"/>
      </w:numPr>
    </w:pPr>
  </w:style>
  <w:style w:type="character" w:customStyle="1" w:styleId="markedcontent">
    <w:name w:val="markedcontent"/>
    <w:basedOn w:val="Domylnaczcionkaakapitu"/>
    <w:rsid w:val="005014C1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92E4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736ED"/>
  </w:style>
  <w:style w:type="character" w:styleId="Nierozpoznanawzmianka">
    <w:name w:val="Unresolved Mention"/>
    <w:basedOn w:val="Domylnaczcionkaakapitu"/>
    <w:uiPriority w:val="99"/>
    <w:semiHidden/>
    <w:unhideWhenUsed/>
    <w:rsid w:val="00260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B237D-3E59-44C3-BC50-4EAB91BA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14</Pages>
  <Words>3033</Words>
  <Characters>21505</Characters>
  <Application>Microsoft Office Word</Application>
  <DocSecurity>0</DocSecurity>
  <Lines>179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24490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OPTIMUS</dc:creator>
  <cp:keywords/>
  <dc:description/>
  <cp:lastModifiedBy>Józef Kuczera</cp:lastModifiedBy>
  <cp:revision>30</cp:revision>
  <cp:lastPrinted>2026-02-02T06:11:00Z</cp:lastPrinted>
  <dcterms:created xsi:type="dcterms:W3CDTF">2026-01-15T08:14:00Z</dcterms:created>
  <dcterms:modified xsi:type="dcterms:W3CDTF">2026-02-02T06:18:00Z</dcterms:modified>
</cp:coreProperties>
</file>