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C74DFC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C74DFC">
        <w:rPr>
          <w:rFonts w:ascii="Arial" w:hAnsi="Arial" w:cs="Arial"/>
          <w:szCs w:val="22"/>
        </w:rPr>
        <w:t>Załącznik nr 1</w:t>
      </w:r>
    </w:p>
    <w:p w14:paraId="18CC87BC" w14:textId="4431230C" w:rsidR="00221437" w:rsidRPr="00C74DFC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C74DFC">
        <w:rPr>
          <w:rFonts w:ascii="Arial" w:hAnsi="Arial" w:cs="Arial"/>
          <w:strike/>
          <w:sz w:val="22"/>
          <w:szCs w:val="22"/>
        </w:rPr>
        <w:tab/>
      </w:r>
    </w:p>
    <w:p w14:paraId="797FF2B6" w14:textId="7CBDACE9" w:rsidR="00221437" w:rsidRPr="00C74DFC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Nr</w:t>
      </w:r>
      <w:r w:rsidR="00221437" w:rsidRPr="00C74DFC">
        <w:rPr>
          <w:rFonts w:ascii="Arial" w:hAnsi="Arial" w:cs="Arial"/>
          <w:sz w:val="22"/>
          <w:szCs w:val="22"/>
        </w:rPr>
        <w:t xml:space="preserve"> sprawy </w:t>
      </w:r>
      <w:r w:rsidR="00115310" w:rsidRPr="00C74DFC">
        <w:rPr>
          <w:rFonts w:ascii="Arial" w:hAnsi="Arial" w:cs="Arial"/>
          <w:sz w:val="22"/>
          <w:szCs w:val="22"/>
        </w:rPr>
        <w:t xml:space="preserve">: </w:t>
      </w:r>
      <w:r w:rsidR="001A42DD" w:rsidRPr="00C74DFC">
        <w:rPr>
          <w:rFonts w:ascii="Arial" w:hAnsi="Arial" w:cs="Arial"/>
          <w:b/>
          <w:sz w:val="22"/>
          <w:szCs w:val="22"/>
        </w:rPr>
        <w:t>ZP.271.1.</w:t>
      </w:r>
      <w:r w:rsidR="00EB621A" w:rsidRPr="00C74DFC">
        <w:rPr>
          <w:rFonts w:ascii="Arial" w:hAnsi="Arial" w:cs="Arial"/>
          <w:b/>
          <w:sz w:val="22"/>
          <w:szCs w:val="22"/>
        </w:rPr>
        <w:t>07</w:t>
      </w:r>
      <w:r w:rsidR="000132E6" w:rsidRPr="00C74DFC">
        <w:rPr>
          <w:rFonts w:ascii="Arial" w:hAnsi="Arial" w:cs="Arial"/>
          <w:b/>
          <w:sz w:val="22"/>
          <w:szCs w:val="22"/>
        </w:rPr>
        <w:t>.</w:t>
      </w:r>
      <w:r w:rsidR="001A42DD" w:rsidRPr="00C74DFC">
        <w:rPr>
          <w:rFonts w:ascii="Arial" w:hAnsi="Arial" w:cs="Arial"/>
          <w:b/>
          <w:sz w:val="22"/>
          <w:szCs w:val="22"/>
        </w:rPr>
        <w:t>202</w:t>
      </w:r>
      <w:r w:rsidR="00CD69AF" w:rsidRPr="00C74DFC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C74DFC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Nazwa i adres WYKONAWCY</w:t>
      </w:r>
      <w:r w:rsidR="005024E1" w:rsidRPr="00C74DFC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C74DFC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C74DFC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C74DFC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C74DFC">
        <w:rPr>
          <w:rFonts w:ascii="Arial" w:hAnsi="Arial" w:cs="Arial"/>
          <w:color w:val="auto"/>
          <w:sz w:val="22"/>
          <w:szCs w:val="22"/>
        </w:rPr>
        <w:t>….</w:t>
      </w:r>
      <w:r w:rsidRPr="00C74DFC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C74DFC">
        <w:rPr>
          <w:rFonts w:ascii="Arial" w:hAnsi="Arial" w:cs="Arial"/>
          <w:color w:val="auto"/>
          <w:sz w:val="22"/>
          <w:szCs w:val="22"/>
        </w:rPr>
        <w:t>.</w:t>
      </w:r>
      <w:r w:rsidR="00C5050A" w:rsidRPr="00C74DFC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C74DFC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C74DFC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C74DFC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C74DFC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ulica</w:t>
      </w:r>
      <w:r w:rsidRPr="00C74DFC">
        <w:rPr>
          <w:rFonts w:ascii="Arial" w:hAnsi="Arial" w:cs="Arial"/>
          <w:color w:val="auto"/>
          <w:sz w:val="22"/>
          <w:szCs w:val="22"/>
        </w:rPr>
        <w:tab/>
        <w:t>nr domu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C74DFC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kod</w:t>
      </w:r>
      <w:r w:rsidRPr="00C74DFC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C74DFC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powiat</w:t>
      </w:r>
      <w:r w:rsidRPr="00C74DFC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C74DFC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tel.: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  <w:r w:rsidRPr="00C74DFC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C74DFC">
        <w:rPr>
          <w:rFonts w:ascii="Arial" w:hAnsi="Arial" w:cs="Arial"/>
          <w:color w:val="auto"/>
          <w:sz w:val="22"/>
          <w:szCs w:val="22"/>
        </w:rPr>
        <w:t>………</w:t>
      </w:r>
      <w:r w:rsidRPr="00C74DFC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C74DFC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NIP</w:t>
      </w:r>
      <w:r w:rsidR="00221437" w:rsidRPr="00C74DFC">
        <w:rPr>
          <w:rFonts w:ascii="Arial" w:hAnsi="Arial" w:cs="Arial"/>
          <w:color w:val="auto"/>
          <w:sz w:val="22"/>
          <w:szCs w:val="22"/>
        </w:rPr>
        <w:t>:</w:t>
      </w:r>
      <w:r w:rsidR="00221437" w:rsidRPr="00C74DFC">
        <w:rPr>
          <w:rFonts w:ascii="Arial" w:hAnsi="Arial" w:cs="Arial"/>
          <w:color w:val="auto"/>
          <w:sz w:val="22"/>
          <w:szCs w:val="22"/>
        </w:rPr>
        <w:tab/>
      </w:r>
      <w:r w:rsidR="00221437" w:rsidRPr="00C74DFC">
        <w:rPr>
          <w:rFonts w:ascii="Arial" w:hAnsi="Arial" w:cs="Arial"/>
          <w:color w:val="auto"/>
          <w:sz w:val="22"/>
          <w:szCs w:val="22"/>
        </w:rPr>
        <w:tab/>
      </w:r>
      <w:r w:rsidRPr="00C74DFC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C74DFC">
        <w:rPr>
          <w:rFonts w:ascii="Arial" w:hAnsi="Arial" w:cs="Arial"/>
          <w:color w:val="auto"/>
          <w:sz w:val="22"/>
          <w:szCs w:val="22"/>
        </w:rPr>
        <w:t>:</w:t>
      </w:r>
      <w:r w:rsidR="00221437" w:rsidRPr="00C74DFC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0EB1CBA6" w:rsidR="00E833BD" w:rsidRPr="00C74DFC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C74DFC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C74DFC">
        <w:rPr>
          <w:rFonts w:ascii="Arial" w:hAnsi="Arial" w:cs="Arial"/>
          <w:color w:val="auto"/>
          <w:sz w:val="22"/>
          <w:szCs w:val="22"/>
        </w:rPr>
        <w:t xml:space="preserve">. </w:t>
      </w:r>
      <w:r w:rsidRPr="00C74DFC">
        <w:rPr>
          <w:rFonts w:ascii="Arial" w:hAnsi="Arial" w:cs="Arial"/>
          <w:color w:val="auto"/>
          <w:sz w:val="22"/>
          <w:szCs w:val="22"/>
        </w:rPr>
        <w:t>Dz.U.</w:t>
      </w:r>
      <w:r w:rsidR="00043977" w:rsidRPr="00C74DFC">
        <w:rPr>
          <w:rFonts w:ascii="Arial" w:hAnsi="Arial" w:cs="Arial"/>
          <w:color w:val="auto"/>
          <w:sz w:val="22"/>
          <w:szCs w:val="22"/>
        </w:rPr>
        <w:t xml:space="preserve"> z </w:t>
      </w:r>
      <w:r w:rsidRPr="00C74DFC">
        <w:rPr>
          <w:rFonts w:ascii="Arial" w:hAnsi="Arial" w:cs="Arial"/>
          <w:color w:val="auto"/>
          <w:sz w:val="22"/>
          <w:szCs w:val="22"/>
        </w:rPr>
        <w:t>202</w:t>
      </w:r>
      <w:r w:rsidR="00264139" w:rsidRPr="00C74DFC">
        <w:rPr>
          <w:rFonts w:ascii="Arial" w:hAnsi="Arial" w:cs="Arial"/>
          <w:color w:val="auto"/>
          <w:sz w:val="22"/>
          <w:szCs w:val="22"/>
        </w:rPr>
        <w:t>5</w:t>
      </w:r>
      <w:r w:rsidR="00043977" w:rsidRPr="00C74DFC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C74DFC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C74DFC">
        <w:rPr>
          <w:rFonts w:ascii="Arial" w:hAnsi="Arial" w:cs="Arial"/>
          <w:color w:val="auto"/>
          <w:sz w:val="22"/>
          <w:szCs w:val="22"/>
        </w:rPr>
        <w:t xml:space="preserve">poz. </w:t>
      </w:r>
      <w:r w:rsidR="00264139" w:rsidRPr="00C74DFC">
        <w:rPr>
          <w:rFonts w:ascii="Arial" w:hAnsi="Arial" w:cs="Arial"/>
          <w:color w:val="auto"/>
          <w:sz w:val="22"/>
          <w:szCs w:val="22"/>
        </w:rPr>
        <w:t>1480</w:t>
      </w:r>
      <w:r w:rsidR="00043977" w:rsidRPr="00C74DFC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C74DFC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C74DFC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C74DFC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C74DFC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C74DFC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C74DFC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(imię i nazwisko)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C74DFC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C74DFC">
        <w:rPr>
          <w:rFonts w:ascii="Arial" w:hAnsi="Arial" w:cs="Arial"/>
          <w:color w:val="auto"/>
          <w:sz w:val="22"/>
          <w:szCs w:val="22"/>
        </w:rPr>
        <w:tab/>
        <w:t>e-mail</w:t>
      </w:r>
      <w:r w:rsidRPr="00C74DFC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C74DFC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74DFC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C74DFC">
        <w:rPr>
          <w:rFonts w:ascii="Arial" w:hAnsi="Arial" w:cs="Arial"/>
          <w:color w:val="auto"/>
          <w:sz w:val="22"/>
          <w:szCs w:val="22"/>
        </w:rPr>
        <w:t>..</w:t>
      </w:r>
      <w:r w:rsidR="00C5050A" w:rsidRPr="00C74DFC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C74DFC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C74DFC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C74DFC">
        <w:rPr>
          <w:rFonts w:ascii="Arial" w:hAnsi="Arial" w:cs="Arial"/>
          <w:b/>
          <w:sz w:val="32"/>
          <w:szCs w:val="22"/>
        </w:rPr>
        <w:t>O F E R T A</w:t>
      </w:r>
    </w:p>
    <w:p w14:paraId="05C4C913" w14:textId="77777777" w:rsidR="00172B2C" w:rsidRPr="00C74DFC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C74DFC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C74DFC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C74DFC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473F593C" w:rsidR="001A42DD" w:rsidRPr="00C74DFC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C74DFC">
        <w:rPr>
          <w:rFonts w:ascii="Arial" w:hAnsi="Arial" w:cs="Arial"/>
          <w:b/>
          <w:bCs/>
          <w:iCs/>
          <w:sz w:val="28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8"/>
          <w:szCs w:val="22"/>
        </w:rPr>
        <w:t>w</w:t>
      </w:r>
      <w:r w:rsidRPr="00C74DFC">
        <w:rPr>
          <w:rFonts w:ascii="Arial" w:hAnsi="Arial" w:cs="Arial"/>
          <w:b/>
          <w:bCs/>
          <w:iCs/>
          <w:sz w:val="28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8"/>
          <w:szCs w:val="22"/>
        </w:rPr>
        <w:t xml:space="preserve">Przedszkola nr 6 </w:t>
      </w:r>
      <w:r w:rsidRPr="00C74DFC">
        <w:rPr>
          <w:rFonts w:ascii="Arial" w:hAnsi="Arial" w:cs="Arial"/>
          <w:b/>
          <w:bCs/>
          <w:iCs/>
          <w:sz w:val="28"/>
          <w:szCs w:val="22"/>
        </w:rPr>
        <w:t>w Ustroniu w ramach zadania inwestycyjnego pn.: „Budowa odnawialnych źródeł energii w mieście Ustroń”</w:t>
      </w:r>
    </w:p>
    <w:p w14:paraId="202343A1" w14:textId="77777777" w:rsidR="007E6035" w:rsidRPr="00C74DFC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C74DFC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C74DFC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Oferuję/</w:t>
      </w:r>
      <w:proofErr w:type="spellStart"/>
      <w:r w:rsidRPr="00C74DFC">
        <w:rPr>
          <w:rFonts w:ascii="Arial" w:hAnsi="Arial" w:cs="Arial"/>
          <w:sz w:val="22"/>
          <w:szCs w:val="22"/>
        </w:rPr>
        <w:t>emy</w:t>
      </w:r>
      <w:proofErr w:type="spellEnd"/>
      <w:r w:rsidRPr="00C74DFC">
        <w:rPr>
          <w:rFonts w:ascii="Arial" w:hAnsi="Arial" w:cs="Arial"/>
          <w:sz w:val="22"/>
          <w:szCs w:val="22"/>
        </w:rPr>
        <w:t xml:space="preserve"> </w:t>
      </w:r>
      <w:r w:rsidR="00014FC0" w:rsidRPr="00C74DFC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C74DFC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C74DFC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C74DFC">
        <w:rPr>
          <w:rFonts w:ascii="Arial" w:hAnsi="Arial" w:cs="Arial"/>
          <w:color w:val="auto"/>
          <w:sz w:val="22"/>
          <w:szCs w:val="22"/>
        </w:rPr>
        <w:tab/>
      </w:r>
      <w:r w:rsidR="00C56081" w:rsidRPr="00C74DFC">
        <w:rPr>
          <w:rFonts w:ascii="Arial" w:hAnsi="Arial" w:cs="Arial"/>
          <w:color w:val="auto"/>
          <w:sz w:val="22"/>
          <w:szCs w:val="22"/>
        </w:rPr>
        <w:t>Brutto</w:t>
      </w:r>
      <w:r w:rsidR="00C56081" w:rsidRPr="00C74DFC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C74DFC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C74DFC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C74DFC">
        <w:rPr>
          <w:rFonts w:ascii="Arial" w:hAnsi="Arial" w:cs="Arial"/>
          <w:color w:val="auto"/>
          <w:sz w:val="22"/>
          <w:szCs w:val="22"/>
        </w:rPr>
        <w:br/>
      </w:r>
      <w:r w:rsidR="00172B2C" w:rsidRPr="00C74DFC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35F0C1DA" w:rsidR="00497861" w:rsidRPr="00C74DFC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C74DFC">
        <w:rPr>
          <w:rFonts w:ascii="Arial" w:hAnsi="Arial" w:cs="Arial"/>
          <w:b/>
          <w:sz w:val="22"/>
          <w:szCs w:val="22"/>
        </w:rPr>
        <w:t xml:space="preserve">do </w:t>
      </w:r>
      <w:r w:rsidR="003B0C62" w:rsidRPr="00C74DFC">
        <w:rPr>
          <w:rFonts w:ascii="Arial" w:hAnsi="Arial" w:cs="Arial"/>
          <w:b/>
          <w:sz w:val="22"/>
          <w:szCs w:val="22"/>
        </w:rPr>
        <w:t>7</w:t>
      </w:r>
      <w:r w:rsidR="004D7D02" w:rsidRPr="00C74DFC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C74DFC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C74DFC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-</w:t>
      </w:r>
      <w:r w:rsidRPr="00C74DFC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-</w:t>
      </w:r>
      <w:r w:rsidRPr="00C74DFC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-</w:t>
      </w:r>
      <w:r w:rsidRPr="00C74DFC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-</w:t>
      </w:r>
      <w:r w:rsidRPr="00C74DFC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-</w:t>
      </w:r>
      <w:r w:rsidRPr="00C74DFC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C74DFC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C74DFC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C74DFC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 xml:space="preserve">Warunki płatności: </w:t>
      </w:r>
      <w:r w:rsidRPr="00C74DFC">
        <w:rPr>
          <w:rFonts w:ascii="Arial" w:hAnsi="Arial" w:cs="Arial"/>
          <w:sz w:val="22"/>
          <w:szCs w:val="22"/>
        </w:rPr>
        <w:t>zgodnie z wzorem umowy</w:t>
      </w:r>
      <w:r w:rsidRPr="00C74DFC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C74DFC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Niniejszym oświadczam</w:t>
      </w:r>
      <w:r w:rsidR="009271A3" w:rsidRPr="00C74DFC">
        <w:rPr>
          <w:rFonts w:ascii="Arial" w:hAnsi="Arial" w:cs="Arial"/>
          <w:b/>
          <w:sz w:val="22"/>
          <w:szCs w:val="22"/>
        </w:rPr>
        <w:t>/</w:t>
      </w:r>
      <w:r w:rsidRPr="00C74DFC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C74DFC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C74DFC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C74DFC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C74DFC">
        <w:rPr>
          <w:rFonts w:ascii="Arial" w:hAnsi="Arial" w:cs="Arial"/>
          <w:sz w:val="22"/>
          <w:szCs w:val="22"/>
        </w:rPr>
        <w:t xml:space="preserve">projektowanymi </w:t>
      </w:r>
      <w:r w:rsidRPr="00C74DFC">
        <w:rPr>
          <w:rFonts w:ascii="Arial" w:hAnsi="Arial" w:cs="Arial"/>
          <w:sz w:val="22"/>
          <w:szCs w:val="22"/>
        </w:rPr>
        <w:t xml:space="preserve">postanowieniami </w:t>
      </w:r>
      <w:r w:rsidR="004E08DA" w:rsidRPr="00C74DFC">
        <w:rPr>
          <w:rFonts w:ascii="Arial" w:hAnsi="Arial" w:cs="Arial"/>
          <w:sz w:val="22"/>
          <w:szCs w:val="22"/>
        </w:rPr>
        <w:t xml:space="preserve">umownymi </w:t>
      </w:r>
      <w:r w:rsidRPr="00C74DFC">
        <w:rPr>
          <w:rFonts w:ascii="Arial" w:hAnsi="Arial" w:cs="Arial"/>
          <w:sz w:val="22"/>
          <w:szCs w:val="22"/>
        </w:rPr>
        <w:t>załączon</w:t>
      </w:r>
      <w:r w:rsidR="004E08DA" w:rsidRPr="00C74DFC">
        <w:rPr>
          <w:rFonts w:ascii="Arial" w:hAnsi="Arial" w:cs="Arial"/>
          <w:sz w:val="22"/>
          <w:szCs w:val="22"/>
        </w:rPr>
        <w:t>ymi</w:t>
      </w:r>
      <w:r w:rsidRPr="00C74DFC">
        <w:rPr>
          <w:rFonts w:ascii="Arial" w:hAnsi="Arial" w:cs="Arial"/>
          <w:sz w:val="22"/>
          <w:szCs w:val="22"/>
        </w:rPr>
        <w:t xml:space="preserve"> do SWZ</w:t>
      </w:r>
      <w:r w:rsidR="004E08DA" w:rsidRPr="00C74DFC">
        <w:rPr>
          <w:rFonts w:ascii="Arial" w:hAnsi="Arial" w:cs="Arial"/>
          <w:sz w:val="22"/>
          <w:szCs w:val="22"/>
        </w:rPr>
        <w:t xml:space="preserve">, akceptujemy </w:t>
      </w:r>
      <w:r w:rsidRPr="00C74DFC">
        <w:rPr>
          <w:rFonts w:ascii="Arial" w:hAnsi="Arial" w:cs="Arial"/>
          <w:sz w:val="22"/>
          <w:szCs w:val="22"/>
        </w:rPr>
        <w:t xml:space="preserve">i przyjmujemy </w:t>
      </w:r>
      <w:r w:rsidR="004E08DA" w:rsidRPr="00C74DFC">
        <w:rPr>
          <w:rFonts w:ascii="Arial" w:hAnsi="Arial" w:cs="Arial"/>
          <w:sz w:val="22"/>
          <w:szCs w:val="22"/>
        </w:rPr>
        <w:t>je</w:t>
      </w:r>
      <w:r w:rsidRPr="00C74DFC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C74DFC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C74DFC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C74DFC">
        <w:rPr>
          <w:rFonts w:ascii="Arial" w:hAnsi="Arial" w:cs="Arial"/>
          <w:sz w:val="22"/>
          <w:szCs w:val="22"/>
        </w:rPr>
        <w:t>3</w:t>
      </w:r>
      <w:r w:rsidRPr="00C74DFC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C74DFC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C74DFC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C74DFC">
        <w:rPr>
          <w:rFonts w:ascii="Arial" w:hAnsi="Arial" w:cs="Arial"/>
          <w:sz w:val="22"/>
          <w:szCs w:val="22"/>
        </w:rPr>
        <w:t>wskazany w SWZ</w:t>
      </w:r>
      <w:r w:rsidR="004D7D02" w:rsidRPr="00C74DFC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C74DFC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C74DFC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C74DFC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C74DFC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Oświadczam</w:t>
      </w:r>
      <w:r w:rsidR="007B4B08" w:rsidRPr="00C74DFC">
        <w:rPr>
          <w:rFonts w:ascii="Arial" w:hAnsi="Arial" w:cs="Arial"/>
          <w:b/>
          <w:sz w:val="22"/>
          <w:szCs w:val="22"/>
        </w:rPr>
        <w:t>/</w:t>
      </w:r>
      <w:r w:rsidRPr="00C74DFC">
        <w:rPr>
          <w:rFonts w:ascii="Arial" w:hAnsi="Arial" w:cs="Arial"/>
          <w:b/>
          <w:sz w:val="22"/>
          <w:szCs w:val="22"/>
        </w:rPr>
        <w:t>y</w:t>
      </w:r>
      <w:r w:rsidRPr="00C74DFC">
        <w:rPr>
          <w:rFonts w:ascii="Arial" w:hAnsi="Arial" w:cs="Arial"/>
          <w:sz w:val="22"/>
          <w:szCs w:val="22"/>
        </w:rPr>
        <w:t xml:space="preserve">, że </w:t>
      </w:r>
      <w:r w:rsidR="004E08DA" w:rsidRPr="00C74DFC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C74DFC">
        <w:rPr>
          <w:rFonts w:ascii="Arial" w:hAnsi="Arial" w:cs="Arial"/>
          <w:sz w:val="22"/>
          <w:szCs w:val="22"/>
        </w:rPr>
        <w:t>……..</w:t>
      </w:r>
      <w:r w:rsidR="004E08DA" w:rsidRPr="00C74DFC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C74DFC">
        <w:rPr>
          <w:rFonts w:ascii="Arial" w:hAnsi="Arial" w:cs="Arial"/>
          <w:sz w:val="22"/>
          <w:szCs w:val="22"/>
        </w:rPr>
        <w:t>……….</w:t>
      </w:r>
      <w:r w:rsidR="004E08DA" w:rsidRPr="00C74DFC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C74DFC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Oświadczam</w:t>
      </w:r>
      <w:r w:rsidR="007B4B08" w:rsidRPr="00C74DFC">
        <w:rPr>
          <w:rFonts w:ascii="Arial" w:hAnsi="Arial" w:cs="Arial"/>
          <w:b/>
          <w:sz w:val="22"/>
          <w:szCs w:val="22"/>
        </w:rPr>
        <w:t>/y</w:t>
      </w:r>
      <w:r w:rsidRPr="00C74DFC">
        <w:rPr>
          <w:rFonts w:ascii="Arial" w:hAnsi="Arial" w:cs="Arial"/>
          <w:b/>
          <w:sz w:val="22"/>
          <w:szCs w:val="22"/>
        </w:rPr>
        <w:t>, że</w:t>
      </w:r>
      <w:r w:rsidR="007B4B08" w:rsidRPr="00C74DFC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C74DFC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nie polegam</w:t>
      </w:r>
      <w:r w:rsidR="007B4B08" w:rsidRPr="00C74DFC">
        <w:rPr>
          <w:rFonts w:ascii="Arial" w:hAnsi="Arial" w:cs="Arial"/>
          <w:sz w:val="22"/>
          <w:szCs w:val="22"/>
        </w:rPr>
        <w:t xml:space="preserve"> na zasobach innych podmiotów </w:t>
      </w:r>
      <w:r w:rsidRPr="00C74DFC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C74DFC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polegam na zasobach innych podmiotów</w:t>
      </w:r>
      <w:r w:rsidR="007B4B08" w:rsidRPr="00C74DFC">
        <w:rPr>
          <w:rFonts w:ascii="Arial" w:hAnsi="Arial" w:cs="Arial"/>
          <w:sz w:val="22"/>
          <w:szCs w:val="22"/>
        </w:rPr>
        <w:t>*</w:t>
      </w:r>
      <w:r w:rsidRPr="00C74DFC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C74DFC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C74DFC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C74DFC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C74DFC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C74DFC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C74DFC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C74DFC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C74DFC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C74DFC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C74DFC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C74DFC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C74DFC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C74DFC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C74DFC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C74DFC">
        <w:rPr>
          <w:rFonts w:ascii="Arial" w:hAnsi="Arial" w:cs="Arial"/>
          <w:i/>
          <w:sz w:val="22"/>
          <w:szCs w:val="22"/>
        </w:rPr>
        <w:t xml:space="preserve">pkt 6.4. SWZ </w:t>
      </w:r>
      <w:r w:rsidRPr="00C74DFC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C74DFC">
        <w:rPr>
          <w:rFonts w:ascii="Arial" w:hAnsi="Arial" w:cs="Arial"/>
          <w:i/>
          <w:sz w:val="22"/>
          <w:szCs w:val="22"/>
        </w:rPr>
        <w:t>7.1.</w:t>
      </w:r>
      <w:r w:rsidRPr="00C74DFC">
        <w:rPr>
          <w:rFonts w:ascii="Arial" w:hAnsi="Arial" w:cs="Arial"/>
          <w:i/>
          <w:sz w:val="22"/>
          <w:szCs w:val="22"/>
        </w:rPr>
        <w:t>4 SWZ</w:t>
      </w:r>
      <w:r w:rsidR="000B46F0" w:rsidRPr="00C74DFC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C74DFC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C74DFC">
        <w:rPr>
          <w:rFonts w:ascii="Arial" w:hAnsi="Arial" w:cs="Arial"/>
          <w:i/>
          <w:sz w:val="22"/>
          <w:szCs w:val="22"/>
        </w:rPr>
        <w:t xml:space="preserve">pkt 7.1.2. </w:t>
      </w:r>
      <w:r w:rsidRPr="00C74DFC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C74DFC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C74DFC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C74DFC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C74DFC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C74DFC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Oświadczamy,</w:t>
      </w:r>
      <w:r w:rsidRPr="00C74DFC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C74DFC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C74DFC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zamierzam/y powierzyć podwykonawcom*</w:t>
      </w:r>
      <w:r w:rsidR="000B47D0" w:rsidRPr="00C74DFC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C74DFC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C74DFC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C74DFC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C74DF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DFC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C74DFC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C74DFC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C74DFC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C74DFC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C74DFC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C74DFC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C74DFC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C74DF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C74DFC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C74DFC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C74DFC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C74DFC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C74DFC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C74DFC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C74DFC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C74DFC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C74DFC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C74DFC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74DFC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C74DFC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C74DFC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C74DFC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C74DFC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Oświadczam/y, że</w:t>
      </w:r>
      <w:r w:rsidRPr="00C74DFC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C74DFC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C74DFC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C74DFC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C74DFC">
        <w:rPr>
          <w:rFonts w:ascii="Arial" w:hAnsi="Arial" w:cs="Arial"/>
        </w:rPr>
        <w:t>macje składane przez wykonawców;</w:t>
      </w:r>
    </w:p>
    <w:p w14:paraId="79E13C32" w14:textId="77777777" w:rsidR="00FC02F6" w:rsidRPr="00C74DFC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C74DFC">
        <w:rPr>
          <w:rFonts w:ascii="Arial" w:hAnsi="Arial" w:cs="Arial"/>
        </w:rPr>
        <w:t>t.j</w:t>
      </w:r>
      <w:proofErr w:type="spellEnd"/>
      <w:r w:rsidR="00172686" w:rsidRPr="00C74DFC">
        <w:rPr>
          <w:rFonts w:ascii="Arial" w:hAnsi="Arial" w:cs="Arial"/>
        </w:rPr>
        <w:t xml:space="preserve">. </w:t>
      </w:r>
      <w:r w:rsidRPr="00C74DFC">
        <w:rPr>
          <w:rFonts w:ascii="Arial" w:hAnsi="Arial" w:cs="Arial"/>
        </w:rPr>
        <w:t xml:space="preserve">Dz.U. </w:t>
      </w:r>
      <w:r w:rsidR="00495CE6" w:rsidRPr="00C74DFC">
        <w:rPr>
          <w:rFonts w:ascii="Arial" w:hAnsi="Arial" w:cs="Arial"/>
        </w:rPr>
        <w:t>z 202</w:t>
      </w:r>
      <w:r w:rsidR="00172686" w:rsidRPr="00C74DFC">
        <w:rPr>
          <w:rFonts w:ascii="Arial" w:hAnsi="Arial" w:cs="Arial"/>
        </w:rPr>
        <w:t>5</w:t>
      </w:r>
      <w:r w:rsidR="00495CE6" w:rsidRPr="00C74DFC">
        <w:rPr>
          <w:rFonts w:ascii="Arial" w:hAnsi="Arial" w:cs="Arial"/>
        </w:rPr>
        <w:t xml:space="preserve"> r. </w:t>
      </w:r>
      <w:r w:rsidRPr="00C74DFC">
        <w:rPr>
          <w:rFonts w:ascii="Arial" w:hAnsi="Arial" w:cs="Arial"/>
        </w:rPr>
        <w:t>poz. 5</w:t>
      </w:r>
      <w:r w:rsidR="00172686" w:rsidRPr="00C74DFC">
        <w:rPr>
          <w:rFonts w:ascii="Arial" w:hAnsi="Arial" w:cs="Arial"/>
        </w:rPr>
        <w:t>14</w:t>
      </w:r>
      <w:r w:rsidRPr="00C74DFC">
        <w:rPr>
          <w:rFonts w:ascii="Arial" w:hAnsi="Arial" w:cs="Arial"/>
        </w:rPr>
        <w:t>);</w:t>
      </w:r>
    </w:p>
    <w:p w14:paraId="50CF5229" w14:textId="77777777" w:rsidR="00FC02F6" w:rsidRPr="00C74DFC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nie jestem:</w:t>
      </w:r>
    </w:p>
    <w:p w14:paraId="3C8FBC72" w14:textId="77777777" w:rsidR="00FC02F6" w:rsidRPr="00C74DFC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C74DFC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C74DFC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C74DFC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C74DFC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C74DFC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C74DFC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C74DFC">
        <w:rPr>
          <w:rFonts w:ascii="Arial" w:hAnsi="Arial" w:cs="Arial"/>
          <w:b/>
          <w:bCs/>
          <w:i/>
          <w:sz w:val="22"/>
          <w:szCs w:val="22"/>
        </w:rPr>
        <w:t>*</w:t>
      </w:r>
      <w:r w:rsidRPr="00C74DFC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C74DFC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C74DFC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C74DFC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C74DFC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C74DFC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C74DFC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C74DFC">
        <w:rPr>
          <w:rFonts w:ascii="Arial" w:hAnsi="Arial" w:cs="Arial"/>
        </w:rPr>
        <w:t>…………………………………</w:t>
      </w:r>
      <w:r w:rsidR="00221437" w:rsidRPr="00C74DFC">
        <w:rPr>
          <w:rFonts w:ascii="Arial" w:hAnsi="Arial" w:cs="Arial"/>
        </w:rPr>
        <w:t xml:space="preserve"> dnia ........................</w:t>
      </w:r>
      <w:r w:rsidRPr="00C74DFC">
        <w:rPr>
          <w:rFonts w:ascii="Arial" w:hAnsi="Arial" w:cs="Arial"/>
        </w:rPr>
        <w:t xml:space="preserve">   </w:t>
      </w:r>
      <w:r w:rsidR="004F2A6A" w:rsidRPr="00C74DFC">
        <w:rPr>
          <w:rFonts w:ascii="Arial" w:hAnsi="Arial" w:cs="Arial"/>
        </w:rPr>
        <w:tab/>
      </w:r>
      <w:r w:rsidR="004F2A6A" w:rsidRPr="00C74DFC">
        <w:rPr>
          <w:rFonts w:ascii="Arial" w:hAnsi="Arial" w:cs="Arial"/>
        </w:rPr>
        <w:tab/>
      </w:r>
      <w:r w:rsidRPr="00C74DFC">
        <w:rPr>
          <w:rFonts w:ascii="Arial" w:hAnsi="Arial" w:cs="Arial"/>
        </w:rPr>
        <w:t xml:space="preserve">     </w:t>
      </w:r>
      <w:r w:rsidR="00B57A91" w:rsidRPr="00C74DFC">
        <w:rPr>
          <w:rFonts w:ascii="Arial" w:hAnsi="Arial" w:cs="Arial"/>
        </w:rPr>
        <w:tab/>
      </w:r>
      <w:r w:rsidRPr="00C74DFC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C74DFC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(Podpis Wykonawcy - </w:t>
      </w:r>
      <w:r w:rsidRPr="00C74DFC">
        <w:rPr>
          <w:rFonts w:ascii="Arial" w:hAnsi="Arial" w:cs="Arial"/>
          <w:bCs/>
          <w:sz w:val="18"/>
          <w:szCs w:val="18"/>
        </w:rPr>
        <w:t xml:space="preserve">kwalifikowany </w:t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</w:r>
      <w:r w:rsidRPr="00C74DFC">
        <w:rPr>
          <w:rFonts w:ascii="Arial" w:hAnsi="Arial" w:cs="Arial"/>
          <w:bCs/>
          <w:sz w:val="18"/>
          <w:szCs w:val="18"/>
        </w:rPr>
        <w:tab/>
        <w:t>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C74DFC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C74DFC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C74DFC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C74DFC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C74DFC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C74DFC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C74DFC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C74DFC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C74DFC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C74DFC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C74DFC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C74DFC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C74DFC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C74DFC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C74DFC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C74DFC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C74DFC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74DFC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C74DFC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C74DFC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C74DFC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C74DFC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4DA2FE23" w:rsidR="00EA6254" w:rsidRPr="00C74DFC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C74DFC">
        <w:rPr>
          <w:rFonts w:ascii="Arial" w:hAnsi="Arial" w:cs="Arial"/>
          <w:sz w:val="22"/>
          <w:szCs w:val="22"/>
        </w:rPr>
        <w:t xml:space="preserve">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="00CA2FB2" w:rsidRPr="00C74DFC">
        <w:rPr>
          <w:rFonts w:ascii="Arial" w:hAnsi="Arial" w:cs="Arial"/>
          <w:b/>
          <w:sz w:val="22"/>
          <w:szCs w:val="22"/>
        </w:rPr>
        <w:t>,</w:t>
      </w:r>
      <w:r w:rsidR="00172686" w:rsidRPr="00C74DFC">
        <w:rPr>
          <w:rFonts w:ascii="Arial" w:hAnsi="Arial" w:cs="Arial"/>
          <w:b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C74DFC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C74DFC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C74DFC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C74DFC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C74DFC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C74DFC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sym w:font="Symbol" w:char="F02A"/>
      </w:r>
      <w:r w:rsidRPr="00C74DFC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C74DFC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C74DFC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C74DFC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C74DFC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- </w:t>
      </w:r>
      <w:r w:rsidRPr="00C74DFC">
        <w:rPr>
          <w:rFonts w:ascii="Arial" w:hAnsi="Arial" w:cs="Arial"/>
          <w:bCs/>
          <w:sz w:val="18"/>
          <w:szCs w:val="18"/>
        </w:rPr>
        <w:t>kwalifikowany 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C74DFC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C74DFC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C74DFC" w:rsidRDefault="004F2A6A">
      <w:pPr>
        <w:rPr>
          <w:rFonts w:ascii="Arial" w:hAnsi="Arial" w:cs="Arial"/>
          <w:b/>
          <w:szCs w:val="22"/>
        </w:rPr>
      </w:pPr>
      <w:r w:rsidRPr="00C74DFC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C74DFC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C74DFC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C74DFC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C74DFC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C74DFC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C74DFC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74DFC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C74DFC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C74DFC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6F989EAA" w:rsidR="00D72406" w:rsidRPr="00C74DFC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C74DFC">
        <w:rPr>
          <w:rFonts w:ascii="Arial" w:hAnsi="Arial" w:cs="Arial"/>
          <w:sz w:val="22"/>
          <w:szCs w:val="22"/>
        </w:rPr>
        <w:t xml:space="preserve">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C74DFC">
        <w:rPr>
          <w:rFonts w:ascii="Arial" w:hAnsi="Arial" w:cs="Arial"/>
          <w:b/>
          <w:sz w:val="22"/>
          <w:szCs w:val="22"/>
        </w:rPr>
        <w:t>,</w:t>
      </w:r>
      <w:r w:rsidR="00172686" w:rsidRPr="00C74DFC">
        <w:rPr>
          <w:rFonts w:ascii="Arial" w:hAnsi="Arial" w:cs="Arial"/>
          <w:b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C74DFC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C74DFC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C74DFC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C74DFC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C74DFC">
        <w:rPr>
          <w:rFonts w:ascii="Arial" w:hAnsi="Arial" w:cs="Arial"/>
          <w:bCs/>
          <w:sz w:val="22"/>
          <w:szCs w:val="22"/>
        </w:rPr>
        <w:t xml:space="preserve">. </w:t>
      </w:r>
      <w:r w:rsidRPr="00C74DFC">
        <w:rPr>
          <w:rFonts w:ascii="Arial" w:hAnsi="Arial" w:cs="Arial"/>
          <w:bCs/>
          <w:sz w:val="22"/>
          <w:szCs w:val="22"/>
        </w:rPr>
        <w:t>Dz.U. z 202</w:t>
      </w:r>
      <w:r w:rsidR="00E860A8" w:rsidRPr="00C74DFC">
        <w:rPr>
          <w:rFonts w:ascii="Arial" w:hAnsi="Arial" w:cs="Arial"/>
          <w:bCs/>
          <w:sz w:val="22"/>
          <w:szCs w:val="22"/>
        </w:rPr>
        <w:t>4</w:t>
      </w:r>
      <w:r w:rsidRPr="00C74DFC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C74DFC">
        <w:rPr>
          <w:rFonts w:ascii="Arial" w:hAnsi="Arial" w:cs="Arial"/>
          <w:bCs/>
          <w:sz w:val="22"/>
          <w:szCs w:val="22"/>
        </w:rPr>
        <w:t>1616 z późn. zm.</w:t>
      </w:r>
      <w:r w:rsidRPr="00C74DFC">
        <w:rPr>
          <w:rFonts w:ascii="Arial" w:hAnsi="Arial" w:cs="Arial"/>
          <w:bCs/>
          <w:sz w:val="22"/>
          <w:szCs w:val="22"/>
        </w:rPr>
        <w:t>)</w:t>
      </w:r>
      <w:r w:rsidR="00172686" w:rsidRPr="00C74DFC">
        <w:rPr>
          <w:rFonts w:ascii="Arial" w:hAnsi="Arial" w:cs="Arial"/>
          <w:bCs/>
          <w:sz w:val="22"/>
          <w:szCs w:val="22"/>
        </w:rPr>
        <w:t xml:space="preserve"> </w:t>
      </w:r>
      <w:r w:rsidRPr="00C74DFC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C74DFC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C74DFC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C74DFC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C74DFC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C74DFC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C74DFC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C74DFC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C74DFC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C74DFC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C74DFC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C74DFC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C74DFC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C74DFC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C74DFC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C74DFC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- </w:t>
      </w:r>
      <w:r w:rsidRPr="00C74DFC">
        <w:rPr>
          <w:rFonts w:ascii="Arial" w:hAnsi="Arial" w:cs="Arial"/>
          <w:bCs/>
          <w:sz w:val="18"/>
          <w:szCs w:val="18"/>
        </w:rPr>
        <w:t>kwalifikowany 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C74DFC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C74DFC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C74DFC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C74DFC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C74DFC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C74DFC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C74DFC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C74DFC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C74DFC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C74DFC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C74DFC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74DFC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C74DFC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C74DFC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C74DFC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C74DFC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C74DFC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5B230315" w:rsidR="00D72406" w:rsidRPr="00C74DFC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C74DFC">
        <w:rPr>
          <w:rFonts w:ascii="Arial" w:hAnsi="Arial" w:cs="Arial"/>
          <w:sz w:val="22"/>
          <w:szCs w:val="22"/>
        </w:rPr>
        <w:t xml:space="preserve">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C74DFC">
        <w:rPr>
          <w:rFonts w:ascii="Arial" w:hAnsi="Arial" w:cs="Arial"/>
          <w:b/>
          <w:sz w:val="22"/>
          <w:szCs w:val="22"/>
        </w:rPr>
        <w:t>,</w:t>
      </w:r>
      <w:r w:rsidR="00172686" w:rsidRPr="00C74DFC">
        <w:rPr>
          <w:rFonts w:ascii="Arial" w:hAnsi="Arial" w:cs="Arial"/>
          <w:b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oświadczam/y, że</w:t>
      </w:r>
      <w:r w:rsidR="008C6D7C" w:rsidRPr="00C74DFC">
        <w:rPr>
          <w:rFonts w:ascii="Arial" w:hAnsi="Arial" w:cs="Arial"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C74DFC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C74DFC">
        <w:rPr>
          <w:rFonts w:ascii="Arial" w:hAnsi="Arial" w:cs="Arial"/>
          <w:spacing w:val="-5"/>
          <w:sz w:val="22"/>
          <w:szCs w:val="22"/>
        </w:rPr>
        <w:t>w</w:t>
      </w:r>
      <w:r w:rsidRPr="00C74DFC">
        <w:rPr>
          <w:rFonts w:ascii="Arial" w:hAnsi="Arial" w:cs="Arial"/>
          <w:sz w:val="22"/>
          <w:szCs w:val="22"/>
        </w:rPr>
        <w:t xml:space="preserve"> zakresie podsta</w:t>
      </w:r>
      <w:r w:rsidRPr="00C74DFC">
        <w:rPr>
          <w:rFonts w:ascii="Arial" w:hAnsi="Arial" w:cs="Arial"/>
          <w:spacing w:val="-5"/>
          <w:sz w:val="22"/>
          <w:szCs w:val="22"/>
        </w:rPr>
        <w:t>w</w:t>
      </w:r>
      <w:r w:rsidR="008C6D7C" w:rsidRPr="00C74DFC">
        <w:rPr>
          <w:rFonts w:ascii="Arial" w:hAnsi="Arial" w:cs="Arial"/>
          <w:spacing w:val="-5"/>
          <w:sz w:val="22"/>
          <w:szCs w:val="22"/>
        </w:rPr>
        <w:t xml:space="preserve"> </w:t>
      </w:r>
      <w:r w:rsidRPr="00C74DFC">
        <w:rPr>
          <w:rFonts w:ascii="Arial" w:hAnsi="Arial" w:cs="Arial"/>
          <w:spacing w:val="-5"/>
          <w:sz w:val="22"/>
          <w:szCs w:val="22"/>
        </w:rPr>
        <w:t>w</w:t>
      </w:r>
      <w:r w:rsidRPr="00C74DFC">
        <w:rPr>
          <w:rFonts w:ascii="Arial" w:hAnsi="Arial" w:cs="Arial"/>
          <w:spacing w:val="-4"/>
          <w:sz w:val="22"/>
          <w:szCs w:val="22"/>
        </w:rPr>
        <w:t>y</w:t>
      </w:r>
      <w:r w:rsidRPr="00C74DFC">
        <w:rPr>
          <w:rFonts w:ascii="Arial" w:hAnsi="Arial" w:cs="Arial"/>
          <w:sz w:val="22"/>
          <w:szCs w:val="22"/>
        </w:rPr>
        <w:t>kluczenia o któr</w:t>
      </w:r>
      <w:r w:rsidRPr="00C74DFC">
        <w:rPr>
          <w:rFonts w:ascii="Arial" w:hAnsi="Arial" w:cs="Arial"/>
          <w:spacing w:val="-4"/>
          <w:sz w:val="22"/>
          <w:szCs w:val="22"/>
        </w:rPr>
        <w:t>y</w:t>
      </w:r>
      <w:r w:rsidRPr="00C74DFC">
        <w:rPr>
          <w:rFonts w:ascii="Arial" w:hAnsi="Arial" w:cs="Arial"/>
          <w:sz w:val="22"/>
          <w:szCs w:val="22"/>
        </w:rPr>
        <w:t xml:space="preserve">ch </w:t>
      </w:r>
      <w:r w:rsidRPr="00C74DFC">
        <w:rPr>
          <w:rFonts w:ascii="Arial" w:hAnsi="Arial" w:cs="Arial"/>
          <w:spacing w:val="-4"/>
          <w:sz w:val="22"/>
          <w:szCs w:val="22"/>
        </w:rPr>
        <w:t>m</w:t>
      </w:r>
      <w:r w:rsidRPr="00C74DFC">
        <w:rPr>
          <w:rFonts w:ascii="Arial" w:hAnsi="Arial" w:cs="Arial"/>
          <w:sz w:val="22"/>
          <w:szCs w:val="22"/>
        </w:rPr>
        <w:t>o</w:t>
      </w:r>
      <w:r w:rsidRPr="00C74DFC">
        <w:rPr>
          <w:rFonts w:ascii="Arial" w:hAnsi="Arial" w:cs="Arial"/>
          <w:spacing w:val="-5"/>
          <w:sz w:val="22"/>
          <w:szCs w:val="22"/>
        </w:rPr>
        <w:t>w</w:t>
      </w:r>
      <w:r w:rsidRPr="00C74DFC">
        <w:rPr>
          <w:rFonts w:ascii="Arial" w:hAnsi="Arial" w:cs="Arial"/>
          <w:sz w:val="22"/>
          <w:szCs w:val="22"/>
        </w:rPr>
        <w:t xml:space="preserve">a </w:t>
      </w:r>
      <w:r w:rsidRPr="00C74DFC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C74DFC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art. 108 ust. 1 pkt 3 usta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 Pzp</w:t>
      </w:r>
      <w:r w:rsidRPr="00C74DFC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C74DFC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art. 108 ust. 1 pkt 4 usta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 Pzp</w:t>
      </w:r>
      <w:r w:rsidRPr="00C74DFC">
        <w:rPr>
          <w:rFonts w:ascii="Arial" w:hAnsi="Arial" w:cs="Arial"/>
          <w:szCs w:val="22"/>
        </w:rPr>
        <w:t>, dot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cząc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ch orzeczenia zakazu ubiegania się o za</w:t>
      </w:r>
      <w:r w:rsidRPr="00C74DFC">
        <w:rPr>
          <w:rFonts w:ascii="Arial" w:hAnsi="Arial" w:cs="Arial"/>
          <w:spacing w:val="-4"/>
          <w:szCs w:val="22"/>
        </w:rPr>
        <w:t>m</w:t>
      </w:r>
      <w:r w:rsidRPr="00C74DFC">
        <w:rPr>
          <w:rFonts w:ascii="Arial" w:hAnsi="Arial" w:cs="Arial"/>
          <w:szCs w:val="22"/>
        </w:rPr>
        <w:t>ó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zCs w:val="22"/>
        </w:rPr>
        <w:t>ienie publiczne t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tułe</w:t>
      </w:r>
      <w:r w:rsidRPr="00C74DFC">
        <w:rPr>
          <w:rFonts w:ascii="Arial" w:hAnsi="Arial" w:cs="Arial"/>
          <w:spacing w:val="-4"/>
          <w:szCs w:val="22"/>
        </w:rPr>
        <w:t>m</w:t>
      </w:r>
      <w:r w:rsidRPr="00C74DFC">
        <w:rPr>
          <w:rFonts w:ascii="Arial" w:hAnsi="Arial" w:cs="Arial"/>
          <w:szCs w:val="22"/>
        </w:rPr>
        <w:t xml:space="preserve"> środka zapobiega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C74DFC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art.108 ust. 1 pkt 5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usta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 Pzp</w:t>
      </w:r>
      <w:r w:rsidRPr="00C74DFC">
        <w:rPr>
          <w:rFonts w:ascii="Arial" w:hAnsi="Arial" w:cs="Arial"/>
          <w:szCs w:val="22"/>
        </w:rPr>
        <w:t>,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dot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cząc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ch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za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zCs w:val="22"/>
        </w:rPr>
        <w:t>arcia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z inn</w:t>
      </w:r>
      <w:r w:rsidRPr="00C74DFC">
        <w:rPr>
          <w:rFonts w:ascii="Arial" w:hAnsi="Arial" w:cs="Arial"/>
          <w:spacing w:val="-4"/>
          <w:szCs w:val="22"/>
        </w:rPr>
        <w:t>ym</w:t>
      </w:r>
      <w:r w:rsidRPr="00C74DFC">
        <w:rPr>
          <w:rFonts w:ascii="Arial" w:hAnsi="Arial" w:cs="Arial"/>
          <w:szCs w:val="22"/>
        </w:rPr>
        <w:t>i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</w:t>
      </w:r>
      <w:r w:rsidRPr="00C74DFC">
        <w:rPr>
          <w:rFonts w:ascii="Arial" w:hAnsi="Arial" w:cs="Arial"/>
          <w:szCs w:val="22"/>
        </w:rPr>
        <w:t>kona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zCs w:val="22"/>
        </w:rPr>
        <w:t>ca</w:t>
      </w:r>
      <w:r w:rsidRPr="00C74DFC">
        <w:rPr>
          <w:rFonts w:ascii="Arial" w:hAnsi="Arial" w:cs="Arial"/>
          <w:spacing w:val="-4"/>
          <w:szCs w:val="22"/>
        </w:rPr>
        <w:t>m</w:t>
      </w:r>
      <w:r w:rsidRPr="00C74DFC">
        <w:rPr>
          <w:rFonts w:ascii="Arial" w:hAnsi="Arial" w:cs="Arial"/>
          <w:szCs w:val="22"/>
        </w:rPr>
        <w:t>i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porozu</w:t>
      </w:r>
      <w:r w:rsidRPr="00C74DFC">
        <w:rPr>
          <w:rFonts w:ascii="Arial" w:hAnsi="Arial" w:cs="Arial"/>
          <w:spacing w:val="-4"/>
          <w:szCs w:val="22"/>
        </w:rPr>
        <w:t>m</w:t>
      </w:r>
      <w:r w:rsidRPr="00C74DFC">
        <w:rPr>
          <w:rFonts w:ascii="Arial" w:hAnsi="Arial" w:cs="Arial"/>
          <w:szCs w:val="22"/>
        </w:rPr>
        <w:t>ienia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pacing w:val="-4"/>
          <w:szCs w:val="22"/>
        </w:rPr>
        <w:t>m</w:t>
      </w:r>
      <w:r w:rsidRPr="00C74DFC">
        <w:rPr>
          <w:rFonts w:ascii="Arial" w:hAnsi="Arial" w:cs="Arial"/>
          <w:szCs w:val="22"/>
        </w:rPr>
        <w:t>ającego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na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celu</w:t>
      </w:r>
      <w:r w:rsidR="008C6D7C" w:rsidRPr="00C74DFC">
        <w:rPr>
          <w:rFonts w:ascii="Arial" w:hAnsi="Arial" w:cs="Arial"/>
          <w:szCs w:val="22"/>
        </w:rPr>
        <w:t xml:space="preserve"> </w:t>
      </w:r>
      <w:r w:rsidRPr="00C74DFC">
        <w:rPr>
          <w:rFonts w:ascii="Arial" w:hAnsi="Arial" w:cs="Arial"/>
          <w:szCs w:val="22"/>
        </w:rPr>
        <w:t>z</w:t>
      </w:r>
      <w:r w:rsidRPr="00C74DFC">
        <w:rPr>
          <w:rFonts w:ascii="Arial" w:hAnsi="Arial" w:cs="Arial"/>
          <w:spacing w:val="-6"/>
          <w:szCs w:val="22"/>
        </w:rPr>
        <w:t>a</w:t>
      </w:r>
      <w:r w:rsidRPr="00C74DFC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C74DFC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art. 108 ust. 1 pkt 6 usta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 Pzp</w:t>
      </w:r>
      <w:r w:rsidR="00C118C7" w:rsidRPr="00C74DFC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C74DFC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art. 108 ust. 2 usta</w:t>
      </w:r>
      <w:r w:rsidRPr="00C74DFC">
        <w:rPr>
          <w:rFonts w:ascii="Arial" w:hAnsi="Arial" w:cs="Arial"/>
          <w:spacing w:val="-5"/>
          <w:szCs w:val="22"/>
        </w:rPr>
        <w:t>w</w:t>
      </w:r>
      <w:r w:rsidRPr="00C74DFC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C74DFC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C74DFC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C74DFC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C74DFC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>/podmiotu udostępniającego zasoby</w:t>
      </w:r>
      <w:r w:rsidRPr="00C74DFC">
        <w:rPr>
          <w:rFonts w:ascii="Arial" w:hAnsi="Arial" w:cs="Arial"/>
          <w:sz w:val="18"/>
          <w:szCs w:val="18"/>
        </w:rPr>
        <w:br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- </w:t>
      </w:r>
      <w:r w:rsidRPr="00C74DFC">
        <w:rPr>
          <w:rFonts w:ascii="Arial" w:hAnsi="Arial" w:cs="Arial"/>
          <w:bCs/>
          <w:sz w:val="18"/>
          <w:szCs w:val="18"/>
        </w:rPr>
        <w:t>kwalifikowany 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C74DFC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C74DFC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C74DFC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C74DFC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C74DFC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C74DFC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C74DFC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C74DFC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C74DFC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C74DFC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C74DFC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C74DFC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C74DFC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C74DFC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C74DFC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C74DFC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74DFC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C74DFC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C74DFC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C74DFC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C74DFC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C74DFC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C74DFC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C74DFC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C74DFC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C74DFC">
        <w:rPr>
          <w:rFonts w:ascii="Arial" w:eastAsia="StarSymbol" w:hAnsi="Arial" w:cs="Arial"/>
          <w:b/>
          <w:sz w:val="22"/>
          <w:szCs w:val="22"/>
        </w:rPr>
        <w:t>14</w:t>
      </w:r>
      <w:r w:rsidRPr="00C74DFC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C74DFC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783FBFF0" w:rsidR="00E6242E" w:rsidRPr="00C74DFC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C74DFC">
        <w:rPr>
          <w:rFonts w:ascii="Arial" w:hAnsi="Arial" w:cs="Arial"/>
          <w:sz w:val="22"/>
          <w:szCs w:val="22"/>
        </w:rPr>
        <w:t xml:space="preserve">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FC3B09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C74DFC">
        <w:rPr>
          <w:rFonts w:ascii="Arial" w:hAnsi="Arial" w:cs="Arial"/>
          <w:b/>
          <w:sz w:val="22"/>
          <w:szCs w:val="22"/>
        </w:rPr>
        <w:t>,</w:t>
      </w:r>
      <w:r w:rsidR="008C6D7C" w:rsidRPr="00C74DFC">
        <w:rPr>
          <w:rFonts w:ascii="Arial" w:hAnsi="Arial" w:cs="Arial"/>
          <w:b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C74DFC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C74DFC">
        <w:rPr>
          <w:rFonts w:ascii="Arial" w:hAnsi="Arial" w:cs="Arial"/>
          <w:sz w:val="22"/>
          <w:szCs w:val="22"/>
        </w:rPr>
        <w:t xml:space="preserve">. </w:t>
      </w:r>
      <w:r w:rsidRPr="00C74DFC">
        <w:rPr>
          <w:rFonts w:ascii="Arial" w:hAnsi="Arial" w:cs="Arial"/>
          <w:sz w:val="22"/>
          <w:szCs w:val="22"/>
        </w:rPr>
        <w:t>Dz.U.</w:t>
      </w:r>
      <w:r w:rsidR="00D5064C" w:rsidRPr="00C74DFC">
        <w:rPr>
          <w:rFonts w:ascii="Arial" w:hAnsi="Arial" w:cs="Arial"/>
          <w:sz w:val="22"/>
          <w:szCs w:val="22"/>
        </w:rPr>
        <w:t xml:space="preserve"> z 202</w:t>
      </w:r>
      <w:r w:rsidR="008C6D7C" w:rsidRPr="00C74DFC">
        <w:rPr>
          <w:rFonts w:ascii="Arial" w:hAnsi="Arial" w:cs="Arial"/>
          <w:sz w:val="22"/>
          <w:szCs w:val="22"/>
        </w:rPr>
        <w:t>5</w:t>
      </w:r>
      <w:r w:rsidR="00D5064C" w:rsidRPr="00C74DFC">
        <w:rPr>
          <w:rFonts w:ascii="Arial" w:hAnsi="Arial" w:cs="Arial"/>
          <w:sz w:val="22"/>
          <w:szCs w:val="22"/>
        </w:rPr>
        <w:t xml:space="preserve"> r.</w:t>
      </w:r>
      <w:r w:rsidRPr="00C74DFC">
        <w:rPr>
          <w:rFonts w:ascii="Arial" w:hAnsi="Arial" w:cs="Arial"/>
          <w:sz w:val="22"/>
          <w:szCs w:val="22"/>
        </w:rPr>
        <w:t xml:space="preserve"> poz. 5</w:t>
      </w:r>
      <w:r w:rsidR="008C6D7C" w:rsidRPr="00C74DFC">
        <w:rPr>
          <w:rFonts w:ascii="Arial" w:hAnsi="Arial" w:cs="Arial"/>
          <w:sz w:val="22"/>
          <w:szCs w:val="22"/>
        </w:rPr>
        <w:t>14</w:t>
      </w:r>
      <w:r w:rsidRPr="00C74DFC">
        <w:rPr>
          <w:rFonts w:ascii="Arial" w:hAnsi="Arial" w:cs="Arial"/>
          <w:sz w:val="22"/>
          <w:szCs w:val="22"/>
        </w:rPr>
        <w:t>)</w:t>
      </w:r>
      <w:r w:rsidRPr="00C74DFC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C74DFC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C74DFC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C74DFC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C74DFC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C74DFC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C74DFC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  <w:t xml:space="preserve">- </w:t>
      </w:r>
      <w:r w:rsidRPr="00C74DFC">
        <w:rPr>
          <w:rFonts w:ascii="Arial" w:hAnsi="Arial" w:cs="Arial"/>
          <w:bCs/>
          <w:sz w:val="18"/>
          <w:szCs w:val="18"/>
        </w:rPr>
        <w:t>kwalifikowany 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C74DFC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C74DFC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C74DFC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C74DFC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C74DFC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C74DFC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C74DFC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C74DFC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C74DFC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C74DFC" w:rsidRDefault="00C74DFC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C74DFC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C74DFC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C74DFC" w:rsidRDefault="00C74DFC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C74DFC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C74DFC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C74DFC" w:rsidRDefault="00C74DFC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C74DFC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C74DFC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C74DFC" w:rsidRDefault="005C7602" w:rsidP="005C7602">
      <w:pPr>
        <w:pStyle w:val="Tekstpodstawowy"/>
        <w:numPr>
          <w:ilvl w:val="0"/>
          <w:numId w:val="101"/>
        </w:numPr>
        <w:spacing w:line="300" w:lineRule="auto"/>
        <w:rPr>
          <w:rFonts w:ascii="Arial" w:hAnsi="Arial" w:cs="Arial"/>
          <w:iCs/>
          <w:sz w:val="20"/>
        </w:rPr>
      </w:pPr>
      <w:r w:rsidRPr="00C74DFC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C74DFC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C74DFC">
        <w:rPr>
          <w:rFonts w:ascii="Arial" w:hAnsi="Arial" w:cs="Arial"/>
          <w:bCs/>
          <w:iCs/>
          <w:szCs w:val="22"/>
        </w:rPr>
        <w:t>CEiDG</w:t>
      </w:r>
      <w:proofErr w:type="spellEnd"/>
      <w:r w:rsidRPr="00C74DFC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C74DFC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C74DFC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C74DFC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C74DFC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3BA25FDF" w:rsidR="005C7602" w:rsidRPr="00C74DFC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C74DFC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Pr="00C74DFC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Cs w:val="22"/>
        </w:rPr>
        <w:t>w</w:t>
      </w:r>
      <w:r w:rsidRPr="00C74DFC">
        <w:rPr>
          <w:rFonts w:ascii="Arial" w:hAnsi="Arial" w:cs="Arial"/>
          <w:b/>
          <w:bCs/>
          <w:iCs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Cs w:val="22"/>
        </w:rPr>
        <w:t xml:space="preserve">Przedszkola nr 6 </w:t>
      </w:r>
      <w:r w:rsidRPr="00C74DFC">
        <w:rPr>
          <w:rFonts w:ascii="Arial" w:hAnsi="Arial" w:cs="Arial"/>
          <w:b/>
          <w:bCs/>
          <w:iCs/>
          <w:szCs w:val="22"/>
        </w:rPr>
        <w:t>w Ustroniu w ramach zadania inwestycyjnego pn.: „Budowa odnawialnych źródeł energii w mieście Ustroń”</w:t>
      </w:r>
    </w:p>
    <w:p w14:paraId="46A717FD" w14:textId="2FFDBF71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C74DFC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C74DFC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C74DFC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C74DFC">
        <w:rPr>
          <w:rFonts w:ascii="Arial" w:hAnsi="Arial" w:cs="Arial"/>
          <w:szCs w:val="22"/>
        </w:rPr>
        <w:t>Dz.Urz</w:t>
      </w:r>
      <w:proofErr w:type="spellEnd"/>
      <w:r w:rsidRPr="00C74DFC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C74DFC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C74DFC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C74DFC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C74DFC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C74DFC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C74DFC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C74DFC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C74DFC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C74DFC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C74DFC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C74DFC">
        <w:rPr>
          <w:rFonts w:ascii="Arial" w:hAnsi="Arial" w:cs="Arial"/>
          <w:bCs/>
          <w:i/>
          <w:szCs w:val="22"/>
        </w:rPr>
        <w:tab/>
      </w:r>
      <w:r w:rsidR="005C7602" w:rsidRPr="00C74DFC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C74DFC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C74DFC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C74DFC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C74DFC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C74DFC">
        <w:rPr>
          <w:rFonts w:ascii="Arial" w:hAnsi="Arial" w:cs="Arial"/>
          <w:bCs/>
          <w:i/>
          <w:szCs w:val="22"/>
        </w:rPr>
        <w:tab/>
      </w:r>
      <w:r w:rsidR="005C7602" w:rsidRPr="00C74DFC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C74DFC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C74DFC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C74DFC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C74DFC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C74DFC">
        <w:rPr>
          <w:rFonts w:ascii="Arial" w:hAnsi="Arial" w:cs="Arial"/>
          <w:bCs/>
          <w:i/>
          <w:szCs w:val="22"/>
        </w:rPr>
        <w:tab/>
      </w:r>
      <w:r w:rsidR="005C7602" w:rsidRPr="00C74DFC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C74DFC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C74DFC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C74DFC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C74DFC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C74DFC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C74DFC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C74DFC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C74DFC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C74DFC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Pr="00C74DFC">
        <w:rPr>
          <w:rFonts w:ascii="Arial" w:hAnsi="Arial" w:cs="Arial"/>
          <w:sz w:val="18"/>
          <w:szCs w:val="18"/>
        </w:rPr>
        <w:t>(</w:t>
      </w:r>
      <w:r w:rsidR="00B57A91" w:rsidRPr="00C74DFC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sz w:val="18"/>
          <w:szCs w:val="18"/>
        </w:rPr>
        <w:tab/>
      </w:r>
      <w:r w:rsidR="00B57A91" w:rsidRPr="00C74DFC">
        <w:rPr>
          <w:rFonts w:ascii="Arial" w:hAnsi="Arial" w:cs="Arial"/>
          <w:bCs/>
          <w:sz w:val="18"/>
          <w:szCs w:val="18"/>
        </w:rPr>
        <w:t>kwalifikowany podpis elektroniczny</w:t>
      </w:r>
      <w:r w:rsidRPr="00C74DFC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C74DFC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C74DFC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C74DFC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C74DFC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C74DFC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C74DFC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C74DFC" w:rsidRDefault="005C7602">
      <w:pPr>
        <w:rPr>
          <w:rFonts w:ascii="Arial" w:hAnsi="Arial" w:cs="Arial"/>
          <w:bCs/>
          <w:szCs w:val="22"/>
        </w:rPr>
      </w:pPr>
      <w:r w:rsidRPr="00C74DFC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C74DFC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01402DB6" w:rsidR="00484CD9" w:rsidRPr="00C74DFC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C74DFC">
        <w:rPr>
          <w:rFonts w:ascii="Arial" w:hAnsi="Arial" w:cs="Arial"/>
          <w:sz w:val="22"/>
          <w:szCs w:val="22"/>
        </w:rPr>
        <w:br/>
        <w:t xml:space="preserve">pn. </w:t>
      </w:r>
      <w:r w:rsidRPr="00C74DFC">
        <w:rPr>
          <w:rFonts w:ascii="Arial" w:hAnsi="Arial" w:cs="Arial"/>
          <w:b/>
          <w:bCs/>
          <w:iCs/>
          <w:sz w:val="22"/>
          <w:szCs w:val="22"/>
        </w:rPr>
        <w:t>Wykonanie instalacji fotowoltaicznej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 xml:space="preserve"> w</w:t>
      </w:r>
      <w:r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C74DFC">
        <w:rPr>
          <w:rFonts w:ascii="Arial" w:hAnsi="Arial" w:cs="Arial"/>
          <w:b/>
          <w:i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C74DFC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C74DFC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C74DFC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C74DFC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C74DFC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C74DFC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C74DFC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C74DFC">
        <w:rPr>
          <w:rFonts w:ascii="Arial" w:hAnsi="Arial" w:cs="Arial"/>
          <w:sz w:val="22"/>
          <w:szCs w:val="24"/>
        </w:rPr>
        <w:t xml:space="preserve">dostawy lub </w:t>
      </w:r>
      <w:r w:rsidRPr="00C74DFC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C74DFC">
        <w:rPr>
          <w:rFonts w:ascii="Arial" w:hAnsi="Arial" w:cs="Arial"/>
          <w:sz w:val="22"/>
          <w:szCs w:val="24"/>
        </w:rPr>
        <w:t xml:space="preserve">lub są wykonywane </w:t>
      </w:r>
      <w:r w:rsidRPr="00C74DFC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C74DFC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C74DFC">
        <w:rPr>
          <w:rFonts w:ascii="Arial" w:hAnsi="Arial" w:cs="Arial"/>
          <w:sz w:val="22"/>
          <w:szCs w:val="22"/>
        </w:rPr>
        <w:tab/>
      </w:r>
      <w:r w:rsidRPr="00C74DFC">
        <w:rPr>
          <w:rFonts w:ascii="Arial" w:hAnsi="Arial" w:cs="Arial"/>
          <w:sz w:val="22"/>
          <w:szCs w:val="22"/>
        </w:rPr>
        <w:tab/>
        <w:t xml:space="preserve">           </w:t>
      </w:r>
      <w:r w:rsidRPr="00C74DFC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C74DFC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C74DFC">
        <w:rPr>
          <w:rFonts w:ascii="Arial" w:hAnsi="Arial" w:cs="Arial"/>
          <w:szCs w:val="16"/>
        </w:rPr>
        <w:t xml:space="preserve"> (Miejscowość)                                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>(Podpis wykonawcy/osoby uprawnionej do</w:t>
      </w:r>
      <w:r w:rsidRPr="00C74DFC">
        <w:rPr>
          <w:rFonts w:ascii="Arial" w:hAnsi="Arial" w:cs="Arial"/>
          <w:szCs w:val="16"/>
        </w:rPr>
        <w:br/>
        <w:t xml:space="preserve">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C74DFC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C74DFC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br w:type="page"/>
      </w:r>
      <w:r w:rsidRPr="00C74DFC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C74DFC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C74DFC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C74DFC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57D0DC2A" w:rsidR="00484CD9" w:rsidRPr="00C74DFC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C74DFC">
        <w:rPr>
          <w:rFonts w:ascii="Arial" w:hAnsi="Arial" w:cs="Arial"/>
          <w:sz w:val="22"/>
          <w:szCs w:val="22"/>
        </w:rPr>
        <w:br/>
        <w:t xml:space="preserve">pn. 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C74DFC">
        <w:rPr>
          <w:rFonts w:ascii="Arial" w:hAnsi="Arial" w:cs="Arial"/>
          <w:b/>
          <w:i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C74DFC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C74DFC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C74DFC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C74DFC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C74DFC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4DFC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C74DFC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C74DFC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C74DFC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C74DFC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C74DFC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C74DFC">
        <w:rPr>
          <w:rFonts w:ascii="Arial" w:hAnsi="Arial" w:cs="Arial"/>
          <w:sz w:val="22"/>
          <w:szCs w:val="22"/>
        </w:rPr>
        <w:tab/>
      </w:r>
      <w:r w:rsidRPr="00C74DFC">
        <w:rPr>
          <w:rFonts w:ascii="Arial" w:hAnsi="Arial" w:cs="Arial"/>
          <w:sz w:val="22"/>
          <w:szCs w:val="22"/>
        </w:rPr>
        <w:tab/>
        <w:t xml:space="preserve">           </w:t>
      </w:r>
      <w:r w:rsidRPr="00C74DFC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C74DFC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C74DFC">
        <w:rPr>
          <w:rFonts w:ascii="Arial" w:hAnsi="Arial" w:cs="Arial"/>
          <w:szCs w:val="16"/>
        </w:rPr>
        <w:t xml:space="preserve"> (Miejscowość)                                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>(Podpis wykonawcy/osoby uprawnionej do</w:t>
      </w:r>
      <w:r w:rsidRPr="00C74DFC">
        <w:rPr>
          <w:rFonts w:ascii="Arial" w:hAnsi="Arial" w:cs="Arial"/>
          <w:szCs w:val="16"/>
        </w:rPr>
        <w:br/>
        <w:t xml:space="preserve">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C74DFC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C74DFC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C74DFC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C74DFC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C74DFC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C74DFC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C74DFC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C74DFC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C74DFC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C74DFC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C74DFC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C74DFC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C74DFC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C74DFC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77BE9221" w:rsidR="00484CD9" w:rsidRPr="00C74DFC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C74DF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7064B" w:rsidRPr="00C74DFC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234F56" w:rsidRPr="00C74DFC">
        <w:rPr>
          <w:rFonts w:ascii="Arial" w:hAnsi="Arial" w:cs="Arial"/>
          <w:b/>
          <w:bCs/>
          <w:iCs/>
          <w:sz w:val="22"/>
          <w:szCs w:val="22"/>
        </w:rPr>
        <w:t xml:space="preserve">Przedszkola nr 6 </w:t>
      </w:r>
      <w:r w:rsidR="00DA02FC" w:rsidRPr="00C74DFC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C74DFC">
        <w:rPr>
          <w:rFonts w:ascii="Arial" w:hAnsi="Arial" w:cs="Arial"/>
          <w:b/>
          <w:i/>
          <w:sz w:val="22"/>
          <w:szCs w:val="22"/>
        </w:rPr>
        <w:t xml:space="preserve"> </w:t>
      </w:r>
      <w:r w:rsidRPr="00C74DFC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C74DFC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C74DFC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C74DFC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C74DFC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C74DFC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C74DFC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C74DFC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C74DFC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C74DFC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C74DFC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C74DFC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C74DFC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C74DFC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C74DFC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C74DFC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C74DFC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C74DFC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C74DFC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C74DFC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C74DFC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C74DFC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C74DFC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C74DFC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74DFC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C74DFC">
        <w:rPr>
          <w:rFonts w:ascii="Arial" w:hAnsi="Arial" w:cs="Arial"/>
          <w:sz w:val="22"/>
          <w:szCs w:val="22"/>
        </w:rPr>
        <w:tab/>
      </w:r>
      <w:r w:rsidRPr="00C74DFC">
        <w:rPr>
          <w:rFonts w:ascii="Arial" w:hAnsi="Arial" w:cs="Arial"/>
          <w:sz w:val="22"/>
          <w:szCs w:val="22"/>
        </w:rPr>
        <w:tab/>
        <w:t xml:space="preserve">           </w:t>
      </w:r>
      <w:r w:rsidRPr="00C74DFC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C74DFC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C74DFC">
        <w:rPr>
          <w:rFonts w:ascii="Arial" w:hAnsi="Arial" w:cs="Arial"/>
          <w:szCs w:val="16"/>
        </w:rPr>
        <w:t xml:space="preserve"> (Miejscowość)                                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>(Podpis wykonawcy/osoby uprawnionej do</w:t>
      </w:r>
      <w:r w:rsidRPr="00C74DFC">
        <w:rPr>
          <w:rFonts w:ascii="Arial" w:hAnsi="Arial" w:cs="Arial"/>
          <w:szCs w:val="16"/>
        </w:rPr>
        <w:br/>
        <w:t xml:space="preserve"> </w:t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</w:r>
      <w:r w:rsidRPr="00C74DFC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C74DFC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7E59E9C8" w:rsidR="005C738E" w:rsidRPr="00C74DFC" w:rsidRDefault="00484CD9" w:rsidP="00C74DFC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C74DFC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474CA1" w:rsidRPr="00C74DFC">
        <w:rPr>
          <w:rFonts w:ascii="Arial" w:hAnsi="Arial" w:cs="Arial"/>
          <w:szCs w:val="22"/>
        </w:rPr>
        <w:t xml:space="preserve"> </w:t>
      </w:r>
    </w:p>
    <w:sectPr w:rsidR="005C738E" w:rsidRPr="00C74DFC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7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9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8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0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5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0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2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5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7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9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1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4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5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6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8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9" w15:restartNumberingAfterBreak="0">
    <w:nsid w:val="47D44331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8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86B4076"/>
    <w:multiLevelType w:val="multilevel"/>
    <w:tmpl w:val="F358361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5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6" w15:restartNumberingAfterBreak="0">
    <w:nsid w:val="5DEA22C2"/>
    <w:multiLevelType w:val="hybridMultilevel"/>
    <w:tmpl w:val="66E8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1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A80402"/>
    <w:multiLevelType w:val="hybridMultilevel"/>
    <w:tmpl w:val="A6CA1BDA"/>
    <w:numStyleLink w:val="Zaimportowanystyl46"/>
  </w:abstractNum>
  <w:abstractNum w:abstractNumId="113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5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6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7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8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2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3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6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7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9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0" w15:restartNumberingAfterBreak="0">
    <w:nsid w:val="733A4D16"/>
    <w:multiLevelType w:val="hybridMultilevel"/>
    <w:tmpl w:val="D95C1664"/>
    <w:numStyleLink w:val="Zaimportowanystyl45"/>
  </w:abstractNum>
  <w:abstractNum w:abstractNumId="13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3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4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9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3"/>
  </w:num>
  <w:num w:numId="2" w16cid:durableId="1109668855">
    <w:abstractNumId w:val="51"/>
  </w:num>
  <w:num w:numId="3" w16cid:durableId="631519009">
    <w:abstractNumId w:val="95"/>
  </w:num>
  <w:num w:numId="4" w16cid:durableId="1880582528">
    <w:abstractNumId w:val="131"/>
  </w:num>
  <w:num w:numId="5" w16cid:durableId="1037239876">
    <w:abstractNumId w:val="139"/>
  </w:num>
  <w:num w:numId="6" w16cid:durableId="237523404">
    <w:abstractNumId w:val="72"/>
  </w:num>
  <w:num w:numId="7" w16cid:durableId="898326092">
    <w:abstractNumId w:val="122"/>
  </w:num>
  <w:num w:numId="8" w16cid:durableId="533467711">
    <w:abstractNumId w:val="69"/>
  </w:num>
  <w:num w:numId="9" w16cid:durableId="341204720">
    <w:abstractNumId w:val="74"/>
  </w:num>
  <w:num w:numId="10" w16cid:durableId="1717851778">
    <w:abstractNumId w:val="14"/>
  </w:num>
  <w:num w:numId="11" w16cid:durableId="397677198">
    <w:abstractNumId w:val="96"/>
  </w:num>
  <w:num w:numId="12" w16cid:durableId="1078790571">
    <w:abstractNumId w:val="61"/>
  </w:num>
  <w:num w:numId="13" w16cid:durableId="1674605272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9"/>
  </w:num>
  <w:num w:numId="15" w16cid:durableId="1492672610">
    <w:abstractNumId w:val="103"/>
  </w:num>
  <w:num w:numId="16" w16cid:durableId="235743746">
    <w:abstractNumId w:val="132"/>
  </w:num>
  <w:num w:numId="17" w16cid:durableId="2046590579">
    <w:abstractNumId w:val="52"/>
  </w:num>
  <w:num w:numId="18" w16cid:durableId="371461869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8"/>
  </w:num>
  <w:num w:numId="21" w16cid:durableId="1956330143">
    <w:abstractNumId w:val="48"/>
  </w:num>
  <w:num w:numId="22" w16cid:durableId="1462920007">
    <w:abstractNumId w:val="94"/>
  </w:num>
  <w:num w:numId="23" w16cid:durableId="1610966499">
    <w:abstractNumId w:val="12"/>
  </w:num>
  <w:num w:numId="24" w16cid:durableId="1206484375">
    <w:abstractNumId w:val="98"/>
  </w:num>
  <w:num w:numId="25" w16cid:durableId="1786539550">
    <w:abstractNumId w:val="101"/>
  </w:num>
  <w:num w:numId="26" w16cid:durableId="1464957443">
    <w:abstractNumId w:val="73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2"/>
  </w:num>
  <w:num w:numId="30" w16cid:durableId="304243250">
    <w:abstractNumId w:val="63"/>
  </w:num>
  <w:num w:numId="31" w16cid:durableId="1975790538">
    <w:abstractNumId w:val="42"/>
  </w:num>
  <w:num w:numId="32" w16cid:durableId="2097707454">
    <w:abstractNumId w:val="68"/>
  </w:num>
  <w:num w:numId="33" w16cid:durableId="2126459048">
    <w:abstractNumId w:val="44"/>
  </w:num>
  <w:num w:numId="34" w16cid:durableId="452753456">
    <w:abstractNumId w:val="136"/>
  </w:num>
  <w:num w:numId="35" w16cid:durableId="1490949909">
    <w:abstractNumId w:val="130"/>
  </w:num>
  <w:num w:numId="36" w16cid:durableId="1627538233">
    <w:abstractNumId w:val="82"/>
  </w:num>
  <w:num w:numId="37" w16cid:durableId="1367020971">
    <w:abstractNumId w:val="112"/>
  </w:num>
  <w:num w:numId="38" w16cid:durableId="348990494">
    <w:abstractNumId w:val="130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6"/>
  </w:num>
  <w:num w:numId="40" w16cid:durableId="522479763">
    <w:abstractNumId w:val="70"/>
  </w:num>
  <w:num w:numId="41" w16cid:durableId="57218286">
    <w:abstractNumId w:val="124"/>
  </w:num>
  <w:num w:numId="42" w16cid:durableId="2097245405">
    <w:abstractNumId w:val="107"/>
  </w:num>
  <w:num w:numId="43" w16cid:durableId="1629120446">
    <w:abstractNumId w:val="89"/>
  </w:num>
  <w:num w:numId="44" w16cid:durableId="57366157">
    <w:abstractNumId w:val="106"/>
  </w:num>
  <w:num w:numId="45" w16cid:durableId="1818839783">
    <w:abstractNumId w:val="84"/>
  </w:num>
  <w:num w:numId="46" w16cid:durableId="324624122">
    <w:abstractNumId w:val="92"/>
  </w:num>
  <w:num w:numId="47" w16cid:durableId="1131436353">
    <w:abstractNumId w:val="126"/>
  </w:num>
  <w:num w:numId="48" w16cid:durableId="593166824">
    <w:abstractNumId w:val="77"/>
  </w:num>
  <w:num w:numId="49" w16cid:durableId="484051956">
    <w:abstractNumId w:val="40"/>
  </w:num>
  <w:num w:numId="50" w16cid:durableId="1523786839">
    <w:abstractNumId w:val="66"/>
  </w:num>
  <w:num w:numId="51" w16cid:durableId="963072418">
    <w:abstractNumId w:val="85"/>
  </w:num>
  <w:num w:numId="52" w16cid:durableId="610281940">
    <w:abstractNumId w:val="97"/>
  </w:num>
  <w:num w:numId="53" w16cid:durableId="2043893105">
    <w:abstractNumId w:val="119"/>
  </w:num>
  <w:num w:numId="54" w16cid:durableId="1308248201">
    <w:abstractNumId w:val="114"/>
  </w:num>
  <w:num w:numId="55" w16cid:durableId="782265301">
    <w:abstractNumId w:val="64"/>
  </w:num>
  <w:num w:numId="56" w16cid:durableId="2053730614">
    <w:abstractNumId w:val="121"/>
  </w:num>
  <w:num w:numId="57" w16cid:durableId="994727629">
    <w:abstractNumId w:val="81"/>
  </w:num>
  <w:num w:numId="58" w16cid:durableId="2028018958">
    <w:abstractNumId w:val="49"/>
  </w:num>
  <w:num w:numId="59" w16cid:durableId="1072855157">
    <w:abstractNumId w:val="36"/>
  </w:num>
  <w:num w:numId="60" w16cid:durableId="1930503146">
    <w:abstractNumId w:val="128"/>
  </w:num>
  <w:num w:numId="61" w16cid:durableId="1968050902">
    <w:abstractNumId w:val="87"/>
  </w:num>
  <w:num w:numId="62" w16cid:durableId="1142162975">
    <w:abstractNumId w:val="43"/>
  </w:num>
  <w:num w:numId="63" w16cid:durableId="1539125093">
    <w:abstractNumId w:val="134"/>
  </w:num>
  <w:num w:numId="64" w16cid:durableId="2048597613">
    <w:abstractNumId w:val="127"/>
  </w:num>
  <w:num w:numId="65" w16cid:durableId="130755432">
    <w:abstractNumId w:val="123"/>
  </w:num>
  <w:num w:numId="66" w16cid:durableId="946891830">
    <w:abstractNumId w:val="50"/>
  </w:num>
  <w:num w:numId="67" w16cid:durableId="987779664">
    <w:abstractNumId w:val="53"/>
  </w:num>
  <w:num w:numId="68" w16cid:durableId="2064475495">
    <w:abstractNumId w:val="109"/>
  </w:num>
  <w:num w:numId="69" w16cid:durableId="522942667">
    <w:abstractNumId w:val="104"/>
  </w:num>
  <w:num w:numId="70" w16cid:durableId="780222304">
    <w:abstractNumId w:val="137"/>
  </w:num>
  <w:num w:numId="71" w16cid:durableId="1211573547">
    <w:abstractNumId w:val="46"/>
  </w:num>
  <w:num w:numId="72" w16cid:durableId="304971768">
    <w:abstractNumId w:val="55"/>
  </w:num>
  <w:num w:numId="73" w16cid:durableId="1030955455">
    <w:abstractNumId w:val="117"/>
  </w:num>
  <w:num w:numId="74" w16cid:durableId="2101676875">
    <w:abstractNumId w:val="133"/>
  </w:num>
  <w:num w:numId="75" w16cid:durableId="538972297">
    <w:abstractNumId w:val="35"/>
  </w:num>
  <w:num w:numId="76" w16cid:durableId="1427965134">
    <w:abstractNumId w:val="39"/>
  </w:num>
  <w:num w:numId="77" w16cid:durableId="1119105009">
    <w:abstractNumId w:val="125"/>
  </w:num>
  <w:num w:numId="78" w16cid:durableId="2126343533">
    <w:abstractNumId w:val="79"/>
  </w:num>
  <w:num w:numId="79" w16cid:durableId="2024286761">
    <w:abstractNumId w:val="59"/>
  </w:num>
  <w:num w:numId="80" w16cid:durableId="1411852960">
    <w:abstractNumId w:val="110"/>
  </w:num>
  <w:num w:numId="81" w16cid:durableId="1066686596">
    <w:abstractNumId w:val="118"/>
  </w:num>
  <w:num w:numId="82" w16cid:durableId="1397627115">
    <w:abstractNumId w:val="138"/>
  </w:num>
  <w:num w:numId="83" w16cid:durableId="561255167">
    <w:abstractNumId w:val="65"/>
  </w:num>
  <w:num w:numId="84" w16cid:durableId="1881433916">
    <w:abstractNumId w:val="91"/>
  </w:num>
  <w:num w:numId="85" w16cid:durableId="1694259038">
    <w:abstractNumId w:val="120"/>
  </w:num>
  <w:num w:numId="86" w16cid:durableId="362438135">
    <w:abstractNumId w:val="88"/>
  </w:num>
  <w:num w:numId="87" w16cid:durableId="384062395">
    <w:abstractNumId w:val="41"/>
  </w:num>
  <w:num w:numId="88" w16cid:durableId="202400584">
    <w:abstractNumId w:val="38"/>
  </w:num>
  <w:num w:numId="89" w16cid:durableId="1848404720">
    <w:abstractNumId w:val="100"/>
  </w:num>
  <w:num w:numId="90" w16cid:durableId="1642031140">
    <w:abstractNumId w:val="37"/>
  </w:num>
  <w:num w:numId="91" w16cid:durableId="726075141">
    <w:abstractNumId w:val="80"/>
  </w:num>
  <w:num w:numId="92" w16cid:durableId="438527268">
    <w:abstractNumId w:val="78"/>
  </w:num>
  <w:num w:numId="93" w16cid:durableId="1890260526">
    <w:abstractNumId w:val="67"/>
  </w:num>
  <w:num w:numId="94" w16cid:durableId="33845127">
    <w:abstractNumId w:val="47"/>
  </w:num>
  <w:num w:numId="95" w16cid:durableId="1721785983">
    <w:abstractNumId w:val="57"/>
  </w:num>
  <w:num w:numId="96" w16cid:durableId="525409953">
    <w:abstractNumId w:val="54"/>
  </w:num>
  <w:num w:numId="97" w16cid:durableId="1946230653">
    <w:abstractNumId w:val="105"/>
  </w:num>
  <w:num w:numId="98" w16cid:durableId="2038893876">
    <w:abstractNumId w:val="60"/>
  </w:num>
  <w:num w:numId="99" w16cid:durableId="350572680">
    <w:abstractNumId w:val="34"/>
  </w:num>
  <w:num w:numId="100" w16cid:durableId="1789200513">
    <w:abstractNumId w:val="90"/>
  </w:num>
  <w:num w:numId="101" w16cid:durableId="743332372">
    <w:abstractNumId w:val="86"/>
  </w:num>
  <w:num w:numId="102" w16cid:durableId="44049498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1459786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204066004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49046156">
    <w:abstractNumId w:val="108"/>
  </w:num>
  <w:num w:numId="106" w16cid:durableId="670256753">
    <w:abstractNumId w:val="135"/>
  </w:num>
  <w:num w:numId="107" w16cid:durableId="595091827">
    <w:abstractNumId w:val="116"/>
  </w:num>
  <w:num w:numId="108" w16cid:durableId="2139951965">
    <w:abstractNumId w:val="99"/>
  </w:num>
  <w:num w:numId="109" w16cid:durableId="192429567">
    <w:abstractNumId w:val="8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1A1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3EE3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47D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139"/>
    <w:rsid w:val="00264DF0"/>
    <w:rsid w:val="0026587B"/>
    <w:rsid w:val="00265987"/>
    <w:rsid w:val="00265A7C"/>
    <w:rsid w:val="00266DEB"/>
    <w:rsid w:val="0026717E"/>
    <w:rsid w:val="00267760"/>
    <w:rsid w:val="00267EDC"/>
    <w:rsid w:val="0027064B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0C62"/>
    <w:rsid w:val="003B199C"/>
    <w:rsid w:val="003B3320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86A9D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17C3"/>
    <w:rsid w:val="0053376B"/>
    <w:rsid w:val="00537153"/>
    <w:rsid w:val="0053718E"/>
    <w:rsid w:val="005401C3"/>
    <w:rsid w:val="005411BD"/>
    <w:rsid w:val="00541AA6"/>
    <w:rsid w:val="00541CEA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2482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39B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0617"/>
    <w:rsid w:val="00A1116C"/>
    <w:rsid w:val="00A115DA"/>
    <w:rsid w:val="00A11B4F"/>
    <w:rsid w:val="00A11CD8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07F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35EB"/>
    <w:rsid w:val="00AA4A17"/>
    <w:rsid w:val="00AA4B65"/>
    <w:rsid w:val="00AA6460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0B5C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4DFC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6FFE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32C8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21A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0F88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4778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1A9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2992</Words>
  <Characters>21256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24200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23</cp:revision>
  <cp:lastPrinted>2026-01-15T09:21:00Z</cp:lastPrinted>
  <dcterms:created xsi:type="dcterms:W3CDTF">2026-01-15T08:14:00Z</dcterms:created>
  <dcterms:modified xsi:type="dcterms:W3CDTF">2026-01-27T07:27:00Z</dcterms:modified>
</cp:coreProperties>
</file>