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C7663" w14:textId="3E6DF028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3E38C2C6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31B39A53" w14:textId="5EF05A99" w:rsidR="00224ACD" w:rsidRDefault="005E06BE" w:rsidP="00A71AEC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bookmarkStart w:id="0" w:name="_Hlk161213081"/>
      <w:bookmarkStart w:id="1" w:name="_Hlk127259576"/>
      <w:bookmarkStart w:id="2" w:name="_Hlk96493187"/>
      <w:bookmarkStart w:id="3" w:name="_Hlk99527160"/>
      <w:bookmarkStart w:id="4" w:name="_Hlk100829637"/>
      <w:bookmarkStart w:id="5" w:name="_Hlk102387710"/>
      <w:bookmarkStart w:id="6" w:name="_Hlk105140589"/>
      <w:bookmarkStart w:id="7" w:name="_Hlk183507053"/>
      <w:r>
        <w:rPr>
          <w:rFonts w:ascii="Arial" w:hAnsi="Arial" w:cs="Arial"/>
          <w:b/>
          <w:bCs/>
        </w:rPr>
        <w:t>„</w:t>
      </w:r>
      <w:bookmarkStart w:id="8" w:name="_Hlk130816807"/>
      <w:bookmarkStart w:id="9" w:name="_Hlk184984502"/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A71AEC" w:rsidRPr="00A71AEC">
        <w:rPr>
          <w:rFonts w:ascii="Arial" w:hAnsi="Arial" w:cs="Arial"/>
          <w:b/>
          <w:bCs/>
        </w:rPr>
        <w:t>Usługa B - doręczanie i odbiór paczek i przesyłek kurierskich RL Południe - miasto Kraków, Wieliczka i Biskupice (7 części)</w:t>
      </w:r>
      <w:bookmarkEnd w:id="9"/>
      <w:r>
        <w:rPr>
          <w:rFonts w:ascii="Arial" w:hAnsi="Arial" w:cs="Arial"/>
          <w:b/>
          <w:bCs/>
        </w:rPr>
        <w:t>”</w:t>
      </w:r>
    </w:p>
    <w:p w14:paraId="755AA148" w14:textId="63A45090" w:rsidR="005A015C" w:rsidRDefault="005E05C2" w:rsidP="005E05C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E05C2">
        <w:rPr>
          <w:rFonts w:ascii="Arial" w:hAnsi="Arial" w:cs="Arial"/>
          <w:b/>
          <w:bCs/>
          <w:sz w:val="20"/>
          <w:szCs w:val="20"/>
          <w:u w:val="single"/>
        </w:rPr>
        <w:t>Zobowiązujemy się do zrealizowania przedmiotu zamówienia zgodnie z poniższą wyceną:</w:t>
      </w:r>
    </w:p>
    <w:p w14:paraId="78B081F4" w14:textId="549C6430" w:rsidR="009F76B8" w:rsidRDefault="009F76B8" w:rsidP="005E05C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C0F69">
        <w:rPr>
          <w:rFonts w:ascii="Arial" w:hAnsi="Arial" w:cs="Arial"/>
          <w:b/>
          <w:bCs/>
          <w:sz w:val="20"/>
          <w:szCs w:val="20"/>
        </w:rPr>
        <w:t>(</w:t>
      </w:r>
      <w:r w:rsidRPr="00003B0C">
        <w:rPr>
          <w:rFonts w:ascii="Arial" w:hAnsi="Arial" w:cs="Arial"/>
          <w:b/>
          <w:bCs/>
          <w:sz w:val="20"/>
          <w:szCs w:val="20"/>
        </w:rPr>
        <w:t xml:space="preserve">wpisać odpowiednio do </w:t>
      </w:r>
      <w:r w:rsidR="00FD3134">
        <w:rPr>
          <w:rFonts w:ascii="Arial" w:hAnsi="Arial" w:cs="Arial"/>
          <w:b/>
          <w:bCs/>
          <w:sz w:val="20"/>
          <w:szCs w:val="20"/>
        </w:rPr>
        <w:t>części</w:t>
      </w:r>
      <w:r w:rsidRPr="00003B0C">
        <w:rPr>
          <w:rFonts w:ascii="Arial" w:hAnsi="Arial" w:cs="Arial"/>
          <w:b/>
          <w:bCs/>
          <w:sz w:val="20"/>
          <w:szCs w:val="20"/>
        </w:rPr>
        <w:t xml:space="preserve"> na którą składana jest oferta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14:paraId="64B4F7E2" w14:textId="298DDD6E" w:rsidR="00F77EC9" w:rsidRDefault="005E06BE" w:rsidP="00CF683F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10" w:name="_Hlk183514842"/>
      <w:r>
        <w:rPr>
          <w:rFonts w:ascii="Arial" w:hAnsi="Arial" w:cs="Arial"/>
          <w:b/>
          <w:bCs/>
          <w:sz w:val="20"/>
          <w:szCs w:val="20"/>
          <w:u w:val="single"/>
        </w:rPr>
        <w:t>Część 1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9845C6" w14:paraId="655F0CBF" w14:textId="77777777" w:rsidTr="008D3C60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4E41" w14:textId="3B529A63" w:rsidR="005A015C" w:rsidRPr="008D3C60" w:rsidRDefault="008D3C60" w:rsidP="008D3C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1" w:name="_Hlk184987563"/>
            <w:bookmarkEnd w:id="8"/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>Zadanie</w:t>
            </w:r>
            <w:r w:rsidR="005E06BE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444D9B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DA46" w14:textId="77777777" w:rsidR="005A015C" w:rsidRPr="00444D9B" w:rsidRDefault="005A015C" w:rsidP="008D3C60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6DEB" w14:textId="396FF34E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BCF2" w14:textId="217ABE08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77F1" w14:textId="7CD90D0C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</w:t>
            </w:r>
            <w:r w:rsidR="009845C6"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116C" w14:textId="77777777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F17F" w14:textId="537E2D79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 w:rsidR="00A71AE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8D3C60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A71AEC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</w:t>
            </w:r>
            <w:r w:rsidR="009845C6"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83FB" w14:textId="19B4D84D" w:rsidR="005A015C" w:rsidRPr="00444D9B" w:rsidRDefault="005A015C" w:rsidP="008D3C60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</w:t>
            </w:r>
            <w:r w:rsidR="00F77EC9"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(kol.</w:t>
            </w:r>
            <w:r w:rsidR="0059258E" w:rsidRPr="00444D9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+ kol.7)</w:t>
            </w:r>
          </w:p>
        </w:tc>
      </w:tr>
      <w:tr w:rsidR="009845C6" w14:paraId="310529AD" w14:textId="77777777" w:rsidTr="008D3C60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F00E" w14:textId="1669328A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F571" w14:textId="59FB3D3D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DDE45" w14:textId="14B0B422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4DE54" w14:textId="457AD7AC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E726" w14:textId="7FBB09FB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D8435" w14:textId="5E3704AB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B234" w14:textId="66C993C6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63A2" w14:textId="1A4F1446" w:rsidR="009845C6" w:rsidRDefault="005A015C" w:rsidP="00A71A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14063F" w14:paraId="7416B033" w14:textId="77777777" w:rsidTr="008D3C60">
        <w:trPr>
          <w:trHeight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93F0" w14:textId="30600466" w:rsidR="0014063F" w:rsidRPr="00444D9B" w:rsidRDefault="008D3C60" w:rsidP="008D3C60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>Kraków Rejon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199C" w14:textId="77777777" w:rsidR="0014063F" w:rsidRDefault="0014063F" w:rsidP="008D3C6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72AB9" w14:textId="48C706F6" w:rsidR="0014063F" w:rsidRDefault="008D3C60" w:rsidP="008D3C6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color w:val="000000"/>
                <w:sz w:val="20"/>
                <w:szCs w:val="20"/>
              </w:rPr>
              <w:t>53 448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EC5C3" w14:textId="77777777" w:rsidR="0014063F" w:rsidRDefault="0014063F" w:rsidP="008D3C60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9969" w14:textId="77777777" w:rsidR="0014063F" w:rsidRDefault="0014063F" w:rsidP="008D3C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B4D99" w14:textId="77777777" w:rsidR="0014063F" w:rsidRDefault="0014063F" w:rsidP="008D3C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CDB79" w14:textId="77777777" w:rsidR="0014063F" w:rsidRDefault="0014063F" w:rsidP="008D3C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C7239" w14:textId="77777777" w:rsidR="0014063F" w:rsidRDefault="0014063F" w:rsidP="008D3C60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FA20265" w14:textId="122B5207" w:rsidR="003A6DFB" w:rsidRDefault="005A015C" w:rsidP="005E05C2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 xml:space="preserve">słownie </w:t>
      </w:r>
      <w:r w:rsidR="005E06BE" w:rsidRPr="008D3C60">
        <w:rPr>
          <w:rFonts w:ascii="Arial" w:hAnsi="Arial" w:cs="Arial"/>
          <w:b/>
          <w:bCs/>
          <w:sz w:val="18"/>
          <w:szCs w:val="18"/>
        </w:rPr>
        <w:t>wartość brutto</w:t>
      </w:r>
      <w:r w:rsidR="008D3C60"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</w:t>
      </w:r>
      <w:r w:rsidR="005E05C2">
        <w:rPr>
          <w:rFonts w:ascii="Arial" w:hAnsi="Arial" w:cs="Arial"/>
          <w:b/>
          <w:bCs/>
          <w:sz w:val="20"/>
          <w:szCs w:val="20"/>
        </w:rPr>
        <w:t>…………………</w:t>
      </w:r>
      <w:r w:rsidR="005E06BE">
        <w:rPr>
          <w:rFonts w:ascii="Arial" w:hAnsi="Arial" w:cs="Arial"/>
          <w:b/>
          <w:bCs/>
          <w:sz w:val="20"/>
          <w:szCs w:val="20"/>
        </w:rPr>
        <w:t>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…….zł,</w:t>
      </w:r>
    </w:p>
    <w:bookmarkEnd w:id="10"/>
    <w:bookmarkEnd w:id="11"/>
    <w:p w14:paraId="79F467AC" w14:textId="041FC04F" w:rsidR="00FD3134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Część 2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14:paraId="60FE0D9E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B637" w14:textId="010A5061" w:rsidR="008D3C60" w:rsidRP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13BA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A5CF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A482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CC71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F43F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15FD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6379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03C7DA49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F90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BFC6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4EC10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1198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F3B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785F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9EC4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9F45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68E7025D" w14:textId="77777777" w:rsidTr="0088269C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92F" w14:textId="4FE7A84D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 xml:space="preserve">Kraków Rejon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BDF6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719CA" w14:textId="282036B1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116 100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0EE7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9C0C9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5A514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AC3BD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EA79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0152A4E6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5755A815" w14:textId="3E2BF5FB" w:rsidR="00FD3134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Część 3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14:paraId="47FB83BF" w14:textId="77777777" w:rsidTr="0088269C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3F0C" w14:textId="0F33F903" w:rsidR="008D3C60" w:rsidRPr="008D3C60" w:rsidRDefault="0088269C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 w:rsidR="008D3C6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A24E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3006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3E08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8974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B17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7D66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7843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01D6F328" w14:textId="77777777" w:rsidTr="0088269C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155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C9F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3CFB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02A86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1924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5857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2C869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56EF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3D1721A9" w14:textId="77777777" w:rsidTr="0088269C">
        <w:trPr>
          <w:trHeight w:val="41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0153" w14:textId="472448A1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 xml:space="preserve">Kraków Rejon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EA50C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E8A4F" w14:textId="0352B3D6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34 920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E772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C5BA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24B9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90DE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6F51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B7322D1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1F327B34" w14:textId="77777777" w:rsidR="008D3C60" w:rsidRDefault="008D3C60" w:rsidP="00CF683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</w:p>
    <w:p w14:paraId="4EFFD700" w14:textId="77777777" w:rsidR="0088269C" w:rsidRDefault="0088269C" w:rsidP="00FD3134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E3426D3" w14:textId="002CBA9D" w:rsidR="00FD3134" w:rsidRDefault="00FD3134" w:rsidP="00FD3134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Część 4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14:paraId="1227525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B17E" w14:textId="518BD90D" w:rsidR="008D3C60" w:rsidRPr="008D3C60" w:rsidRDefault="0088269C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 w:rsidR="008D3C6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1965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23D1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C087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A5FB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44BB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A845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1144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1034D3B2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B2F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BCB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7BCC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127B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DC90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A5F05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336E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036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69BE017A" w14:textId="77777777" w:rsidTr="0088269C">
        <w:trPr>
          <w:trHeight w:val="34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0856" w14:textId="02E1856B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 xml:space="preserve">Kraków Rejon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EBFA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5A65" w14:textId="3BB1F9DE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47 472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482A0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3F4DD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99B9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4D6F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85A5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94B8CCC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151CBFC3" w14:textId="014BFAB9" w:rsidR="00FD3134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Część 5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14:paraId="531D8B0C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2235" w14:textId="04E3A3D1" w:rsidR="008D3C60" w:rsidRPr="008D3C60" w:rsidRDefault="0088269C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 w:rsidR="008D3C6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40E5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4B6A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DA26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F04B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5D44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C262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0AC8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6E5CDD91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6E2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248A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B071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CBD7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BD6A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B8724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C3ED5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2130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5EB3AF40" w14:textId="77777777" w:rsidTr="0088269C">
        <w:trPr>
          <w:trHeight w:val="4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E72D" w14:textId="1D6A48EE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 xml:space="preserve">Kraków Rejon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B1F1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497B" w14:textId="372114E0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39 936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FF935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341B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3BF15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66936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1BA0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2E571A32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4A1E4B35" w14:textId="5A8FC1E7" w:rsidR="00FD3134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Część </w:t>
      </w:r>
      <w:r w:rsidR="000E1394">
        <w:rPr>
          <w:rFonts w:ascii="Arial" w:hAnsi="Arial" w:cs="Arial"/>
          <w:b/>
          <w:bCs/>
          <w:sz w:val="20"/>
          <w:szCs w:val="20"/>
          <w:u w:val="single"/>
        </w:rPr>
        <w:t>6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14:paraId="30445F6A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F826" w14:textId="2C103EBA" w:rsidR="008D3C60" w:rsidRPr="008D3C60" w:rsidRDefault="0088269C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 w:rsidR="008D3C6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BA75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0B32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5E32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869F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4F2B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CA16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0F1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036CF826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326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2CCE0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AABDB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FBB69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9697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AD4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F370A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542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4C0AD046" w14:textId="77777777" w:rsidTr="00AD15DB">
        <w:trPr>
          <w:trHeight w:val="5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8D52" w14:textId="41C9A382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sz w:val="20"/>
                <w:szCs w:val="20"/>
              </w:rPr>
              <w:t>Wieliczka, Biskupice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2927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19701" w14:textId="251873BB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173 208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AF965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9797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7E75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190E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82405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55E4DC07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002C17CE" w14:textId="7FB2D98E" w:rsidR="00FD3134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Część </w:t>
      </w:r>
      <w:r w:rsidR="000E1394">
        <w:rPr>
          <w:rFonts w:ascii="Arial" w:hAnsi="Arial" w:cs="Arial"/>
          <w:b/>
          <w:bCs/>
          <w:sz w:val="20"/>
          <w:szCs w:val="20"/>
          <w:u w:val="single"/>
        </w:rPr>
        <w:t>7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14:paraId="6713B24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F849" w14:textId="6EB9CDD1" w:rsidR="008D3C60" w:rsidRPr="008D3C60" w:rsidRDefault="0088269C" w:rsidP="00AD15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 w:rsidR="008D3C6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8D3C60" w:rsidRPr="008D3C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F252" w14:textId="77777777" w:rsidR="008D3C60" w:rsidRPr="00444D9B" w:rsidRDefault="008D3C60" w:rsidP="00AD15D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F98B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4DD2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42BC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1125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307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podatku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</w:t>
            </w: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 xml:space="preserve">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6489" w14:textId="77777777" w:rsidR="008D3C60" w:rsidRPr="00444D9B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4D9B"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 (kol.5+ kol.7)</w:t>
            </w:r>
          </w:p>
        </w:tc>
      </w:tr>
      <w:tr w:rsidR="008D3C60" w14:paraId="46943D16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908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C1D2B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DEC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32B1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4906F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CDE3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55F4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5F57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8</w:t>
            </w:r>
          </w:p>
        </w:tc>
      </w:tr>
      <w:tr w:rsidR="008D3C60" w14:paraId="11A9834F" w14:textId="77777777" w:rsidTr="0088269C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3C7A" w14:textId="1D69AB7D" w:rsidR="008D3C60" w:rsidRPr="00444D9B" w:rsidRDefault="008D3C60" w:rsidP="00AD15DB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3C60">
              <w:rPr>
                <w:rFonts w:ascii="Arial" w:hAnsi="Arial" w:cs="Arial"/>
                <w:sz w:val="20"/>
                <w:szCs w:val="20"/>
              </w:rPr>
              <w:t xml:space="preserve">Kraków Rejon 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4E9BD" w14:textId="77777777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7D432" w14:textId="6186631C" w:rsidR="008D3C60" w:rsidRDefault="008D3C60" w:rsidP="00AD15DB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0FCD">
              <w:rPr>
                <w:rFonts w:ascii="Arial" w:hAnsi="Arial" w:cs="Arial"/>
                <w:b/>
                <w:bCs/>
                <w:sz w:val="20"/>
                <w:szCs w:val="20"/>
              </w:rPr>
              <w:t>45 840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6885" w14:textId="77777777" w:rsidR="008D3C60" w:rsidRDefault="008D3C60" w:rsidP="00AD15DB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6E71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B9A66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F217B" w14:textId="77777777" w:rsidR="008D3C60" w:rsidRDefault="008D3C60" w:rsidP="00AD15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45124" w14:textId="77777777" w:rsidR="008D3C60" w:rsidRDefault="008D3C60" w:rsidP="00AD15DB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2F1F2E24" w14:textId="77777777" w:rsidR="008D3C60" w:rsidRDefault="008D3C60" w:rsidP="008D3C60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D3C60">
        <w:rPr>
          <w:rFonts w:ascii="Arial" w:hAnsi="Arial" w:cs="Arial"/>
          <w:b/>
          <w:bCs/>
          <w:sz w:val="18"/>
          <w:szCs w:val="18"/>
        </w:rPr>
        <w:t>słownie wartość brutto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………………………………………………………………………………………………….zł,</w:t>
      </w:r>
    </w:p>
    <w:p w14:paraId="0403DF85" w14:textId="77777777" w:rsidR="00FD3134" w:rsidRDefault="00FD3134" w:rsidP="00CF683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</w:p>
    <w:p w14:paraId="61936D65" w14:textId="77777777" w:rsidR="00DC7A82" w:rsidRPr="000341F7" w:rsidRDefault="00DC7A82" w:rsidP="00DC7A8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  <w:szCs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00255D0F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 xml:space="preserve">w projekcie Umowy oraz załącznikach do </w:t>
      </w:r>
      <w:r w:rsidR="003043E4">
        <w:rPr>
          <w:rFonts w:ascii="Arial" w:hAnsi="Arial" w:cs="Arial"/>
          <w:sz w:val="20"/>
        </w:rPr>
        <w:t>projektu</w:t>
      </w:r>
      <w:r w:rsidRPr="000341F7">
        <w:rPr>
          <w:rFonts w:ascii="Arial" w:hAnsi="Arial" w:cs="Arial"/>
          <w:sz w:val="20"/>
        </w:rPr>
        <w:t xml:space="preserve"> 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oraz zawarcia Umowy w miejscu i terminie wyznaczonym przez Zamawiającego. </w:t>
      </w:r>
    </w:p>
    <w:p w14:paraId="5B5F7DE0" w14:textId="7D12E9BF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uważamy się za związanych niniejszą ofertą przez okres </w:t>
      </w:r>
      <w:r w:rsidR="003A6DFB">
        <w:rPr>
          <w:rFonts w:ascii="Arial" w:hAnsi="Arial" w:cs="Arial"/>
          <w:sz w:val="20"/>
        </w:rPr>
        <w:t>9</w:t>
      </w:r>
      <w:r w:rsidR="003A6DFB" w:rsidRPr="000341F7">
        <w:rPr>
          <w:rFonts w:ascii="Arial" w:hAnsi="Arial" w:cs="Arial"/>
          <w:sz w:val="20"/>
        </w:rPr>
        <w:t xml:space="preserve">0 </w:t>
      </w:r>
      <w:r w:rsidRPr="000341F7">
        <w:rPr>
          <w:rFonts w:ascii="Arial" w:hAnsi="Arial" w:cs="Arial"/>
          <w:sz w:val="20"/>
        </w:rPr>
        <w:t>dni, licząc od dnia upływu terminu składania ofert, przy czym pierwszym dniem terminu związania ofertą jest dzień, w którym upływa termin składania ofert.</w:t>
      </w:r>
    </w:p>
    <w:p w14:paraId="690F9440" w14:textId="1A884DE3" w:rsidR="00B36163" w:rsidRPr="000341F7" w:rsidRDefault="00B36163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B36163">
        <w:rPr>
          <w:rFonts w:ascii="Arial" w:hAnsi="Arial" w:cs="Arial"/>
          <w:sz w:val="20"/>
        </w:rPr>
        <w:t>zwrotu wadium wniesionego w pieniądzu należy dokonać na rachunek bankowy   nr</w:t>
      </w:r>
      <w:r w:rsidR="008D3C60">
        <w:rPr>
          <w:rFonts w:ascii="Arial" w:hAnsi="Arial" w:cs="Arial"/>
          <w:sz w:val="20"/>
        </w:rPr>
        <w:t xml:space="preserve"> </w:t>
      </w:r>
      <w:r w:rsidRPr="00B36163">
        <w:rPr>
          <w:rFonts w:ascii="Arial" w:hAnsi="Arial" w:cs="Arial"/>
          <w:sz w:val="20"/>
        </w:rPr>
        <w:t>…………………………………………………………………………………………………</w:t>
      </w:r>
    </w:p>
    <w:p w14:paraId="47648347" w14:textId="77777777" w:rsidR="005E5AFA" w:rsidRPr="005E5AFA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="Arial" w:hAnsi="Arial" w:cs="Arial"/>
          <w:sz w:val="20"/>
        </w:rPr>
      </w:pPr>
      <w:r w:rsidRPr="005E5AFA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(tekst jednolity Dz.U. z 2022 </w:t>
      </w:r>
      <w:r w:rsidRPr="005E5AFA">
        <w:rPr>
          <w:rFonts w:ascii="Arial" w:hAnsi="Arial" w:cs="Arial"/>
          <w:sz w:val="20"/>
        </w:rPr>
        <w:lastRenderedPageBreak/>
        <w:t>rpoz.1233 z późniejszymi zmianami). Uzasadnienie, w którym wykazano, iż zastrzeżone informacje stanowią tajemnicę przedsiębiorstwa załączamy do oferty.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48797A69" w14:textId="3E3F2B68" w:rsidR="00C3006B" w:rsidRPr="00AB539E" w:rsidRDefault="00C3006B" w:rsidP="00AB53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lang w:eastAsia="pl-PL"/>
        </w:rPr>
      </w:pPr>
      <w:r w:rsidRPr="00AB539E">
        <w:rPr>
          <w:rFonts w:ascii="ArialMT" w:hAnsi="ArialMT" w:cs="ArialMT"/>
          <w:sz w:val="20"/>
          <w:lang w:eastAsia="pl-PL"/>
        </w:rPr>
        <w:t>Przy realizacji przedmiotu zamówienia będziemy</w:t>
      </w:r>
      <w:r w:rsidRPr="00AB539E">
        <w:rPr>
          <w:rFonts w:ascii="Arial" w:hAnsi="Arial" w:cs="Arial"/>
          <w:sz w:val="20"/>
          <w:lang w:eastAsia="pl-PL"/>
        </w:rPr>
        <w:t>*</w:t>
      </w:r>
      <w:r w:rsidRPr="00AB539E">
        <w:rPr>
          <w:rFonts w:ascii="ArialMT" w:hAnsi="ArialMT" w:cs="ArialMT"/>
          <w:sz w:val="20"/>
          <w:lang w:eastAsia="pl-PL"/>
        </w:rPr>
        <w:t>/nie będziemy* korzystali z podwykonawców</w:t>
      </w:r>
    </w:p>
    <w:p w14:paraId="51C06237" w14:textId="46D9FFD9" w:rsidR="00C3006B" w:rsidRDefault="00C3006B" w:rsidP="00C3006B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(</w:t>
      </w:r>
      <w:r>
        <w:rPr>
          <w:rFonts w:ascii="Arial-ItalicMT" w:hAnsi="Arial-ItalicMT" w:cs="Arial-ItalicMT"/>
          <w:i/>
          <w:iCs/>
          <w:sz w:val="20"/>
          <w:szCs w:val="20"/>
          <w:lang w:eastAsia="pl-PL"/>
        </w:rPr>
        <w:t>w przypadku, gdy Wykonawca zamierza powierzyć wykonanie części zamówienia podwykonawcom</w:t>
      </w:r>
      <w:r w:rsidR="00A11821">
        <w:rPr>
          <w:rFonts w:ascii="Arial-ItalicMT" w:hAnsi="Arial-ItalicMT" w:cs="Arial-ItalicMT"/>
          <w:i/>
          <w:iCs/>
          <w:sz w:val="20"/>
          <w:szCs w:val="20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  <w:sz w:val="20"/>
          <w:szCs w:val="20"/>
          <w:lang w:eastAsia="pl-PL"/>
        </w:rPr>
        <w:t xml:space="preserve">w tabeli poniżej należy wskazać </w:t>
      </w:r>
      <w:r>
        <w:rPr>
          <w:rFonts w:ascii="Arial" w:hAnsi="Arial" w:cs="Arial"/>
          <w:i/>
          <w:iCs/>
          <w:sz w:val="20"/>
          <w:szCs w:val="20"/>
          <w:lang w:eastAsia="pl-PL"/>
        </w:rPr>
        <w:t>nr</w:t>
      </w:r>
      <w:r>
        <w:rPr>
          <w:rFonts w:ascii="Arial-ItalicMT" w:hAnsi="Arial-ItalicMT" w:cs="Arial-ItalicMT"/>
          <w:i/>
          <w:iCs/>
          <w:sz w:val="20"/>
          <w:szCs w:val="20"/>
          <w:lang w:eastAsia="pl-PL"/>
        </w:rPr>
        <w:t xml:space="preserve"> część zamówienia, która zostanie powierzona podwykonawcy, która stanowi </w:t>
      </w:r>
      <w:r w:rsidR="00A11821">
        <w:rPr>
          <w:rFonts w:ascii="Arial-ItalicMT" w:hAnsi="Arial-ItalicMT" w:cs="Arial-ItalicMT"/>
          <w:i/>
          <w:iCs/>
          <w:sz w:val="20"/>
          <w:szCs w:val="20"/>
          <w:lang w:eastAsia="pl-PL"/>
        </w:rPr>
        <w:t>w</w:t>
      </w:r>
      <w:r>
        <w:rPr>
          <w:rFonts w:ascii="Arial-ItalicMT" w:hAnsi="Arial-ItalicMT" w:cs="Arial-ItalicMT"/>
          <w:i/>
          <w:iCs/>
          <w:sz w:val="20"/>
          <w:szCs w:val="20"/>
          <w:lang w:eastAsia="pl-PL"/>
        </w:rPr>
        <w:t>skazany % całości zakresu zamówienia</w:t>
      </w:r>
      <w:r w:rsidR="00AE58F4">
        <w:rPr>
          <w:rFonts w:ascii="Arial-ItalicMT" w:hAnsi="Arial-ItalicMT" w:cs="Arial-ItalicMT"/>
          <w:i/>
          <w:iCs/>
          <w:sz w:val="20"/>
          <w:szCs w:val="20"/>
          <w:lang w:eastAsia="pl-PL"/>
        </w:rPr>
        <w:t>)</w:t>
      </w:r>
    </w:p>
    <w:p w14:paraId="001DCB12" w14:textId="58BDAABA" w:rsidR="00C3006B" w:rsidRDefault="00C3006B" w:rsidP="00AB539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02B5FC38" w:rsidR="00DC7A82" w:rsidRDefault="00C3006B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Nr </w:t>
            </w:r>
            <w:r w:rsidR="00A11821">
              <w:rPr>
                <w:rFonts w:ascii="Arial" w:hAnsi="Arial" w:cs="Arial"/>
                <w:bCs/>
                <w:sz w:val="20"/>
                <w:szCs w:val="20"/>
              </w:rPr>
              <w:t>części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499C84BC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  <w:r w:rsidR="00C3006B">
              <w:rPr>
                <w:rFonts w:ascii="Arial" w:hAnsi="Arial" w:cs="Arial"/>
                <w:bCs/>
                <w:sz w:val="20"/>
                <w:szCs w:val="20"/>
              </w:rPr>
              <w:t>, która stanowi ……% (należy wskazać cyfrą %) całości zakresu zamówienia w ramach dan</w:t>
            </w:r>
            <w:r w:rsidR="00A11821">
              <w:rPr>
                <w:rFonts w:ascii="Arial" w:hAnsi="Arial" w:cs="Arial"/>
                <w:bCs/>
                <w:sz w:val="20"/>
                <w:szCs w:val="20"/>
              </w:rPr>
              <w:t>ej części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DFB" w14:paraId="12F4C3E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8F7" w14:textId="530B8C51" w:rsidR="003A6DFB" w:rsidRDefault="003A6DFB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75F" w14:textId="77777777" w:rsidR="003A6DFB" w:rsidRDefault="003A6DFB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209B" w14:textId="77777777" w:rsidR="003A6DFB" w:rsidRDefault="003A6DFB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8F4" w14:paraId="3871DADF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B3F2" w14:textId="11B16D03" w:rsidR="00AE58F4" w:rsidRDefault="00AE58F4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3850" w14:textId="77777777" w:rsidR="00AE58F4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009" w14:textId="77777777" w:rsidR="00AE58F4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8F4" w14:paraId="2328EF2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E69" w14:textId="5EAFB3BA" w:rsidR="00AE58F4" w:rsidRDefault="00AE58F4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858A" w14:textId="77777777" w:rsidR="00AE58F4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F57" w14:textId="77777777" w:rsidR="00AE58F4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5993559B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 w:rsidR="00C3006B">
        <w:rPr>
          <w:rFonts w:ascii="Arial" w:hAnsi="Arial" w:cs="Arial"/>
          <w:sz w:val="20"/>
          <w:szCs w:val="20"/>
        </w:rPr>
        <w:t>9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2CF704A6" w14:textId="7A1219F0" w:rsidR="002426F8" w:rsidRDefault="002426F8" w:rsidP="005E134D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0"/>
        </w:rPr>
      </w:pPr>
      <w:r w:rsidRPr="00C3006B">
        <w:rPr>
          <w:rFonts w:ascii="Arial" w:hAnsi="Arial" w:cs="Arial"/>
          <w:sz w:val="20"/>
        </w:rPr>
        <w:t xml:space="preserve">przestrzegania tajemnicy przedsiębiorstwa Zamawiającego, na zasadach określonych w ustawie z dnia 16 kwietnia 1993 r. o zwalczaniu nieuczciwej konkurencji </w:t>
      </w:r>
    </w:p>
    <w:p w14:paraId="34CEBC14" w14:textId="77777777" w:rsidR="005E134D" w:rsidRPr="00C3006B" w:rsidRDefault="005E134D" w:rsidP="005E134D">
      <w:pPr>
        <w:pStyle w:val="Akapitzlist"/>
        <w:jc w:val="both"/>
        <w:rPr>
          <w:rFonts w:ascii="Arial" w:hAnsi="Arial" w:cs="Arial"/>
          <w:sz w:val="20"/>
        </w:rPr>
      </w:pPr>
    </w:p>
    <w:p w14:paraId="1EBE1FCF" w14:textId="77777777" w:rsidR="00DC7A82" w:rsidRPr="00822373" w:rsidRDefault="00DC7A82" w:rsidP="0088269C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6AF79074" w:rsidR="00DC7A82" w:rsidRPr="004234DE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color w:val="000000"/>
          <w:sz w:val="20"/>
        </w:rPr>
        <w:t>wypełni</w:t>
      </w:r>
      <w:r w:rsidR="002B17AE">
        <w:rPr>
          <w:rFonts w:ascii="Arial" w:hAnsi="Arial" w:cs="Arial"/>
          <w:color w:val="000000"/>
          <w:sz w:val="20"/>
        </w:rPr>
        <w:t>liśmy</w:t>
      </w:r>
      <w:r w:rsidRPr="004234DE">
        <w:rPr>
          <w:rFonts w:ascii="Arial" w:hAnsi="Arial" w:cs="Arial"/>
          <w:color w:val="000000"/>
          <w:sz w:val="20"/>
        </w:rPr>
        <w:t xml:space="preserve"> obowiązki informacyjne przewidziane w art. 13 lub art. 14 RODO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4234DE">
        <w:rPr>
          <w:rFonts w:ascii="Arial" w:hAnsi="Arial" w:cs="Arial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4234DE">
        <w:rPr>
          <w:rFonts w:ascii="Arial" w:hAnsi="Arial" w:cs="Arial"/>
          <w:color w:val="000000"/>
          <w:sz w:val="20"/>
          <w:vertAlign w:val="superscript"/>
        </w:rPr>
        <w:t>.</w:t>
      </w:r>
      <w:r w:rsidRPr="004234DE">
        <w:rPr>
          <w:rFonts w:ascii="Arial" w:hAnsi="Arial" w:cs="Arial"/>
          <w:sz w:val="20"/>
        </w:rPr>
        <w:t xml:space="preserve"> ;</w:t>
      </w:r>
    </w:p>
    <w:p w14:paraId="7A088103" w14:textId="7C4C74C3" w:rsidR="005A015C" w:rsidRPr="004234DE" w:rsidRDefault="005A015C" w:rsidP="004234DE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sz w:val="20"/>
        </w:rPr>
        <w:t xml:space="preserve"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(w przypadku podpisania z nami umowy). Wypełnione oświadczenie wg załącznika nr </w:t>
      </w:r>
      <w:r w:rsidR="0019341D">
        <w:rPr>
          <w:rFonts w:ascii="Arial" w:hAnsi="Arial" w:cs="Arial"/>
          <w:sz w:val="20"/>
        </w:rPr>
        <w:t xml:space="preserve"> 4</w:t>
      </w:r>
      <w:r w:rsidRPr="004234DE">
        <w:rPr>
          <w:rFonts w:ascii="Arial" w:hAnsi="Arial" w:cs="Arial"/>
          <w:sz w:val="20"/>
        </w:rPr>
        <w:t xml:space="preserve"> do SWZ, wskazujące wdrożone środki techniczne i organizacyjne przedstawimy przed podpisaniem umowy. </w:t>
      </w:r>
    </w:p>
    <w:p w14:paraId="1378934A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7657C34E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88269C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18"/>
          <w:szCs w:val="18"/>
        </w:rPr>
      </w:pPr>
      <w:r w:rsidRPr="0088269C">
        <w:rPr>
          <w:rFonts w:ascii="Arial" w:hAnsi="Arial" w:cs="Arial"/>
          <w:sz w:val="18"/>
          <w:szCs w:val="18"/>
        </w:rPr>
        <w:t>………………………………………………….</w:t>
      </w:r>
    </w:p>
    <w:p w14:paraId="44B5635C" w14:textId="77777777" w:rsidR="0088269C" w:rsidRPr="0088269C" w:rsidRDefault="00DC7A82" w:rsidP="0088269C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18"/>
          <w:szCs w:val="18"/>
        </w:rPr>
      </w:pPr>
      <w:r w:rsidRPr="0088269C">
        <w:rPr>
          <w:rFonts w:ascii="Arial" w:hAnsi="Arial" w:cs="Arial"/>
          <w:i/>
          <w:iCs/>
          <w:sz w:val="18"/>
          <w:szCs w:val="18"/>
        </w:rPr>
        <w:t>/podpis Wykonawcy/</w:t>
      </w:r>
    </w:p>
    <w:p w14:paraId="6210B67F" w14:textId="11DC1F9C" w:rsidR="00DC7A82" w:rsidRPr="0088269C" w:rsidRDefault="00DC7A82" w:rsidP="0088269C">
      <w:pPr>
        <w:pStyle w:val="NormalnyWeb"/>
        <w:spacing w:before="0" w:after="0"/>
        <w:ind w:left="2835"/>
        <w:jc w:val="center"/>
        <w:rPr>
          <w:rFonts w:ascii="Arial" w:hAnsi="Arial" w:cs="Arial"/>
          <w:b/>
          <w:bCs/>
          <w:sz w:val="19"/>
          <w:szCs w:val="19"/>
        </w:rPr>
      </w:pPr>
      <w:r w:rsidRPr="0088269C">
        <w:rPr>
          <w:rFonts w:ascii="Arial" w:hAnsi="Arial" w:cs="Arial"/>
          <w:b/>
          <w:bCs/>
          <w:sz w:val="19"/>
          <w:szCs w:val="19"/>
        </w:rPr>
        <w:t>Formularz ofertowy musi być podpisany przez osobę/osoby uprawnioną(</w:t>
      </w:r>
      <w:proofErr w:type="spellStart"/>
      <w:r w:rsidRPr="0088269C">
        <w:rPr>
          <w:rFonts w:ascii="Arial" w:hAnsi="Arial" w:cs="Arial"/>
          <w:b/>
          <w:bCs/>
          <w:sz w:val="19"/>
          <w:szCs w:val="19"/>
        </w:rPr>
        <w:t>ne</w:t>
      </w:r>
      <w:proofErr w:type="spellEnd"/>
      <w:r w:rsidRPr="0088269C">
        <w:rPr>
          <w:rFonts w:ascii="Arial" w:hAnsi="Arial" w:cs="Arial"/>
          <w:b/>
          <w:bCs/>
          <w:sz w:val="19"/>
          <w:szCs w:val="19"/>
        </w:rPr>
        <w:t>) do reprezentowania Wykonawcy</w:t>
      </w:r>
    </w:p>
    <w:p w14:paraId="1908B6DB" w14:textId="5525A4C4" w:rsidR="00DC7A82" w:rsidRPr="002B17AE" w:rsidRDefault="00DC7A82" w:rsidP="003B1286">
      <w:pPr>
        <w:pStyle w:val="Tekstpodstawowy"/>
        <w:spacing w:after="0"/>
        <w:jc w:val="lef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2B17AE">
        <w:rPr>
          <w:rFonts w:ascii="Arial" w:hAnsi="Arial" w:cs="Arial"/>
          <w:sz w:val="16"/>
          <w:szCs w:val="16"/>
        </w:rPr>
        <w:t>niepotrzebne skreślić</w:t>
      </w:r>
    </w:p>
    <w:sectPr w:rsidR="00DC7A82" w:rsidRPr="002B17AE" w:rsidSect="0088269C">
      <w:headerReference w:type="default" r:id="rId8"/>
      <w:footerReference w:type="default" r:id="rId9"/>
      <w:pgSz w:w="11906" w:h="16838"/>
      <w:pgMar w:top="993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2D28F" w14:textId="77777777" w:rsidR="00793C78" w:rsidRDefault="00793C78">
      <w:r>
        <w:separator/>
      </w:r>
    </w:p>
  </w:endnote>
  <w:endnote w:type="continuationSeparator" w:id="0">
    <w:p w14:paraId="6229436C" w14:textId="77777777" w:rsidR="00793C78" w:rsidRDefault="0079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2125" w14:textId="36BFBAEF" w:rsidR="007F482D" w:rsidRDefault="00000000" w:rsidP="0039667A">
    <w:pPr>
      <w:pStyle w:val="Stopka"/>
      <w:jc w:val="center"/>
    </w:pPr>
    <w:sdt>
      <w:sdtPr>
        <w:id w:val="1213201956"/>
        <w:docPartObj>
          <w:docPartGallery w:val="Page Numbers (Bottom of Page)"/>
          <w:docPartUnique/>
        </w:docPartObj>
      </w:sdtPr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95F3F" w14:textId="77777777" w:rsidR="00793C78" w:rsidRDefault="00793C78">
      <w:r>
        <w:separator/>
      </w:r>
    </w:p>
  </w:footnote>
  <w:footnote w:type="continuationSeparator" w:id="0">
    <w:p w14:paraId="1BDC25FE" w14:textId="77777777" w:rsidR="00793C78" w:rsidRDefault="00793C78">
      <w:r>
        <w:continuationSeparator/>
      </w:r>
    </w:p>
  </w:footnote>
  <w:footnote w:id="1">
    <w:p w14:paraId="58C21C7F" w14:textId="77777777" w:rsidR="00DC7A82" w:rsidRPr="004655FF" w:rsidRDefault="00DC7A82" w:rsidP="00DC7A82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DC7A82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8B71D" w14:textId="579BF0C9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A71AEC">
      <w:rPr>
        <w:rFonts w:ascii="Arial" w:hAnsi="Arial" w:cs="Arial"/>
        <w:b/>
        <w:sz w:val="18"/>
        <w:szCs w:val="18"/>
      </w:rPr>
      <w:t>811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DA2250">
      <w:rPr>
        <w:rFonts w:ascii="Arial" w:hAnsi="Arial" w:cs="Arial"/>
        <w:b/>
        <w:sz w:val="18"/>
        <w:szCs w:val="18"/>
      </w:rPr>
      <w:t>4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117303">
    <w:abstractNumId w:val="42"/>
  </w:num>
  <w:num w:numId="2" w16cid:durableId="1992825929">
    <w:abstractNumId w:val="36"/>
  </w:num>
  <w:num w:numId="3" w16cid:durableId="2031762402">
    <w:abstractNumId w:val="21"/>
  </w:num>
  <w:num w:numId="4" w16cid:durableId="1999385074">
    <w:abstractNumId w:val="26"/>
  </w:num>
  <w:num w:numId="5" w16cid:durableId="320815655">
    <w:abstractNumId w:val="18"/>
  </w:num>
  <w:num w:numId="6" w16cid:durableId="1472870420">
    <w:abstractNumId w:val="31"/>
  </w:num>
  <w:num w:numId="7" w16cid:durableId="1871601131">
    <w:abstractNumId w:val="20"/>
  </w:num>
  <w:num w:numId="8" w16cid:durableId="880363303">
    <w:abstractNumId w:val="33"/>
  </w:num>
  <w:num w:numId="9" w16cid:durableId="1914926327">
    <w:abstractNumId w:val="38"/>
  </w:num>
  <w:num w:numId="10" w16cid:durableId="939799856">
    <w:abstractNumId w:val="29"/>
  </w:num>
  <w:num w:numId="11" w16cid:durableId="884952896">
    <w:abstractNumId w:val="19"/>
  </w:num>
  <w:num w:numId="12" w16cid:durableId="1764111670">
    <w:abstractNumId w:val="35"/>
  </w:num>
  <w:num w:numId="13" w16cid:durableId="2010792480">
    <w:abstractNumId w:val="15"/>
  </w:num>
  <w:num w:numId="14" w16cid:durableId="1393388845">
    <w:abstractNumId w:val="32"/>
  </w:num>
  <w:num w:numId="15" w16cid:durableId="1456101722">
    <w:abstractNumId w:val="39"/>
  </w:num>
  <w:num w:numId="16" w16cid:durableId="651444147">
    <w:abstractNumId w:val="28"/>
  </w:num>
  <w:num w:numId="17" w16cid:durableId="1770463746">
    <w:abstractNumId w:val="22"/>
  </w:num>
  <w:num w:numId="18" w16cid:durableId="2088842852">
    <w:abstractNumId w:val="23"/>
  </w:num>
  <w:num w:numId="19" w16cid:durableId="271784332">
    <w:abstractNumId w:val="30"/>
  </w:num>
  <w:num w:numId="20" w16cid:durableId="1144591343">
    <w:abstractNumId w:val="40"/>
  </w:num>
  <w:num w:numId="21" w16cid:durableId="46026820">
    <w:abstractNumId w:val="24"/>
  </w:num>
  <w:num w:numId="22" w16cid:durableId="1421176240">
    <w:abstractNumId w:val="43"/>
  </w:num>
  <w:num w:numId="23" w16cid:durableId="1058359986">
    <w:abstractNumId w:val="37"/>
  </w:num>
  <w:num w:numId="24" w16cid:durableId="1542132479">
    <w:abstractNumId w:val="34"/>
  </w:num>
  <w:num w:numId="25" w16cid:durableId="280722604">
    <w:abstractNumId w:val="25"/>
  </w:num>
  <w:num w:numId="26" w16cid:durableId="986710776">
    <w:abstractNumId w:val="41"/>
  </w:num>
  <w:num w:numId="27" w16cid:durableId="1760175546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D71"/>
    <w:rsid w:val="000379FE"/>
    <w:rsid w:val="00042476"/>
    <w:rsid w:val="00047D6F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6A2"/>
    <w:rsid w:val="000D1E8D"/>
    <w:rsid w:val="000D30AD"/>
    <w:rsid w:val="000D4C6B"/>
    <w:rsid w:val="000D547F"/>
    <w:rsid w:val="000D5E83"/>
    <w:rsid w:val="000D783A"/>
    <w:rsid w:val="000D7F79"/>
    <w:rsid w:val="000E1394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063F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4ACD"/>
    <w:rsid w:val="00225015"/>
    <w:rsid w:val="00227038"/>
    <w:rsid w:val="00227FF1"/>
    <w:rsid w:val="00230ECF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6037E"/>
    <w:rsid w:val="00260B3C"/>
    <w:rsid w:val="002644D3"/>
    <w:rsid w:val="00271335"/>
    <w:rsid w:val="002758A3"/>
    <w:rsid w:val="00275B2A"/>
    <w:rsid w:val="0027785D"/>
    <w:rsid w:val="00277B83"/>
    <w:rsid w:val="0028232B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7AE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6E14"/>
    <w:rsid w:val="00302540"/>
    <w:rsid w:val="0030332B"/>
    <w:rsid w:val="003043E4"/>
    <w:rsid w:val="0030442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1D30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A6DFB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2E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D9B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643D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3204"/>
    <w:rsid w:val="005936D4"/>
    <w:rsid w:val="005950A0"/>
    <w:rsid w:val="005966DE"/>
    <w:rsid w:val="005969DC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625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E05C2"/>
    <w:rsid w:val="005E06BE"/>
    <w:rsid w:val="005E134D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4BB9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2FB6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3C78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69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4FB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3C60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45C"/>
    <w:rsid w:val="0095495F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45C6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4EC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6B8"/>
    <w:rsid w:val="009F7BDC"/>
    <w:rsid w:val="00A01926"/>
    <w:rsid w:val="00A03DCB"/>
    <w:rsid w:val="00A06BA2"/>
    <w:rsid w:val="00A11821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1AEC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39E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39"/>
    <w:rsid w:val="00AE2988"/>
    <w:rsid w:val="00AE39BD"/>
    <w:rsid w:val="00AE421C"/>
    <w:rsid w:val="00AE43AA"/>
    <w:rsid w:val="00AE4F46"/>
    <w:rsid w:val="00AE58F4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C0024E"/>
    <w:rsid w:val="00C002E0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06B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5787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83F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DE1"/>
    <w:rsid w:val="00E042C0"/>
    <w:rsid w:val="00E0529A"/>
    <w:rsid w:val="00E0717B"/>
    <w:rsid w:val="00E07C05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3B24"/>
    <w:rsid w:val="00EC518D"/>
    <w:rsid w:val="00EC5A66"/>
    <w:rsid w:val="00EC75E3"/>
    <w:rsid w:val="00EC7DDC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EC9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4796"/>
    <w:rsid w:val="00FC5EA3"/>
    <w:rsid w:val="00FC7171"/>
    <w:rsid w:val="00FC7A48"/>
    <w:rsid w:val="00FC7C63"/>
    <w:rsid w:val="00FD02E0"/>
    <w:rsid w:val="00FD2618"/>
    <w:rsid w:val="00FD2DED"/>
    <w:rsid w:val="00FD3134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6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OgorzalekRoza</cp:lastModifiedBy>
  <cp:revision>25</cp:revision>
  <cp:lastPrinted>2024-07-04T08:21:00Z</cp:lastPrinted>
  <dcterms:created xsi:type="dcterms:W3CDTF">2024-06-05T11:03:00Z</dcterms:created>
  <dcterms:modified xsi:type="dcterms:W3CDTF">2024-12-13T12:15:00Z</dcterms:modified>
</cp:coreProperties>
</file>