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9B73" w14:textId="77777777" w:rsidR="00784594" w:rsidRPr="00323E6F" w:rsidRDefault="00784594" w:rsidP="00BA79F1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bookmarkStart w:id="0" w:name="_Hlk180574882"/>
      <w:r w:rsidRPr="00323E6F">
        <w:rPr>
          <w:rFonts w:ascii="Arial" w:hAnsi="Arial" w:cs="Arial"/>
          <w:sz w:val="20"/>
          <w:szCs w:val="20"/>
        </w:rPr>
        <w:t>Załącznik nr 1 do SWZ</w:t>
      </w:r>
    </w:p>
    <w:bookmarkEnd w:id="0"/>
    <w:p w14:paraId="3E097E04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D344762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FORMULARZ OFERTOWY</w:t>
      </w:r>
    </w:p>
    <w:p w14:paraId="29A32B9B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 </w:t>
      </w:r>
    </w:p>
    <w:p w14:paraId="73CCAB34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Dane dotyczące Wykonawcy:</w:t>
      </w:r>
    </w:p>
    <w:p w14:paraId="0DD0D830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Nazwa/Imię i Nazwisko ……………………………………………............…………………...........… </w:t>
      </w:r>
    </w:p>
    <w:p w14:paraId="20026B4D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Adres siedziby/miejsce wykonywania działalności     …………………………………………</w:t>
      </w:r>
      <w:proofErr w:type="gramStart"/>
      <w:r w:rsidRPr="00323E6F">
        <w:rPr>
          <w:rFonts w:ascii="Arial" w:hAnsi="Arial" w:cs="Arial"/>
          <w:sz w:val="20"/>
          <w:szCs w:val="20"/>
        </w:rPr>
        <w:t>…....</w:t>
      </w:r>
      <w:proofErr w:type="gramEnd"/>
      <w:r w:rsidRPr="00323E6F">
        <w:rPr>
          <w:rFonts w:ascii="Arial" w:hAnsi="Arial" w:cs="Arial"/>
          <w:sz w:val="20"/>
          <w:szCs w:val="20"/>
        </w:rPr>
        <w:t>…</w:t>
      </w:r>
    </w:p>
    <w:p w14:paraId="17DB35DA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4FADAD9B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NIP    ……………………………………………........…………............……</w:t>
      </w:r>
      <w:proofErr w:type="gramStart"/>
      <w:r w:rsidRPr="00323E6F">
        <w:rPr>
          <w:rFonts w:ascii="Arial" w:hAnsi="Arial" w:cs="Arial"/>
          <w:sz w:val="20"/>
          <w:szCs w:val="20"/>
        </w:rPr>
        <w:t>…....</w:t>
      </w:r>
      <w:proofErr w:type="gramEnd"/>
      <w:r w:rsidRPr="00323E6F">
        <w:rPr>
          <w:rFonts w:ascii="Arial" w:hAnsi="Arial" w:cs="Arial"/>
          <w:sz w:val="20"/>
          <w:szCs w:val="20"/>
        </w:rPr>
        <w:t xml:space="preserve">…………………….. </w:t>
      </w:r>
    </w:p>
    <w:p w14:paraId="54EA031A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……………………………………………......…………............………......……………...….</w:t>
      </w:r>
    </w:p>
    <w:p w14:paraId="3085D696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……………………………………………....…………............………..................................... </w:t>
      </w:r>
    </w:p>
    <w:p w14:paraId="1985FFAD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e-mail    ………………………………………</w:t>
      </w:r>
      <w:proofErr w:type="gramStart"/>
      <w:r w:rsidRPr="00323E6F">
        <w:rPr>
          <w:rFonts w:ascii="Arial" w:hAnsi="Arial" w:cs="Arial"/>
          <w:sz w:val="20"/>
          <w:szCs w:val="20"/>
        </w:rPr>
        <w:t>…….</w:t>
      </w:r>
      <w:proofErr w:type="gramEnd"/>
      <w:r w:rsidRPr="00323E6F">
        <w:rPr>
          <w:rFonts w:ascii="Arial" w:hAnsi="Arial" w:cs="Arial"/>
          <w:sz w:val="20"/>
          <w:szCs w:val="20"/>
        </w:rPr>
        <w:t>.…………............……….....................................…</w:t>
      </w:r>
    </w:p>
    <w:p w14:paraId="44AE58C1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</w:t>
      </w:r>
      <w:proofErr w:type="gramStart"/>
      <w:r w:rsidRPr="00323E6F">
        <w:rPr>
          <w:rFonts w:ascii="Arial" w:hAnsi="Arial" w:cs="Arial"/>
          <w:sz w:val="20"/>
          <w:szCs w:val="20"/>
        </w:rPr>
        <w:t>…….</w:t>
      </w:r>
      <w:proofErr w:type="gramEnd"/>
      <w:r w:rsidRPr="00323E6F">
        <w:rPr>
          <w:rFonts w:ascii="Arial" w:hAnsi="Arial" w:cs="Arial"/>
          <w:sz w:val="20"/>
          <w:szCs w:val="20"/>
        </w:rPr>
        <w:t>.</w:t>
      </w:r>
    </w:p>
    <w:p w14:paraId="6F8FB3D6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 </w:t>
      </w:r>
    </w:p>
    <w:p w14:paraId="38579EF4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W odpowiedzi na ogłoszone postępowanie o udzielenie zamówienia odrębnego prowadzonego w trybie przetargu odrębnego nieograniczonego na </w:t>
      </w:r>
      <w:bookmarkStart w:id="1" w:name="_Hlk180574619"/>
      <w:r w:rsidRPr="00323E6F">
        <w:rPr>
          <w:rFonts w:ascii="Arial" w:hAnsi="Arial" w:cs="Arial"/>
          <w:sz w:val="20"/>
          <w:szCs w:val="20"/>
        </w:rPr>
        <w:t>„</w:t>
      </w:r>
      <w:r w:rsidRPr="00323E6F">
        <w:rPr>
          <w:rFonts w:ascii="Arial" w:hAnsi="Arial" w:cs="Arial"/>
          <w:b/>
          <w:sz w:val="20"/>
          <w:szCs w:val="20"/>
        </w:rPr>
        <w:t xml:space="preserve">Świadczenie usług konserwacji i napraw </w:t>
      </w:r>
      <w:proofErr w:type="spellStart"/>
      <w:r w:rsidRPr="00323E6F">
        <w:rPr>
          <w:rFonts w:ascii="Arial" w:hAnsi="Arial" w:cs="Arial"/>
          <w:b/>
          <w:sz w:val="20"/>
          <w:szCs w:val="20"/>
        </w:rPr>
        <w:t>kopertownicy</w:t>
      </w:r>
      <w:proofErr w:type="spellEnd"/>
      <w:r w:rsidRPr="00323E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23E6F">
        <w:rPr>
          <w:rFonts w:ascii="Arial" w:hAnsi="Arial" w:cs="Arial"/>
          <w:b/>
          <w:sz w:val="20"/>
          <w:szCs w:val="20"/>
        </w:rPr>
        <w:t>Bell&amp;Howell</w:t>
      </w:r>
      <w:proofErr w:type="spellEnd"/>
      <w:r w:rsidRPr="00323E6F">
        <w:rPr>
          <w:rFonts w:ascii="Arial" w:hAnsi="Arial" w:cs="Arial"/>
          <w:b/>
          <w:sz w:val="20"/>
          <w:szCs w:val="20"/>
        </w:rPr>
        <w:t>”,</w:t>
      </w:r>
    </w:p>
    <w:bookmarkEnd w:id="1"/>
    <w:p w14:paraId="65008678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6F2FCC5" w14:textId="5A7C1362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23E6F">
        <w:rPr>
          <w:rFonts w:ascii="Arial" w:hAnsi="Arial" w:cs="Arial"/>
          <w:b/>
          <w:bCs/>
          <w:sz w:val="20"/>
          <w:szCs w:val="20"/>
        </w:rPr>
        <w:t xml:space="preserve">zobowiązujemy się do zrealizowania przedmiotu zamówienia za cenę ofertową:  </w:t>
      </w:r>
    </w:p>
    <w:p w14:paraId="20FD87D2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"/>
        <w:gridCol w:w="1741"/>
        <w:gridCol w:w="1189"/>
        <w:gridCol w:w="759"/>
        <w:gridCol w:w="1429"/>
        <w:gridCol w:w="1656"/>
        <w:gridCol w:w="14"/>
        <w:gridCol w:w="2102"/>
      </w:tblGrid>
      <w:tr w:rsidR="00784594" w:rsidRPr="00323E6F" w14:paraId="592B855B" w14:textId="77777777" w:rsidTr="00837741">
        <w:trPr>
          <w:trHeight w:val="1524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14:paraId="62D7FE49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14:paraId="134325F1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121345DA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</w:rPr>
              <w:t>stawka</w:t>
            </w:r>
          </w:p>
          <w:p w14:paraId="086B719F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</w:rPr>
              <w:t>netto</w:t>
            </w: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 xml:space="preserve"> [w zł]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1CF2A7CC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  <w:p w14:paraId="241BF814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m-</w:t>
            </w:r>
            <w:proofErr w:type="spellStart"/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cy</w:t>
            </w:r>
            <w:proofErr w:type="spellEnd"/>
            <w:r w:rsidRPr="00323E6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14:paraId="6008EF3B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</w:p>
          <w:p w14:paraId="51CE8DB6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 xml:space="preserve">netto </w:t>
            </w:r>
          </w:p>
          <w:p w14:paraId="7C1F72CE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iloczyn kol.3 i kol.4</w:t>
            </w:r>
          </w:p>
          <w:p w14:paraId="5D84340F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[w zł]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  <w:hideMark/>
          </w:tcPr>
          <w:p w14:paraId="33CDFA98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wartość podatku</w:t>
            </w:r>
          </w:p>
          <w:p w14:paraId="00135637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obliczona od wartości z poz. 5 VAT [w zł]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00DF29EA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  <w:p w14:paraId="0C57B6C0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suma wartości z kol. 5 i kol. 6</w:t>
            </w:r>
          </w:p>
          <w:p w14:paraId="1C0AA27C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[w zł]</w:t>
            </w:r>
          </w:p>
          <w:p w14:paraId="5F0836CF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4594" w:rsidRPr="00323E6F" w14:paraId="311777B6" w14:textId="77777777" w:rsidTr="00837741">
        <w:trPr>
          <w:trHeight w:val="113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14:paraId="75A7CBF2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14:paraId="41480597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030B434E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14:paraId="6221CBD2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14:paraId="459511E1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  <w:hideMark/>
          </w:tcPr>
          <w:p w14:paraId="02DBC660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14:paraId="4455F7FD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784594" w:rsidRPr="00323E6F" w14:paraId="13FFFF63" w14:textId="77777777" w:rsidTr="00837741">
        <w:trPr>
          <w:trHeight w:val="397"/>
          <w:jc w:val="center"/>
        </w:trPr>
        <w:tc>
          <w:tcPr>
            <w:tcW w:w="657" w:type="dxa"/>
            <w:shd w:val="clear" w:color="auto" w:fill="auto"/>
            <w:vAlign w:val="center"/>
            <w:hideMark/>
          </w:tcPr>
          <w:p w14:paraId="6C584094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14:paraId="10B26834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</w:rPr>
              <w:t>zryczałtowane miesięczne wynagrodzenie za wykonanie jednej usługi konserwacji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27543EE0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14:paraId="65FCE2C0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14:paraId="3193D59D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  <w:hideMark/>
          </w:tcPr>
          <w:p w14:paraId="0F76B72A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14:paraId="585D728A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594" w:rsidRPr="00323E6F" w14:paraId="7FF3CEFE" w14:textId="77777777" w:rsidTr="00837741">
        <w:trPr>
          <w:trHeight w:val="397"/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5EF537FA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07168D0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zryczałtowane wynagrodzenie za wykonanie jednej usługi naprawy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19CE91C3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24BAA109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26C0A848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14:paraId="4804915C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72494548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4594" w:rsidRPr="00323E6F" w14:paraId="6BCD56A4" w14:textId="77777777" w:rsidTr="00837741">
        <w:trPr>
          <w:trHeight w:val="397"/>
          <w:jc w:val="center"/>
        </w:trPr>
        <w:tc>
          <w:tcPr>
            <w:tcW w:w="657" w:type="dxa"/>
            <w:shd w:val="clear" w:color="auto" w:fill="auto"/>
            <w:vAlign w:val="center"/>
          </w:tcPr>
          <w:p w14:paraId="4758DF95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78633F7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przewidywany koszt części zamiennych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32846698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1C60A339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4262788E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43 749,57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14:paraId="56B7B7ED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10 062,40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6117DEDB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53 811,97</w:t>
            </w:r>
          </w:p>
        </w:tc>
      </w:tr>
      <w:tr w:rsidR="00784594" w:rsidRPr="00323E6F" w14:paraId="756F5559" w14:textId="77777777" w:rsidTr="00837741">
        <w:trPr>
          <w:gridBefore w:val="4"/>
          <w:wBefore w:w="4346" w:type="dxa"/>
          <w:trHeight w:val="397"/>
          <w:jc w:val="center"/>
        </w:trPr>
        <w:tc>
          <w:tcPr>
            <w:tcW w:w="1429" w:type="dxa"/>
            <w:shd w:val="clear" w:color="auto" w:fill="auto"/>
            <w:vAlign w:val="center"/>
          </w:tcPr>
          <w:p w14:paraId="3F81BEAD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Cena netto</w:t>
            </w:r>
          </w:p>
          <w:p w14:paraId="6F7CB84E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suma wierszy 1-3 z kol. 5</w:t>
            </w:r>
          </w:p>
          <w:p w14:paraId="1EB770CA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 xml:space="preserve"> [w zł]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E6EB0F3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Łączna wartość podatku VAT</w:t>
            </w:r>
          </w:p>
          <w:p w14:paraId="778743A0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suma wierszy            1-3 z kol. 6</w:t>
            </w:r>
          </w:p>
          <w:p w14:paraId="1B3A39F4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 xml:space="preserve"> [w zł]</w:t>
            </w:r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 w14:paraId="23CDFD9D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Cena ofertowa brutto</w:t>
            </w:r>
          </w:p>
          <w:p w14:paraId="30873DD0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suma wierszy 1-3 z kol. 7</w:t>
            </w:r>
          </w:p>
          <w:p w14:paraId="4F5B1CDE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E6F">
              <w:rPr>
                <w:rFonts w:ascii="Arial" w:hAnsi="Arial" w:cs="Arial"/>
                <w:color w:val="000000"/>
                <w:sz w:val="20"/>
                <w:szCs w:val="20"/>
              </w:rPr>
              <w:t>[w zł]</w:t>
            </w:r>
          </w:p>
        </w:tc>
      </w:tr>
      <w:tr w:rsidR="00784594" w:rsidRPr="00323E6F" w14:paraId="0009FDE2" w14:textId="77777777" w:rsidTr="00837741">
        <w:trPr>
          <w:gridBefore w:val="4"/>
          <w:wBefore w:w="4346" w:type="dxa"/>
          <w:trHeight w:val="397"/>
          <w:jc w:val="center"/>
        </w:trPr>
        <w:tc>
          <w:tcPr>
            <w:tcW w:w="1429" w:type="dxa"/>
            <w:shd w:val="clear" w:color="auto" w:fill="auto"/>
            <w:vAlign w:val="center"/>
          </w:tcPr>
          <w:p w14:paraId="4B2A3C54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E594C3E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CEA551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CA8D025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45EC5D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1C898C38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shd w:val="clear" w:color="auto" w:fill="auto"/>
            <w:vAlign w:val="center"/>
          </w:tcPr>
          <w:p w14:paraId="63D5116A" w14:textId="77777777" w:rsidR="00784594" w:rsidRPr="00323E6F" w:rsidRDefault="00784594" w:rsidP="0083774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A5D6992" w14:textId="77777777" w:rsidR="00784594" w:rsidRPr="00323E6F" w:rsidRDefault="00784594" w:rsidP="00784594">
      <w:pPr>
        <w:keepNext/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323E6F">
        <w:rPr>
          <w:rFonts w:ascii="Arial" w:hAnsi="Arial" w:cs="Arial"/>
          <w:b/>
          <w:bCs/>
          <w:sz w:val="20"/>
          <w:szCs w:val="20"/>
        </w:rPr>
        <w:lastRenderedPageBreak/>
        <w:t xml:space="preserve">Informujemy, że: </w:t>
      </w:r>
    </w:p>
    <w:p w14:paraId="0CA7CECD" w14:textId="77777777" w:rsidR="00784594" w:rsidRPr="00323E6F" w:rsidRDefault="00784594" w:rsidP="000760EC">
      <w:pPr>
        <w:keepNext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cena oferty zawiera wszelkie koszty, jakie poniesie Zamawiający z tytułu realizacji przedmiotu zamówienia,</w:t>
      </w:r>
    </w:p>
    <w:p w14:paraId="1CB5378E" w14:textId="77777777" w:rsidR="00784594" w:rsidRPr="00323E6F" w:rsidRDefault="00784594" w:rsidP="000760EC">
      <w:pPr>
        <w:keepNext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realizacja przedmiotu zamówienia będzie zgodna z wymaganiami Zamawiającego określonymi w umowie.</w:t>
      </w:r>
    </w:p>
    <w:p w14:paraId="6F2102E4" w14:textId="77777777" w:rsidR="00784594" w:rsidRPr="00323E6F" w:rsidRDefault="00784594" w:rsidP="000760EC">
      <w:pPr>
        <w:pStyle w:val="Akapitzlist"/>
        <w:keepNext/>
        <w:widowControl w:val="0"/>
        <w:numPr>
          <w:ilvl w:val="0"/>
          <w:numId w:val="27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323E6F">
        <w:rPr>
          <w:rFonts w:ascii="Arial" w:hAnsi="Arial" w:cs="Arial"/>
        </w:rPr>
        <w:t xml:space="preserve">zapoznaliśmy się z SWZ i nie wnosimy uwag do SWZ oraz otrzymaliśmy konieczne informacje potrzebne do właściwego przygotowania oferty. </w:t>
      </w:r>
    </w:p>
    <w:p w14:paraId="6078D751" w14:textId="77777777" w:rsidR="00784594" w:rsidRPr="00323E6F" w:rsidRDefault="00784594" w:rsidP="000760EC">
      <w:pPr>
        <w:keepNext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projekt umowy został przez nas zaakceptowany i zobowiązujemy się w przypadku wyboru naszej oferty do dostarczenia dokumentów niezbędnych do zawarcia umowy oraz zawarcia umowy w miejscu i terminie wyznaczonym przez Zamawiającego.</w:t>
      </w:r>
    </w:p>
    <w:p w14:paraId="16E92D3F" w14:textId="77777777" w:rsidR="00784594" w:rsidRPr="00323E6F" w:rsidRDefault="00784594" w:rsidP="000760EC">
      <w:pPr>
        <w:keepNext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uważamy się za związanych niniejszą ofertą przez okres 90 dni, licząc od dnia upływu terminu składania ofert, przy czym pierwszym dniem terminu związania ofertą jest dzień, w którym upływa termin składania ofert.</w:t>
      </w:r>
    </w:p>
    <w:p w14:paraId="75829FA6" w14:textId="77777777" w:rsidR="00784594" w:rsidRPr="00323E6F" w:rsidRDefault="00784594" w:rsidP="000760EC">
      <w:pPr>
        <w:pStyle w:val="Akapitzlist"/>
        <w:keepNext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323E6F">
        <w:rPr>
          <w:rFonts w:ascii="Arial" w:hAnsi="Arial" w:cs="Arial"/>
        </w:rPr>
        <w:t xml:space="preserve">nie mogą być udostępniane znajdujące się w plikach……………………………. informacje stanowiące tajemnicę przedsiębiorstwa w rozumieniu przepisów o zwalczaniu nieuczciwej konkurencji art. 11 ust. 2 ustawy z dnia 16 kwietnia 1993 r. o zwalczaniu nieuczciwej konkurencji (Dz.U. z 2003 r., nr 153, poz. 1503 z późniejszymi zmianami). Uzasadnienie, w którym wykazano, iż zastrzeżone informacje stanowią tajemnicę przedsiębiorstwa załączamy do oferty. </w:t>
      </w:r>
    </w:p>
    <w:p w14:paraId="2F338DB4" w14:textId="77777777" w:rsidR="00784594" w:rsidRPr="00323E6F" w:rsidRDefault="00784594" w:rsidP="000760EC">
      <w:pPr>
        <w:keepNext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 jesteśmy/nie jesteśmy* czynnym podatnikiem podatku od towarów i usług (VAT).</w:t>
      </w:r>
    </w:p>
    <w:p w14:paraId="67D00988" w14:textId="77777777" w:rsidR="00784594" w:rsidRPr="00323E6F" w:rsidRDefault="00784594" w:rsidP="000760EC">
      <w:pPr>
        <w:pStyle w:val="Akapitzlist"/>
        <w:keepNext/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323E6F">
        <w:rPr>
          <w:rFonts w:ascii="Arial" w:hAnsi="Arial" w:cs="Arial"/>
        </w:rPr>
        <w:t>przy realizacji przedmiotu zamówienia będziemy/ nie będziemy* korzystali z podwykonawców/podmiotów udostępniających zasoby: (nazwa podwykonawcy/podmiotu udostępniającego zasoby) ……………………………………………………………………. Część zamówienia, która zostanie powierzona podwykonawcy/podmiotowi udostępniającemu zasoby: ……...………………………………………, która stanowi ……. % całości zakresu zamówienia. Za prace wykonane przez podwykonawców/podmioty udostępniające zasoby ponosimy pełną odpowiedzialność. **</w:t>
      </w:r>
    </w:p>
    <w:p w14:paraId="330A89C3" w14:textId="77777777" w:rsidR="00784594" w:rsidRPr="00323E6F" w:rsidRDefault="00784594" w:rsidP="00784594">
      <w:pPr>
        <w:pStyle w:val="Akapitzlist"/>
        <w:keepNext/>
        <w:widowControl w:val="0"/>
        <w:tabs>
          <w:tab w:val="clear" w:pos="360"/>
        </w:tabs>
        <w:autoSpaceDE w:val="0"/>
        <w:autoSpaceDN w:val="0"/>
        <w:adjustRightInd w:val="0"/>
        <w:spacing w:before="120" w:after="120"/>
        <w:ind w:firstLine="0"/>
        <w:jc w:val="both"/>
        <w:rPr>
          <w:rFonts w:ascii="Arial" w:hAnsi="Arial" w:cs="Arial"/>
          <w:sz w:val="14"/>
          <w:szCs w:val="14"/>
        </w:rPr>
      </w:pPr>
      <w:r w:rsidRPr="00323E6F">
        <w:rPr>
          <w:rFonts w:ascii="Arial" w:hAnsi="Arial" w:cs="Arial"/>
          <w:sz w:val="16"/>
          <w:szCs w:val="16"/>
        </w:rPr>
        <w:t xml:space="preserve">* </w:t>
      </w:r>
      <w:r w:rsidRPr="00323E6F">
        <w:rPr>
          <w:rFonts w:ascii="Arial" w:hAnsi="Arial" w:cs="Arial"/>
          <w:sz w:val="14"/>
          <w:szCs w:val="14"/>
        </w:rPr>
        <w:t>niepotrzebne skreślić</w:t>
      </w:r>
    </w:p>
    <w:p w14:paraId="3653D223" w14:textId="77777777" w:rsidR="00784594" w:rsidRPr="00323E6F" w:rsidRDefault="00784594" w:rsidP="00784594">
      <w:pPr>
        <w:pStyle w:val="Akapitzlist"/>
        <w:keepNext/>
        <w:widowControl w:val="0"/>
        <w:tabs>
          <w:tab w:val="clear" w:pos="360"/>
        </w:tabs>
        <w:autoSpaceDE w:val="0"/>
        <w:autoSpaceDN w:val="0"/>
        <w:adjustRightInd w:val="0"/>
        <w:spacing w:before="120" w:after="120"/>
        <w:ind w:firstLine="0"/>
        <w:jc w:val="both"/>
        <w:rPr>
          <w:rFonts w:ascii="Arial" w:hAnsi="Arial" w:cs="Arial"/>
          <w:sz w:val="14"/>
          <w:szCs w:val="14"/>
        </w:rPr>
      </w:pPr>
      <w:r w:rsidRPr="00323E6F">
        <w:rPr>
          <w:rFonts w:ascii="Arial" w:hAnsi="Arial" w:cs="Arial"/>
          <w:sz w:val="14"/>
          <w:szCs w:val="14"/>
        </w:rPr>
        <w:t>** w przypadku, gdy Wykonawca nie dokona skreślenia, Zamawiający uzna, że przy realizacji zamówienia Wykonawca nie będzie korzystał z podwykonawców/podmiotów udostępniających zasoby.</w:t>
      </w:r>
    </w:p>
    <w:p w14:paraId="48B14974" w14:textId="77777777" w:rsidR="00784594" w:rsidRPr="00323E6F" w:rsidRDefault="00784594" w:rsidP="00784594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545BBE95" w14:textId="77777777" w:rsidR="00784594" w:rsidRPr="00323E6F" w:rsidRDefault="00784594" w:rsidP="00784594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323E6F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5EAB32FE" w14:textId="77777777" w:rsidR="00784594" w:rsidRPr="00323E6F" w:rsidRDefault="00784594" w:rsidP="000760EC">
      <w:pPr>
        <w:keepNext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68D02472" w14:textId="77777777" w:rsidR="00784594" w:rsidRPr="00323E6F" w:rsidRDefault="00784594" w:rsidP="00784594">
      <w:pPr>
        <w:keepNext/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2. Przestrzegania tajemnicy przedsiębiorstwa Zamawiającego, na zasadach określonych w ustawie z dnia 16 kwietnia 1993 r. o zwalczaniu nieuczciwej konkurencji (Dz.U. z 2003 r., nr 153, poz. 1503 </w:t>
      </w:r>
    </w:p>
    <w:p w14:paraId="14131204" w14:textId="77777777" w:rsidR="00784594" w:rsidRPr="00323E6F" w:rsidRDefault="00784594" w:rsidP="00784594">
      <w:pPr>
        <w:keepNext/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z późniejszymi zmianami). </w:t>
      </w:r>
    </w:p>
    <w:p w14:paraId="3AA6ECCF" w14:textId="77777777" w:rsidR="00784594" w:rsidRPr="00323E6F" w:rsidRDefault="00784594" w:rsidP="00784594">
      <w:pPr>
        <w:keepNext/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0D7945F" w14:textId="77777777" w:rsidR="00784594" w:rsidRPr="00323E6F" w:rsidRDefault="00784594" w:rsidP="00784594">
      <w:pPr>
        <w:keepNext/>
        <w:widowControl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b/>
          <w:bCs/>
          <w:sz w:val="21"/>
          <w:szCs w:val="21"/>
          <w:u w:val="single"/>
        </w:rPr>
        <w:t>Oświadczam, że:</w:t>
      </w:r>
    </w:p>
    <w:p w14:paraId="5963CBD0" w14:textId="77777777" w:rsidR="00784594" w:rsidRPr="00323E6F" w:rsidRDefault="00784594" w:rsidP="000760EC">
      <w:pPr>
        <w:keepNext/>
        <w:widowControl w:val="0"/>
        <w:numPr>
          <w:ilvl w:val="0"/>
          <w:numId w:val="26"/>
        </w:num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323E6F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323E6F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323E6F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 w:rsidRPr="00323E6F">
        <w:rPr>
          <w:rFonts w:ascii="Arial" w:hAnsi="Arial" w:cs="Arial"/>
          <w:color w:val="000000"/>
          <w:sz w:val="20"/>
          <w:szCs w:val="20"/>
          <w:vertAlign w:val="superscript"/>
        </w:rPr>
        <w:t>.</w:t>
      </w:r>
    </w:p>
    <w:p w14:paraId="648ED974" w14:textId="25BCBB75" w:rsidR="00784594" w:rsidRPr="00F65E83" w:rsidRDefault="00784594" w:rsidP="00F65E83">
      <w:pPr>
        <w:keepNext/>
        <w:widowControl w:val="0"/>
        <w:numPr>
          <w:ilvl w:val="0"/>
          <w:numId w:val="26"/>
        </w:num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wdrożyłem odpowiednie środki techniczne i organizacyjne, wynikające </w:t>
      </w:r>
      <w:r w:rsidRPr="00323E6F">
        <w:rPr>
          <w:rFonts w:ascii="Arial" w:hAnsi="Arial" w:cs="Arial"/>
          <w:sz w:val="20"/>
          <w:szCs w:val="20"/>
        </w:rPr>
        <w:br/>
        <w:t xml:space="preserve">z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dalej: Rozporządzenie, w sposób i w stopniu zapewniającym przetwarzanie </w:t>
      </w:r>
      <w:r w:rsidRPr="00323E6F">
        <w:rPr>
          <w:rFonts w:ascii="Arial" w:hAnsi="Arial" w:cs="Arial"/>
          <w:sz w:val="20"/>
          <w:szCs w:val="20"/>
        </w:rPr>
        <w:lastRenderedPageBreak/>
        <w:t xml:space="preserve">danych osobowych, powierzonych nam przez Pocztę Polską S.A., które będą spełniały wymogi Rozporządzenia i chroniły </w:t>
      </w:r>
      <w:r w:rsidRPr="00F65E83">
        <w:rPr>
          <w:rFonts w:ascii="Arial" w:hAnsi="Arial" w:cs="Arial"/>
          <w:sz w:val="20"/>
          <w:szCs w:val="20"/>
        </w:rPr>
        <w:t>prawa osób</w:t>
      </w:r>
    </w:p>
    <w:p w14:paraId="573930C0" w14:textId="77777777" w:rsidR="00784594" w:rsidRPr="00323E6F" w:rsidRDefault="00784594" w:rsidP="00784594">
      <w:pPr>
        <w:keepNext/>
        <w:widowControl w:val="0"/>
        <w:spacing w:before="120" w:after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48100805" w14:textId="77777777" w:rsidR="00784594" w:rsidRPr="00323E6F" w:rsidRDefault="00784594" w:rsidP="00784594">
      <w:pPr>
        <w:keepNext/>
        <w:widowControl w:val="0"/>
        <w:spacing w:before="120" w:after="120"/>
        <w:jc w:val="right"/>
        <w:rPr>
          <w:rFonts w:ascii="Arial" w:hAnsi="Arial" w:cs="Arial"/>
          <w:i/>
          <w:iCs/>
          <w:sz w:val="16"/>
          <w:szCs w:val="16"/>
        </w:rPr>
      </w:pPr>
      <w:r w:rsidRPr="00323E6F">
        <w:rPr>
          <w:rFonts w:ascii="Arial" w:hAnsi="Arial" w:cs="Arial"/>
          <w:i/>
          <w:iCs/>
          <w:sz w:val="16"/>
          <w:szCs w:val="16"/>
        </w:rPr>
        <w:t>…………………………………………………….</w:t>
      </w:r>
    </w:p>
    <w:p w14:paraId="10F6421F" w14:textId="17870CCC" w:rsidR="00A4403A" w:rsidRPr="00323E6F" w:rsidRDefault="00784594" w:rsidP="00A4403A">
      <w:pPr>
        <w:keepNext/>
        <w:widowControl w:val="0"/>
        <w:spacing w:before="120" w:after="12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323E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="00323E6F" w:rsidRPr="00323E6F">
        <w:rPr>
          <w:rFonts w:ascii="Arial" w:hAnsi="Arial" w:cs="Arial"/>
          <w:i/>
          <w:iCs/>
          <w:sz w:val="16"/>
          <w:szCs w:val="16"/>
        </w:rPr>
        <w:t xml:space="preserve">                                          </w:t>
      </w:r>
      <w:r w:rsidRPr="00323E6F">
        <w:rPr>
          <w:rFonts w:ascii="Arial" w:hAnsi="Arial" w:cs="Arial"/>
          <w:i/>
          <w:iCs/>
          <w:sz w:val="16"/>
          <w:szCs w:val="16"/>
        </w:rPr>
        <w:t xml:space="preserve">     Podpis / data</w:t>
      </w:r>
    </w:p>
    <w:p w14:paraId="72DF3ACB" w14:textId="77777777" w:rsidR="00F65E83" w:rsidRDefault="00F65E83" w:rsidP="00784594">
      <w:pPr>
        <w:keepNext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34A1D1B5" w14:textId="54704A4C" w:rsidR="00784594" w:rsidRPr="00323E6F" w:rsidRDefault="00784594" w:rsidP="00784594">
      <w:pPr>
        <w:keepNext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FF0000"/>
          <w:sz w:val="18"/>
          <w:szCs w:val="18"/>
        </w:rPr>
      </w:pPr>
      <w:r w:rsidRPr="00323E6F">
        <w:rPr>
          <w:rFonts w:ascii="Arial" w:hAnsi="Arial" w:cs="Arial"/>
          <w:b/>
          <w:bCs/>
          <w:color w:val="FF0000"/>
          <w:sz w:val="18"/>
          <w:szCs w:val="18"/>
        </w:rPr>
        <w:t>Formularz ofertowy musi być podpisany przez osobę/osoby uprawnioną(</w:t>
      </w:r>
      <w:proofErr w:type="spellStart"/>
      <w:r w:rsidRPr="00323E6F">
        <w:rPr>
          <w:rFonts w:ascii="Arial" w:hAnsi="Arial" w:cs="Arial"/>
          <w:b/>
          <w:bCs/>
          <w:color w:val="FF0000"/>
          <w:sz w:val="18"/>
          <w:szCs w:val="18"/>
        </w:rPr>
        <w:t>ne</w:t>
      </w:r>
      <w:proofErr w:type="spellEnd"/>
      <w:r w:rsidRPr="00323E6F">
        <w:rPr>
          <w:rFonts w:ascii="Arial" w:hAnsi="Arial" w:cs="Arial"/>
          <w:b/>
          <w:bCs/>
          <w:color w:val="FF0000"/>
          <w:sz w:val="18"/>
          <w:szCs w:val="18"/>
        </w:rPr>
        <w:t xml:space="preserve">) do reprezentowania </w:t>
      </w:r>
      <w:r w:rsidR="00323E6F" w:rsidRPr="00323E6F">
        <w:rPr>
          <w:rFonts w:ascii="Arial" w:hAnsi="Arial" w:cs="Arial"/>
          <w:b/>
          <w:bCs/>
          <w:color w:val="FF0000"/>
          <w:sz w:val="18"/>
          <w:szCs w:val="18"/>
        </w:rPr>
        <w:t>Wykonawcy</w:t>
      </w:r>
    </w:p>
    <w:p w14:paraId="345CDE74" w14:textId="77777777" w:rsidR="00784594" w:rsidRPr="00323E6F" w:rsidRDefault="00784594" w:rsidP="00040153">
      <w:pPr>
        <w:keepNext/>
        <w:keepLines/>
        <w:spacing w:line="324" w:lineRule="auto"/>
        <w:jc w:val="right"/>
        <w:rPr>
          <w:rFonts w:ascii="Arial" w:hAnsi="Arial" w:cs="Arial"/>
          <w:sz w:val="18"/>
          <w:szCs w:val="18"/>
        </w:rPr>
      </w:pPr>
    </w:p>
    <w:p w14:paraId="3E44E870" w14:textId="77777777" w:rsidR="00784594" w:rsidRPr="00323E6F" w:rsidRDefault="00784594" w:rsidP="00040153">
      <w:pPr>
        <w:keepNext/>
        <w:keepLines/>
        <w:spacing w:line="324" w:lineRule="auto"/>
        <w:jc w:val="right"/>
        <w:rPr>
          <w:rFonts w:ascii="Arial" w:hAnsi="Arial" w:cs="Arial"/>
          <w:sz w:val="18"/>
          <w:szCs w:val="18"/>
        </w:rPr>
      </w:pPr>
    </w:p>
    <w:p w14:paraId="34C380B1" w14:textId="77777777" w:rsidR="00784594" w:rsidRPr="00323E6F" w:rsidRDefault="00784594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32C9BED" w14:textId="77777777" w:rsidR="00784594" w:rsidRPr="00323E6F" w:rsidRDefault="00784594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46E93431" w14:textId="77777777" w:rsidR="00784594" w:rsidRPr="00323E6F" w:rsidRDefault="00784594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6FF7214" w14:textId="77777777" w:rsidR="00784594" w:rsidRPr="00323E6F" w:rsidRDefault="00784594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795C672C" w14:textId="77777777" w:rsidR="00784594" w:rsidRPr="00323E6F" w:rsidRDefault="00784594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38AAE789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5906F3DB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652EBD8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3E1A4C50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014835C9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3302A5E9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2E22CB78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67B79124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4BE47484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898BDCF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23D6870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8630C13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7A4EAA35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7BBA6438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7C7E3E15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09B2049C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59CA755C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2EDC2704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5A53992F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32EA9460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275F487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7C78E3F7" w14:textId="77777777" w:rsidR="000760EC" w:rsidRPr="00323E6F" w:rsidRDefault="000760EC" w:rsidP="00040153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51208319" w14:textId="77777777" w:rsidR="000760EC" w:rsidRPr="00323E6F" w:rsidRDefault="000760EC" w:rsidP="00BA79F1">
      <w:pPr>
        <w:spacing w:line="324" w:lineRule="auto"/>
        <w:rPr>
          <w:rFonts w:ascii="Arial" w:hAnsi="Arial" w:cs="Arial"/>
          <w:sz w:val="20"/>
          <w:szCs w:val="20"/>
        </w:rPr>
      </w:pPr>
    </w:p>
    <w:p w14:paraId="3B9F1A91" w14:textId="77777777" w:rsidR="00323E6F" w:rsidRPr="00323E6F" w:rsidRDefault="00323E6F" w:rsidP="00784594">
      <w:pPr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69A91BA6" w14:textId="77777777" w:rsidR="00BA79F1" w:rsidRDefault="00BA79F1" w:rsidP="00784594">
      <w:pPr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064E9426" w14:textId="77777777" w:rsidR="00BA79F1" w:rsidRDefault="00BA79F1" w:rsidP="00784594">
      <w:pPr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10F3A73A" w14:textId="77777777" w:rsidR="00BA79F1" w:rsidRDefault="00BA79F1" w:rsidP="00784594">
      <w:pPr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67BA5227" w14:textId="77777777" w:rsidR="00BA79F1" w:rsidRDefault="00BA79F1" w:rsidP="00784594">
      <w:pPr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67BE8BE0" w14:textId="77777777" w:rsidR="00BA79F1" w:rsidRDefault="00BA79F1" w:rsidP="00784594">
      <w:pPr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38BCE73C" w14:textId="77777777" w:rsidR="00BA79F1" w:rsidRDefault="00BA79F1" w:rsidP="00784594">
      <w:pPr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56E6A41B" w14:textId="140902CB" w:rsidR="00784594" w:rsidRPr="00323E6F" w:rsidRDefault="00784594" w:rsidP="00784594">
      <w:pPr>
        <w:spacing w:line="324" w:lineRule="auto"/>
        <w:jc w:val="right"/>
        <w:rPr>
          <w:rFonts w:ascii="Arial" w:hAnsi="Arial" w:cs="Arial"/>
          <w:i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lastRenderedPageBreak/>
        <w:t xml:space="preserve">Załącznik nr 3 do SWZ </w:t>
      </w:r>
    </w:p>
    <w:p w14:paraId="693293B8" w14:textId="77777777" w:rsidR="00784594" w:rsidRPr="00323E6F" w:rsidRDefault="00784594" w:rsidP="00784594">
      <w:pPr>
        <w:spacing w:line="324" w:lineRule="auto"/>
        <w:ind w:right="278"/>
        <w:jc w:val="center"/>
        <w:rPr>
          <w:rFonts w:ascii="Arial" w:hAnsi="Arial" w:cs="Arial"/>
          <w:sz w:val="20"/>
          <w:szCs w:val="20"/>
        </w:rPr>
      </w:pPr>
    </w:p>
    <w:p w14:paraId="5459F9F8" w14:textId="77777777" w:rsidR="00784594" w:rsidRPr="00323E6F" w:rsidRDefault="00784594" w:rsidP="00784594">
      <w:pPr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               Przedmiot zamówienia:</w:t>
      </w:r>
    </w:p>
    <w:p w14:paraId="6BC764CC" w14:textId="77777777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„</w:t>
      </w:r>
      <w:r w:rsidRPr="00323E6F">
        <w:rPr>
          <w:rFonts w:ascii="Arial" w:hAnsi="Arial" w:cs="Arial"/>
          <w:b/>
          <w:sz w:val="20"/>
          <w:szCs w:val="20"/>
        </w:rPr>
        <w:t xml:space="preserve">Świadczenie usług konserwacji i napraw </w:t>
      </w:r>
      <w:proofErr w:type="spellStart"/>
      <w:r w:rsidRPr="00323E6F">
        <w:rPr>
          <w:rFonts w:ascii="Arial" w:hAnsi="Arial" w:cs="Arial"/>
          <w:b/>
          <w:sz w:val="20"/>
          <w:szCs w:val="20"/>
        </w:rPr>
        <w:t>kopertownicy</w:t>
      </w:r>
      <w:proofErr w:type="spellEnd"/>
      <w:r w:rsidRPr="00323E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23E6F">
        <w:rPr>
          <w:rFonts w:ascii="Arial" w:hAnsi="Arial" w:cs="Arial"/>
          <w:b/>
          <w:sz w:val="20"/>
          <w:szCs w:val="20"/>
        </w:rPr>
        <w:t>Bell&amp;Howell</w:t>
      </w:r>
      <w:proofErr w:type="spellEnd"/>
      <w:r w:rsidRPr="00323E6F">
        <w:rPr>
          <w:rFonts w:ascii="Arial" w:hAnsi="Arial" w:cs="Arial"/>
          <w:b/>
          <w:sz w:val="20"/>
          <w:szCs w:val="20"/>
        </w:rPr>
        <w:t>”,</w:t>
      </w:r>
    </w:p>
    <w:p w14:paraId="5AC25267" w14:textId="77777777" w:rsidR="00784594" w:rsidRPr="00323E6F" w:rsidRDefault="00784594" w:rsidP="00784594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323E6F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6BE02DA1" w14:textId="77777777" w:rsidR="00784594" w:rsidRPr="00323E6F" w:rsidRDefault="00784594" w:rsidP="00784594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00AFF5C" w14:textId="5B72C92A" w:rsidR="00784594" w:rsidRPr="00323E6F" w:rsidRDefault="00784594" w:rsidP="00784594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323E6F">
        <w:rPr>
          <w:rFonts w:ascii="Arial" w:hAnsi="Arial" w:cs="Arial"/>
          <w:b/>
          <w:sz w:val="20"/>
          <w:szCs w:val="20"/>
        </w:rPr>
        <w:t xml:space="preserve">Wykaz wykonanych/wykonywanych </w:t>
      </w:r>
      <w:r w:rsidRPr="00323E6F">
        <w:rPr>
          <w:rFonts w:ascii="Arial" w:hAnsi="Arial" w:cs="Arial"/>
          <w:b/>
          <w:bCs/>
          <w:sz w:val="20"/>
          <w:szCs w:val="20"/>
        </w:rPr>
        <w:t>usług</w:t>
      </w:r>
    </w:p>
    <w:p w14:paraId="00F33302" w14:textId="77777777" w:rsidR="00784594" w:rsidRPr="00323E6F" w:rsidRDefault="00784594" w:rsidP="00784594">
      <w:pPr>
        <w:pStyle w:val="Tekstpodstawowywcity"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Oświadczam, że posiadam niezbędną wiedzę i doświadczenie w zakresie wskazanym w Rozdziale II ust. 4.1 SWZ.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033"/>
        <w:gridCol w:w="1507"/>
        <w:gridCol w:w="1830"/>
        <w:gridCol w:w="1701"/>
        <w:gridCol w:w="2126"/>
      </w:tblGrid>
      <w:tr w:rsidR="00784594" w:rsidRPr="00323E6F" w14:paraId="0D3DD4CF" w14:textId="77777777" w:rsidTr="00784594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CF88B40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602E095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Przedmiot</w:t>
            </w:r>
          </w:p>
          <w:p w14:paraId="276E7A4D" w14:textId="4521EE82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usługi</w:t>
            </w:r>
          </w:p>
          <w:p w14:paraId="5456A6C0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1B47F83B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330AB92A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określonego w ust. 4.1 SWZ)</w:t>
            </w:r>
          </w:p>
          <w:p w14:paraId="3D6E4FE8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BFC5457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A3C7E60" w14:textId="56D57200" w:rsidR="00784594" w:rsidRPr="00323E6F" w:rsidRDefault="00784594" w:rsidP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 xml:space="preserve">usługi </w:t>
            </w:r>
          </w:p>
          <w:p w14:paraId="6DC8EA82" w14:textId="0A61309E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FD981ED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65A2EF2" w14:textId="2924F895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 xml:space="preserve">Podmiot na rzecz, którego usługa została zrealizowana </w:t>
            </w:r>
          </w:p>
          <w:p w14:paraId="2CC7EF8E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784594" w:rsidRPr="00323E6F" w14:paraId="0BFFA64B" w14:textId="77777777" w:rsidTr="00784594">
        <w:trPr>
          <w:trHeight w:val="69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C1D9" w14:textId="77777777" w:rsidR="00784594" w:rsidRPr="00323E6F" w:rsidRDefault="00784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6199" w14:textId="77777777" w:rsidR="00784594" w:rsidRPr="00323E6F" w:rsidRDefault="00784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F42A" w14:textId="77777777" w:rsidR="00784594" w:rsidRPr="00323E6F" w:rsidRDefault="00784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C3DB0F8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15BAFF66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1E4B5B6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323E6F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CFCB" w14:textId="77777777" w:rsidR="00784594" w:rsidRPr="00323E6F" w:rsidRDefault="00784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594" w:rsidRPr="00323E6F" w14:paraId="538D06D4" w14:textId="77777777" w:rsidTr="0078459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5559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629D4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4C1B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9A72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042C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D019" w14:textId="77777777" w:rsidR="00784594" w:rsidRPr="00323E6F" w:rsidRDefault="00784594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E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84594" w:rsidRPr="00323E6F" w14:paraId="1D4904E8" w14:textId="77777777" w:rsidTr="00784594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D23F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DB5EB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DBF4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E27B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3D0E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4104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84594" w:rsidRPr="00323E6F" w14:paraId="526D6623" w14:textId="77777777" w:rsidTr="00784594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F294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FD761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63E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8D8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64BC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57F7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84594" w:rsidRPr="00323E6F" w14:paraId="6F0FF44C" w14:textId="77777777" w:rsidTr="00784594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A86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04068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9493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871F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8130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C881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84594" w:rsidRPr="00323E6F" w14:paraId="211469B5" w14:textId="77777777" w:rsidTr="00784594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F5FA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86717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AD14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BC4B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75E5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9434" w14:textId="77777777" w:rsidR="00784594" w:rsidRPr="00323E6F" w:rsidRDefault="00784594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727FDED" w14:textId="77777777" w:rsidR="00784594" w:rsidRPr="00323E6F" w:rsidRDefault="00784594" w:rsidP="00784594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44453747" w14:textId="4E3972A8" w:rsidR="00784594" w:rsidRPr="00323E6F" w:rsidRDefault="00784594" w:rsidP="00784594">
      <w:pPr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323E6F">
        <w:rPr>
          <w:rFonts w:ascii="Arial" w:hAnsi="Arial" w:cs="Arial"/>
          <w:i/>
          <w:sz w:val="20"/>
          <w:szCs w:val="20"/>
        </w:rPr>
        <w:t>W załączeniu przedkładamy dowody i/lub oświadczenie potwierdzające, że usługi te wykonane zostały/są wykonywane należycie.</w:t>
      </w:r>
    </w:p>
    <w:p w14:paraId="2E6671E4" w14:textId="5C200B77" w:rsidR="00784594" w:rsidRPr="00323E6F" w:rsidRDefault="00784594" w:rsidP="00784594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23E6F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323E6F">
        <w:rPr>
          <w:rFonts w:ascii="Arial" w:hAnsi="Arial" w:cs="Arial"/>
          <w:i/>
          <w:iCs/>
          <w:sz w:val="20"/>
          <w:szCs w:val="20"/>
        </w:rPr>
        <w:t xml:space="preserve">wraz z oświadczeniem, o którym mowa powyżej Wykonawca powinien złożyć również dokument/dokumenty, w których wykaże (udowodni), iż dołożył należytej staranności </w:t>
      </w:r>
      <w:r w:rsidRPr="00323E6F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wykonanie/wykonywanie wskazanych usług.</w:t>
      </w:r>
    </w:p>
    <w:p w14:paraId="2B2BFC2A" w14:textId="77777777" w:rsidR="00784594" w:rsidRPr="00323E6F" w:rsidRDefault="00784594" w:rsidP="00784594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5175A3E9" w14:textId="77777777" w:rsidR="00784594" w:rsidRPr="00323E6F" w:rsidRDefault="00784594" w:rsidP="00784594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291DF484" w14:textId="77777777" w:rsidR="00784594" w:rsidRPr="00323E6F" w:rsidRDefault="00784594" w:rsidP="00784594">
      <w:pPr>
        <w:pStyle w:val="NormalnyWeb"/>
        <w:spacing w:before="0" w:beforeAutospacing="0" w:after="0" w:afterAutospacing="0" w:line="324" w:lineRule="auto"/>
        <w:ind w:left="4828"/>
        <w:rPr>
          <w:rFonts w:ascii="Arial" w:hAnsi="Arial" w:cs="Arial"/>
        </w:rPr>
      </w:pPr>
      <w:r w:rsidRPr="00323E6F">
        <w:rPr>
          <w:rFonts w:ascii="Arial" w:hAnsi="Arial" w:cs="Arial"/>
        </w:rPr>
        <w:t>………………………………………………….</w:t>
      </w:r>
    </w:p>
    <w:p w14:paraId="7D3A41BE" w14:textId="77777777" w:rsidR="00784594" w:rsidRPr="00323E6F" w:rsidRDefault="00784594" w:rsidP="00784594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3EF91567" w14:textId="77777777" w:rsidR="00784594" w:rsidRPr="00323E6F" w:rsidRDefault="00784594" w:rsidP="00784594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6189DFF" w14:textId="77777777" w:rsidR="000760EC" w:rsidRPr="00323E6F" w:rsidRDefault="000760EC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4B6E229" w14:textId="63274F43" w:rsidR="00784594" w:rsidRPr="00323E6F" w:rsidRDefault="00784594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23E6F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323E6F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323E6F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323E6F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 w:rsidRPr="00323E6F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4675D9D2" w14:textId="5464AE85" w:rsidR="00784594" w:rsidRPr="00323E6F" w:rsidRDefault="00784594" w:rsidP="00784594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  <w:r w:rsidRPr="00323E6F">
        <w:rPr>
          <w:rFonts w:ascii="Arial" w:hAnsi="Arial" w:cs="Arial"/>
          <w:b/>
          <w:bCs/>
          <w:sz w:val="20"/>
          <w:szCs w:val="20"/>
        </w:rPr>
        <w:br w:type="page"/>
      </w:r>
    </w:p>
    <w:p w14:paraId="12E11A86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0C34BD6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F4143AF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5CE5C7A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8BE8E3D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1636C6F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E43D9F5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C0D5A9A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759B48A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76FEFDF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C51FA67" w14:textId="77777777" w:rsidR="00BD214F" w:rsidRPr="00323E6F" w:rsidRDefault="00BD214F" w:rsidP="00B932C4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br w:type="page"/>
      </w:r>
    </w:p>
    <w:p w14:paraId="20002AB2" w14:textId="77777777" w:rsidR="008924BF" w:rsidRPr="00323E6F" w:rsidRDefault="008924BF" w:rsidP="00B932C4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172AA15" w14:textId="77777777" w:rsidR="006A07FA" w:rsidRPr="00323E6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Pr="00323E6F">
        <w:rPr>
          <w:rFonts w:ascii="Arial" w:hAnsi="Arial" w:cs="Arial"/>
          <w:b/>
          <w:bCs/>
          <w:sz w:val="20"/>
          <w:szCs w:val="20"/>
        </w:rPr>
        <w:tab/>
      </w:r>
      <w:r w:rsidR="006A07FA" w:rsidRPr="00323E6F">
        <w:rPr>
          <w:rFonts w:ascii="Arial" w:hAnsi="Arial" w:cs="Arial"/>
          <w:sz w:val="20"/>
          <w:szCs w:val="20"/>
        </w:rPr>
        <w:t xml:space="preserve">Załącznik nr </w:t>
      </w:r>
      <w:r w:rsidR="00A758F3" w:rsidRPr="00323E6F">
        <w:rPr>
          <w:rFonts w:ascii="Arial" w:hAnsi="Arial" w:cs="Arial"/>
          <w:sz w:val="20"/>
          <w:szCs w:val="20"/>
        </w:rPr>
        <w:t xml:space="preserve">5 </w:t>
      </w:r>
      <w:r w:rsidR="006A07FA" w:rsidRPr="00323E6F">
        <w:rPr>
          <w:rFonts w:ascii="Arial" w:hAnsi="Arial" w:cs="Arial"/>
          <w:sz w:val="20"/>
          <w:szCs w:val="20"/>
        </w:rPr>
        <w:t>do SWZ</w:t>
      </w:r>
    </w:p>
    <w:p w14:paraId="66F3C30A" w14:textId="77777777" w:rsidR="006A07FA" w:rsidRPr="00323E6F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C0116A9" w14:textId="77777777" w:rsidR="00C97D4C" w:rsidRPr="00323E6F" w:rsidRDefault="006A07FA" w:rsidP="00C97D4C">
      <w:pPr>
        <w:spacing w:line="324" w:lineRule="auto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Przedmiot zamówienia:</w:t>
      </w:r>
    </w:p>
    <w:p w14:paraId="3BDB7981" w14:textId="6340A3E6" w:rsidR="00C97D4C" w:rsidRPr="00323E6F" w:rsidRDefault="00C97D4C" w:rsidP="00C97D4C">
      <w:pPr>
        <w:spacing w:line="324" w:lineRule="auto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 „</w:t>
      </w:r>
      <w:r w:rsidR="00784594" w:rsidRPr="00323E6F">
        <w:rPr>
          <w:rFonts w:ascii="Arial" w:hAnsi="Arial" w:cs="Arial"/>
          <w:b/>
          <w:sz w:val="20"/>
          <w:szCs w:val="20"/>
        </w:rPr>
        <w:t xml:space="preserve">Świadczenie usług konserwacji i napraw </w:t>
      </w:r>
      <w:proofErr w:type="spellStart"/>
      <w:r w:rsidR="00784594" w:rsidRPr="00323E6F">
        <w:rPr>
          <w:rFonts w:ascii="Arial" w:hAnsi="Arial" w:cs="Arial"/>
          <w:b/>
          <w:sz w:val="20"/>
          <w:szCs w:val="20"/>
        </w:rPr>
        <w:t>kopertownicy</w:t>
      </w:r>
      <w:proofErr w:type="spellEnd"/>
      <w:r w:rsidR="00784594" w:rsidRPr="00323E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84594" w:rsidRPr="00323E6F">
        <w:rPr>
          <w:rFonts w:ascii="Arial" w:hAnsi="Arial" w:cs="Arial"/>
          <w:b/>
          <w:sz w:val="20"/>
          <w:szCs w:val="20"/>
        </w:rPr>
        <w:t>Bell&amp;Howell</w:t>
      </w:r>
      <w:proofErr w:type="spellEnd"/>
      <w:r w:rsidRPr="00323E6F">
        <w:rPr>
          <w:rFonts w:ascii="Arial" w:hAnsi="Arial" w:cs="Arial"/>
          <w:b/>
          <w:sz w:val="20"/>
          <w:szCs w:val="20"/>
        </w:rPr>
        <w:t>”.</w:t>
      </w:r>
    </w:p>
    <w:p w14:paraId="5444EACA" w14:textId="77777777" w:rsidR="00C97D4C" w:rsidRPr="00323E6F" w:rsidRDefault="00C97D4C" w:rsidP="00C97D4C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23405734" w14:textId="70CF1AD2" w:rsidR="006A07FA" w:rsidRPr="00323E6F" w:rsidRDefault="006A07FA" w:rsidP="00C97D4C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323E6F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765E346A" w14:textId="77777777" w:rsidR="006A07FA" w:rsidRPr="00323E6F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70DAE23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OŚWIADCZENIE WYKONAWCY</w:t>
      </w:r>
    </w:p>
    <w:p w14:paraId="02DE3049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20EF2382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131F48B" w14:textId="47A5371E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323E6F">
        <w:rPr>
          <w:rFonts w:ascii="Arial" w:hAnsi="Arial" w:cs="Arial"/>
          <w:sz w:val="20"/>
          <w:szCs w:val="20"/>
        </w:rPr>
        <w:t xml:space="preserve">zamówienia </w:t>
      </w:r>
      <w:r w:rsidRPr="00323E6F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323E6F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323E6F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323E6F">
        <w:rPr>
          <w:rFonts w:ascii="Arial" w:hAnsi="Arial" w:cs="Arial"/>
          <w:sz w:val="20"/>
          <w:szCs w:val="20"/>
        </w:rPr>
        <w:t xml:space="preserve"> </w:t>
      </w:r>
      <w:r w:rsidRPr="00323E6F">
        <w:rPr>
          <w:rFonts w:ascii="Arial" w:hAnsi="Arial" w:cs="Arial"/>
          <w:sz w:val="20"/>
          <w:szCs w:val="20"/>
        </w:rPr>
        <w:t>na:</w:t>
      </w:r>
      <w:r w:rsidR="00C97D4C" w:rsidRPr="00323E6F">
        <w:rPr>
          <w:rFonts w:ascii="Arial" w:hAnsi="Arial" w:cs="Arial"/>
          <w:sz w:val="20"/>
          <w:szCs w:val="20"/>
        </w:rPr>
        <w:t xml:space="preserve"> „</w:t>
      </w:r>
      <w:r w:rsidR="00784594" w:rsidRPr="00323E6F">
        <w:rPr>
          <w:rFonts w:ascii="Arial" w:hAnsi="Arial" w:cs="Arial"/>
          <w:b/>
          <w:sz w:val="20"/>
          <w:szCs w:val="20"/>
        </w:rPr>
        <w:t xml:space="preserve">Świadczenie usług konserwacji i napraw </w:t>
      </w:r>
      <w:proofErr w:type="spellStart"/>
      <w:r w:rsidR="00784594" w:rsidRPr="00323E6F">
        <w:rPr>
          <w:rFonts w:ascii="Arial" w:hAnsi="Arial" w:cs="Arial"/>
          <w:b/>
          <w:sz w:val="20"/>
          <w:szCs w:val="20"/>
        </w:rPr>
        <w:t>kopertownicy</w:t>
      </w:r>
      <w:proofErr w:type="spellEnd"/>
      <w:r w:rsidR="00784594" w:rsidRPr="00323E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84594" w:rsidRPr="00323E6F">
        <w:rPr>
          <w:rFonts w:ascii="Arial" w:hAnsi="Arial" w:cs="Arial"/>
          <w:b/>
          <w:sz w:val="20"/>
          <w:szCs w:val="20"/>
        </w:rPr>
        <w:t>Bell&amp;Howell</w:t>
      </w:r>
      <w:proofErr w:type="spellEnd"/>
      <w:r w:rsidR="00C97D4C" w:rsidRPr="00323E6F">
        <w:rPr>
          <w:rFonts w:ascii="Arial" w:hAnsi="Arial" w:cs="Arial"/>
          <w:b/>
          <w:sz w:val="20"/>
          <w:szCs w:val="20"/>
        </w:rPr>
        <w:t xml:space="preserve">” </w:t>
      </w:r>
      <w:r w:rsidRPr="00323E6F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 w:rsidRPr="00323E6F">
        <w:rPr>
          <w:rFonts w:ascii="Arial" w:hAnsi="Arial" w:cs="Arial"/>
          <w:sz w:val="20"/>
          <w:szCs w:val="20"/>
        </w:rPr>
        <w:t>,</w:t>
      </w:r>
      <w:r w:rsidRPr="00323E6F">
        <w:rPr>
          <w:rFonts w:ascii="Arial" w:hAnsi="Arial" w:cs="Arial"/>
          <w:sz w:val="20"/>
          <w:szCs w:val="20"/>
        </w:rPr>
        <w:t xml:space="preserve"> zwanej dalej Ustawą.</w:t>
      </w:r>
    </w:p>
    <w:p w14:paraId="447F3975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FCC29D9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323E6F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323E6F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323E6F">
        <w:rPr>
          <w:rFonts w:ascii="Arial" w:hAnsi="Arial" w:cs="Arial"/>
          <w:sz w:val="20"/>
          <w:szCs w:val="20"/>
        </w:rPr>
        <w:t>późn</w:t>
      </w:r>
      <w:proofErr w:type="spellEnd"/>
      <w:r w:rsidRPr="00323E6F">
        <w:rPr>
          <w:rFonts w:ascii="Arial" w:hAnsi="Arial" w:cs="Arial"/>
          <w:sz w:val="20"/>
          <w:szCs w:val="20"/>
        </w:rPr>
        <w:t>. zm</w:t>
      </w:r>
      <w:r w:rsidR="008C227F" w:rsidRPr="00323E6F">
        <w:rPr>
          <w:rFonts w:ascii="Arial" w:hAnsi="Arial" w:cs="Arial"/>
          <w:sz w:val="20"/>
          <w:szCs w:val="20"/>
        </w:rPr>
        <w:t>.</w:t>
      </w:r>
      <w:r w:rsidRPr="00323E6F">
        <w:rPr>
          <w:rFonts w:ascii="Arial" w:hAnsi="Arial" w:cs="Arial"/>
          <w:sz w:val="20"/>
          <w:szCs w:val="20"/>
        </w:rPr>
        <w:t xml:space="preserve">) </w:t>
      </w:r>
      <w:r w:rsidR="005A632E" w:rsidRPr="00323E6F">
        <w:rPr>
          <w:rFonts w:ascii="Arial" w:hAnsi="Arial" w:cs="Arial"/>
          <w:sz w:val="20"/>
          <w:szCs w:val="20"/>
        </w:rPr>
        <w:br/>
      </w:r>
      <w:r w:rsidRPr="00323E6F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366E5CB3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2E703F6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338FD267" w14:textId="77777777" w:rsidR="006A07FA" w:rsidRPr="00323E6F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F8791AF" w14:textId="77777777" w:rsidR="006A07FA" w:rsidRPr="00323E6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323E6F">
        <w:rPr>
          <w:rFonts w:ascii="Arial" w:hAnsi="Arial" w:cs="Arial"/>
        </w:rPr>
        <w:t>………………………………………………….</w:t>
      </w:r>
    </w:p>
    <w:p w14:paraId="7EECBF5C" w14:textId="77777777" w:rsidR="006A07FA" w:rsidRPr="00323E6F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</w:r>
      <w:r w:rsidRPr="00323E6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5B7635FD" w14:textId="77777777" w:rsidR="006A07FA" w:rsidRPr="00323E6F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10217A1" w14:textId="77777777" w:rsidR="006A07FA" w:rsidRPr="00323E6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8516AD5" w14:textId="77777777" w:rsidR="006A07FA" w:rsidRPr="00323E6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84C4672" w14:textId="075FE1A4" w:rsidR="008F6D0B" w:rsidRPr="00323E6F" w:rsidRDefault="006A07FA" w:rsidP="00784594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18"/>
          <w:szCs w:val="18"/>
        </w:rPr>
        <w:sectPr w:rsidR="008F6D0B" w:rsidRPr="00323E6F" w:rsidSect="005E62F5">
          <w:headerReference w:type="default" r:id="rId11"/>
          <w:footerReference w:type="even" r:id="rId12"/>
          <w:footerReference w:type="default" r:id="rId13"/>
          <w:pgSz w:w="11909" w:h="16838" w:code="9"/>
          <w:pgMar w:top="1417" w:right="1417" w:bottom="1417" w:left="1560" w:header="357" w:footer="6" w:gutter="0"/>
          <w:cols w:space="708"/>
          <w:noEndnote/>
          <w:docGrid w:linePitch="360"/>
        </w:sectPr>
      </w:pPr>
      <w:r w:rsidRPr="00323E6F">
        <w:rPr>
          <w:rFonts w:ascii="Arial" w:hAnsi="Arial" w:cs="Arial"/>
          <w:b/>
          <w:color w:val="FF0000"/>
          <w:sz w:val="18"/>
          <w:szCs w:val="18"/>
        </w:rPr>
        <w:t xml:space="preserve">Oświadczenie </w:t>
      </w:r>
      <w:r w:rsidRPr="00323E6F">
        <w:rPr>
          <w:rFonts w:ascii="Arial" w:hAnsi="Arial" w:cs="Arial"/>
          <w:b/>
          <w:bCs/>
          <w:color w:val="FF0000"/>
          <w:sz w:val="18"/>
          <w:szCs w:val="18"/>
        </w:rPr>
        <w:t>musi być podpisane przez osobę/osoby uprawnioną(</w:t>
      </w:r>
      <w:proofErr w:type="spellStart"/>
      <w:r w:rsidRPr="00323E6F">
        <w:rPr>
          <w:rFonts w:ascii="Arial" w:hAnsi="Arial" w:cs="Arial"/>
          <w:b/>
          <w:bCs/>
          <w:color w:val="FF0000"/>
          <w:sz w:val="18"/>
          <w:szCs w:val="18"/>
        </w:rPr>
        <w:t>ne</w:t>
      </w:r>
      <w:proofErr w:type="spellEnd"/>
      <w:r w:rsidRPr="00323E6F">
        <w:rPr>
          <w:rFonts w:ascii="Arial" w:hAnsi="Arial" w:cs="Arial"/>
          <w:b/>
          <w:bCs/>
          <w:color w:val="FF0000"/>
          <w:sz w:val="18"/>
          <w:szCs w:val="18"/>
        </w:rPr>
        <w:t>) do reprezentowania Wykonawc</w:t>
      </w:r>
      <w:r w:rsidR="00323E6F" w:rsidRPr="00323E6F">
        <w:rPr>
          <w:rFonts w:ascii="Arial" w:hAnsi="Arial" w:cs="Arial"/>
          <w:b/>
          <w:bCs/>
          <w:color w:val="FF0000"/>
          <w:sz w:val="18"/>
          <w:szCs w:val="18"/>
        </w:rPr>
        <w:t>y</w:t>
      </w:r>
    </w:p>
    <w:p w14:paraId="60DA0A11" w14:textId="77777777" w:rsidR="008F6D0B" w:rsidRPr="00323E6F" w:rsidRDefault="008F6D0B" w:rsidP="00073F2E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8F6D0B" w:rsidRPr="00323E6F" w:rsidSect="005E62F5"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DBCD8" w14:textId="77777777" w:rsidR="002D211C" w:rsidRDefault="002D211C">
      <w:r>
        <w:separator/>
      </w:r>
    </w:p>
  </w:endnote>
  <w:endnote w:type="continuationSeparator" w:id="0">
    <w:p w14:paraId="1A261174" w14:textId="77777777" w:rsidR="002D211C" w:rsidRDefault="002D211C">
      <w:r>
        <w:continuationSeparator/>
      </w:r>
    </w:p>
  </w:endnote>
  <w:endnote w:type="continuationNotice" w:id="1">
    <w:p w14:paraId="407D7818" w14:textId="77777777" w:rsidR="002D211C" w:rsidRDefault="002D21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C997F" w14:textId="77777777" w:rsidR="000760EC" w:rsidRDefault="000760EC" w:rsidP="00EE6F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E95509" w14:textId="77777777" w:rsidR="000760EC" w:rsidRDefault="000760EC" w:rsidP="00EE6F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628B2" w14:textId="77777777" w:rsidR="000760EC" w:rsidRDefault="000760EC" w:rsidP="00EE6F8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44B3F2A1" w14:textId="77777777" w:rsidR="000760EC" w:rsidRPr="00302B50" w:rsidRDefault="000760EC" w:rsidP="00EE6F85">
    <w:pPr>
      <w:pStyle w:val="Stopka"/>
      <w:ind w:right="360"/>
      <w:jc w:val="center"/>
      <w:rPr>
        <w:rFonts w:ascii="Arial" w:hAnsi="Arial" w:cs="Arial"/>
        <w:sz w:val="16"/>
        <w:szCs w:val="16"/>
      </w:rPr>
    </w:pPr>
    <w:r w:rsidRPr="00302B50">
      <w:rPr>
        <w:rStyle w:val="Numerstrony"/>
        <w:rFonts w:ascii="Arial" w:hAnsi="Arial" w:cs="Arial"/>
        <w:sz w:val="16"/>
        <w:szCs w:val="16"/>
      </w:rPr>
      <w:t xml:space="preserve">Strona </w:t>
    </w:r>
    <w:r w:rsidRPr="00302B50">
      <w:rPr>
        <w:rStyle w:val="Numerstrony"/>
        <w:rFonts w:ascii="Arial" w:hAnsi="Arial" w:cs="Arial"/>
        <w:sz w:val="16"/>
        <w:szCs w:val="16"/>
      </w:rPr>
      <w:fldChar w:fldCharType="begin"/>
    </w:r>
    <w:r w:rsidRPr="00302B50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302B50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7</w:t>
    </w:r>
    <w:r w:rsidRPr="00302B50">
      <w:rPr>
        <w:rStyle w:val="Numerstrony"/>
        <w:rFonts w:ascii="Arial" w:hAnsi="Arial" w:cs="Arial"/>
        <w:sz w:val="16"/>
        <w:szCs w:val="16"/>
      </w:rPr>
      <w:fldChar w:fldCharType="end"/>
    </w:r>
    <w:r w:rsidRPr="00302B50">
      <w:rPr>
        <w:rStyle w:val="Numerstrony"/>
        <w:rFonts w:ascii="Arial" w:hAnsi="Arial" w:cs="Arial"/>
        <w:sz w:val="16"/>
        <w:szCs w:val="16"/>
      </w:rPr>
      <w:t xml:space="preserve"> z </w:t>
    </w:r>
    <w:r w:rsidRPr="00302B50">
      <w:rPr>
        <w:rStyle w:val="Numerstrony"/>
        <w:rFonts w:ascii="Arial" w:hAnsi="Arial" w:cs="Arial"/>
        <w:sz w:val="16"/>
        <w:szCs w:val="16"/>
      </w:rPr>
      <w:fldChar w:fldCharType="begin"/>
    </w:r>
    <w:r w:rsidRPr="00302B50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302B50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14</w:t>
    </w:r>
    <w:r w:rsidRPr="00302B50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8751" w14:textId="77777777" w:rsidR="002D211C" w:rsidRDefault="002D211C">
      <w:r>
        <w:separator/>
      </w:r>
    </w:p>
  </w:footnote>
  <w:footnote w:type="continuationSeparator" w:id="0">
    <w:p w14:paraId="4FE1EE92" w14:textId="77777777" w:rsidR="002D211C" w:rsidRDefault="002D211C">
      <w:r>
        <w:continuationSeparator/>
      </w:r>
    </w:p>
  </w:footnote>
  <w:footnote w:type="continuationNotice" w:id="1">
    <w:p w14:paraId="34E3E086" w14:textId="77777777" w:rsidR="002D211C" w:rsidRDefault="002D211C"/>
  </w:footnote>
  <w:footnote w:id="2">
    <w:p w14:paraId="3EF6E266" w14:textId="77777777" w:rsidR="00784594" w:rsidRPr="004655FF" w:rsidRDefault="00784594" w:rsidP="00784594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20582E23" w14:textId="77777777" w:rsidR="00784594" w:rsidRPr="00A41ACE" w:rsidRDefault="00784594" w:rsidP="00784594">
      <w:pPr>
        <w:pStyle w:val="Tekstprzypisudolnego"/>
        <w:spacing w:after="60"/>
        <w:rPr>
          <w:rFonts w:ascii="Arial" w:hAnsi="Arial" w:cs="Arial"/>
          <w:color w:val="000000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DF85" w14:textId="77777777" w:rsidR="000760EC" w:rsidRPr="008B43CD" w:rsidRDefault="000760EC" w:rsidP="00A868AD">
    <w:pPr>
      <w:pStyle w:val="Nagwek"/>
      <w:tabs>
        <w:tab w:val="left" w:pos="225"/>
        <w:tab w:val="left" w:pos="5895"/>
        <w:tab w:val="right" w:pos="9637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434511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785B8E"/>
    <w:multiLevelType w:val="hybridMultilevel"/>
    <w:tmpl w:val="FDD6916E"/>
    <w:lvl w:ilvl="0" w:tplc="3BE049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49231F"/>
    <w:multiLevelType w:val="hybridMultilevel"/>
    <w:tmpl w:val="B4582D0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EA23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22723DE"/>
    <w:multiLevelType w:val="hybridMultilevel"/>
    <w:tmpl w:val="8BCC8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98B2BC9"/>
    <w:multiLevelType w:val="hybridMultilevel"/>
    <w:tmpl w:val="0C7C5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B78AC"/>
    <w:multiLevelType w:val="multilevel"/>
    <w:tmpl w:val="2F2884BE"/>
    <w:lvl w:ilvl="0">
      <w:start w:val="1"/>
      <w:numFmt w:val="decimal"/>
      <w:pStyle w:val="Styl2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4"/>
        </w:tabs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0"/>
        </w:tabs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0"/>
        </w:tabs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0"/>
        </w:tabs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0"/>
        </w:tabs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0"/>
        </w:tabs>
        <w:ind w:left="4660" w:hanging="1440"/>
      </w:pPr>
      <w:rPr>
        <w:rFonts w:hint="default"/>
      </w:rPr>
    </w:lvl>
  </w:abstractNum>
  <w:abstractNum w:abstractNumId="14" w15:restartNumberingAfterBreak="0">
    <w:nsid w:val="1B3F65AE"/>
    <w:multiLevelType w:val="hybridMultilevel"/>
    <w:tmpl w:val="0BF87306"/>
    <w:lvl w:ilvl="0" w:tplc="3656115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7128D"/>
    <w:multiLevelType w:val="hybridMultilevel"/>
    <w:tmpl w:val="9DB0D2C6"/>
    <w:lvl w:ilvl="0" w:tplc="79AC4F74">
      <w:start w:val="2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7" w15:restartNumberingAfterBreak="0">
    <w:nsid w:val="1E0D7F0F"/>
    <w:multiLevelType w:val="hybridMultilevel"/>
    <w:tmpl w:val="C1AC8630"/>
    <w:lvl w:ilvl="0" w:tplc="8634F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46A1C"/>
    <w:multiLevelType w:val="hybridMultilevel"/>
    <w:tmpl w:val="9BEAFCAA"/>
    <w:lvl w:ilvl="0" w:tplc="04150011">
      <w:start w:val="1"/>
      <w:numFmt w:val="decimal"/>
      <w:lvlText w:val="%1)"/>
      <w:lvlJc w:val="left"/>
      <w:pPr>
        <w:tabs>
          <w:tab w:val="num" w:pos="-80"/>
        </w:tabs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0"/>
        </w:tabs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0"/>
        </w:tabs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0"/>
        </w:tabs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0"/>
        </w:tabs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0"/>
        </w:tabs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0"/>
        </w:tabs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0"/>
        </w:tabs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0"/>
        </w:tabs>
        <w:ind w:left="5680" w:hanging="180"/>
      </w:pPr>
    </w:lvl>
  </w:abstractNum>
  <w:abstractNum w:abstractNumId="19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6AA0C4E"/>
    <w:multiLevelType w:val="hybridMultilevel"/>
    <w:tmpl w:val="D702E7D6"/>
    <w:lvl w:ilvl="0" w:tplc="922E9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7B03F2F"/>
    <w:multiLevelType w:val="hybridMultilevel"/>
    <w:tmpl w:val="4CDE46A6"/>
    <w:lvl w:ilvl="0" w:tplc="04150011">
      <w:start w:val="1"/>
      <w:numFmt w:val="decimal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22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721"/>
        </w:tabs>
        <w:ind w:left="7721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15E0E7E"/>
    <w:multiLevelType w:val="hybridMultilevel"/>
    <w:tmpl w:val="76D675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4BF6666B"/>
    <w:multiLevelType w:val="hybridMultilevel"/>
    <w:tmpl w:val="CBD0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4C94100D"/>
    <w:multiLevelType w:val="hybridMultilevel"/>
    <w:tmpl w:val="D20A62BE"/>
    <w:lvl w:ilvl="0" w:tplc="3656115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DEC0F51"/>
    <w:multiLevelType w:val="hybridMultilevel"/>
    <w:tmpl w:val="76146C34"/>
    <w:lvl w:ilvl="0" w:tplc="41C21E24">
      <w:start w:val="1"/>
      <w:numFmt w:val="bullet"/>
      <w:lvlText w:val=""/>
      <w:lvlJc w:val="left"/>
      <w:pPr>
        <w:tabs>
          <w:tab w:val="num" w:pos="787"/>
        </w:tabs>
        <w:ind w:left="7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3E5250B"/>
    <w:multiLevelType w:val="hybridMultilevel"/>
    <w:tmpl w:val="F2EC0622"/>
    <w:lvl w:ilvl="0" w:tplc="B30A0362">
      <w:start w:val="1"/>
      <w:numFmt w:val="lowerLetter"/>
      <w:lvlText w:val="%1)"/>
      <w:lvlJc w:val="left"/>
      <w:pPr>
        <w:ind w:left="16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22" w:hanging="360"/>
      </w:pPr>
    </w:lvl>
    <w:lvl w:ilvl="2" w:tplc="0415001B" w:tentative="1">
      <w:start w:val="1"/>
      <w:numFmt w:val="lowerRoman"/>
      <w:lvlText w:val="%3."/>
      <w:lvlJc w:val="right"/>
      <w:pPr>
        <w:ind w:left="3042" w:hanging="180"/>
      </w:pPr>
    </w:lvl>
    <w:lvl w:ilvl="3" w:tplc="0415000F" w:tentative="1">
      <w:start w:val="1"/>
      <w:numFmt w:val="decimal"/>
      <w:lvlText w:val="%4."/>
      <w:lvlJc w:val="left"/>
      <w:pPr>
        <w:ind w:left="3762" w:hanging="360"/>
      </w:pPr>
    </w:lvl>
    <w:lvl w:ilvl="4" w:tplc="04150019" w:tentative="1">
      <w:start w:val="1"/>
      <w:numFmt w:val="lowerLetter"/>
      <w:lvlText w:val="%5."/>
      <w:lvlJc w:val="left"/>
      <w:pPr>
        <w:ind w:left="4482" w:hanging="360"/>
      </w:pPr>
    </w:lvl>
    <w:lvl w:ilvl="5" w:tplc="0415001B" w:tentative="1">
      <w:start w:val="1"/>
      <w:numFmt w:val="lowerRoman"/>
      <w:lvlText w:val="%6."/>
      <w:lvlJc w:val="right"/>
      <w:pPr>
        <w:ind w:left="5202" w:hanging="180"/>
      </w:pPr>
    </w:lvl>
    <w:lvl w:ilvl="6" w:tplc="0415000F" w:tentative="1">
      <w:start w:val="1"/>
      <w:numFmt w:val="decimal"/>
      <w:lvlText w:val="%7."/>
      <w:lvlJc w:val="left"/>
      <w:pPr>
        <w:ind w:left="5922" w:hanging="360"/>
      </w:pPr>
    </w:lvl>
    <w:lvl w:ilvl="7" w:tplc="04150019" w:tentative="1">
      <w:start w:val="1"/>
      <w:numFmt w:val="lowerLetter"/>
      <w:lvlText w:val="%8."/>
      <w:lvlJc w:val="left"/>
      <w:pPr>
        <w:ind w:left="6642" w:hanging="360"/>
      </w:pPr>
    </w:lvl>
    <w:lvl w:ilvl="8" w:tplc="0415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4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65425B48"/>
    <w:multiLevelType w:val="hybridMultilevel"/>
    <w:tmpl w:val="6B04EFB0"/>
    <w:lvl w:ilvl="0" w:tplc="EA58B6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59309E2"/>
    <w:multiLevelType w:val="multilevel"/>
    <w:tmpl w:val="78BA18E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6" w15:restartNumberingAfterBreak="0">
    <w:nsid w:val="67E21F0F"/>
    <w:multiLevelType w:val="hybridMultilevel"/>
    <w:tmpl w:val="8982DFDE"/>
    <w:lvl w:ilvl="0" w:tplc="8634FE08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68AC6B2B"/>
    <w:multiLevelType w:val="hybridMultilevel"/>
    <w:tmpl w:val="1F60F47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8D21541"/>
    <w:multiLevelType w:val="hybridMultilevel"/>
    <w:tmpl w:val="C8EA64F8"/>
    <w:lvl w:ilvl="0" w:tplc="FA16D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029241C"/>
    <w:multiLevelType w:val="hybridMultilevel"/>
    <w:tmpl w:val="11869ACC"/>
    <w:lvl w:ilvl="0" w:tplc="E05E0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D92CA9"/>
    <w:multiLevelType w:val="hybridMultilevel"/>
    <w:tmpl w:val="FE7C8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3" w15:restartNumberingAfterBreak="0">
    <w:nsid w:val="78470AE0"/>
    <w:multiLevelType w:val="multilevel"/>
    <w:tmpl w:val="D34C9E2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6"/>
        </w:tabs>
        <w:ind w:left="508" w:hanging="432"/>
      </w:p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</w:lvl>
    <w:lvl w:ilvl="4">
      <w:start w:val="1"/>
      <w:numFmt w:val="decimal"/>
      <w:lvlText w:val="%1.%2.%3.%4.%5."/>
      <w:lvlJc w:val="left"/>
      <w:pPr>
        <w:tabs>
          <w:tab w:val="num" w:pos="2596"/>
        </w:tabs>
        <w:ind w:left="1948" w:hanging="792"/>
      </w:p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76"/>
        </w:tabs>
        <w:ind w:left="295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</w:lvl>
    <w:lvl w:ilvl="8">
      <w:start w:val="3"/>
      <w:numFmt w:val="decimal"/>
      <w:lvlText w:val="%9."/>
      <w:lvlJc w:val="left"/>
      <w:pPr>
        <w:tabs>
          <w:tab w:val="num" w:pos="2956"/>
        </w:tabs>
        <w:ind w:left="2956" w:hanging="360"/>
      </w:pPr>
      <w:rPr>
        <w:rFonts w:hint="default"/>
        <w:b w:val="0"/>
      </w:rPr>
    </w:lvl>
  </w:abstractNum>
  <w:abstractNum w:abstractNumId="54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CFE6534"/>
    <w:multiLevelType w:val="hybridMultilevel"/>
    <w:tmpl w:val="DC30C89E"/>
    <w:lvl w:ilvl="0" w:tplc="D060A7F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581D4F"/>
    <w:multiLevelType w:val="multilevel"/>
    <w:tmpl w:val="450EA7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num w:numId="1" w16cid:durableId="2093814797">
    <w:abstractNumId w:val="22"/>
  </w:num>
  <w:num w:numId="2" w16cid:durableId="390470801">
    <w:abstractNumId w:val="52"/>
  </w:num>
  <w:num w:numId="3" w16cid:durableId="1652366243">
    <w:abstractNumId w:val="47"/>
  </w:num>
  <w:num w:numId="4" w16cid:durableId="849221779">
    <w:abstractNumId w:val="40"/>
  </w:num>
  <w:num w:numId="5" w16cid:durableId="1790128441">
    <w:abstractNumId w:val="7"/>
  </w:num>
  <w:num w:numId="6" w16cid:durableId="231088610">
    <w:abstractNumId w:val="34"/>
    <w:lvlOverride w:ilvl="0">
      <w:startOverride w:val="1"/>
    </w:lvlOverride>
  </w:num>
  <w:num w:numId="7" w16cid:durableId="1860703609">
    <w:abstractNumId w:val="29"/>
  </w:num>
  <w:num w:numId="8" w16cid:durableId="141436813">
    <w:abstractNumId w:val="23"/>
  </w:num>
  <w:num w:numId="9" w16cid:durableId="88091154">
    <w:abstractNumId w:val="33"/>
  </w:num>
  <w:num w:numId="10" w16cid:durableId="1739136027">
    <w:abstractNumId w:val="28"/>
  </w:num>
  <w:num w:numId="11" w16cid:durableId="1576041877">
    <w:abstractNumId w:val="54"/>
  </w:num>
  <w:num w:numId="12" w16cid:durableId="2132357469">
    <w:abstractNumId w:val="55"/>
  </w:num>
  <w:num w:numId="13" w16cid:durableId="2008899012">
    <w:abstractNumId w:val="11"/>
  </w:num>
  <w:num w:numId="14" w16cid:durableId="382481003">
    <w:abstractNumId w:val="27"/>
  </w:num>
  <w:num w:numId="15" w16cid:durableId="369498674">
    <w:abstractNumId w:val="25"/>
  </w:num>
  <w:num w:numId="16" w16cid:durableId="858158438">
    <w:abstractNumId w:val="30"/>
  </w:num>
  <w:num w:numId="17" w16cid:durableId="868446449">
    <w:abstractNumId w:val="19"/>
  </w:num>
  <w:num w:numId="18" w16cid:durableId="267392443">
    <w:abstractNumId w:val="32"/>
  </w:num>
  <w:num w:numId="19" w16cid:durableId="8023316">
    <w:abstractNumId w:val="24"/>
  </w:num>
  <w:num w:numId="20" w16cid:durableId="830365996">
    <w:abstractNumId w:val="41"/>
  </w:num>
  <w:num w:numId="21" w16cid:durableId="1852448017">
    <w:abstractNumId w:val="43"/>
  </w:num>
  <w:num w:numId="22" w16cid:durableId="633951998">
    <w:abstractNumId w:val="10"/>
  </w:num>
  <w:num w:numId="23" w16cid:durableId="1438477832">
    <w:abstractNumId w:val="31"/>
  </w:num>
  <w:num w:numId="24" w16cid:durableId="1129586468">
    <w:abstractNumId w:val="9"/>
  </w:num>
  <w:num w:numId="25" w16cid:durableId="1959409818">
    <w:abstractNumId w:val="56"/>
  </w:num>
  <w:num w:numId="26" w16cid:durableId="1397899162">
    <w:abstractNumId w:val="15"/>
  </w:num>
  <w:num w:numId="27" w16cid:durableId="1098603932">
    <w:abstractNumId w:val="17"/>
  </w:num>
  <w:num w:numId="28" w16cid:durableId="471992757">
    <w:abstractNumId w:val="46"/>
  </w:num>
  <w:num w:numId="29" w16cid:durableId="1015496053">
    <w:abstractNumId w:val="42"/>
  </w:num>
  <w:num w:numId="30" w16cid:durableId="1767195049">
    <w:abstractNumId w:val="0"/>
  </w:num>
  <w:num w:numId="31" w16cid:durableId="785470275">
    <w:abstractNumId w:val="1"/>
  </w:num>
  <w:num w:numId="32" w16cid:durableId="1798254165">
    <w:abstractNumId w:val="2"/>
  </w:num>
  <w:num w:numId="33" w16cid:durableId="708527457">
    <w:abstractNumId w:val="49"/>
  </w:num>
  <w:num w:numId="34" w16cid:durableId="1870023320">
    <w:abstractNumId w:val="53"/>
  </w:num>
  <w:num w:numId="35" w16cid:durableId="1972664340">
    <w:abstractNumId w:val="45"/>
  </w:num>
  <w:num w:numId="36" w16cid:durableId="1675955030">
    <w:abstractNumId w:val="37"/>
  </w:num>
  <w:num w:numId="37" w16cid:durableId="583144312">
    <w:abstractNumId w:val="21"/>
  </w:num>
  <w:num w:numId="38" w16cid:durableId="397751643">
    <w:abstractNumId w:val="13"/>
  </w:num>
  <w:num w:numId="39" w16cid:durableId="453257625">
    <w:abstractNumId w:val="48"/>
  </w:num>
  <w:num w:numId="40" w16cid:durableId="305817610">
    <w:abstractNumId w:val="18"/>
  </w:num>
  <w:num w:numId="41" w16cid:durableId="225921605">
    <w:abstractNumId w:val="50"/>
  </w:num>
  <w:num w:numId="42" w16cid:durableId="1871529927">
    <w:abstractNumId w:val="51"/>
  </w:num>
  <w:num w:numId="43" w16cid:durableId="8449822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46757533">
    <w:abstractNumId w:val="5"/>
  </w:num>
  <w:num w:numId="45" w16cid:durableId="973412583">
    <w:abstractNumId w:val="44"/>
  </w:num>
  <w:num w:numId="46" w16cid:durableId="2141417626">
    <w:abstractNumId w:val="20"/>
  </w:num>
  <w:num w:numId="47" w16cid:durableId="353923898">
    <w:abstractNumId w:val="3"/>
  </w:num>
  <w:num w:numId="48" w16cid:durableId="947586880">
    <w:abstractNumId w:val="58"/>
  </w:num>
  <w:num w:numId="49" w16cid:durableId="1686708450">
    <w:abstractNumId w:val="16"/>
  </w:num>
  <w:num w:numId="50" w16cid:durableId="1431507133">
    <w:abstractNumId w:val="6"/>
  </w:num>
  <w:num w:numId="51" w16cid:durableId="1863207332">
    <w:abstractNumId w:val="57"/>
  </w:num>
  <w:num w:numId="52" w16cid:durableId="394740848">
    <w:abstractNumId w:val="38"/>
  </w:num>
  <w:num w:numId="53" w16cid:durableId="972717629">
    <w:abstractNumId w:val="26"/>
  </w:num>
  <w:num w:numId="54" w16cid:durableId="1308707439">
    <w:abstractNumId w:val="14"/>
  </w:num>
  <w:num w:numId="55" w16cid:durableId="1343435229">
    <w:abstractNumId w:val="39"/>
  </w:num>
  <w:num w:numId="56" w16cid:durableId="871261932">
    <w:abstractNumId w:val="35"/>
  </w:num>
  <w:num w:numId="57" w16cid:durableId="745958111">
    <w:abstractNumId w:val="8"/>
  </w:num>
  <w:num w:numId="58" w16cid:durableId="682585860">
    <w:abstractNumId w:val="1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1C1D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60EC"/>
    <w:rsid w:val="00077113"/>
    <w:rsid w:val="00077EFC"/>
    <w:rsid w:val="000826D9"/>
    <w:rsid w:val="000829FD"/>
    <w:rsid w:val="0008342A"/>
    <w:rsid w:val="00085748"/>
    <w:rsid w:val="00096666"/>
    <w:rsid w:val="00097042"/>
    <w:rsid w:val="000A1F40"/>
    <w:rsid w:val="000A3A0E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2BE3"/>
    <w:rsid w:val="001773CB"/>
    <w:rsid w:val="00181047"/>
    <w:rsid w:val="00183101"/>
    <w:rsid w:val="00183A48"/>
    <w:rsid w:val="0018546D"/>
    <w:rsid w:val="001905BC"/>
    <w:rsid w:val="001920C9"/>
    <w:rsid w:val="001927EF"/>
    <w:rsid w:val="001936E7"/>
    <w:rsid w:val="00194306"/>
    <w:rsid w:val="0019709E"/>
    <w:rsid w:val="001A104D"/>
    <w:rsid w:val="001A619A"/>
    <w:rsid w:val="001A7293"/>
    <w:rsid w:val="001B3D08"/>
    <w:rsid w:val="001B4267"/>
    <w:rsid w:val="001B7A9D"/>
    <w:rsid w:val="001B7B0E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3575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AEA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506"/>
    <w:rsid w:val="002C7FBC"/>
    <w:rsid w:val="002D1628"/>
    <w:rsid w:val="002D1E57"/>
    <w:rsid w:val="002D211C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3E6F"/>
    <w:rsid w:val="00324A83"/>
    <w:rsid w:val="003276C9"/>
    <w:rsid w:val="00327B51"/>
    <w:rsid w:val="00333B60"/>
    <w:rsid w:val="00336FCC"/>
    <w:rsid w:val="003413FE"/>
    <w:rsid w:val="00343E9B"/>
    <w:rsid w:val="0034647F"/>
    <w:rsid w:val="0035004C"/>
    <w:rsid w:val="003533C7"/>
    <w:rsid w:val="003543F8"/>
    <w:rsid w:val="00355A86"/>
    <w:rsid w:val="00356E67"/>
    <w:rsid w:val="00361304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B7F24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A7FC1"/>
    <w:rsid w:val="004B02D7"/>
    <w:rsid w:val="004B2DB0"/>
    <w:rsid w:val="004C0114"/>
    <w:rsid w:val="004C04D9"/>
    <w:rsid w:val="004C233E"/>
    <w:rsid w:val="004C6575"/>
    <w:rsid w:val="004D1910"/>
    <w:rsid w:val="004D34C3"/>
    <w:rsid w:val="004D71DA"/>
    <w:rsid w:val="004E03CF"/>
    <w:rsid w:val="004E1DCB"/>
    <w:rsid w:val="004E2C70"/>
    <w:rsid w:val="004E3997"/>
    <w:rsid w:val="004E4BE5"/>
    <w:rsid w:val="004E4F80"/>
    <w:rsid w:val="004E7CC8"/>
    <w:rsid w:val="0050297D"/>
    <w:rsid w:val="00504EDA"/>
    <w:rsid w:val="0050663E"/>
    <w:rsid w:val="0050749B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74CDA"/>
    <w:rsid w:val="0058091A"/>
    <w:rsid w:val="00581576"/>
    <w:rsid w:val="0058783D"/>
    <w:rsid w:val="00591ACB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82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E62F5"/>
    <w:rsid w:val="005F1468"/>
    <w:rsid w:val="005F4D14"/>
    <w:rsid w:val="005F5A4B"/>
    <w:rsid w:val="005F7EE4"/>
    <w:rsid w:val="00600A49"/>
    <w:rsid w:val="00602688"/>
    <w:rsid w:val="00602A56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76466"/>
    <w:rsid w:val="0068145F"/>
    <w:rsid w:val="00681F61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6F2884"/>
    <w:rsid w:val="007008D2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4594"/>
    <w:rsid w:val="00785B85"/>
    <w:rsid w:val="00785C6C"/>
    <w:rsid w:val="00792D80"/>
    <w:rsid w:val="00793EC0"/>
    <w:rsid w:val="00797072"/>
    <w:rsid w:val="007A1304"/>
    <w:rsid w:val="007A3482"/>
    <w:rsid w:val="007A48A6"/>
    <w:rsid w:val="007A4AD1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17633"/>
    <w:rsid w:val="00830664"/>
    <w:rsid w:val="008320FC"/>
    <w:rsid w:val="00834B7B"/>
    <w:rsid w:val="00835333"/>
    <w:rsid w:val="00845BD0"/>
    <w:rsid w:val="00850D96"/>
    <w:rsid w:val="00852E88"/>
    <w:rsid w:val="00853D8C"/>
    <w:rsid w:val="008568A6"/>
    <w:rsid w:val="00856EF0"/>
    <w:rsid w:val="00860214"/>
    <w:rsid w:val="0086041B"/>
    <w:rsid w:val="00860CA9"/>
    <w:rsid w:val="0086154E"/>
    <w:rsid w:val="00862C62"/>
    <w:rsid w:val="0086352C"/>
    <w:rsid w:val="00863F64"/>
    <w:rsid w:val="00863F72"/>
    <w:rsid w:val="00865AC7"/>
    <w:rsid w:val="0087088D"/>
    <w:rsid w:val="00874194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D4394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465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4121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6EA1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2649"/>
    <w:rsid w:val="00A3724A"/>
    <w:rsid w:val="00A42FCE"/>
    <w:rsid w:val="00A4403A"/>
    <w:rsid w:val="00A53AEF"/>
    <w:rsid w:val="00A574DF"/>
    <w:rsid w:val="00A57E5A"/>
    <w:rsid w:val="00A633B4"/>
    <w:rsid w:val="00A660A9"/>
    <w:rsid w:val="00A75224"/>
    <w:rsid w:val="00A757B3"/>
    <w:rsid w:val="00A758F3"/>
    <w:rsid w:val="00A77523"/>
    <w:rsid w:val="00A82466"/>
    <w:rsid w:val="00A87D1B"/>
    <w:rsid w:val="00A90530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49C"/>
    <w:rsid w:val="00AF2C83"/>
    <w:rsid w:val="00B0108F"/>
    <w:rsid w:val="00B01B30"/>
    <w:rsid w:val="00B030A0"/>
    <w:rsid w:val="00B0314A"/>
    <w:rsid w:val="00B06F6D"/>
    <w:rsid w:val="00B10D69"/>
    <w:rsid w:val="00B1107A"/>
    <w:rsid w:val="00B11DE2"/>
    <w:rsid w:val="00B1225F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A79F1"/>
    <w:rsid w:val="00BB039E"/>
    <w:rsid w:val="00BB258C"/>
    <w:rsid w:val="00BB36B1"/>
    <w:rsid w:val="00BB5491"/>
    <w:rsid w:val="00BD1A52"/>
    <w:rsid w:val="00BD214F"/>
    <w:rsid w:val="00BD4B8A"/>
    <w:rsid w:val="00BE6F4B"/>
    <w:rsid w:val="00BF0244"/>
    <w:rsid w:val="00BF0872"/>
    <w:rsid w:val="00BF21F8"/>
    <w:rsid w:val="00BF2BFC"/>
    <w:rsid w:val="00BF3FA3"/>
    <w:rsid w:val="00BF4735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C2F"/>
    <w:rsid w:val="00C96FE6"/>
    <w:rsid w:val="00C97D4C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0DB6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1608"/>
    <w:rsid w:val="00DD2710"/>
    <w:rsid w:val="00DD2810"/>
    <w:rsid w:val="00DD466F"/>
    <w:rsid w:val="00DD5384"/>
    <w:rsid w:val="00DE0289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146"/>
    <w:rsid w:val="00E452E2"/>
    <w:rsid w:val="00E45454"/>
    <w:rsid w:val="00E4727D"/>
    <w:rsid w:val="00E51CE2"/>
    <w:rsid w:val="00E5410B"/>
    <w:rsid w:val="00E54DC4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6FF"/>
    <w:rsid w:val="00E70F65"/>
    <w:rsid w:val="00E72120"/>
    <w:rsid w:val="00E73356"/>
    <w:rsid w:val="00E759CD"/>
    <w:rsid w:val="00E760E1"/>
    <w:rsid w:val="00E77D4D"/>
    <w:rsid w:val="00E83E54"/>
    <w:rsid w:val="00E87A4D"/>
    <w:rsid w:val="00E912DB"/>
    <w:rsid w:val="00E91358"/>
    <w:rsid w:val="00E91BB4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D50F0"/>
    <w:rsid w:val="00EE19F4"/>
    <w:rsid w:val="00EE7BD8"/>
    <w:rsid w:val="00EF09AF"/>
    <w:rsid w:val="00EF4E7E"/>
    <w:rsid w:val="00F0060D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65E83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2D0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723AAC"/>
  <w15:docId w15:val="{40F67CCA-C71E-4AAC-AF83-5187FE5D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aliases w:val="Odwołanie przypisu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5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character" w:customStyle="1" w:styleId="AkapitzlistZnak1">
    <w:name w:val="Akapit z listą Znak1"/>
    <w:aliases w:val="Akapit z listą Znak Znak,Podsis rysunku Znak Znak,ISCG Numerowanie Znak Znak,lp1 Znak Znak,List Paragraph2 Znak Znak,L1 Znak Znak,List Paragraph Znak Znak,Numerowanie Znak Znak,Akapit z listą BS Znak Znak,Akapit z listą5 Znak Znak"/>
    <w:uiPriority w:val="99"/>
    <w:locked/>
    <w:rsid w:val="00574CDA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Absatz-Standardschriftart">
    <w:name w:val="Absatz-Standardschriftart"/>
    <w:uiPriority w:val="99"/>
    <w:rsid w:val="000760EC"/>
  </w:style>
  <w:style w:type="character" w:customStyle="1" w:styleId="WW-Absatz-Standardschriftart">
    <w:name w:val="WW-Absatz-Standardschriftart"/>
    <w:uiPriority w:val="99"/>
    <w:rsid w:val="000760EC"/>
  </w:style>
  <w:style w:type="character" w:customStyle="1" w:styleId="WW-Absatz-Standardschriftart1">
    <w:name w:val="WW-Absatz-Standardschriftart1"/>
    <w:uiPriority w:val="99"/>
    <w:rsid w:val="000760EC"/>
  </w:style>
  <w:style w:type="character" w:customStyle="1" w:styleId="WW-Absatz-Standardschriftart11">
    <w:name w:val="WW-Absatz-Standardschriftart11"/>
    <w:uiPriority w:val="99"/>
    <w:rsid w:val="000760EC"/>
  </w:style>
  <w:style w:type="character" w:customStyle="1" w:styleId="WW-Absatz-Standardschriftart111">
    <w:name w:val="WW-Absatz-Standardschriftart111"/>
    <w:uiPriority w:val="99"/>
    <w:rsid w:val="000760EC"/>
  </w:style>
  <w:style w:type="character" w:customStyle="1" w:styleId="WW-Absatz-Standardschriftart1111">
    <w:name w:val="WW-Absatz-Standardschriftart1111"/>
    <w:uiPriority w:val="99"/>
    <w:rsid w:val="000760EC"/>
  </w:style>
  <w:style w:type="character" w:customStyle="1" w:styleId="WW-Absatz-Standardschriftart11111">
    <w:name w:val="WW-Absatz-Standardschriftart11111"/>
    <w:uiPriority w:val="99"/>
    <w:rsid w:val="000760EC"/>
  </w:style>
  <w:style w:type="character" w:customStyle="1" w:styleId="WW-Absatz-Standardschriftart111111">
    <w:name w:val="WW-Absatz-Standardschriftart111111"/>
    <w:uiPriority w:val="99"/>
    <w:rsid w:val="000760EC"/>
  </w:style>
  <w:style w:type="character" w:customStyle="1" w:styleId="WW-Absatz-Standardschriftart1111111">
    <w:name w:val="WW-Absatz-Standardschriftart1111111"/>
    <w:uiPriority w:val="99"/>
    <w:rsid w:val="000760EC"/>
  </w:style>
  <w:style w:type="character" w:customStyle="1" w:styleId="Znakinumeracji">
    <w:name w:val="Znaki numeracji"/>
    <w:uiPriority w:val="99"/>
    <w:rsid w:val="000760EC"/>
  </w:style>
  <w:style w:type="character" w:customStyle="1" w:styleId="Symbolewypunktowania">
    <w:name w:val="Symbole wypunktowania"/>
    <w:uiPriority w:val="99"/>
    <w:rsid w:val="000760EC"/>
    <w:rPr>
      <w:rFonts w:ascii="StarSymbol" w:eastAsia="StarSymbol" w:hAnsi="StarSymbol"/>
      <w:sz w:val="18"/>
    </w:rPr>
  </w:style>
  <w:style w:type="paragraph" w:customStyle="1" w:styleId="Nagwek10">
    <w:name w:val="Nagłówek1"/>
    <w:basedOn w:val="Normalny"/>
    <w:next w:val="Tekstpodstawowy"/>
    <w:uiPriority w:val="99"/>
    <w:rsid w:val="000760EC"/>
    <w:pPr>
      <w:keepNext/>
      <w:widowControl w:val="0"/>
      <w:suppressAutoHyphens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0760EC"/>
    <w:pPr>
      <w:widowControl w:val="0"/>
      <w:suppressLineNumbers/>
      <w:suppressAutoHyphen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0760EC"/>
    <w:pPr>
      <w:widowControl w:val="0"/>
      <w:suppressLineNumbers/>
      <w:suppressAutoHyphens/>
    </w:pPr>
    <w:rPr>
      <w:rFonts w:cs="Tahoma"/>
    </w:rPr>
  </w:style>
  <w:style w:type="paragraph" w:customStyle="1" w:styleId="Zawartotabeli">
    <w:name w:val="Zawartość tabeli"/>
    <w:basedOn w:val="Normalny"/>
    <w:uiPriority w:val="99"/>
    <w:rsid w:val="000760EC"/>
    <w:pPr>
      <w:widowControl w:val="0"/>
      <w:suppressLineNumbers/>
      <w:suppressAutoHyphens/>
    </w:pPr>
  </w:style>
  <w:style w:type="paragraph" w:customStyle="1" w:styleId="Nagwektabeli">
    <w:name w:val="Nagłówek tabeli"/>
    <w:basedOn w:val="Zawartotabeli"/>
    <w:uiPriority w:val="99"/>
    <w:rsid w:val="000760EC"/>
    <w:pPr>
      <w:jc w:val="center"/>
    </w:pPr>
    <w:rPr>
      <w:b/>
      <w:bCs/>
      <w:i/>
      <w:iCs/>
    </w:rPr>
  </w:style>
  <w:style w:type="paragraph" w:customStyle="1" w:styleId="Stand1">
    <w:name w:val="Stand1"/>
    <w:basedOn w:val="Normalny"/>
    <w:rsid w:val="000760EC"/>
    <w:rPr>
      <w:szCs w:val="20"/>
    </w:rPr>
  </w:style>
  <w:style w:type="paragraph" w:customStyle="1" w:styleId="xmsonormal">
    <w:name w:val="x_msonormal"/>
    <w:basedOn w:val="Normalny"/>
    <w:rsid w:val="000760EC"/>
    <w:pPr>
      <w:spacing w:before="100" w:beforeAutospacing="1" w:after="100" w:afterAutospacing="1"/>
    </w:pPr>
  </w:style>
  <w:style w:type="character" w:customStyle="1" w:styleId="FontStyle152">
    <w:name w:val="Font Style152"/>
    <w:uiPriority w:val="99"/>
    <w:rsid w:val="000760EC"/>
    <w:rPr>
      <w:rFonts w:ascii="Arial" w:hAnsi="Arial" w:cs="Arial"/>
      <w:color w:val="000000"/>
      <w:sz w:val="20"/>
      <w:szCs w:val="20"/>
    </w:rPr>
  </w:style>
  <w:style w:type="paragraph" w:customStyle="1" w:styleId="Style13">
    <w:name w:val="Style13"/>
    <w:basedOn w:val="Normalny"/>
    <w:uiPriority w:val="99"/>
    <w:rsid w:val="000760EC"/>
    <w:pPr>
      <w:widowControl w:val="0"/>
      <w:autoSpaceDE w:val="0"/>
      <w:autoSpaceDN w:val="0"/>
      <w:adjustRightInd w:val="0"/>
      <w:spacing w:line="259" w:lineRule="exact"/>
      <w:ind w:hanging="355"/>
    </w:pPr>
    <w:rPr>
      <w:rFonts w:ascii="Arial" w:hAnsi="Arial" w:cs="Arial"/>
    </w:rPr>
  </w:style>
  <w:style w:type="paragraph" w:customStyle="1" w:styleId="Styl2">
    <w:name w:val="Styl2"/>
    <w:basedOn w:val="Normalny"/>
    <w:rsid w:val="000760EC"/>
    <w:pPr>
      <w:numPr>
        <w:numId w:val="38"/>
      </w:numPr>
      <w:spacing w:after="120"/>
    </w:pPr>
    <w:rPr>
      <w:szCs w:val="20"/>
    </w:rPr>
  </w:style>
  <w:style w:type="character" w:customStyle="1" w:styleId="CharacterStyle1">
    <w:name w:val="Character Style 1"/>
    <w:rsid w:val="000760EC"/>
    <w:rPr>
      <w:sz w:val="20"/>
    </w:rPr>
  </w:style>
  <w:style w:type="paragraph" w:customStyle="1" w:styleId="Styl">
    <w:name w:val="Styl"/>
    <w:rsid w:val="000760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0760EC"/>
    <w:rPr>
      <w:rFonts w:cs="Times New Roman"/>
      <w:vertAlign w:val="superscript"/>
    </w:rPr>
  </w:style>
  <w:style w:type="paragraph" w:customStyle="1" w:styleId="FR3">
    <w:name w:val="FR3"/>
    <w:uiPriority w:val="99"/>
    <w:rsid w:val="000760EC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0760EC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ZnakZnak0">
    <w:name w:val="Znak Znak"/>
    <w:basedOn w:val="Normalny"/>
    <w:rsid w:val="000760EC"/>
    <w:pPr>
      <w:spacing w:line="360" w:lineRule="atLeast"/>
      <w:jc w:val="both"/>
    </w:pPr>
    <w:rPr>
      <w:szCs w:val="20"/>
    </w:rPr>
  </w:style>
  <w:style w:type="paragraph" w:customStyle="1" w:styleId="Domylnie">
    <w:name w:val="Domyślnie"/>
    <w:uiPriority w:val="99"/>
    <w:rsid w:val="000760EC"/>
    <w:pPr>
      <w:suppressAutoHyphens/>
    </w:pPr>
    <w:rPr>
      <w:rFonts w:cs="Calibri"/>
      <w:color w:val="00000A"/>
      <w:sz w:val="24"/>
      <w:szCs w:val="24"/>
    </w:rPr>
  </w:style>
  <w:style w:type="paragraph" w:customStyle="1" w:styleId="Tretekstu">
    <w:name w:val="Treść tekstu"/>
    <w:basedOn w:val="Domylnie"/>
    <w:uiPriority w:val="99"/>
    <w:rsid w:val="000760E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F89E9-5437-4026-8513-668BDE6253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Ewelina Dąbrowska</cp:lastModifiedBy>
  <cp:revision>2</cp:revision>
  <cp:lastPrinted>2020-03-03T13:32:00Z</cp:lastPrinted>
  <dcterms:created xsi:type="dcterms:W3CDTF">2024-11-04T08:41:00Z</dcterms:created>
  <dcterms:modified xsi:type="dcterms:W3CDTF">2024-11-04T08:41:00Z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