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C7663" w14:textId="77777777" w:rsidR="0039667A" w:rsidRPr="005435D2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</w:rPr>
      </w:pPr>
      <w:r w:rsidRPr="005435D2">
        <w:rPr>
          <w:rFonts w:ascii="Arial" w:hAnsi="Arial" w:cs="Arial"/>
          <w:b/>
          <w:bCs/>
        </w:rPr>
        <w:t>FORMULARZ OFERTOWY</w:t>
      </w:r>
    </w:p>
    <w:p w14:paraId="02168FAE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Dane dotyczące Wykonawcy:</w:t>
      </w:r>
    </w:p>
    <w:p w14:paraId="3692C647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Nazwa/Imię i Nazwisko 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…………………</w:t>
      </w:r>
      <w:r w:rsidRPr="00B5326B">
        <w:rPr>
          <w:rFonts w:ascii="Arial" w:hAnsi="Arial" w:cs="Arial"/>
          <w:sz w:val="20"/>
          <w:szCs w:val="20"/>
        </w:rPr>
        <w:t xml:space="preserve">……….. </w:t>
      </w:r>
    </w:p>
    <w:p w14:paraId="37CD50E3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Adres siedziby/miejsce wykonywania działalności 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  <w:r w:rsidRPr="00B5326B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……… </w:t>
      </w:r>
    </w:p>
    <w:p w14:paraId="5AA4DCB2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Adres korespondencyjny 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</w:t>
      </w:r>
      <w:r w:rsidRPr="00B5326B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………… </w:t>
      </w:r>
    </w:p>
    <w:p w14:paraId="01B37667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NIP ……………………………………………………………………………………………………….………… </w:t>
      </w:r>
    </w:p>
    <w:p w14:paraId="5CD209CF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REGON ……………………………………………………………………………………………………………. </w:t>
      </w:r>
    </w:p>
    <w:p w14:paraId="00CF337B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Nr tel. ………………………………………………………………………………………………………………. </w:t>
      </w:r>
    </w:p>
    <w:p w14:paraId="27F6A1AB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e-mail ………………………………………………………………………………………………………………. </w:t>
      </w:r>
    </w:p>
    <w:p w14:paraId="3BA4E880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 xml:space="preserve">osoba do kontaktu: </w:t>
      </w:r>
      <w:r>
        <w:rPr>
          <w:rFonts w:ascii="Arial" w:hAnsi="Arial" w:cs="Arial"/>
          <w:sz w:val="20"/>
          <w:szCs w:val="20"/>
        </w:rPr>
        <w:t>…………………..</w:t>
      </w:r>
      <w:r w:rsidRPr="00B5326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247C69"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….. </w:t>
      </w:r>
    </w:p>
    <w:p w14:paraId="40785180" w14:textId="77777777" w:rsidR="0039667A" w:rsidRPr="00602A56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na:</w:t>
      </w:r>
    </w:p>
    <w:p w14:paraId="62DB794F" w14:textId="5708F9BD" w:rsidR="004C5A40" w:rsidRDefault="00C90B01" w:rsidP="00C90B01">
      <w:pPr>
        <w:pStyle w:val="Tekstpodstawowy"/>
        <w:spacing w:after="0" w:line="240" w:lineRule="auto"/>
        <w:ind w:right="-1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bCs/>
          <w:color w:val="000000"/>
        </w:rPr>
        <w:t>„</w:t>
      </w:r>
      <w:r w:rsidR="00050601">
        <w:rPr>
          <w:rFonts w:ascii="Arial-BoldMT" w:hAnsi="Arial-BoldMT" w:cs="Arial-BoldMT"/>
          <w:b/>
          <w:bCs/>
          <w:sz w:val="24"/>
          <w:szCs w:val="24"/>
          <w:lang w:eastAsia="pl-PL"/>
        </w:rPr>
        <w:t>Serwis i przeglądy samochodów do 3,5 t w WTT Przemyśl</w:t>
      </w:r>
      <w:r w:rsidR="00D34915">
        <w:rPr>
          <w:rFonts w:ascii="Arial" w:hAnsi="Arial" w:cs="Arial"/>
          <w:b/>
          <w:bCs/>
        </w:rPr>
        <w:t>”</w:t>
      </w:r>
    </w:p>
    <w:p w14:paraId="18C9B56D" w14:textId="77777777" w:rsidR="004C5A40" w:rsidRPr="001A69E1" w:rsidRDefault="004C5A40" w:rsidP="00247C6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0D41D564" w14:textId="77777777" w:rsidR="00766F29" w:rsidRPr="001A69E1" w:rsidRDefault="00317835" w:rsidP="006D7C06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A69E1">
        <w:rPr>
          <w:rFonts w:ascii="Arial" w:hAnsi="Arial" w:cs="Arial"/>
          <w:sz w:val="20"/>
          <w:szCs w:val="20"/>
        </w:rPr>
        <w:t>Z</w:t>
      </w:r>
      <w:r w:rsidR="00766F29" w:rsidRPr="001A69E1">
        <w:rPr>
          <w:rFonts w:ascii="Arial" w:hAnsi="Arial" w:cs="Arial"/>
          <w:sz w:val="20"/>
          <w:szCs w:val="20"/>
        </w:rPr>
        <w:t>obowiązujemy się do zrealizowania przedmiotu zamówienia za cenę ofertową:</w:t>
      </w:r>
    </w:p>
    <w:p w14:paraId="31A4190C" w14:textId="1316A667" w:rsidR="00766F29" w:rsidRPr="001A69E1" w:rsidRDefault="00766F29" w:rsidP="00F649C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wartość brutto ……………</w:t>
      </w:r>
      <w:r w:rsidR="00D04AFB">
        <w:rPr>
          <w:rFonts w:ascii="Arial" w:hAnsi="Arial" w:cs="Arial"/>
          <w:b/>
          <w:bCs/>
          <w:sz w:val="20"/>
          <w:szCs w:val="20"/>
        </w:rPr>
        <w:t>…</w:t>
      </w:r>
      <w:r w:rsidRPr="001A69E1">
        <w:rPr>
          <w:rFonts w:ascii="Arial" w:hAnsi="Arial" w:cs="Arial"/>
          <w:b/>
          <w:bCs/>
          <w:sz w:val="20"/>
          <w:szCs w:val="20"/>
        </w:rPr>
        <w:t xml:space="preserve">……….. zł </w:t>
      </w:r>
      <w:r w:rsidR="00DC7A82" w:rsidRPr="00DC7A82">
        <w:rPr>
          <w:rFonts w:ascii="Arial" w:hAnsi="Arial" w:cs="Arial"/>
          <w:b/>
          <w:bCs/>
          <w:sz w:val="20"/>
          <w:szCs w:val="20"/>
        </w:rPr>
        <w:t xml:space="preserve">która wynika z cen Formularza cenowego Załącznik nr </w:t>
      </w:r>
      <w:r w:rsidR="00DC7A82">
        <w:rPr>
          <w:rFonts w:ascii="Arial" w:hAnsi="Arial" w:cs="Arial"/>
          <w:b/>
          <w:bCs/>
          <w:sz w:val="20"/>
          <w:szCs w:val="20"/>
        </w:rPr>
        <w:t>2</w:t>
      </w:r>
      <w:r w:rsidR="00DC7A82" w:rsidRPr="00DC7A82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62A6EDF" w14:textId="77777777" w:rsidR="00D04AFB" w:rsidRDefault="00766F29" w:rsidP="00F649C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słownie ………………………………………………………………………………………………</w:t>
      </w:r>
      <w:r w:rsidR="00EA4835">
        <w:rPr>
          <w:rFonts w:ascii="Arial" w:hAnsi="Arial" w:cs="Arial"/>
          <w:b/>
          <w:bCs/>
          <w:sz w:val="20"/>
          <w:szCs w:val="20"/>
        </w:rPr>
        <w:t>………………..</w:t>
      </w:r>
      <w:r w:rsidRPr="001A69E1">
        <w:rPr>
          <w:rFonts w:ascii="Arial" w:hAnsi="Arial" w:cs="Arial"/>
          <w:b/>
          <w:bCs/>
          <w:sz w:val="20"/>
          <w:szCs w:val="20"/>
        </w:rPr>
        <w:t xml:space="preserve">.… zł, </w:t>
      </w:r>
      <w:r w:rsidR="001A69E1">
        <w:rPr>
          <w:rFonts w:ascii="Arial" w:hAnsi="Arial" w:cs="Arial"/>
          <w:b/>
          <w:bCs/>
          <w:sz w:val="20"/>
          <w:szCs w:val="20"/>
        </w:rPr>
        <w:br/>
      </w:r>
      <w:r w:rsidRPr="001A69E1">
        <w:rPr>
          <w:rFonts w:ascii="Arial" w:hAnsi="Arial" w:cs="Arial"/>
          <w:b/>
          <w:bCs/>
          <w:sz w:val="20"/>
          <w:szCs w:val="20"/>
        </w:rPr>
        <w:t xml:space="preserve">w tym: </w:t>
      </w:r>
    </w:p>
    <w:p w14:paraId="4BB02E27" w14:textId="67036EDB" w:rsidR="00D04AFB" w:rsidRDefault="00766F29" w:rsidP="00F649C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wartość netto ………</w:t>
      </w:r>
      <w:r w:rsidR="00D04AFB">
        <w:rPr>
          <w:rFonts w:ascii="Arial" w:hAnsi="Arial" w:cs="Arial"/>
          <w:b/>
          <w:bCs/>
          <w:sz w:val="20"/>
          <w:szCs w:val="20"/>
        </w:rPr>
        <w:t>……</w:t>
      </w:r>
      <w:r w:rsidRPr="001A69E1">
        <w:rPr>
          <w:rFonts w:ascii="Arial" w:hAnsi="Arial" w:cs="Arial"/>
          <w:b/>
          <w:bCs/>
          <w:sz w:val="20"/>
          <w:szCs w:val="20"/>
        </w:rPr>
        <w:t>…</w:t>
      </w:r>
      <w:r w:rsidR="00D04AFB">
        <w:rPr>
          <w:rFonts w:ascii="Arial" w:hAnsi="Arial" w:cs="Arial"/>
          <w:b/>
          <w:bCs/>
          <w:sz w:val="20"/>
          <w:szCs w:val="20"/>
        </w:rPr>
        <w:t>……</w:t>
      </w:r>
      <w:r w:rsidRPr="001A69E1">
        <w:rPr>
          <w:rFonts w:ascii="Arial" w:hAnsi="Arial" w:cs="Arial"/>
          <w:b/>
          <w:bCs/>
          <w:sz w:val="20"/>
          <w:szCs w:val="20"/>
        </w:rPr>
        <w:t>……… zł</w:t>
      </w:r>
      <w:r w:rsidR="004C5A40">
        <w:rPr>
          <w:rFonts w:ascii="Arial" w:hAnsi="Arial" w:cs="Arial"/>
          <w:b/>
          <w:bCs/>
          <w:sz w:val="20"/>
          <w:szCs w:val="20"/>
        </w:rPr>
        <w:t>;</w:t>
      </w:r>
      <w:r w:rsidR="00EE385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F61B247" w14:textId="31035047" w:rsidR="00766F29" w:rsidRPr="001A69E1" w:rsidRDefault="00766F29" w:rsidP="00F649C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stawka podatku VAT …</w:t>
      </w:r>
      <w:r w:rsidR="00D04AFB">
        <w:rPr>
          <w:rFonts w:ascii="Arial" w:hAnsi="Arial" w:cs="Arial"/>
          <w:b/>
          <w:bCs/>
          <w:sz w:val="20"/>
          <w:szCs w:val="20"/>
        </w:rPr>
        <w:t>..</w:t>
      </w:r>
      <w:r w:rsidRPr="001A69E1">
        <w:rPr>
          <w:rFonts w:ascii="Arial" w:hAnsi="Arial" w:cs="Arial"/>
          <w:b/>
          <w:bCs/>
          <w:sz w:val="20"/>
          <w:szCs w:val="20"/>
        </w:rPr>
        <w:t>… %, kwota podatku VAT …</w:t>
      </w:r>
      <w:r w:rsidR="00D04AFB">
        <w:rPr>
          <w:rFonts w:ascii="Arial" w:hAnsi="Arial" w:cs="Arial"/>
          <w:b/>
          <w:bCs/>
          <w:sz w:val="20"/>
          <w:szCs w:val="20"/>
        </w:rPr>
        <w:t>……..…..</w:t>
      </w:r>
      <w:r w:rsidRPr="001A69E1">
        <w:rPr>
          <w:rFonts w:ascii="Arial" w:hAnsi="Arial" w:cs="Arial"/>
          <w:b/>
          <w:bCs/>
          <w:sz w:val="20"/>
          <w:szCs w:val="20"/>
        </w:rPr>
        <w:t xml:space="preserve">…………zł </w:t>
      </w:r>
    </w:p>
    <w:p w14:paraId="62015496" w14:textId="77777777" w:rsidR="00766F29" w:rsidRPr="001A69E1" w:rsidRDefault="00766F29" w:rsidP="00F649C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w tym:</w:t>
      </w:r>
    </w:p>
    <w:p w14:paraId="6816F600" w14:textId="0E8D9860" w:rsidR="00317835" w:rsidRDefault="00766F29" w:rsidP="00CA661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Arial" w:hAnsi="Arial" w:cs="Arial"/>
          <w:sz w:val="20"/>
          <w:lang w:eastAsia="pl-PL"/>
        </w:rPr>
      </w:pPr>
      <w:r w:rsidRPr="00247C69">
        <w:rPr>
          <w:rFonts w:ascii="Arial" w:hAnsi="Arial" w:cs="Arial"/>
          <w:sz w:val="20"/>
          <w:lang w:eastAsia="pl-PL"/>
        </w:rPr>
        <w:t>Wartość robocizny (za przeglądy, naprawy i serwisowania ogumienia): wynosi netto</w:t>
      </w:r>
      <w:r w:rsidR="00247C69" w:rsidRPr="00247C69">
        <w:rPr>
          <w:rFonts w:ascii="Arial" w:hAnsi="Arial" w:cs="Arial"/>
          <w:sz w:val="20"/>
          <w:lang w:eastAsia="pl-PL"/>
        </w:rPr>
        <w:t xml:space="preserve"> </w:t>
      </w:r>
      <w:r w:rsidRPr="00247C69">
        <w:rPr>
          <w:rFonts w:ascii="Arial" w:hAnsi="Arial" w:cs="Arial"/>
          <w:b/>
          <w:bCs/>
          <w:sz w:val="20"/>
          <w:lang w:eastAsia="pl-PL"/>
        </w:rPr>
        <w:t>……</w:t>
      </w:r>
      <w:r w:rsidR="00D04AFB">
        <w:rPr>
          <w:rFonts w:ascii="Arial" w:hAnsi="Arial" w:cs="Arial"/>
          <w:b/>
          <w:bCs/>
          <w:sz w:val="20"/>
          <w:lang w:eastAsia="pl-PL"/>
        </w:rPr>
        <w:t>………..</w:t>
      </w:r>
      <w:r w:rsidRPr="00247C69">
        <w:rPr>
          <w:rFonts w:ascii="Arial" w:hAnsi="Arial" w:cs="Arial"/>
          <w:b/>
          <w:bCs/>
          <w:sz w:val="20"/>
          <w:lang w:eastAsia="pl-PL"/>
        </w:rPr>
        <w:t>…..</w:t>
      </w:r>
      <w:r w:rsidRPr="00247C69">
        <w:rPr>
          <w:rFonts w:ascii="Arial" w:hAnsi="Arial" w:cs="Arial"/>
          <w:sz w:val="20"/>
          <w:lang w:eastAsia="pl-PL"/>
        </w:rPr>
        <w:t xml:space="preserve"> zł</w:t>
      </w:r>
      <w:r w:rsidR="00317835" w:rsidRPr="00247C69">
        <w:rPr>
          <w:rFonts w:ascii="Arial" w:hAnsi="Arial" w:cs="Arial"/>
          <w:sz w:val="20"/>
          <w:lang w:eastAsia="pl-PL"/>
        </w:rPr>
        <w:t xml:space="preserve">, </w:t>
      </w:r>
      <w:r w:rsidR="00247C69" w:rsidRPr="00247C69">
        <w:rPr>
          <w:rFonts w:ascii="Arial" w:hAnsi="Arial" w:cs="Arial"/>
          <w:sz w:val="20"/>
          <w:lang w:eastAsia="pl-PL"/>
        </w:rPr>
        <w:br/>
      </w:r>
      <w:r w:rsidRPr="00247C69">
        <w:rPr>
          <w:rFonts w:ascii="Arial" w:hAnsi="Arial" w:cs="Arial"/>
          <w:sz w:val="20"/>
          <w:lang w:eastAsia="pl-PL"/>
        </w:rPr>
        <w:t xml:space="preserve">podatek VAT % w kwocie </w:t>
      </w:r>
      <w:r w:rsidRPr="00247C69">
        <w:rPr>
          <w:rFonts w:ascii="Arial" w:hAnsi="Arial" w:cs="Arial"/>
          <w:b/>
          <w:bCs/>
          <w:sz w:val="20"/>
          <w:lang w:eastAsia="pl-PL"/>
        </w:rPr>
        <w:t>……</w:t>
      </w:r>
      <w:r w:rsidR="00317835" w:rsidRPr="00247C69">
        <w:rPr>
          <w:rFonts w:ascii="Arial" w:hAnsi="Arial" w:cs="Arial"/>
          <w:b/>
          <w:bCs/>
          <w:sz w:val="20"/>
          <w:lang w:eastAsia="pl-PL"/>
        </w:rPr>
        <w:t>…</w:t>
      </w:r>
      <w:r w:rsidR="00D04AFB">
        <w:rPr>
          <w:rFonts w:ascii="Arial" w:hAnsi="Arial" w:cs="Arial"/>
          <w:b/>
          <w:bCs/>
          <w:sz w:val="20"/>
          <w:lang w:eastAsia="pl-PL"/>
        </w:rPr>
        <w:t>….</w:t>
      </w:r>
      <w:r w:rsidRPr="00247C69">
        <w:rPr>
          <w:rFonts w:ascii="Arial" w:hAnsi="Arial" w:cs="Arial"/>
          <w:b/>
          <w:bCs/>
          <w:sz w:val="20"/>
          <w:lang w:eastAsia="pl-PL"/>
        </w:rPr>
        <w:t>…..</w:t>
      </w:r>
      <w:r w:rsidRPr="00247C69">
        <w:rPr>
          <w:rFonts w:ascii="Arial" w:hAnsi="Arial" w:cs="Arial"/>
          <w:sz w:val="20"/>
          <w:lang w:eastAsia="pl-PL"/>
        </w:rPr>
        <w:t xml:space="preserve"> zł . Kwota</w:t>
      </w:r>
      <w:r w:rsidR="00317835" w:rsidRPr="00247C69">
        <w:rPr>
          <w:rFonts w:ascii="Arial" w:hAnsi="Arial" w:cs="Arial"/>
          <w:sz w:val="20"/>
          <w:lang w:eastAsia="pl-PL"/>
        </w:rPr>
        <w:t xml:space="preserve"> </w:t>
      </w:r>
      <w:r w:rsidRPr="00247C69">
        <w:rPr>
          <w:rFonts w:ascii="Arial" w:hAnsi="Arial" w:cs="Arial"/>
          <w:sz w:val="20"/>
          <w:lang w:eastAsia="pl-PL"/>
        </w:rPr>
        <w:t xml:space="preserve">robocizny brutto wynosi </w:t>
      </w:r>
      <w:r w:rsidRPr="00247C69">
        <w:rPr>
          <w:rFonts w:ascii="Arial" w:hAnsi="Arial" w:cs="Arial"/>
          <w:b/>
          <w:bCs/>
          <w:sz w:val="20"/>
          <w:lang w:eastAsia="pl-PL"/>
        </w:rPr>
        <w:t>……</w:t>
      </w:r>
      <w:r w:rsidR="00D04AFB">
        <w:rPr>
          <w:rFonts w:ascii="Arial" w:hAnsi="Arial" w:cs="Arial"/>
          <w:b/>
          <w:bCs/>
          <w:sz w:val="20"/>
          <w:lang w:eastAsia="pl-PL"/>
        </w:rPr>
        <w:t>………</w:t>
      </w:r>
      <w:r w:rsidRPr="00247C69">
        <w:rPr>
          <w:rFonts w:ascii="Arial" w:hAnsi="Arial" w:cs="Arial"/>
          <w:b/>
          <w:bCs/>
          <w:sz w:val="20"/>
          <w:lang w:eastAsia="pl-PL"/>
        </w:rPr>
        <w:t>……..</w:t>
      </w:r>
      <w:r w:rsidRPr="00247C69">
        <w:rPr>
          <w:rFonts w:ascii="Arial" w:hAnsi="Arial" w:cs="Arial"/>
          <w:sz w:val="20"/>
          <w:lang w:eastAsia="pl-PL"/>
        </w:rPr>
        <w:t xml:space="preserve"> zł</w:t>
      </w:r>
      <w:r w:rsidR="00317835" w:rsidRPr="00247C69">
        <w:rPr>
          <w:rFonts w:ascii="Arial" w:hAnsi="Arial" w:cs="Arial"/>
          <w:sz w:val="20"/>
          <w:lang w:eastAsia="pl-PL"/>
        </w:rPr>
        <w:t>;</w:t>
      </w:r>
    </w:p>
    <w:p w14:paraId="53E85356" w14:textId="423067D1" w:rsidR="00317835" w:rsidRPr="00247C69" w:rsidRDefault="00766F29" w:rsidP="006D7C0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Arial" w:hAnsi="Arial" w:cs="Arial"/>
          <w:sz w:val="20"/>
          <w:lang w:eastAsia="pl-PL"/>
        </w:rPr>
      </w:pPr>
      <w:r w:rsidRPr="00247C69">
        <w:rPr>
          <w:rFonts w:ascii="Arial" w:hAnsi="Arial" w:cs="Arial"/>
          <w:sz w:val="20"/>
          <w:lang w:eastAsia="pl-PL"/>
        </w:rPr>
        <w:t xml:space="preserve">Wartość części, materiałów eksploatacyjnych (PRAWO OPCJI) wynosi netto </w:t>
      </w:r>
      <w:r w:rsidR="00050601" w:rsidRPr="006E6BCF">
        <w:rPr>
          <w:rFonts w:ascii="Arial" w:hAnsi="Arial" w:cs="Arial"/>
          <w:b/>
          <w:bCs/>
          <w:sz w:val="20"/>
          <w:lang w:eastAsia="pl-PL"/>
        </w:rPr>
        <w:t>143 092,24 </w:t>
      </w:r>
      <w:r w:rsidRPr="006E6BCF">
        <w:rPr>
          <w:rFonts w:ascii="Arial" w:hAnsi="Arial" w:cs="Arial"/>
          <w:b/>
          <w:bCs/>
          <w:sz w:val="20"/>
          <w:lang w:eastAsia="pl-PL"/>
        </w:rPr>
        <w:t>zł</w:t>
      </w:r>
      <w:r w:rsidRPr="00247C69">
        <w:rPr>
          <w:rFonts w:ascii="Arial" w:hAnsi="Arial" w:cs="Arial"/>
          <w:sz w:val="20"/>
          <w:lang w:eastAsia="pl-PL"/>
        </w:rPr>
        <w:t xml:space="preserve">, podatek VAT % w kwocie </w:t>
      </w:r>
      <w:r w:rsidR="006E6BCF" w:rsidRPr="006E6BCF">
        <w:rPr>
          <w:rFonts w:ascii="Arial" w:hAnsi="Arial" w:cs="Arial"/>
          <w:b/>
          <w:bCs/>
          <w:sz w:val="20"/>
          <w:lang w:eastAsia="pl-PL"/>
        </w:rPr>
        <w:t>32</w:t>
      </w:r>
      <w:r w:rsidR="006E6BCF">
        <w:rPr>
          <w:rFonts w:ascii="Arial" w:hAnsi="Arial" w:cs="Arial"/>
          <w:b/>
          <w:bCs/>
          <w:sz w:val="20"/>
          <w:lang w:eastAsia="pl-PL"/>
        </w:rPr>
        <w:t> </w:t>
      </w:r>
      <w:r w:rsidR="006E6BCF" w:rsidRPr="006E6BCF">
        <w:rPr>
          <w:rFonts w:ascii="Arial" w:hAnsi="Arial" w:cs="Arial"/>
          <w:b/>
          <w:bCs/>
          <w:sz w:val="20"/>
          <w:lang w:eastAsia="pl-PL"/>
        </w:rPr>
        <w:t>911,21</w:t>
      </w:r>
      <w:r w:rsidR="006E6BCF">
        <w:rPr>
          <w:rFonts w:ascii="Arial" w:hAnsi="Arial" w:cs="Arial"/>
          <w:b/>
          <w:bCs/>
          <w:sz w:val="20"/>
          <w:lang w:eastAsia="pl-PL"/>
        </w:rPr>
        <w:t> </w:t>
      </w:r>
      <w:r w:rsidR="006E6BCF" w:rsidRPr="006E6BCF">
        <w:rPr>
          <w:rFonts w:ascii="Arial" w:hAnsi="Arial" w:cs="Arial"/>
          <w:b/>
          <w:bCs/>
          <w:sz w:val="20"/>
          <w:lang w:eastAsia="pl-PL"/>
        </w:rPr>
        <w:t>zł</w:t>
      </w:r>
      <w:r w:rsidR="006E6BCF">
        <w:rPr>
          <w:rFonts w:ascii="Arial" w:hAnsi="Arial" w:cs="Arial"/>
          <w:b/>
          <w:bCs/>
          <w:sz w:val="20"/>
          <w:lang w:eastAsia="pl-PL"/>
        </w:rPr>
        <w:t xml:space="preserve"> </w:t>
      </w:r>
      <w:r w:rsidRPr="00247C69">
        <w:rPr>
          <w:rFonts w:ascii="Arial" w:hAnsi="Arial" w:cs="Arial"/>
          <w:sz w:val="20"/>
          <w:lang w:eastAsia="pl-PL"/>
        </w:rPr>
        <w:t>. Kwota za części,</w:t>
      </w:r>
      <w:r w:rsidR="00317835" w:rsidRPr="00247C69">
        <w:rPr>
          <w:rFonts w:ascii="Arial" w:hAnsi="Arial" w:cs="Arial"/>
          <w:sz w:val="20"/>
          <w:lang w:eastAsia="pl-PL"/>
        </w:rPr>
        <w:t xml:space="preserve"> </w:t>
      </w:r>
      <w:r w:rsidRPr="00247C69">
        <w:rPr>
          <w:rFonts w:ascii="Arial" w:hAnsi="Arial" w:cs="Arial"/>
          <w:sz w:val="20"/>
          <w:lang w:eastAsia="pl-PL"/>
        </w:rPr>
        <w:t xml:space="preserve">materiałów eksploatacyjnych brutto wynosi </w:t>
      </w:r>
      <w:r w:rsidR="006E6BCF" w:rsidRPr="006E6BCF">
        <w:rPr>
          <w:rFonts w:ascii="Arial" w:hAnsi="Arial" w:cs="Arial"/>
          <w:b/>
          <w:bCs/>
          <w:sz w:val="20"/>
          <w:lang w:eastAsia="pl-PL"/>
        </w:rPr>
        <w:t>176</w:t>
      </w:r>
      <w:r w:rsidR="006E6BCF">
        <w:rPr>
          <w:rFonts w:ascii="Arial" w:hAnsi="Arial" w:cs="Arial"/>
          <w:b/>
          <w:bCs/>
          <w:sz w:val="20"/>
          <w:lang w:eastAsia="pl-PL"/>
        </w:rPr>
        <w:t> </w:t>
      </w:r>
      <w:r w:rsidR="006E6BCF" w:rsidRPr="006E6BCF">
        <w:rPr>
          <w:rFonts w:ascii="Arial" w:hAnsi="Arial" w:cs="Arial"/>
          <w:b/>
          <w:bCs/>
          <w:sz w:val="20"/>
          <w:lang w:eastAsia="pl-PL"/>
        </w:rPr>
        <w:t>003,45</w:t>
      </w:r>
      <w:r w:rsidR="006E6BCF">
        <w:rPr>
          <w:rFonts w:ascii="Arial" w:hAnsi="Arial" w:cs="Arial"/>
          <w:b/>
          <w:bCs/>
          <w:sz w:val="20"/>
          <w:lang w:eastAsia="pl-PL"/>
        </w:rPr>
        <w:t> </w:t>
      </w:r>
      <w:r w:rsidR="006E6BCF" w:rsidRPr="006E6BCF">
        <w:rPr>
          <w:rFonts w:ascii="Arial" w:hAnsi="Arial" w:cs="Arial"/>
          <w:b/>
          <w:bCs/>
          <w:sz w:val="20"/>
          <w:lang w:eastAsia="pl-PL"/>
        </w:rPr>
        <w:t>zł</w:t>
      </w:r>
      <w:r w:rsidR="00317835" w:rsidRPr="00247C69">
        <w:rPr>
          <w:rFonts w:ascii="Arial" w:hAnsi="Arial" w:cs="Arial"/>
          <w:sz w:val="20"/>
          <w:lang w:eastAsia="pl-PL"/>
        </w:rPr>
        <w:t>.</w:t>
      </w:r>
    </w:p>
    <w:p w14:paraId="248F4D93" w14:textId="77777777" w:rsidR="00D04AFB" w:rsidRDefault="00D04AFB" w:rsidP="00F649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BBCED8F" w14:textId="422F1D99" w:rsidR="00317835" w:rsidRPr="001A69E1" w:rsidRDefault="00317835" w:rsidP="00F649C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3B1286">
        <w:rPr>
          <w:rFonts w:ascii="Arial" w:hAnsi="Arial" w:cs="Arial"/>
          <w:b/>
          <w:bCs/>
          <w:sz w:val="20"/>
          <w:szCs w:val="20"/>
        </w:rPr>
        <w:t xml:space="preserve">Oferujemy opust na części zamienne potrzebne do napraw pojazdów od cen części wg katalogu </w:t>
      </w:r>
      <w:r w:rsidR="00421B97" w:rsidRPr="003B1286">
        <w:rPr>
          <w:rFonts w:ascii="Arial" w:hAnsi="Arial" w:cs="Arial"/>
          <w:b/>
          <w:bCs/>
          <w:sz w:val="20"/>
          <w:szCs w:val="20"/>
        </w:rPr>
        <w:t>o</w:t>
      </w:r>
      <w:r w:rsidRPr="003B1286">
        <w:rPr>
          <w:rFonts w:ascii="Arial" w:hAnsi="Arial" w:cs="Arial"/>
          <w:b/>
          <w:bCs/>
          <w:sz w:val="20"/>
          <w:szCs w:val="20"/>
        </w:rPr>
        <w:t xml:space="preserve">gólnodostępnego Inter </w:t>
      </w:r>
      <w:proofErr w:type="spellStart"/>
      <w:r w:rsidRPr="003B1286">
        <w:rPr>
          <w:rFonts w:ascii="Arial" w:hAnsi="Arial" w:cs="Arial"/>
          <w:b/>
          <w:bCs/>
          <w:sz w:val="20"/>
          <w:szCs w:val="20"/>
        </w:rPr>
        <w:t>Cars</w:t>
      </w:r>
      <w:proofErr w:type="spellEnd"/>
      <w:r w:rsidRPr="003B1286">
        <w:rPr>
          <w:rFonts w:ascii="Arial" w:hAnsi="Arial" w:cs="Arial"/>
          <w:b/>
          <w:bCs/>
          <w:sz w:val="20"/>
          <w:szCs w:val="20"/>
        </w:rPr>
        <w:t xml:space="preserve">** / </w:t>
      </w:r>
      <w:proofErr w:type="spellStart"/>
      <w:r w:rsidRPr="003B1286">
        <w:rPr>
          <w:rFonts w:ascii="Arial" w:hAnsi="Arial" w:cs="Arial"/>
          <w:b/>
          <w:bCs/>
          <w:sz w:val="20"/>
          <w:szCs w:val="20"/>
        </w:rPr>
        <w:t>Celkar</w:t>
      </w:r>
      <w:proofErr w:type="spellEnd"/>
      <w:r w:rsidRPr="003B1286">
        <w:rPr>
          <w:rFonts w:ascii="Arial" w:hAnsi="Arial" w:cs="Arial"/>
          <w:b/>
          <w:bCs/>
          <w:sz w:val="20"/>
          <w:szCs w:val="20"/>
        </w:rPr>
        <w:t xml:space="preserve">**, obowiązujących w trakcie trwania Umowy, </w:t>
      </w:r>
      <w:r w:rsidR="003B1286">
        <w:rPr>
          <w:rFonts w:ascii="Arial" w:hAnsi="Arial" w:cs="Arial"/>
          <w:b/>
          <w:bCs/>
          <w:sz w:val="20"/>
          <w:szCs w:val="20"/>
        </w:rPr>
        <w:br/>
      </w:r>
      <w:r w:rsidRPr="003B1286">
        <w:rPr>
          <w:rFonts w:ascii="Arial" w:hAnsi="Arial" w:cs="Arial"/>
          <w:b/>
          <w:bCs/>
          <w:sz w:val="20"/>
          <w:szCs w:val="20"/>
        </w:rPr>
        <w:t>w wysokości …………..</w:t>
      </w:r>
      <w:r w:rsidRPr="00247C69">
        <w:rPr>
          <w:rFonts w:ascii="Arial" w:hAnsi="Arial" w:cs="Arial"/>
          <w:b/>
          <w:bCs/>
          <w:sz w:val="20"/>
          <w:szCs w:val="20"/>
        </w:rPr>
        <w:t xml:space="preserve"> </w:t>
      </w:r>
      <w:r w:rsidRPr="001A69E1">
        <w:rPr>
          <w:rFonts w:ascii="Arial" w:hAnsi="Arial" w:cs="Arial"/>
          <w:sz w:val="20"/>
          <w:szCs w:val="20"/>
        </w:rPr>
        <w:t xml:space="preserve">% </w:t>
      </w:r>
      <w:r w:rsidR="00421B97" w:rsidRPr="001A69E1">
        <w:rPr>
          <w:rFonts w:ascii="Arial" w:hAnsi="Arial" w:cs="Arial"/>
          <w:sz w:val="20"/>
          <w:szCs w:val="20"/>
        </w:rPr>
        <w:t>(</w:t>
      </w:r>
      <w:r w:rsidRPr="001A69E1">
        <w:rPr>
          <w:rFonts w:ascii="Arial" w:hAnsi="Arial" w:cs="Arial"/>
          <w:i/>
          <w:sz w:val="20"/>
          <w:szCs w:val="20"/>
        </w:rPr>
        <w:t>należy wpisać w % wysokość opustu</w:t>
      </w:r>
      <w:r w:rsidR="00421B97" w:rsidRPr="001A69E1">
        <w:rPr>
          <w:rFonts w:ascii="Arial" w:hAnsi="Arial" w:cs="Arial"/>
          <w:sz w:val="20"/>
          <w:szCs w:val="20"/>
        </w:rPr>
        <w:t>).</w:t>
      </w:r>
    </w:p>
    <w:p w14:paraId="5B317AFB" w14:textId="77777777" w:rsidR="00D04AFB" w:rsidRDefault="00D04AFB" w:rsidP="00F649CD">
      <w:pPr>
        <w:pStyle w:val="Tekstpodstawowy2"/>
        <w:spacing w:after="0" w:line="276" w:lineRule="auto"/>
        <w:rPr>
          <w:rFonts w:ascii="Arial" w:hAnsi="Arial" w:cs="Arial"/>
          <w:b/>
          <w:iCs/>
          <w:sz w:val="20"/>
          <w:szCs w:val="20"/>
        </w:rPr>
      </w:pPr>
    </w:p>
    <w:p w14:paraId="39F24537" w14:textId="691B6653" w:rsidR="00CA6611" w:rsidRPr="00CA6611" w:rsidRDefault="00E921CC" w:rsidP="00F649CD">
      <w:pPr>
        <w:pStyle w:val="Tekstpodstawowy2"/>
        <w:spacing w:after="0" w:line="276" w:lineRule="auto"/>
        <w:rPr>
          <w:rFonts w:ascii="Arial" w:hAnsi="Arial" w:cs="Arial"/>
          <w:b/>
          <w:iCs/>
          <w:sz w:val="20"/>
          <w:szCs w:val="20"/>
        </w:rPr>
      </w:pPr>
      <w:r w:rsidRPr="00CA6611">
        <w:rPr>
          <w:rFonts w:ascii="Arial" w:hAnsi="Arial" w:cs="Arial"/>
          <w:b/>
          <w:iCs/>
          <w:sz w:val="20"/>
          <w:szCs w:val="20"/>
        </w:rPr>
        <w:t>Adres warsztatu</w:t>
      </w:r>
      <w:r w:rsidR="00CA6611" w:rsidRPr="00CA6611">
        <w:rPr>
          <w:rFonts w:ascii="Arial" w:hAnsi="Arial" w:cs="Arial"/>
          <w:b/>
          <w:iCs/>
          <w:sz w:val="20"/>
          <w:szCs w:val="20"/>
        </w:rPr>
        <w:t xml:space="preserve">, w którym będą realizowane usługi: </w:t>
      </w:r>
      <w:r w:rsidR="00CA6611">
        <w:rPr>
          <w:rFonts w:ascii="Arial" w:hAnsi="Arial" w:cs="Arial"/>
          <w:b/>
          <w:iCs/>
          <w:sz w:val="20"/>
          <w:szCs w:val="20"/>
        </w:rPr>
        <w:t>………………</w:t>
      </w:r>
      <w:r w:rsidR="00CA6611" w:rsidRPr="00CA6611">
        <w:rPr>
          <w:rFonts w:ascii="Arial" w:hAnsi="Arial" w:cs="Arial"/>
          <w:b/>
          <w:iCs/>
          <w:sz w:val="20"/>
          <w:szCs w:val="20"/>
        </w:rPr>
        <w:t>…………………………………………</w:t>
      </w:r>
    </w:p>
    <w:p w14:paraId="1E5626A6" w14:textId="77777777" w:rsidR="00247C69" w:rsidRPr="00CA6611" w:rsidRDefault="00E921CC" w:rsidP="00F649CD">
      <w:pPr>
        <w:pStyle w:val="Tekstpodstawowy2"/>
        <w:spacing w:after="0" w:line="276" w:lineRule="auto"/>
        <w:rPr>
          <w:rFonts w:ascii="Arial" w:hAnsi="Arial" w:cs="Arial"/>
          <w:b/>
          <w:iCs/>
          <w:sz w:val="20"/>
          <w:szCs w:val="20"/>
        </w:rPr>
      </w:pPr>
      <w:r w:rsidRPr="00CA6611">
        <w:rPr>
          <w:rFonts w:ascii="Arial" w:hAnsi="Arial" w:cs="Arial"/>
          <w:b/>
          <w:iCs/>
          <w:sz w:val="20"/>
          <w:szCs w:val="20"/>
        </w:rPr>
        <w:t>…………………………</w:t>
      </w:r>
      <w:r w:rsidR="00CA6611" w:rsidRPr="00CA6611">
        <w:rPr>
          <w:rFonts w:ascii="Arial" w:hAnsi="Arial" w:cs="Arial"/>
          <w:b/>
          <w:iCs/>
          <w:sz w:val="20"/>
          <w:szCs w:val="20"/>
        </w:rPr>
        <w:t>………………………………………………………………………………………</w:t>
      </w:r>
      <w:r w:rsidRPr="00CA6611">
        <w:rPr>
          <w:rFonts w:ascii="Arial" w:hAnsi="Arial" w:cs="Arial"/>
          <w:b/>
          <w:iCs/>
          <w:sz w:val="20"/>
          <w:szCs w:val="20"/>
        </w:rPr>
        <w:t>………….</w:t>
      </w:r>
    </w:p>
    <w:p w14:paraId="6A1575B6" w14:textId="3B38A1EB" w:rsidR="00E921CC" w:rsidRPr="006E6BCF" w:rsidRDefault="00CA6611" w:rsidP="00F649C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E6BCF">
        <w:rPr>
          <w:rFonts w:ascii="Arial" w:hAnsi="Arial" w:cs="Arial"/>
          <w:sz w:val="20"/>
          <w:szCs w:val="20"/>
        </w:rPr>
        <w:t xml:space="preserve">Warsztat znajduje się w odległości nie większej niż </w:t>
      </w:r>
      <w:r w:rsidR="006E6BCF" w:rsidRPr="006E6BCF">
        <w:rPr>
          <w:rFonts w:ascii="Arial" w:hAnsi="Arial" w:cs="Arial"/>
          <w:b/>
          <w:bCs/>
          <w:sz w:val="20"/>
          <w:szCs w:val="20"/>
        </w:rPr>
        <w:t>12</w:t>
      </w:r>
      <w:r w:rsidR="008D4ADA" w:rsidRPr="006E6BCF">
        <w:rPr>
          <w:rFonts w:ascii="Arial" w:hAnsi="Arial" w:cs="Arial"/>
          <w:sz w:val="20"/>
          <w:szCs w:val="20"/>
        </w:rPr>
        <w:t xml:space="preserve"> </w:t>
      </w:r>
      <w:r w:rsidRPr="006E6BCF">
        <w:rPr>
          <w:rFonts w:ascii="Arial" w:hAnsi="Arial" w:cs="Arial"/>
          <w:sz w:val="20"/>
          <w:szCs w:val="20"/>
        </w:rPr>
        <w:t xml:space="preserve">km od siedziby WTT </w:t>
      </w:r>
      <w:r w:rsidR="006E6BCF" w:rsidRPr="006E6BCF">
        <w:rPr>
          <w:rFonts w:ascii="Arial" w:hAnsi="Arial" w:cs="Arial"/>
          <w:sz w:val="20"/>
          <w:szCs w:val="20"/>
        </w:rPr>
        <w:t>Przemyśl</w:t>
      </w:r>
      <w:r w:rsidRPr="006E6BCF">
        <w:rPr>
          <w:rFonts w:ascii="Arial" w:hAnsi="Arial" w:cs="Arial"/>
          <w:sz w:val="20"/>
          <w:szCs w:val="20"/>
        </w:rPr>
        <w:br/>
        <w:t xml:space="preserve">przy </w:t>
      </w:r>
      <w:bookmarkStart w:id="0" w:name="_Hlk177549228"/>
      <w:r w:rsidR="006E6BCF" w:rsidRPr="006E6BCF">
        <w:rPr>
          <w:rFonts w:ascii="Arial" w:hAnsi="Arial" w:cs="Arial"/>
          <w:sz w:val="20"/>
          <w:szCs w:val="20"/>
        </w:rPr>
        <w:t>ul. Mickiewicza 13</w:t>
      </w:r>
      <w:r w:rsidR="00342B5C" w:rsidRPr="006E6BCF">
        <w:rPr>
          <w:rFonts w:ascii="Arial" w:hAnsi="Arial" w:cs="Arial"/>
          <w:sz w:val="20"/>
          <w:szCs w:val="20"/>
        </w:rPr>
        <w:t xml:space="preserve">, </w:t>
      </w:r>
      <w:bookmarkEnd w:id="0"/>
      <w:r w:rsidR="006E6BCF" w:rsidRPr="006E6BCF">
        <w:rPr>
          <w:rFonts w:ascii="Arial" w:hAnsi="Arial" w:cs="Arial"/>
          <w:sz w:val="20"/>
          <w:szCs w:val="20"/>
        </w:rPr>
        <w:t>37-700 Przemyśl</w:t>
      </w:r>
      <w:r w:rsidR="00C36864" w:rsidRPr="006E6BCF">
        <w:rPr>
          <w:rFonts w:ascii="Arial" w:hAnsi="Arial" w:cs="Arial"/>
          <w:sz w:val="20"/>
          <w:szCs w:val="20"/>
        </w:rPr>
        <w:t>.</w:t>
      </w:r>
    </w:p>
    <w:p w14:paraId="2FA0C783" w14:textId="77777777" w:rsidR="00F649CD" w:rsidRPr="00CA6611" w:rsidRDefault="00F649CD" w:rsidP="006D7C06">
      <w:pPr>
        <w:pStyle w:val="Tekstpodstawowy2"/>
        <w:spacing w:after="0" w:line="36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61936D65" w14:textId="77777777" w:rsidR="00DC7A82" w:rsidRPr="000341F7" w:rsidRDefault="00DC7A82" w:rsidP="00DC7A8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</w:rPr>
        <w:t>Inform</w:t>
      </w:r>
      <w:r w:rsidRPr="000341F7">
        <w:rPr>
          <w:rFonts w:ascii="Arial" w:hAnsi="Arial" w:cs="Arial"/>
          <w:b/>
          <w:bCs/>
          <w:sz w:val="20"/>
          <w:szCs w:val="20"/>
        </w:rPr>
        <w:t xml:space="preserve">ujemy, że: </w:t>
      </w:r>
    </w:p>
    <w:p w14:paraId="6FD8AFFA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cena oferty zawiera wszelkie koszty, jakie poniesie Zamawiający z tytułu realizacji przedmiotu zamówienia. </w:t>
      </w:r>
    </w:p>
    <w:p w14:paraId="66E4066D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realizacja przedmiotu zamówienia będzie zgodna z wymaganiami Zamawiającego określonymi </w:t>
      </w:r>
      <w:r w:rsidRPr="000341F7">
        <w:rPr>
          <w:rFonts w:ascii="Arial" w:hAnsi="Arial" w:cs="Arial"/>
          <w:sz w:val="20"/>
        </w:rPr>
        <w:br/>
        <w:t>w projekcie Umowy oraz załącznikach do wzoru Umowy.</w:t>
      </w:r>
    </w:p>
    <w:p w14:paraId="54D76022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zapoznaliśmy się z SWZ i nie wnosimy uwag do SWZ oraz zdobyliśmy konieczne informacje potrzebne </w:t>
      </w:r>
      <w:r w:rsidRPr="000341F7">
        <w:rPr>
          <w:rFonts w:ascii="Arial" w:hAnsi="Arial" w:cs="Arial"/>
          <w:sz w:val="20"/>
        </w:rPr>
        <w:br/>
        <w:t xml:space="preserve">do właściwego przygotowania oferty. </w:t>
      </w:r>
    </w:p>
    <w:p w14:paraId="658FDEB4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lastRenderedPageBreak/>
        <w:t xml:space="preserve">projekt Umowy wraz z załącznikami został przez nas zaakceptowany i zobowiązujemy się </w:t>
      </w:r>
      <w:r w:rsidRPr="000341F7">
        <w:rPr>
          <w:rFonts w:ascii="Arial" w:hAnsi="Arial" w:cs="Arial"/>
          <w:sz w:val="20"/>
        </w:rPr>
        <w:br/>
        <w:t xml:space="preserve">w przypadku wyboru naszej oferty do dostarczenia dokumentów niezbędnych do zawarcia Umowy oraz zawarcia Umowy w miejscu i terminie wyznaczonym przez Zamawiającego. </w:t>
      </w:r>
    </w:p>
    <w:p w14:paraId="5B5F7DE0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>uważamy się za związanych niniejszą ofertą przez okres 60 dni, licząc od dnia upływu terminu składania ofert, przy czym pierwszym dniem terminu związania ofertą jest dzień, w którym upływa termin składania ofert.</w:t>
      </w:r>
    </w:p>
    <w:p w14:paraId="796CD616" w14:textId="1FE08954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nie mogą być udostępniane znajdujące się w plikach/na stronach ……………….…………….. informacje stanowiące tajemnicę przedsiębiorstwa w rozumieniu przepisów o zwalczaniu nieuczciwej konkurencji </w:t>
      </w:r>
      <w:r w:rsidRPr="000341F7">
        <w:rPr>
          <w:rFonts w:ascii="Arial" w:hAnsi="Arial" w:cs="Arial"/>
          <w:sz w:val="20"/>
        </w:rPr>
        <w:br/>
        <w:t>art. 11 ust. 2 ustawy z dnia 16 kwietnia 1993 r. o zwalczaniu nieuczciwej konkurencji (Dz.U. z 202</w:t>
      </w:r>
      <w:r w:rsidR="004F7093">
        <w:rPr>
          <w:rFonts w:ascii="Arial" w:hAnsi="Arial" w:cs="Arial"/>
          <w:sz w:val="20"/>
        </w:rPr>
        <w:t>2</w:t>
      </w:r>
      <w:r w:rsidRPr="000341F7">
        <w:rPr>
          <w:rFonts w:ascii="Arial" w:hAnsi="Arial" w:cs="Arial"/>
          <w:sz w:val="20"/>
        </w:rPr>
        <w:t xml:space="preserve"> r </w:t>
      </w:r>
      <w:r w:rsidRPr="000341F7">
        <w:rPr>
          <w:rFonts w:ascii="Arial" w:hAnsi="Arial" w:cs="Arial"/>
          <w:sz w:val="20"/>
        </w:rPr>
        <w:br/>
        <w:t>poz. 1</w:t>
      </w:r>
      <w:r w:rsidR="004F7093">
        <w:rPr>
          <w:rFonts w:ascii="Arial" w:hAnsi="Arial" w:cs="Arial"/>
          <w:sz w:val="20"/>
        </w:rPr>
        <w:t>233</w:t>
      </w:r>
      <w:r w:rsidRPr="000341F7">
        <w:rPr>
          <w:rFonts w:ascii="Arial" w:hAnsi="Arial" w:cs="Arial"/>
          <w:sz w:val="20"/>
        </w:rPr>
        <w:t>). Uzasadnienie, w którym wykazano,</w:t>
      </w:r>
      <w:r w:rsidR="003F77DB">
        <w:rPr>
          <w:rFonts w:ascii="Arial" w:hAnsi="Arial" w:cs="Arial"/>
          <w:sz w:val="20"/>
        </w:rPr>
        <w:t xml:space="preserve"> </w:t>
      </w:r>
      <w:r w:rsidRPr="000341F7">
        <w:rPr>
          <w:rFonts w:ascii="Arial" w:hAnsi="Arial" w:cs="Arial"/>
          <w:sz w:val="20"/>
        </w:rPr>
        <w:t xml:space="preserve">iż zastrzeżone informacje stanowią tajemnicę przedsiębiorstwa załączamy do oferty. </w:t>
      </w:r>
    </w:p>
    <w:p w14:paraId="5F5DF06B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>jesteśmy/nie jesteśmy* czynnym podatnikiem podatku od towarów i usług (VAT).</w:t>
      </w:r>
    </w:p>
    <w:p w14:paraId="31DD1E66" w14:textId="77777777" w:rsidR="00DC7A8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zamierzamy </w:t>
      </w:r>
      <w:r w:rsidRPr="000341F7">
        <w:rPr>
          <w:rFonts w:ascii="Arial" w:hAnsi="Arial" w:cs="Arial"/>
          <w:b/>
          <w:sz w:val="20"/>
        </w:rPr>
        <w:t>/</w:t>
      </w:r>
      <w:r w:rsidRPr="000341F7">
        <w:rPr>
          <w:rFonts w:ascii="Arial" w:hAnsi="Arial" w:cs="Arial"/>
          <w:sz w:val="20"/>
        </w:rPr>
        <w:t xml:space="preserve"> nie zamierzamy*</w:t>
      </w:r>
      <w:r w:rsidRPr="000341F7">
        <w:rPr>
          <w:rFonts w:ascii="Arial" w:hAnsi="Arial" w:cs="Arial"/>
          <w:b/>
          <w:i/>
          <w:sz w:val="20"/>
        </w:rPr>
        <w:t xml:space="preserve"> </w:t>
      </w:r>
      <w:r w:rsidRPr="000341F7">
        <w:rPr>
          <w:rFonts w:ascii="Arial" w:hAnsi="Arial" w:cs="Arial"/>
          <w:sz w:val="20"/>
        </w:rPr>
        <w:t xml:space="preserve">powierzyć wykonanie części zamówienia podwykonawcom </w:t>
      </w:r>
      <w:r w:rsidRPr="000341F7">
        <w:rPr>
          <w:rFonts w:ascii="Arial" w:hAnsi="Arial" w:cs="Arial"/>
          <w:sz w:val="20"/>
        </w:rPr>
        <w:br/>
        <w:t>(</w:t>
      </w:r>
      <w:r w:rsidRPr="000341F7">
        <w:rPr>
          <w:rFonts w:ascii="Arial" w:hAnsi="Arial" w:cs="Arial"/>
          <w:i/>
          <w:sz w:val="20"/>
        </w:rPr>
        <w:t xml:space="preserve">w przypadku, gdy Wykonawca zamierza powierzyć wykonanie części zamówienia podwykonawcom </w:t>
      </w:r>
      <w:r w:rsidRPr="000341F7">
        <w:rPr>
          <w:rFonts w:ascii="Arial" w:hAnsi="Arial" w:cs="Arial"/>
          <w:i/>
          <w:sz w:val="20"/>
        </w:rPr>
        <w:br/>
        <w:t>w tabeli poniżej należy wskazać część zamówienia (</w:t>
      </w:r>
      <w:r w:rsidRPr="000341F7">
        <w:rPr>
          <w:rFonts w:ascii="Arial" w:hAnsi="Arial" w:cs="Arial"/>
          <w:i/>
          <w:sz w:val="20"/>
          <w:u w:val="single"/>
        </w:rPr>
        <w:t>zakres</w:t>
      </w:r>
      <w:r w:rsidRPr="000341F7">
        <w:rPr>
          <w:rFonts w:ascii="Arial" w:hAnsi="Arial" w:cs="Arial"/>
          <w:i/>
          <w:sz w:val="20"/>
        </w:rPr>
        <w:t xml:space="preserve"> </w:t>
      </w:r>
      <w:r w:rsidRPr="000341F7">
        <w:rPr>
          <w:rFonts w:ascii="Arial" w:hAnsi="Arial" w:cs="Arial"/>
          <w:i/>
          <w:sz w:val="20"/>
          <w:u w:val="single"/>
        </w:rPr>
        <w:t>czynności</w:t>
      </w:r>
      <w:r w:rsidRPr="000341F7">
        <w:rPr>
          <w:rFonts w:ascii="Arial" w:hAnsi="Arial" w:cs="Arial"/>
          <w:i/>
          <w:sz w:val="20"/>
        </w:rPr>
        <w:t>), której wykonanie Wykonawca zamierza powierzyć podwykonawcy oraz podać nazwę tego podwykonawcy</w:t>
      </w:r>
      <w:r w:rsidRPr="000341F7">
        <w:rPr>
          <w:rFonts w:ascii="Arial" w:hAnsi="Arial" w:cs="Arial"/>
          <w:sz w:val="20"/>
        </w:rPr>
        <w:t>):</w:t>
      </w: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5092"/>
        <w:gridCol w:w="3268"/>
      </w:tblGrid>
      <w:tr w:rsidR="00DC7A82" w14:paraId="6CC8B4F9" w14:textId="77777777" w:rsidTr="00583071">
        <w:trPr>
          <w:trHeight w:val="53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22B7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LP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A8C8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2B9">
              <w:rPr>
                <w:rFonts w:ascii="Arial" w:hAnsi="Arial" w:cs="Arial"/>
                <w:bCs/>
                <w:sz w:val="20"/>
                <w:szCs w:val="20"/>
              </w:rPr>
              <w:t xml:space="preserve">Część zamówienia, której wykonanie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</w:t>
            </w:r>
            <w:r w:rsidRPr="007252B9">
              <w:rPr>
                <w:rFonts w:ascii="Arial" w:hAnsi="Arial" w:cs="Arial"/>
                <w:bCs/>
                <w:sz w:val="20"/>
                <w:szCs w:val="20"/>
              </w:rPr>
              <w:t>ykonawca zamierza powierzyć podwykonawcy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0CDA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2B9">
              <w:rPr>
                <w:rFonts w:ascii="Arial" w:hAnsi="Arial" w:cs="Arial"/>
                <w:bCs/>
                <w:sz w:val="20"/>
                <w:szCs w:val="20"/>
              </w:rPr>
              <w:t>Nazwa podwykonawcy</w:t>
            </w:r>
          </w:p>
        </w:tc>
      </w:tr>
      <w:tr w:rsidR="00DC7A82" w14:paraId="639FACBA" w14:textId="77777777" w:rsidTr="00583071">
        <w:trPr>
          <w:trHeight w:val="46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B3FC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AA61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315E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A82" w14:paraId="7290D540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43A4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F63E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988A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51E067" w14:textId="77777777" w:rsidR="00DC7A82" w:rsidRPr="007252B9" w:rsidRDefault="00DC7A82" w:rsidP="00DC7A82">
      <w:pPr>
        <w:autoSpaceDE w:val="0"/>
        <w:autoSpaceDN w:val="0"/>
        <w:adjustRightInd w:val="0"/>
        <w:spacing w:before="120" w:after="120"/>
        <w:ind w:left="357" w:hanging="73"/>
        <w:rPr>
          <w:rFonts w:ascii="Arial" w:hAnsi="Arial" w:cs="Arial"/>
          <w:b/>
          <w:bCs/>
          <w:sz w:val="20"/>
          <w:szCs w:val="20"/>
        </w:rPr>
      </w:pPr>
      <w:r w:rsidRPr="007252B9">
        <w:rPr>
          <w:rFonts w:ascii="Arial" w:hAnsi="Arial" w:cs="Arial"/>
          <w:b/>
          <w:bCs/>
          <w:sz w:val="20"/>
          <w:szCs w:val="20"/>
        </w:rPr>
        <w:t>Za prace wykonane przez podwykonawców ponosimy pełną odpowiedzialność.</w:t>
      </w:r>
    </w:p>
    <w:p w14:paraId="151A957B" w14:textId="77777777" w:rsidR="00DC7A82" w:rsidRPr="007252B9" w:rsidRDefault="00DC7A82" w:rsidP="00DC7A82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7252B9">
        <w:rPr>
          <w:rFonts w:ascii="Arial" w:hAnsi="Arial" w:cs="Arial"/>
          <w:sz w:val="20"/>
          <w:szCs w:val="20"/>
        </w:rPr>
        <w:t xml:space="preserve">W przypadku, gdy Wykonawca nie dokona skreślenia w pkt </w:t>
      </w:r>
      <w:r>
        <w:rPr>
          <w:rFonts w:ascii="Arial" w:hAnsi="Arial" w:cs="Arial"/>
          <w:sz w:val="20"/>
          <w:szCs w:val="20"/>
        </w:rPr>
        <w:t>8</w:t>
      </w:r>
      <w:r w:rsidRPr="007252B9">
        <w:rPr>
          <w:rFonts w:ascii="Arial" w:hAnsi="Arial" w:cs="Arial"/>
          <w:sz w:val="20"/>
          <w:szCs w:val="20"/>
        </w:rPr>
        <w:t>, Zamawiający uzna, że przy realizacji zamówienia Wykonawca nie będzie korzystał z podwykonawców.</w:t>
      </w:r>
    </w:p>
    <w:p w14:paraId="37E53CCB" w14:textId="77777777" w:rsidR="00DC7A82" w:rsidRPr="001A69E1" w:rsidRDefault="00DC7A82" w:rsidP="00DC7A82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059F88E" w14:textId="77777777" w:rsidR="00DC7A82" w:rsidRPr="001A69E1" w:rsidRDefault="00DC7A82" w:rsidP="00DC7A82">
      <w:p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46A1645C" w14:textId="77777777" w:rsidR="00DC7A82" w:rsidRPr="001A69E1" w:rsidRDefault="00DC7A82" w:rsidP="00DC7A8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1A69E1">
        <w:rPr>
          <w:rFonts w:ascii="Arial" w:hAnsi="Arial" w:cs="Arial"/>
          <w:sz w:val="20"/>
        </w:rPr>
        <w:t xml:space="preserve">powstrzymania się od czynów nieuczciwej konkurencji, </w:t>
      </w:r>
    </w:p>
    <w:p w14:paraId="3893F22B" w14:textId="047F04F1" w:rsidR="00DC7A82" w:rsidRDefault="00DC7A82" w:rsidP="00DC7A82">
      <w:pPr>
        <w:pStyle w:val="Akapitzlist"/>
        <w:numPr>
          <w:ilvl w:val="0"/>
          <w:numId w:val="26"/>
        </w:numPr>
        <w:tabs>
          <w:tab w:val="left" w:pos="142"/>
        </w:tabs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822373">
        <w:rPr>
          <w:rFonts w:ascii="Arial" w:hAnsi="Arial" w:cs="Arial"/>
          <w:sz w:val="20"/>
        </w:rPr>
        <w:t xml:space="preserve">przestrzegania tajemnicy przedsiębiorstwa Zamawiającego, na zasadach określonych w ustawie </w:t>
      </w:r>
      <w:r>
        <w:rPr>
          <w:rFonts w:ascii="Arial" w:hAnsi="Arial" w:cs="Arial"/>
          <w:sz w:val="20"/>
        </w:rPr>
        <w:br/>
      </w:r>
      <w:r w:rsidRPr="00822373">
        <w:rPr>
          <w:rFonts w:ascii="Arial" w:hAnsi="Arial" w:cs="Arial"/>
          <w:sz w:val="20"/>
        </w:rPr>
        <w:t xml:space="preserve">z dnia 16 </w:t>
      </w:r>
      <w:r w:rsidRPr="0049415D">
        <w:rPr>
          <w:rFonts w:ascii="Arial" w:hAnsi="Arial" w:cs="Arial"/>
          <w:sz w:val="20"/>
        </w:rPr>
        <w:t>kwietnia 1993 r. o zwalczaniu nieuczciwej konkurencji (Dz.U. z 202</w:t>
      </w:r>
      <w:r w:rsidR="004F7093">
        <w:rPr>
          <w:rFonts w:ascii="Arial" w:hAnsi="Arial" w:cs="Arial"/>
          <w:sz w:val="20"/>
        </w:rPr>
        <w:t>2</w:t>
      </w:r>
      <w:r w:rsidRPr="0049415D">
        <w:rPr>
          <w:rFonts w:ascii="Arial" w:hAnsi="Arial" w:cs="Arial"/>
          <w:sz w:val="20"/>
        </w:rPr>
        <w:t xml:space="preserve"> r poz. 1</w:t>
      </w:r>
      <w:r w:rsidR="004F7093">
        <w:rPr>
          <w:rFonts w:ascii="Arial" w:hAnsi="Arial" w:cs="Arial"/>
          <w:sz w:val="20"/>
        </w:rPr>
        <w:t>233</w:t>
      </w:r>
      <w:r w:rsidRPr="0049415D">
        <w:rPr>
          <w:rFonts w:ascii="Arial" w:hAnsi="Arial" w:cs="Arial"/>
          <w:sz w:val="20"/>
        </w:rPr>
        <w:t>).</w:t>
      </w:r>
      <w:r w:rsidRPr="001A69E1">
        <w:rPr>
          <w:rFonts w:ascii="Arial" w:hAnsi="Arial" w:cs="Arial"/>
          <w:sz w:val="20"/>
        </w:rPr>
        <w:t xml:space="preserve"> </w:t>
      </w:r>
    </w:p>
    <w:p w14:paraId="1EBE1FCF" w14:textId="77777777" w:rsidR="00DC7A82" w:rsidRPr="00822373" w:rsidRDefault="00DC7A82" w:rsidP="00DC7A82">
      <w:pPr>
        <w:pStyle w:val="Akapitzlist"/>
        <w:tabs>
          <w:tab w:val="left" w:pos="284"/>
        </w:tabs>
        <w:autoSpaceDE w:val="0"/>
        <w:autoSpaceDN w:val="0"/>
        <w:adjustRightInd w:val="0"/>
        <w:spacing w:before="120"/>
        <w:ind w:left="0"/>
        <w:contextualSpacing w:val="0"/>
        <w:jc w:val="both"/>
        <w:rPr>
          <w:rFonts w:ascii="Arial" w:hAnsi="Arial" w:cs="Arial"/>
          <w:b/>
          <w:color w:val="000000"/>
          <w:sz w:val="20"/>
        </w:rPr>
      </w:pPr>
      <w:r w:rsidRPr="00822373">
        <w:rPr>
          <w:rFonts w:ascii="Arial" w:hAnsi="Arial" w:cs="Arial"/>
          <w:b/>
          <w:color w:val="000000"/>
          <w:sz w:val="20"/>
        </w:rPr>
        <w:t xml:space="preserve">Oświadczam, że: </w:t>
      </w:r>
    </w:p>
    <w:p w14:paraId="7ED706E9" w14:textId="77777777" w:rsidR="00DC7A82" w:rsidRPr="008670AC" w:rsidRDefault="00DC7A82" w:rsidP="00DC7A82">
      <w:pPr>
        <w:pStyle w:val="Akapitzlist"/>
        <w:numPr>
          <w:ilvl w:val="0"/>
          <w:numId w:val="25"/>
        </w:numPr>
        <w:spacing w:before="120" w:after="120"/>
        <w:ind w:left="357" w:hanging="357"/>
        <w:jc w:val="both"/>
      </w:pPr>
      <w:r w:rsidRPr="008670AC">
        <w:rPr>
          <w:rFonts w:ascii="Arial" w:hAnsi="Arial" w:cs="Arial"/>
          <w:color w:val="000000"/>
          <w:sz w:val="20"/>
        </w:rPr>
        <w:t>wypełniłem obowiązki informacyjne przewidziane w art. 13 lub art. 14 RODO</w:t>
      </w:r>
      <w:r w:rsidRPr="008670AC">
        <w:rPr>
          <w:rStyle w:val="Odwoanieprzypisudolnego"/>
          <w:rFonts w:ascii="Arial" w:hAnsi="Arial" w:cs="Arial"/>
          <w:color w:val="000000"/>
          <w:sz w:val="20"/>
        </w:rPr>
        <w:footnoteReference w:id="1"/>
      </w:r>
      <w:r w:rsidRPr="008670AC">
        <w:rPr>
          <w:rFonts w:ascii="Arial" w:hAnsi="Arial" w:cs="Arial"/>
          <w:color w:val="000000"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8670AC">
        <w:rPr>
          <w:rStyle w:val="Odwoanieprzypisudolnego"/>
          <w:rFonts w:ascii="Arial" w:hAnsi="Arial" w:cs="Arial"/>
          <w:color w:val="000000"/>
          <w:sz w:val="20"/>
        </w:rPr>
        <w:footnoteReference w:id="2"/>
      </w:r>
      <w:r w:rsidRPr="008670AC">
        <w:rPr>
          <w:rFonts w:ascii="Arial" w:hAnsi="Arial" w:cs="Arial"/>
          <w:color w:val="000000"/>
          <w:sz w:val="20"/>
          <w:vertAlign w:val="superscript"/>
        </w:rPr>
        <w:t>.</w:t>
      </w:r>
      <w:r w:rsidRPr="008670AC">
        <w:t xml:space="preserve"> ;</w:t>
      </w:r>
    </w:p>
    <w:p w14:paraId="1A311A20" w14:textId="77777777" w:rsidR="00DC7A82" w:rsidRPr="005F5B97" w:rsidRDefault="00DC7A82" w:rsidP="00DC7A82">
      <w:pPr>
        <w:pStyle w:val="Akapitzlist"/>
        <w:numPr>
          <w:ilvl w:val="0"/>
          <w:numId w:val="25"/>
        </w:numPr>
        <w:spacing w:before="120" w:after="120"/>
        <w:ind w:left="357" w:hanging="357"/>
        <w:jc w:val="both"/>
        <w:rPr>
          <w:rFonts w:ascii="Arial" w:hAnsi="Arial" w:cs="Arial"/>
          <w:b/>
          <w:color w:val="000000"/>
          <w:sz w:val="20"/>
        </w:rPr>
      </w:pPr>
      <w:r w:rsidRPr="008670AC">
        <w:t>osoby, które będą uczestniczyć w realizacji zamówienia posiadają wymagane uprawnienia</w:t>
      </w:r>
      <w:r>
        <w:t>;</w:t>
      </w:r>
    </w:p>
    <w:p w14:paraId="3F4D4C65" w14:textId="698F9A2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4519CB58" w14:textId="77777777" w:rsidR="00F649CD" w:rsidRDefault="00F649CD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1FEC8811" w14:textId="77777777" w:rsidR="00DC7A82" w:rsidRPr="001A69E1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  <w:r w:rsidRPr="001A69E1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502CAA0C" w14:textId="77777777" w:rsidR="00DC7A82" w:rsidRPr="001A69E1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  <w:r w:rsidRPr="001A69E1">
        <w:rPr>
          <w:rFonts w:ascii="Arial" w:hAnsi="Arial" w:cs="Arial"/>
          <w:i/>
          <w:iCs/>
          <w:sz w:val="20"/>
          <w:szCs w:val="20"/>
        </w:rPr>
        <w:t>/podpis Wykonawcy/</w:t>
      </w:r>
    </w:p>
    <w:p w14:paraId="7ED161E4" w14:textId="77777777" w:rsidR="003B1286" w:rsidRPr="001A69E1" w:rsidRDefault="003B1286" w:rsidP="00DC7A82">
      <w:pPr>
        <w:pStyle w:val="Tekstprzypisudolnego"/>
        <w:tabs>
          <w:tab w:val="left" w:pos="142"/>
        </w:tabs>
        <w:jc w:val="both"/>
        <w:rPr>
          <w:rFonts w:ascii="Arial" w:hAnsi="Arial" w:cs="Arial"/>
          <w:i/>
          <w:sz w:val="20"/>
          <w:u w:val="single"/>
        </w:rPr>
      </w:pPr>
    </w:p>
    <w:p w14:paraId="450202C5" w14:textId="77777777" w:rsidR="00F649CD" w:rsidRDefault="00F649CD" w:rsidP="00F649CD">
      <w:pPr>
        <w:pStyle w:val="Tekstpodstawowy"/>
        <w:spacing w:after="0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ab/>
      </w:r>
      <w:r w:rsidRPr="004600BE">
        <w:rPr>
          <w:rFonts w:ascii="Arial" w:hAnsi="Arial" w:cs="Arial"/>
          <w:sz w:val="20"/>
        </w:rPr>
        <w:t>niepotrzebne skreślić</w:t>
      </w:r>
      <w:r>
        <w:rPr>
          <w:rFonts w:ascii="Arial" w:hAnsi="Arial" w:cs="Arial"/>
          <w:sz w:val="20"/>
        </w:rPr>
        <w:t>.</w:t>
      </w:r>
    </w:p>
    <w:p w14:paraId="1FC09688" w14:textId="77777777" w:rsidR="00F649CD" w:rsidRDefault="00F649CD" w:rsidP="003B1286">
      <w:pPr>
        <w:tabs>
          <w:tab w:val="left" w:pos="142"/>
        </w:tabs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A5BA175" w14:textId="12F0F50C" w:rsidR="00F649CD" w:rsidRDefault="00DC7A82" w:rsidP="00F649CD">
      <w:pPr>
        <w:tabs>
          <w:tab w:val="left" w:pos="142"/>
        </w:tabs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bCs/>
          <w:sz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1A69E1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1A69E1">
        <w:rPr>
          <w:rFonts w:ascii="Arial" w:hAnsi="Arial" w:cs="Arial"/>
          <w:b/>
          <w:bCs/>
          <w:sz w:val="20"/>
          <w:szCs w:val="20"/>
        </w:rPr>
        <w:t>) do reprezentowania Wykonawcy</w:t>
      </w:r>
      <w:r w:rsidR="00F649CD">
        <w:rPr>
          <w:rFonts w:ascii="Arial" w:hAnsi="Arial" w:cs="Arial"/>
          <w:b/>
          <w:bCs/>
          <w:sz w:val="20"/>
          <w:szCs w:val="20"/>
        </w:rPr>
        <w:t xml:space="preserve"> </w:t>
      </w:r>
    </w:p>
    <w:sectPr w:rsidR="00F649CD" w:rsidSect="003B1286">
      <w:headerReference w:type="default" r:id="rId8"/>
      <w:footerReference w:type="default" r:id="rId9"/>
      <w:pgSz w:w="11906" w:h="16838"/>
      <w:pgMar w:top="1134" w:right="907" w:bottom="851" w:left="1134" w:header="426" w:footer="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7B12C" w14:textId="77777777" w:rsidR="009D3AE5" w:rsidRDefault="009D3AE5">
      <w:r>
        <w:separator/>
      </w:r>
    </w:p>
  </w:endnote>
  <w:endnote w:type="continuationSeparator" w:id="0">
    <w:p w14:paraId="6B4DAC1F" w14:textId="77777777" w:rsidR="009D3AE5" w:rsidRDefault="009D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E2125" w14:textId="77777777" w:rsidR="007F482D" w:rsidRDefault="0039667A" w:rsidP="0039667A">
    <w:pPr>
      <w:pStyle w:val="Stopka"/>
      <w:jc w:val="center"/>
    </w:pPr>
    <w:r w:rsidRPr="004655FF">
      <w:rPr>
        <w:rFonts w:ascii="Arial" w:hAnsi="Arial" w:cs="Arial"/>
        <w:color w:val="000000"/>
        <w:sz w:val="16"/>
        <w:szCs w:val="16"/>
      </w:rPr>
      <w:t>.</w:t>
    </w:r>
    <w:sdt>
      <w:sdtPr>
        <w:id w:val="1213201956"/>
        <w:docPartObj>
          <w:docPartGallery w:val="Page Numbers (Bottom of Page)"/>
          <w:docPartUnique/>
        </w:docPartObj>
      </w:sdtPr>
      <w:sdtEndPr/>
      <w:sdtContent>
        <w:sdt>
          <w:sdtPr>
            <w:id w:val="1213201957"/>
            <w:docPartObj>
              <w:docPartGallery w:val="Page Numbers (Top of Page)"/>
              <w:docPartUnique/>
            </w:docPartObj>
          </w:sdtPr>
          <w:sdtEndPr/>
          <w:sdtContent>
            <w:r w:rsidR="007F482D">
              <w:t xml:space="preserve">Strona </w:t>
            </w:r>
            <w:r w:rsidR="00AE724F">
              <w:rPr>
                <w:b/>
                <w:sz w:val="24"/>
                <w:szCs w:val="24"/>
              </w:rPr>
              <w:fldChar w:fldCharType="begin"/>
            </w:r>
            <w:r w:rsidR="007F482D">
              <w:rPr>
                <w:b/>
              </w:rPr>
              <w:instrText>PAGE</w:instrText>
            </w:r>
            <w:r w:rsidR="00AE724F">
              <w:rPr>
                <w:b/>
                <w:sz w:val="24"/>
                <w:szCs w:val="24"/>
              </w:rPr>
              <w:fldChar w:fldCharType="separate"/>
            </w:r>
            <w:r w:rsidR="00D72109">
              <w:rPr>
                <w:b/>
                <w:noProof/>
              </w:rPr>
              <w:t>2</w:t>
            </w:r>
            <w:r w:rsidR="00AE724F">
              <w:rPr>
                <w:b/>
                <w:sz w:val="24"/>
                <w:szCs w:val="24"/>
              </w:rPr>
              <w:fldChar w:fldCharType="end"/>
            </w:r>
            <w:r w:rsidR="007F482D">
              <w:t xml:space="preserve"> z </w:t>
            </w:r>
            <w:r w:rsidR="00AE724F">
              <w:rPr>
                <w:b/>
                <w:sz w:val="24"/>
                <w:szCs w:val="24"/>
              </w:rPr>
              <w:fldChar w:fldCharType="begin"/>
            </w:r>
            <w:r w:rsidR="007F482D">
              <w:rPr>
                <w:b/>
              </w:rPr>
              <w:instrText>NUMPAGES</w:instrText>
            </w:r>
            <w:r w:rsidR="00AE724F">
              <w:rPr>
                <w:b/>
                <w:sz w:val="24"/>
                <w:szCs w:val="24"/>
              </w:rPr>
              <w:fldChar w:fldCharType="separate"/>
            </w:r>
            <w:r w:rsidR="00D72109">
              <w:rPr>
                <w:b/>
                <w:noProof/>
              </w:rPr>
              <w:t>3</w:t>
            </w:r>
            <w:r w:rsidR="00AE724F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42308" w14:textId="77777777" w:rsidR="009D3AE5" w:rsidRDefault="009D3AE5">
      <w:r>
        <w:separator/>
      </w:r>
    </w:p>
  </w:footnote>
  <w:footnote w:type="continuationSeparator" w:id="0">
    <w:p w14:paraId="531AFE60" w14:textId="77777777" w:rsidR="009D3AE5" w:rsidRDefault="009D3AE5">
      <w:r>
        <w:continuationSeparator/>
      </w:r>
    </w:p>
  </w:footnote>
  <w:footnote w:id="1">
    <w:p w14:paraId="58C21C7F" w14:textId="77777777" w:rsidR="00DC7A82" w:rsidRPr="004655FF" w:rsidRDefault="00DC7A82" w:rsidP="00DC7A82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29CC14A5" w14:textId="77777777" w:rsidR="00DC7A82" w:rsidRPr="004655FF" w:rsidRDefault="00DC7A82" w:rsidP="00DC7A82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8B71D" w14:textId="456FA626" w:rsidR="007F482D" w:rsidRPr="00322843" w:rsidRDefault="007F482D" w:rsidP="00322843">
    <w:pPr>
      <w:spacing w:line="360" w:lineRule="auto"/>
      <w:jc w:val="both"/>
      <w:rPr>
        <w:rFonts w:ascii="Arial" w:hAnsi="Arial" w:cs="Arial"/>
        <w:b/>
      </w:rPr>
    </w:pPr>
    <w:r w:rsidRPr="0039667A">
      <w:rPr>
        <w:rFonts w:ascii="Arial" w:hAnsi="Arial" w:cs="Arial"/>
        <w:b/>
        <w:bCs/>
        <w:sz w:val="18"/>
        <w:szCs w:val="18"/>
      </w:rPr>
      <w:t xml:space="preserve">NR POSTĘPOWANIA: </w:t>
    </w:r>
    <w:r w:rsidR="0039667A" w:rsidRPr="0039667A">
      <w:rPr>
        <w:rFonts w:ascii="Arial" w:hAnsi="Arial" w:cs="Arial"/>
        <w:b/>
        <w:sz w:val="18"/>
        <w:szCs w:val="18"/>
      </w:rPr>
      <w:t>CZ.26.</w:t>
    </w:r>
    <w:r w:rsidR="004C1EB3">
      <w:rPr>
        <w:rFonts w:ascii="Arial" w:hAnsi="Arial" w:cs="Arial"/>
        <w:b/>
        <w:sz w:val="18"/>
        <w:szCs w:val="18"/>
      </w:rPr>
      <w:t>6</w:t>
    </w:r>
    <w:r w:rsidR="00050601">
      <w:rPr>
        <w:rFonts w:ascii="Arial" w:hAnsi="Arial" w:cs="Arial"/>
        <w:b/>
        <w:sz w:val="18"/>
        <w:szCs w:val="18"/>
      </w:rPr>
      <w:t>77</w:t>
    </w:r>
    <w:r w:rsidR="002E4130">
      <w:rPr>
        <w:rFonts w:ascii="Arial" w:hAnsi="Arial" w:cs="Arial"/>
        <w:b/>
        <w:sz w:val="18"/>
        <w:szCs w:val="18"/>
      </w:rPr>
      <w:t>.</w:t>
    </w:r>
    <w:r w:rsidR="0039667A" w:rsidRPr="0039667A">
      <w:rPr>
        <w:rFonts w:ascii="Arial" w:hAnsi="Arial" w:cs="Arial"/>
        <w:b/>
        <w:sz w:val="18"/>
        <w:szCs w:val="18"/>
      </w:rPr>
      <w:t>202</w:t>
    </w:r>
    <w:r w:rsidR="004C1EB3">
      <w:rPr>
        <w:rFonts w:ascii="Arial" w:hAnsi="Arial" w:cs="Arial"/>
        <w:b/>
        <w:sz w:val="18"/>
        <w:szCs w:val="18"/>
      </w:rPr>
      <w:t>4</w:t>
    </w:r>
    <w:r w:rsidR="0039667A" w:rsidRPr="0039667A">
      <w:rPr>
        <w:rFonts w:ascii="Arial" w:hAnsi="Arial" w:cs="Arial"/>
        <w:b/>
        <w:sz w:val="18"/>
        <w:szCs w:val="18"/>
      </w:rPr>
      <w:t>.DTW</w:t>
    </w:r>
    <w:r w:rsidRPr="00564E2F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564E2F">
      <w:rPr>
        <w:rFonts w:ascii="Arial" w:hAnsi="Arial" w:cs="Arial"/>
        <w:sz w:val="18"/>
        <w:szCs w:val="18"/>
      </w:rPr>
      <w:t>Załącznik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nr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do</w:t>
    </w:r>
    <w:r>
      <w:rPr>
        <w:rFonts w:ascii="Arial" w:hAnsi="Arial" w:cs="Arial"/>
        <w:sz w:val="18"/>
        <w:szCs w:val="18"/>
      </w:rPr>
      <w:t xml:space="preserve"> S</w:t>
    </w:r>
    <w:r w:rsidRPr="00564E2F">
      <w:rPr>
        <w:rFonts w:ascii="Arial" w:hAnsi="Arial" w:cs="Arial"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55E508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AB380F24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F1E0ABC6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028ADB1A"/>
    <w:name w:val="WWNum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2.%3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F"/>
    <w:multiLevelType w:val="multilevel"/>
    <w:tmpl w:val="2A4270D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00000011"/>
    <w:multiLevelType w:val="multilevel"/>
    <w:tmpl w:val="566E379A"/>
    <w:name w:val="WWNum1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8" w15:restartNumberingAfterBreak="0">
    <w:nsid w:val="00000013"/>
    <w:multiLevelType w:val="multilevel"/>
    <w:tmpl w:val="00000013"/>
    <w:name w:val="WWNum2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260"/>
        </w:tabs>
        <w:ind w:left="12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3420"/>
        </w:tabs>
        <w:ind w:left="34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9" w15:restartNumberingAfterBreak="0">
    <w:nsid w:val="00000015"/>
    <w:multiLevelType w:val="multilevel"/>
    <w:tmpl w:val="00000015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00000016"/>
    <w:multiLevelType w:val="multilevel"/>
    <w:tmpl w:val="366EA0E6"/>
    <w:name w:val="WW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9"/>
    <w:multiLevelType w:val="multilevel"/>
    <w:tmpl w:val="91AAAB84"/>
    <w:name w:val="WWNum3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1C"/>
    <w:multiLevelType w:val="multilevel"/>
    <w:tmpl w:val="BB82FF72"/>
    <w:name w:val="WW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D"/>
    <w:multiLevelType w:val="multilevel"/>
    <w:tmpl w:val="D7F207E0"/>
    <w:name w:val="WWNum43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4" w15:restartNumberingAfterBreak="0">
    <w:nsid w:val="0000001E"/>
    <w:multiLevelType w:val="multilevel"/>
    <w:tmpl w:val="82A4615C"/>
    <w:name w:val="WWNum45"/>
    <w:lvl w:ilvl="0">
      <w:start w:val="1"/>
      <w:numFmt w:val="lowerLetter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5" w15:restartNumberingAfterBreak="0">
    <w:nsid w:val="007E1034"/>
    <w:multiLevelType w:val="multilevel"/>
    <w:tmpl w:val="1C62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  <w:u w:val="none"/>
      </w:rPr>
    </w:lvl>
  </w:abstractNum>
  <w:abstractNum w:abstractNumId="16" w15:restartNumberingAfterBreak="0">
    <w:nsid w:val="020A5D4D"/>
    <w:multiLevelType w:val="multilevel"/>
    <w:tmpl w:val="157A2BF8"/>
    <w:name w:val="WWNum46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02551A25"/>
    <w:multiLevelType w:val="hybridMultilevel"/>
    <w:tmpl w:val="6E66C8A0"/>
    <w:name w:val="WWNum10222"/>
    <w:lvl w:ilvl="0" w:tplc="C15C6D18">
      <w:start w:val="1"/>
      <w:numFmt w:val="decimal"/>
      <w:lvlText w:val="%1)"/>
      <w:lvlJc w:val="left"/>
      <w:pPr>
        <w:tabs>
          <w:tab w:val="num" w:pos="837"/>
        </w:tabs>
        <w:ind w:left="837" w:hanging="397"/>
      </w:pPr>
      <w:rPr>
        <w:rFonts w:cs="Times New Roman" w:hint="default"/>
      </w:rPr>
    </w:lvl>
    <w:lvl w:ilvl="1" w:tplc="BA1419A8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BBCAD85A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6F98BB2E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8DBE3362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C5D64004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2586EBAE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27C62D1E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400EA80C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18" w15:restartNumberingAfterBreak="0">
    <w:nsid w:val="0C7B6D08"/>
    <w:multiLevelType w:val="hybridMultilevel"/>
    <w:tmpl w:val="E738F022"/>
    <w:lvl w:ilvl="0" w:tplc="A588E824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DEE21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0BC406A"/>
    <w:multiLevelType w:val="hybridMultilevel"/>
    <w:tmpl w:val="AE40428C"/>
    <w:lvl w:ilvl="0" w:tplc="6B38A522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2" w15:restartNumberingAfterBreak="0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199409C4"/>
    <w:multiLevelType w:val="hybridMultilevel"/>
    <w:tmpl w:val="A29CED9C"/>
    <w:lvl w:ilvl="0" w:tplc="E47CE448">
      <w:start w:val="1"/>
      <w:numFmt w:val="decimal"/>
      <w:lvlText w:val="%1."/>
      <w:lvlJc w:val="left"/>
      <w:pPr>
        <w:ind w:left="330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9020F5"/>
    <w:multiLevelType w:val="hybridMultilevel"/>
    <w:tmpl w:val="A0EAC03E"/>
    <w:lvl w:ilvl="0" w:tplc="98569F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2DB6E4F"/>
    <w:multiLevelType w:val="hybridMultilevel"/>
    <w:tmpl w:val="688EAF7C"/>
    <w:lvl w:ilvl="0" w:tplc="A6104EE8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2DCC1E16"/>
    <w:multiLevelType w:val="hybridMultilevel"/>
    <w:tmpl w:val="7892FA56"/>
    <w:lvl w:ilvl="0" w:tplc="928C81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8"/>
        </w:tabs>
        <w:ind w:left="168" w:hanging="360"/>
      </w:pPr>
      <w:rPr>
        <w:rFonts w:cs="Times New Roman"/>
      </w:rPr>
    </w:lvl>
    <w:lvl w:ilvl="2" w:tplc="E6E6915C">
      <w:start w:val="3"/>
      <w:numFmt w:val="upperRoman"/>
      <w:lvlText w:val="%3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3" w:tplc="96EEA758">
      <w:start w:val="1"/>
      <w:numFmt w:val="bullet"/>
      <w:lvlText w:val=""/>
      <w:lvlJc w:val="left"/>
      <w:pPr>
        <w:tabs>
          <w:tab w:val="num" w:pos="1605"/>
        </w:tabs>
        <w:ind w:left="1605" w:hanging="357"/>
      </w:pPr>
      <w:rPr>
        <w:rFonts w:ascii="Symbol" w:hAnsi="Symbol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28"/>
        </w:tabs>
        <w:ind w:left="23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48"/>
        </w:tabs>
        <w:ind w:left="30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88"/>
        </w:tabs>
        <w:ind w:left="44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08"/>
        </w:tabs>
        <w:ind w:left="5208" w:hanging="180"/>
      </w:pPr>
      <w:rPr>
        <w:rFonts w:cs="Times New Roman"/>
      </w:rPr>
    </w:lvl>
  </w:abstractNum>
  <w:abstractNum w:abstractNumId="27" w15:restartNumberingAfterBreak="0">
    <w:nsid w:val="33B13A6B"/>
    <w:multiLevelType w:val="hybridMultilevel"/>
    <w:tmpl w:val="70B8DF7C"/>
    <w:lvl w:ilvl="0" w:tplc="26001C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AE678A"/>
    <w:multiLevelType w:val="hybridMultilevel"/>
    <w:tmpl w:val="F00A63F0"/>
    <w:lvl w:ilvl="0" w:tplc="50B809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A3531FD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0" w15:restartNumberingAfterBreak="0">
    <w:nsid w:val="41477739"/>
    <w:multiLevelType w:val="hybridMultilevel"/>
    <w:tmpl w:val="350C7D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428A747B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 w15:restartNumberingAfterBreak="0">
    <w:nsid w:val="444D7C98"/>
    <w:multiLevelType w:val="hybridMultilevel"/>
    <w:tmpl w:val="76A89444"/>
    <w:lvl w:ilvl="0" w:tplc="59DE0D88">
      <w:numFmt w:val="bullet"/>
      <w:lvlText w:val=""/>
      <w:lvlJc w:val="left"/>
      <w:pPr>
        <w:ind w:left="43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33" w15:restartNumberingAfterBreak="0">
    <w:nsid w:val="4D7006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177161E"/>
    <w:multiLevelType w:val="hybridMultilevel"/>
    <w:tmpl w:val="705CDA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F28E0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7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7C685F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CC708A1"/>
    <w:multiLevelType w:val="hybridMultilevel"/>
    <w:tmpl w:val="F5F0873A"/>
    <w:lvl w:ilvl="0" w:tplc="62A4BCA8">
      <w:numFmt w:val="bullet"/>
      <w:lvlText w:val=""/>
      <w:lvlJc w:val="left"/>
      <w:pPr>
        <w:ind w:left="79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0" w15:restartNumberingAfterBreak="0">
    <w:nsid w:val="633528EB"/>
    <w:multiLevelType w:val="hybridMultilevel"/>
    <w:tmpl w:val="9EA22DEA"/>
    <w:lvl w:ilvl="0" w:tplc="8C82FD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64683BFD"/>
    <w:multiLevelType w:val="hybridMultilevel"/>
    <w:tmpl w:val="ED6A95FA"/>
    <w:lvl w:ilvl="0" w:tplc="0B2290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B2E39"/>
    <w:multiLevelType w:val="hybridMultilevel"/>
    <w:tmpl w:val="9D02E4E2"/>
    <w:lvl w:ilvl="0" w:tplc="6910F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6F636FDF"/>
    <w:multiLevelType w:val="hybridMultilevel"/>
    <w:tmpl w:val="1662FF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36"/>
  </w:num>
  <w:num w:numId="3">
    <w:abstractNumId w:val="21"/>
  </w:num>
  <w:num w:numId="4">
    <w:abstractNumId w:val="26"/>
  </w:num>
  <w:num w:numId="5">
    <w:abstractNumId w:val="18"/>
  </w:num>
  <w:num w:numId="6">
    <w:abstractNumId w:val="31"/>
  </w:num>
  <w:num w:numId="7">
    <w:abstractNumId w:val="20"/>
  </w:num>
  <w:num w:numId="8">
    <w:abstractNumId w:val="33"/>
  </w:num>
  <w:num w:numId="9">
    <w:abstractNumId w:val="38"/>
  </w:num>
  <w:num w:numId="10">
    <w:abstractNumId w:val="29"/>
  </w:num>
  <w:num w:numId="11">
    <w:abstractNumId w:val="19"/>
  </w:num>
  <w:num w:numId="12">
    <w:abstractNumId w:val="35"/>
  </w:num>
  <w:num w:numId="13">
    <w:abstractNumId w:val="15"/>
  </w:num>
  <w:num w:numId="14">
    <w:abstractNumId w:val="32"/>
  </w:num>
  <w:num w:numId="15">
    <w:abstractNumId w:val="39"/>
  </w:num>
  <w:num w:numId="16">
    <w:abstractNumId w:val="28"/>
  </w:num>
  <w:num w:numId="17">
    <w:abstractNumId w:val="22"/>
  </w:num>
  <w:num w:numId="18">
    <w:abstractNumId w:val="23"/>
  </w:num>
  <w:num w:numId="19">
    <w:abstractNumId w:val="30"/>
  </w:num>
  <w:num w:numId="20">
    <w:abstractNumId w:val="40"/>
  </w:num>
  <w:num w:numId="21">
    <w:abstractNumId w:val="24"/>
  </w:num>
  <w:num w:numId="22">
    <w:abstractNumId w:val="43"/>
  </w:num>
  <w:num w:numId="23">
    <w:abstractNumId w:val="37"/>
  </w:num>
  <w:num w:numId="24">
    <w:abstractNumId w:val="34"/>
  </w:num>
  <w:num w:numId="25">
    <w:abstractNumId w:val="25"/>
  </w:num>
  <w:num w:numId="26">
    <w:abstractNumId w:val="41"/>
  </w:num>
  <w:num w:numId="27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3FE"/>
    <w:rsid w:val="0000152D"/>
    <w:rsid w:val="0000224C"/>
    <w:rsid w:val="000063ED"/>
    <w:rsid w:val="0000666E"/>
    <w:rsid w:val="00006DDB"/>
    <w:rsid w:val="00007F47"/>
    <w:rsid w:val="000108DF"/>
    <w:rsid w:val="00011632"/>
    <w:rsid w:val="000117CD"/>
    <w:rsid w:val="000118AB"/>
    <w:rsid w:val="00011D84"/>
    <w:rsid w:val="0001386E"/>
    <w:rsid w:val="0001505C"/>
    <w:rsid w:val="00015981"/>
    <w:rsid w:val="00020254"/>
    <w:rsid w:val="0002185C"/>
    <w:rsid w:val="000220AF"/>
    <w:rsid w:val="00023CC9"/>
    <w:rsid w:val="0002502E"/>
    <w:rsid w:val="000253A8"/>
    <w:rsid w:val="00025D09"/>
    <w:rsid w:val="00026597"/>
    <w:rsid w:val="00030630"/>
    <w:rsid w:val="00030E0F"/>
    <w:rsid w:val="00031809"/>
    <w:rsid w:val="00033098"/>
    <w:rsid w:val="00035AC7"/>
    <w:rsid w:val="00036D71"/>
    <w:rsid w:val="000379FE"/>
    <w:rsid w:val="00042476"/>
    <w:rsid w:val="00047D6F"/>
    <w:rsid w:val="00050601"/>
    <w:rsid w:val="00052422"/>
    <w:rsid w:val="000529A6"/>
    <w:rsid w:val="00052AB0"/>
    <w:rsid w:val="00056313"/>
    <w:rsid w:val="00056314"/>
    <w:rsid w:val="0006218B"/>
    <w:rsid w:val="00062C30"/>
    <w:rsid w:val="000650FD"/>
    <w:rsid w:val="00066624"/>
    <w:rsid w:val="00066EB2"/>
    <w:rsid w:val="000673E8"/>
    <w:rsid w:val="00070173"/>
    <w:rsid w:val="00070E8E"/>
    <w:rsid w:val="00071029"/>
    <w:rsid w:val="000713B0"/>
    <w:rsid w:val="000721B0"/>
    <w:rsid w:val="000727F8"/>
    <w:rsid w:val="00073820"/>
    <w:rsid w:val="0007383E"/>
    <w:rsid w:val="00075313"/>
    <w:rsid w:val="0008306D"/>
    <w:rsid w:val="00083318"/>
    <w:rsid w:val="00083BC7"/>
    <w:rsid w:val="00084059"/>
    <w:rsid w:val="00085B6C"/>
    <w:rsid w:val="0008737F"/>
    <w:rsid w:val="00092542"/>
    <w:rsid w:val="000947E9"/>
    <w:rsid w:val="00094C2E"/>
    <w:rsid w:val="00094ECB"/>
    <w:rsid w:val="0009606F"/>
    <w:rsid w:val="00096A35"/>
    <w:rsid w:val="000A1CEA"/>
    <w:rsid w:val="000A1DFE"/>
    <w:rsid w:val="000A4409"/>
    <w:rsid w:val="000A5AD8"/>
    <w:rsid w:val="000A6245"/>
    <w:rsid w:val="000A67ED"/>
    <w:rsid w:val="000A680B"/>
    <w:rsid w:val="000A72A2"/>
    <w:rsid w:val="000B1A8C"/>
    <w:rsid w:val="000B2566"/>
    <w:rsid w:val="000B482E"/>
    <w:rsid w:val="000B4D09"/>
    <w:rsid w:val="000B6967"/>
    <w:rsid w:val="000B6D70"/>
    <w:rsid w:val="000C0DBC"/>
    <w:rsid w:val="000C3F1E"/>
    <w:rsid w:val="000C4325"/>
    <w:rsid w:val="000C6E03"/>
    <w:rsid w:val="000C7716"/>
    <w:rsid w:val="000D0C33"/>
    <w:rsid w:val="000D0E6B"/>
    <w:rsid w:val="000D1E8D"/>
    <w:rsid w:val="000D30AD"/>
    <w:rsid w:val="000D4C6B"/>
    <w:rsid w:val="000D547F"/>
    <w:rsid w:val="000D5E83"/>
    <w:rsid w:val="000D783A"/>
    <w:rsid w:val="000D7F79"/>
    <w:rsid w:val="000E2BFA"/>
    <w:rsid w:val="000E3013"/>
    <w:rsid w:val="000E42D0"/>
    <w:rsid w:val="000E430E"/>
    <w:rsid w:val="000E443F"/>
    <w:rsid w:val="000E5E71"/>
    <w:rsid w:val="000E5F82"/>
    <w:rsid w:val="000E626F"/>
    <w:rsid w:val="000E736E"/>
    <w:rsid w:val="000E7E3E"/>
    <w:rsid w:val="000F0A2E"/>
    <w:rsid w:val="000F4C77"/>
    <w:rsid w:val="000F5474"/>
    <w:rsid w:val="000F6059"/>
    <w:rsid w:val="0010274D"/>
    <w:rsid w:val="001034EC"/>
    <w:rsid w:val="00103565"/>
    <w:rsid w:val="001110B6"/>
    <w:rsid w:val="001112B0"/>
    <w:rsid w:val="00111384"/>
    <w:rsid w:val="00111966"/>
    <w:rsid w:val="001137B2"/>
    <w:rsid w:val="001137F7"/>
    <w:rsid w:val="001137F9"/>
    <w:rsid w:val="0011469B"/>
    <w:rsid w:val="0011531D"/>
    <w:rsid w:val="00115B5B"/>
    <w:rsid w:val="001175CD"/>
    <w:rsid w:val="00121D7E"/>
    <w:rsid w:val="0012386E"/>
    <w:rsid w:val="00123885"/>
    <w:rsid w:val="0012510E"/>
    <w:rsid w:val="00127D92"/>
    <w:rsid w:val="00130958"/>
    <w:rsid w:val="00131456"/>
    <w:rsid w:val="0013195A"/>
    <w:rsid w:val="00132BBB"/>
    <w:rsid w:val="00134C6F"/>
    <w:rsid w:val="00134DD0"/>
    <w:rsid w:val="001356D4"/>
    <w:rsid w:val="00141611"/>
    <w:rsid w:val="00141FF6"/>
    <w:rsid w:val="0014684F"/>
    <w:rsid w:val="0014731D"/>
    <w:rsid w:val="00147B3F"/>
    <w:rsid w:val="00151ACF"/>
    <w:rsid w:val="00151C2A"/>
    <w:rsid w:val="00152BB0"/>
    <w:rsid w:val="00153C65"/>
    <w:rsid w:val="001541E3"/>
    <w:rsid w:val="00155561"/>
    <w:rsid w:val="001607EA"/>
    <w:rsid w:val="001613F8"/>
    <w:rsid w:val="00164DFB"/>
    <w:rsid w:val="001675D8"/>
    <w:rsid w:val="001701DD"/>
    <w:rsid w:val="00171106"/>
    <w:rsid w:val="0017267F"/>
    <w:rsid w:val="00173A90"/>
    <w:rsid w:val="00175163"/>
    <w:rsid w:val="001754A6"/>
    <w:rsid w:val="00175520"/>
    <w:rsid w:val="00175D5D"/>
    <w:rsid w:val="00175F54"/>
    <w:rsid w:val="0018044E"/>
    <w:rsid w:val="00181BB9"/>
    <w:rsid w:val="00182472"/>
    <w:rsid w:val="001828EC"/>
    <w:rsid w:val="00182A2C"/>
    <w:rsid w:val="00187F37"/>
    <w:rsid w:val="00190B9F"/>
    <w:rsid w:val="00190BC2"/>
    <w:rsid w:val="00191EBA"/>
    <w:rsid w:val="001941C9"/>
    <w:rsid w:val="0019492C"/>
    <w:rsid w:val="00195E16"/>
    <w:rsid w:val="001A0209"/>
    <w:rsid w:val="001A09D7"/>
    <w:rsid w:val="001A1F21"/>
    <w:rsid w:val="001A23F7"/>
    <w:rsid w:val="001A5D92"/>
    <w:rsid w:val="001A663C"/>
    <w:rsid w:val="001A66BC"/>
    <w:rsid w:val="001A69E1"/>
    <w:rsid w:val="001B0BA5"/>
    <w:rsid w:val="001B2105"/>
    <w:rsid w:val="001B2275"/>
    <w:rsid w:val="001B394D"/>
    <w:rsid w:val="001B7564"/>
    <w:rsid w:val="001C3331"/>
    <w:rsid w:val="001C3844"/>
    <w:rsid w:val="001C4E83"/>
    <w:rsid w:val="001C50C0"/>
    <w:rsid w:val="001D0090"/>
    <w:rsid w:val="001D16B3"/>
    <w:rsid w:val="001D1CF9"/>
    <w:rsid w:val="001D220B"/>
    <w:rsid w:val="001D2A03"/>
    <w:rsid w:val="001E03AC"/>
    <w:rsid w:val="001E0510"/>
    <w:rsid w:val="001E0902"/>
    <w:rsid w:val="001E0E12"/>
    <w:rsid w:val="001E12CE"/>
    <w:rsid w:val="001E202D"/>
    <w:rsid w:val="001E3A29"/>
    <w:rsid w:val="001E5E2C"/>
    <w:rsid w:val="001E765D"/>
    <w:rsid w:val="001F1B50"/>
    <w:rsid w:val="001F1F90"/>
    <w:rsid w:val="001F222A"/>
    <w:rsid w:val="001F2255"/>
    <w:rsid w:val="001F2E19"/>
    <w:rsid w:val="001F50D5"/>
    <w:rsid w:val="001F5584"/>
    <w:rsid w:val="001F70B9"/>
    <w:rsid w:val="002015CA"/>
    <w:rsid w:val="00202110"/>
    <w:rsid w:val="00203D24"/>
    <w:rsid w:val="002049E2"/>
    <w:rsid w:val="00204B48"/>
    <w:rsid w:val="00210C3E"/>
    <w:rsid w:val="002117F7"/>
    <w:rsid w:val="00211DAD"/>
    <w:rsid w:val="00215F28"/>
    <w:rsid w:val="00215F7A"/>
    <w:rsid w:val="00217974"/>
    <w:rsid w:val="0022435C"/>
    <w:rsid w:val="002246D8"/>
    <w:rsid w:val="00225015"/>
    <w:rsid w:val="00227038"/>
    <w:rsid w:val="00227FF1"/>
    <w:rsid w:val="002317AF"/>
    <w:rsid w:val="00233C11"/>
    <w:rsid w:val="002340A5"/>
    <w:rsid w:val="002345F7"/>
    <w:rsid w:val="00236ADF"/>
    <w:rsid w:val="00240143"/>
    <w:rsid w:val="00240598"/>
    <w:rsid w:val="00242090"/>
    <w:rsid w:val="00242C55"/>
    <w:rsid w:val="00243EB7"/>
    <w:rsid w:val="00244204"/>
    <w:rsid w:val="0024476A"/>
    <w:rsid w:val="00246276"/>
    <w:rsid w:val="00247C69"/>
    <w:rsid w:val="00247D3A"/>
    <w:rsid w:val="002503D2"/>
    <w:rsid w:val="002508BC"/>
    <w:rsid w:val="00251AC4"/>
    <w:rsid w:val="0025325A"/>
    <w:rsid w:val="00254817"/>
    <w:rsid w:val="00256937"/>
    <w:rsid w:val="0026037E"/>
    <w:rsid w:val="00260B3C"/>
    <w:rsid w:val="002644D3"/>
    <w:rsid w:val="00271335"/>
    <w:rsid w:val="002758A3"/>
    <w:rsid w:val="00275B2A"/>
    <w:rsid w:val="0027785D"/>
    <w:rsid w:val="00277B83"/>
    <w:rsid w:val="00282475"/>
    <w:rsid w:val="0028273D"/>
    <w:rsid w:val="00283038"/>
    <w:rsid w:val="00283514"/>
    <w:rsid w:val="00283ADC"/>
    <w:rsid w:val="00286BFA"/>
    <w:rsid w:val="00287502"/>
    <w:rsid w:val="00287596"/>
    <w:rsid w:val="00287D94"/>
    <w:rsid w:val="00291D9B"/>
    <w:rsid w:val="002922CA"/>
    <w:rsid w:val="00292DDA"/>
    <w:rsid w:val="00292F79"/>
    <w:rsid w:val="00293235"/>
    <w:rsid w:val="0029481B"/>
    <w:rsid w:val="002965D7"/>
    <w:rsid w:val="00296B4F"/>
    <w:rsid w:val="0029745E"/>
    <w:rsid w:val="002A0585"/>
    <w:rsid w:val="002A289C"/>
    <w:rsid w:val="002A3957"/>
    <w:rsid w:val="002A47C5"/>
    <w:rsid w:val="002A57F4"/>
    <w:rsid w:val="002A760F"/>
    <w:rsid w:val="002B0533"/>
    <w:rsid w:val="002B1177"/>
    <w:rsid w:val="002B18B3"/>
    <w:rsid w:val="002B18B7"/>
    <w:rsid w:val="002B2DCC"/>
    <w:rsid w:val="002B2EA4"/>
    <w:rsid w:val="002B4FA2"/>
    <w:rsid w:val="002C164E"/>
    <w:rsid w:val="002C183D"/>
    <w:rsid w:val="002C25DA"/>
    <w:rsid w:val="002C40A3"/>
    <w:rsid w:val="002C42E9"/>
    <w:rsid w:val="002C50B0"/>
    <w:rsid w:val="002C531E"/>
    <w:rsid w:val="002D00F2"/>
    <w:rsid w:val="002D12B3"/>
    <w:rsid w:val="002D34B8"/>
    <w:rsid w:val="002D4B81"/>
    <w:rsid w:val="002D4E8D"/>
    <w:rsid w:val="002D4EB7"/>
    <w:rsid w:val="002D6564"/>
    <w:rsid w:val="002D742D"/>
    <w:rsid w:val="002E22A0"/>
    <w:rsid w:val="002E2A47"/>
    <w:rsid w:val="002E4130"/>
    <w:rsid w:val="002E481B"/>
    <w:rsid w:val="002E5C1C"/>
    <w:rsid w:val="002E69FC"/>
    <w:rsid w:val="002E74C2"/>
    <w:rsid w:val="002E7E02"/>
    <w:rsid w:val="002F1CA4"/>
    <w:rsid w:val="002F2FB3"/>
    <w:rsid w:val="002F4F28"/>
    <w:rsid w:val="002F6E14"/>
    <w:rsid w:val="00302540"/>
    <w:rsid w:val="0030332B"/>
    <w:rsid w:val="0030442F"/>
    <w:rsid w:val="003114BE"/>
    <w:rsid w:val="00312B5A"/>
    <w:rsid w:val="0031321B"/>
    <w:rsid w:val="003137C9"/>
    <w:rsid w:val="00316497"/>
    <w:rsid w:val="00317835"/>
    <w:rsid w:val="00320C20"/>
    <w:rsid w:val="00322491"/>
    <w:rsid w:val="00322843"/>
    <w:rsid w:val="00322945"/>
    <w:rsid w:val="003231E1"/>
    <w:rsid w:val="00323BE6"/>
    <w:rsid w:val="0032570E"/>
    <w:rsid w:val="00325F48"/>
    <w:rsid w:val="003261CE"/>
    <w:rsid w:val="00327C35"/>
    <w:rsid w:val="003322EC"/>
    <w:rsid w:val="00334DFB"/>
    <w:rsid w:val="0033523A"/>
    <w:rsid w:val="003370EA"/>
    <w:rsid w:val="00340D41"/>
    <w:rsid w:val="00342B5C"/>
    <w:rsid w:val="00343E0F"/>
    <w:rsid w:val="00345D30"/>
    <w:rsid w:val="0034690D"/>
    <w:rsid w:val="003476C5"/>
    <w:rsid w:val="0034788D"/>
    <w:rsid w:val="003479F8"/>
    <w:rsid w:val="00350120"/>
    <w:rsid w:val="00350DD9"/>
    <w:rsid w:val="003527D6"/>
    <w:rsid w:val="00354F25"/>
    <w:rsid w:val="00355F5C"/>
    <w:rsid w:val="00357123"/>
    <w:rsid w:val="00357377"/>
    <w:rsid w:val="0035762D"/>
    <w:rsid w:val="003579C1"/>
    <w:rsid w:val="00360720"/>
    <w:rsid w:val="0036130C"/>
    <w:rsid w:val="0036295A"/>
    <w:rsid w:val="003633BF"/>
    <w:rsid w:val="00363794"/>
    <w:rsid w:val="0036483B"/>
    <w:rsid w:val="00365D2A"/>
    <w:rsid w:val="0036644A"/>
    <w:rsid w:val="00370D23"/>
    <w:rsid w:val="00372001"/>
    <w:rsid w:val="003723FC"/>
    <w:rsid w:val="003729F0"/>
    <w:rsid w:val="003739D1"/>
    <w:rsid w:val="0037450F"/>
    <w:rsid w:val="003746BE"/>
    <w:rsid w:val="00375EE4"/>
    <w:rsid w:val="0037613D"/>
    <w:rsid w:val="0037665C"/>
    <w:rsid w:val="003769C9"/>
    <w:rsid w:val="003773FD"/>
    <w:rsid w:val="003801B2"/>
    <w:rsid w:val="00383DD2"/>
    <w:rsid w:val="0038612A"/>
    <w:rsid w:val="00386590"/>
    <w:rsid w:val="003866E6"/>
    <w:rsid w:val="00386796"/>
    <w:rsid w:val="00386DB5"/>
    <w:rsid w:val="00391599"/>
    <w:rsid w:val="00391C71"/>
    <w:rsid w:val="00392865"/>
    <w:rsid w:val="00392E80"/>
    <w:rsid w:val="00394610"/>
    <w:rsid w:val="00394E75"/>
    <w:rsid w:val="0039667A"/>
    <w:rsid w:val="00397174"/>
    <w:rsid w:val="00397282"/>
    <w:rsid w:val="003A004A"/>
    <w:rsid w:val="003A385A"/>
    <w:rsid w:val="003A55BD"/>
    <w:rsid w:val="003A63F3"/>
    <w:rsid w:val="003B067B"/>
    <w:rsid w:val="003B1286"/>
    <w:rsid w:val="003B2660"/>
    <w:rsid w:val="003B3306"/>
    <w:rsid w:val="003B3358"/>
    <w:rsid w:val="003B359C"/>
    <w:rsid w:val="003B43DF"/>
    <w:rsid w:val="003B49F2"/>
    <w:rsid w:val="003B5F98"/>
    <w:rsid w:val="003B7DAB"/>
    <w:rsid w:val="003C03F1"/>
    <w:rsid w:val="003C169C"/>
    <w:rsid w:val="003C24EC"/>
    <w:rsid w:val="003C38B5"/>
    <w:rsid w:val="003C5C36"/>
    <w:rsid w:val="003C6950"/>
    <w:rsid w:val="003C7E8F"/>
    <w:rsid w:val="003D19F3"/>
    <w:rsid w:val="003D2132"/>
    <w:rsid w:val="003D3442"/>
    <w:rsid w:val="003D4EE2"/>
    <w:rsid w:val="003D50D6"/>
    <w:rsid w:val="003D5975"/>
    <w:rsid w:val="003D6778"/>
    <w:rsid w:val="003E0829"/>
    <w:rsid w:val="003E0E8C"/>
    <w:rsid w:val="003E113A"/>
    <w:rsid w:val="003E1B81"/>
    <w:rsid w:val="003E377A"/>
    <w:rsid w:val="003E4A6D"/>
    <w:rsid w:val="003E73DE"/>
    <w:rsid w:val="003E762E"/>
    <w:rsid w:val="003F0904"/>
    <w:rsid w:val="003F2841"/>
    <w:rsid w:val="003F4EE0"/>
    <w:rsid w:val="003F61B0"/>
    <w:rsid w:val="003F77DB"/>
    <w:rsid w:val="00400F5B"/>
    <w:rsid w:val="004016C7"/>
    <w:rsid w:val="00401C33"/>
    <w:rsid w:val="00402457"/>
    <w:rsid w:val="00402718"/>
    <w:rsid w:val="00402CB7"/>
    <w:rsid w:val="00403770"/>
    <w:rsid w:val="00410911"/>
    <w:rsid w:val="00410AF1"/>
    <w:rsid w:val="004122F0"/>
    <w:rsid w:val="00413A77"/>
    <w:rsid w:val="0041468A"/>
    <w:rsid w:val="00417A31"/>
    <w:rsid w:val="00420861"/>
    <w:rsid w:val="00420E8A"/>
    <w:rsid w:val="00421B97"/>
    <w:rsid w:val="004224EC"/>
    <w:rsid w:val="0042263A"/>
    <w:rsid w:val="0042332B"/>
    <w:rsid w:val="004244E2"/>
    <w:rsid w:val="0042529E"/>
    <w:rsid w:val="00425E00"/>
    <w:rsid w:val="00427267"/>
    <w:rsid w:val="00427740"/>
    <w:rsid w:val="00430C69"/>
    <w:rsid w:val="0043314F"/>
    <w:rsid w:val="0044103E"/>
    <w:rsid w:val="00441B90"/>
    <w:rsid w:val="004441BB"/>
    <w:rsid w:val="00444AA4"/>
    <w:rsid w:val="00444FC6"/>
    <w:rsid w:val="00445342"/>
    <w:rsid w:val="00445526"/>
    <w:rsid w:val="00445FF7"/>
    <w:rsid w:val="00447D25"/>
    <w:rsid w:val="00450495"/>
    <w:rsid w:val="00450B25"/>
    <w:rsid w:val="00452DA1"/>
    <w:rsid w:val="00455EF2"/>
    <w:rsid w:val="004568D6"/>
    <w:rsid w:val="00457687"/>
    <w:rsid w:val="00457FDC"/>
    <w:rsid w:val="004600BE"/>
    <w:rsid w:val="004604CC"/>
    <w:rsid w:val="00462F50"/>
    <w:rsid w:val="00463738"/>
    <w:rsid w:val="004659E4"/>
    <w:rsid w:val="004671D1"/>
    <w:rsid w:val="00471E6A"/>
    <w:rsid w:val="00472853"/>
    <w:rsid w:val="0047360E"/>
    <w:rsid w:val="00473D6E"/>
    <w:rsid w:val="00473E02"/>
    <w:rsid w:val="004743FE"/>
    <w:rsid w:val="0047462F"/>
    <w:rsid w:val="00481F0F"/>
    <w:rsid w:val="00483840"/>
    <w:rsid w:val="00484E9D"/>
    <w:rsid w:val="004859D2"/>
    <w:rsid w:val="00486696"/>
    <w:rsid w:val="00486B0F"/>
    <w:rsid w:val="00486E9A"/>
    <w:rsid w:val="0048795E"/>
    <w:rsid w:val="004903EF"/>
    <w:rsid w:val="00492FB7"/>
    <w:rsid w:val="00493592"/>
    <w:rsid w:val="0049415D"/>
    <w:rsid w:val="00494817"/>
    <w:rsid w:val="00497B39"/>
    <w:rsid w:val="004A0E8B"/>
    <w:rsid w:val="004A0EFB"/>
    <w:rsid w:val="004A127D"/>
    <w:rsid w:val="004A2276"/>
    <w:rsid w:val="004A2B2F"/>
    <w:rsid w:val="004A5582"/>
    <w:rsid w:val="004A57F3"/>
    <w:rsid w:val="004B3481"/>
    <w:rsid w:val="004B3AD5"/>
    <w:rsid w:val="004B4494"/>
    <w:rsid w:val="004B46F2"/>
    <w:rsid w:val="004B7498"/>
    <w:rsid w:val="004B75D6"/>
    <w:rsid w:val="004C0441"/>
    <w:rsid w:val="004C0EC4"/>
    <w:rsid w:val="004C1B0B"/>
    <w:rsid w:val="004C1EB3"/>
    <w:rsid w:val="004C2E63"/>
    <w:rsid w:val="004C398A"/>
    <w:rsid w:val="004C5A40"/>
    <w:rsid w:val="004C65AD"/>
    <w:rsid w:val="004C6F22"/>
    <w:rsid w:val="004D32E1"/>
    <w:rsid w:val="004D713B"/>
    <w:rsid w:val="004E0B4E"/>
    <w:rsid w:val="004E0D7E"/>
    <w:rsid w:val="004E1501"/>
    <w:rsid w:val="004E1808"/>
    <w:rsid w:val="004E6A24"/>
    <w:rsid w:val="004E78B3"/>
    <w:rsid w:val="004E7A8A"/>
    <w:rsid w:val="004F0D25"/>
    <w:rsid w:val="004F255F"/>
    <w:rsid w:val="004F3FCD"/>
    <w:rsid w:val="004F4E3C"/>
    <w:rsid w:val="004F566A"/>
    <w:rsid w:val="004F56DE"/>
    <w:rsid w:val="004F7093"/>
    <w:rsid w:val="004F7896"/>
    <w:rsid w:val="00500322"/>
    <w:rsid w:val="00500C05"/>
    <w:rsid w:val="0050165B"/>
    <w:rsid w:val="00501F67"/>
    <w:rsid w:val="00502015"/>
    <w:rsid w:val="005023B8"/>
    <w:rsid w:val="00504896"/>
    <w:rsid w:val="0050556D"/>
    <w:rsid w:val="00505D27"/>
    <w:rsid w:val="005074CE"/>
    <w:rsid w:val="00510561"/>
    <w:rsid w:val="0051170A"/>
    <w:rsid w:val="00515B8D"/>
    <w:rsid w:val="005161CB"/>
    <w:rsid w:val="0051659E"/>
    <w:rsid w:val="00516CC8"/>
    <w:rsid w:val="00520B26"/>
    <w:rsid w:val="00521369"/>
    <w:rsid w:val="005216B6"/>
    <w:rsid w:val="00521775"/>
    <w:rsid w:val="00522398"/>
    <w:rsid w:val="00523084"/>
    <w:rsid w:val="00523FAD"/>
    <w:rsid w:val="00526DB7"/>
    <w:rsid w:val="00530A2A"/>
    <w:rsid w:val="00531833"/>
    <w:rsid w:val="00531DED"/>
    <w:rsid w:val="00533E97"/>
    <w:rsid w:val="00535003"/>
    <w:rsid w:val="00536927"/>
    <w:rsid w:val="0053777F"/>
    <w:rsid w:val="00541762"/>
    <w:rsid w:val="00541F8B"/>
    <w:rsid w:val="00542889"/>
    <w:rsid w:val="00542AA7"/>
    <w:rsid w:val="00543286"/>
    <w:rsid w:val="00544A0D"/>
    <w:rsid w:val="00547398"/>
    <w:rsid w:val="00550E2F"/>
    <w:rsid w:val="0055283F"/>
    <w:rsid w:val="00553781"/>
    <w:rsid w:val="005542B1"/>
    <w:rsid w:val="00555862"/>
    <w:rsid w:val="005560D0"/>
    <w:rsid w:val="00556927"/>
    <w:rsid w:val="00556EF3"/>
    <w:rsid w:val="005570A3"/>
    <w:rsid w:val="00557233"/>
    <w:rsid w:val="00557E6A"/>
    <w:rsid w:val="005614E9"/>
    <w:rsid w:val="00561CE3"/>
    <w:rsid w:val="00564E2F"/>
    <w:rsid w:val="00565E7D"/>
    <w:rsid w:val="00566833"/>
    <w:rsid w:val="005706F2"/>
    <w:rsid w:val="0057210E"/>
    <w:rsid w:val="00573525"/>
    <w:rsid w:val="00573BCE"/>
    <w:rsid w:val="0057467E"/>
    <w:rsid w:val="005749CC"/>
    <w:rsid w:val="0057573C"/>
    <w:rsid w:val="00575FCC"/>
    <w:rsid w:val="00576372"/>
    <w:rsid w:val="0057780A"/>
    <w:rsid w:val="00581779"/>
    <w:rsid w:val="005850C0"/>
    <w:rsid w:val="005855D8"/>
    <w:rsid w:val="00585E20"/>
    <w:rsid w:val="00586AC3"/>
    <w:rsid w:val="00587E6C"/>
    <w:rsid w:val="00592BF6"/>
    <w:rsid w:val="00593204"/>
    <w:rsid w:val="005936D4"/>
    <w:rsid w:val="005966DE"/>
    <w:rsid w:val="00596EF7"/>
    <w:rsid w:val="005A0256"/>
    <w:rsid w:val="005A15E6"/>
    <w:rsid w:val="005A1FF6"/>
    <w:rsid w:val="005A2543"/>
    <w:rsid w:val="005A2A79"/>
    <w:rsid w:val="005A330F"/>
    <w:rsid w:val="005A3A46"/>
    <w:rsid w:val="005A4CCA"/>
    <w:rsid w:val="005A513F"/>
    <w:rsid w:val="005A6BBB"/>
    <w:rsid w:val="005A7686"/>
    <w:rsid w:val="005B009D"/>
    <w:rsid w:val="005B0EDB"/>
    <w:rsid w:val="005B11FA"/>
    <w:rsid w:val="005B19FE"/>
    <w:rsid w:val="005B28EA"/>
    <w:rsid w:val="005B4CBF"/>
    <w:rsid w:val="005B4FA9"/>
    <w:rsid w:val="005B596A"/>
    <w:rsid w:val="005B65E8"/>
    <w:rsid w:val="005B6EFE"/>
    <w:rsid w:val="005B6F03"/>
    <w:rsid w:val="005B71D6"/>
    <w:rsid w:val="005B7EE4"/>
    <w:rsid w:val="005C0373"/>
    <w:rsid w:val="005C0C27"/>
    <w:rsid w:val="005C214F"/>
    <w:rsid w:val="005C2BFA"/>
    <w:rsid w:val="005C4D79"/>
    <w:rsid w:val="005D00DE"/>
    <w:rsid w:val="005D0D02"/>
    <w:rsid w:val="005D14F3"/>
    <w:rsid w:val="005D32CB"/>
    <w:rsid w:val="005D6B24"/>
    <w:rsid w:val="005E2370"/>
    <w:rsid w:val="005E6619"/>
    <w:rsid w:val="005E7D67"/>
    <w:rsid w:val="005F2419"/>
    <w:rsid w:val="005F51CC"/>
    <w:rsid w:val="005F7394"/>
    <w:rsid w:val="005F7492"/>
    <w:rsid w:val="005F7C2F"/>
    <w:rsid w:val="00600856"/>
    <w:rsid w:val="00603C6B"/>
    <w:rsid w:val="00604244"/>
    <w:rsid w:val="00606BC4"/>
    <w:rsid w:val="00612535"/>
    <w:rsid w:val="00612EE5"/>
    <w:rsid w:val="00613620"/>
    <w:rsid w:val="00613A7B"/>
    <w:rsid w:val="0061730A"/>
    <w:rsid w:val="00617E12"/>
    <w:rsid w:val="00620D09"/>
    <w:rsid w:val="00621727"/>
    <w:rsid w:val="00622376"/>
    <w:rsid w:val="006227AC"/>
    <w:rsid w:val="00625223"/>
    <w:rsid w:val="00625314"/>
    <w:rsid w:val="00627801"/>
    <w:rsid w:val="00627B34"/>
    <w:rsid w:val="0063108B"/>
    <w:rsid w:val="00631BC2"/>
    <w:rsid w:val="00632103"/>
    <w:rsid w:val="0063535C"/>
    <w:rsid w:val="00635F1D"/>
    <w:rsid w:val="006364D4"/>
    <w:rsid w:val="0064472B"/>
    <w:rsid w:val="00646757"/>
    <w:rsid w:val="00647DDB"/>
    <w:rsid w:val="0065005D"/>
    <w:rsid w:val="00651716"/>
    <w:rsid w:val="00652225"/>
    <w:rsid w:val="006528A2"/>
    <w:rsid w:val="00652A22"/>
    <w:rsid w:val="00652A49"/>
    <w:rsid w:val="00652D4A"/>
    <w:rsid w:val="00652E5D"/>
    <w:rsid w:val="006537F5"/>
    <w:rsid w:val="00653EA2"/>
    <w:rsid w:val="0065457D"/>
    <w:rsid w:val="00657971"/>
    <w:rsid w:val="006601ED"/>
    <w:rsid w:val="0066152C"/>
    <w:rsid w:val="00661F4D"/>
    <w:rsid w:val="006623BE"/>
    <w:rsid w:val="00662912"/>
    <w:rsid w:val="006632A5"/>
    <w:rsid w:val="00663BC2"/>
    <w:rsid w:val="006641E1"/>
    <w:rsid w:val="006658A1"/>
    <w:rsid w:val="00666905"/>
    <w:rsid w:val="00666D94"/>
    <w:rsid w:val="00667470"/>
    <w:rsid w:val="00672C0B"/>
    <w:rsid w:val="00673393"/>
    <w:rsid w:val="00674A4E"/>
    <w:rsid w:val="00674AE7"/>
    <w:rsid w:val="00676F49"/>
    <w:rsid w:val="00676F8A"/>
    <w:rsid w:val="006808B7"/>
    <w:rsid w:val="006821DF"/>
    <w:rsid w:val="0068296D"/>
    <w:rsid w:val="00682DDC"/>
    <w:rsid w:val="006831C5"/>
    <w:rsid w:val="00686E24"/>
    <w:rsid w:val="00687601"/>
    <w:rsid w:val="0069006F"/>
    <w:rsid w:val="0069038B"/>
    <w:rsid w:val="0069181C"/>
    <w:rsid w:val="00691BC4"/>
    <w:rsid w:val="00692C8B"/>
    <w:rsid w:val="0069384B"/>
    <w:rsid w:val="00695CA1"/>
    <w:rsid w:val="00697830"/>
    <w:rsid w:val="00697ABA"/>
    <w:rsid w:val="006A01D4"/>
    <w:rsid w:val="006A02F1"/>
    <w:rsid w:val="006A048B"/>
    <w:rsid w:val="006A0D7D"/>
    <w:rsid w:val="006A1099"/>
    <w:rsid w:val="006A1A81"/>
    <w:rsid w:val="006A2A55"/>
    <w:rsid w:val="006A2C49"/>
    <w:rsid w:val="006A3BA6"/>
    <w:rsid w:val="006A6E89"/>
    <w:rsid w:val="006A72E1"/>
    <w:rsid w:val="006B087F"/>
    <w:rsid w:val="006B4DC6"/>
    <w:rsid w:val="006B60F5"/>
    <w:rsid w:val="006B64C5"/>
    <w:rsid w:val="006C051B"/>
    <w:rsid w:val="006C1FAC"/>
    <w:rsid w:val="006C32E1"/>
    <w:rsid w:val="006C36D0"/>
    <w:rsid w:val="006C4D19"/>
    <w:rsid w:val="006C6041"/>
    <w:rsid w:val="006C6AF7"/>
    <w:rsid w:val="006D06A0"/>
    <w:rsid w:val="006D07BD"/>
    <w:rsid w:val="006D09EE"/>
    <w:rsid w:val="006D1B24"/>
    <w:rsid w:val="006D1EBC"/>
    <w:rsid w:val="006D2A12"/>
    <w:rsid w:val="006D33D2"/>
    <w:rsid w:val="006D41AF"/>
    <w:rsid w:val="006D5204"/>
    <w:rsid w:val="006D5D32"/>
    <w:rsid w:val="006D7533"/>
    <w:rsid w:val="006D7C06"/>
    <w:rsid w:val="006E24A6"/>
    <w:rsid w:val="006E2BB4"/>
    <w:rsid w:val="006E3649"/>
    <w:rsid w:val="006E37F1"/>
    <w:rsid w:val="006E3DA5"/>
    <w:rsid w:val="006E3E10"/>
    <w:rsid w:val="006E53CA"/>
    <w:rsid w:val="006E5A16"/>
    <w:rsid w:val="006E5E14"/>
    <w:rsid w:val="006E6BCF"/>
    <w:rsid w:val="006F096C"/>
    <w:rsid w:val="006F0DE8"/>
    <w:rsid w:val="006F1135"/>
    <w:rsid w:val="006F13A2"/>
    <w:rsid w:val="006F1845"/>
    <w:rsid w:val="006F212D"/>
    <w:rsid w:val="006F6D15"/>
    <w:rsid w:val="006F6F1C"/>
    <w:rsid w:val="007010B0"/>
    <w:rsid w:val="00701B52"/>
    <w:rsid w:val="00701B58"/>
    <w:rsid w:val="00705DD8"/>
    <w:rsid w:val="00705E93"/>
    <w:rsid w:val="00706FD7"/>
    <w:rsid w:val="00707053"/>
    <w:rsid w:val="00707BA6"/>
    <w:rsid w:val="007106CD"/>
    <w:rsid w:val="00711452"/>
    <w:rsid w:val="00711F1C"/>
    <w:rsid w:val="00712FAD"/>
    <w:rsid w:val="007137F4"/>
    <w:rsid w:val="00716DB6"/>
    <w:rsid w:val="007174AF"/>
    <w:rsid w:val="00717A96"/>
    <w:rsid w:val="007217FB"/>
    <w:rsid w:val="007223B3"/>
    <w:rsid w:val="0072458D"/>
    <w:rsid w:val="00724E38"/>
    <w:rsid w:val="00725514"/>
    <w:rsid w:val="00726214"/>
    <w:rsid w:val="00731094"/>
    <w:rsid w:val="00731C7C"/>
    <w:rsid w:val="00732B56"/>
    <w:rsid w:val="00733F58"/>
    <w:rsid w:val="007365AD"/>
    <w:rsid w:val="00741940"/>
    <w:rsid w:val="00741FF0"/>
    <w:rsid w:val="007433F5"/>
    <w:rsid w:val="00743404"/>
    <w:rsid w:val="00744CB4"/>
    <w:rsid w:val="007502F7"/>
    <w:rsid w:val="00753967"/>
    <w:rsid w:val="00756197"/>
    <w:rsid w:val="007609E1"/>
    <w:rsid w:val="00760B10"/>
    <w:rsid w:val="00762417"/>
    <w:rsid w:val="0076264C"/>
    <w:rsid w:val="00762FB1"/>
    <w:rsid w:val="00762FC1"/>
    <w:rsid w:val="00765DB8"/>
    <w:rsid w:val="00766E2D"/>
    <w:rsid w:val="00766F29"/>
    <w:rsid w:val="00771312"/>
    <w:rsid w:val="00771E12"/>
    <w:rsid w:val="00772184"/>
    <w:rsid w:val="00772595"/>
    <w:rsid w:val="00775259"/>
    <w:rsid w:val="00776F12"/>
    <w:rsid w:val="00780AD1"/>
    <w:rsid w:val="00780E24"/>
    <w:rsid w:val="00782E05"/>
    <w:rsid w:val="00783604"/>
    <w:rsid w:val="0078375F"/>
    <w:rsid w:val="00783B3E"/>
    <w:rsid w:val="00785BA9"/>
    <w:rsid w:val="00785EB9"/>
    <w:rsid w:val="0078677C"/>
    <w:rsid w:val="00786CE1"/>
    <w:rsid w:val="00787F86"/>
    <w:rsid w:val="0079107E"/>
    <w:rsid w:val="00791619"/>
    <w:rsid w:val="00791E5E"/>
    <w:rsid w:val="0079432F"/>
    <w:rsid w:val="007953C1"/>
    <w:rsid w:val="0079637D"/>
    <w:rsid w:val="00796F55"/>
    <w:rsid w:val="007A0887"/>
    <w:rsid w:val="007A310C"/>
    <w:rsid w:val="007A3533"/>
    <w:rsid w:val="007B197E"/>
    <w:rsid w:val="007B20B9"/>
    <w:rsid w:val="007B2889"/>
    <w:rsid w:val="007B35FC"/>
    <w:rsid w:val="007B3B2E"/>
    <w:rsid w:val="007B457E"/>
    <w:rsid w:val="007B4631"/>
    <w:rsid w:val="007B4CEA"/>
    <w:rsid w:val="007B5EC0"/>
    <w:rsid w:val="007B6FA3"/>
    <w:rsid w:val="007C0711"/>
    <w:rsid w:val="007C1033"/>
    <w:rsid w:val="007C1743"/>
    <w:rsid w:val="007C1AE6"/>
    <w:rsid w:val="007C1CF3"/>
    <w:rsid w:val="007C643B"/>
    <w:rsid w:val="007C66ED"/>
    <w:rsid w:val="007D214D"/>
    <w:rsid w:val="007D2241"/>
    <w:rsid w:val="007D3387"/>
    <w:rsid w:val="007D3739"/>
    <w:rsid w:val="007D3A7C"/>
    <w:rsid w:val="007D4465"/>
    <w:rsid w:val="007D456D"/>
    <w:rsid w:val="007D5929"/>
    <w:rsid w:val="007D691D"/>
    <w:rsid w:val="007E41EF"/>
    <w:rsid w:val="007E465A"/>
    <w:rsid w:val="007E48E5"/>
    <w:rsid w:val="007E5C7E"/>
    <w:rsid w:val="007E5D3F"/>
    <w:rsid w:val="007E6DED"/>
    <w:rsid w:val="007F16D5"/>
    <w:rsid w:val="007F2A4E"/>
    <w:rsid w:val="007F2DAB"/>
    <w:rsid w:val="007F3463"/>
    <w:rsid w:val="007F482D"/>
    <w:rsid w:val="007F55A4"/>
    <w:rsid w:val="007F61DB"/>
    <w:rsid w:val="008008D4"/>
    <w:rsid w:val="00800E42"/>
    <w:rsid w:val="008012B7"/>
    <w:rsid w:val="00801793"/>
    <w:rsid w:val="00801A4A"/>
    <w:rsid w:val="00805106"/>
    <w:rsid w:val="00805E32"/>
    <w:rsid w:val="00806F28"/>
    <w:rsid w:val="008075FE"/>
    <w:rsid w:val="0081058B"/>
    <w:rsid w:val="00811E42"/>
    <w:rsid w:val="008127A9"/>
    <w:rsid w:val="00812B3C"/>
    <w:rsid w:val="00812CCF"/>
    <w:rsid w:val="00812E5D"/>
    <w:rsid w:val="0082055A"/>
    <w:rsid w:val="00820CC8"/>
    <w:rsid w:val="00822373"/>
    <w:rsid w:val="0082361A"/>
    <w:rsid w:val="00826C75"/>
    <w:rsid w:val="00830E86"/>
    <w:rsid w:val="00830F04"/>
    <w:rsid w:val="008321A1"/>
    <w:rsid w:val="00832828"/>
    <w:rsid w:val="00833291"/>
    <w:rsid w:val="008354F3"/>
    <w:rsid w:val="008358EE"/>
    <w:rsid w:val="00837ED4"/>
    <w:rsid w:val="00842095"/>
    <w:rsid w:val="008434AE"/>
    <w:rsid w:val="0084498A"/>
    <w:rsid w:val="00844D7C"/>
    <w:rsid w:val="008450EA"/>
    <w:rsid w:val="00845466"/>
    <w:rsid w:val="00845607"/>
    <w:rsid w:val="008471A1"/>
    <w:rsid w:val="00847F4F"/>
    <w:rsid w:val="0085087A"/>
    <w:rsid w:val="008513AE"/>
    <w:rsid w:val="00855F54"/>
    <w:rsid w:val="00856035"/>
    <w:rsid w:val="0086112C"/>
    <w:rsid w:val="008622CE"/>
    <w:rsid w:val="00870266"/>
    <w:rsid w:val="00872E4F"/>
    <w:rsid w:val="00873A7C"/>
    <w:rsid w:val="008756B9"/>
    <w:rsid w:val="00875DD2"/>
    <w:rsid w:val="00880D83"/>
    <w:rsid w:val="00880EC8"/>
    <w:rsid w:val="00881199"/>
    <w:rsid w:val="0088190C"/>
    <w:rsid w:val="00882A95"/>
    <w:rsid w:val="00882FD0"/>
    <w:rsid w:val="0088384F"/>
    <w:rsid w:val="00885387"/>
    <w:rsid w:val="00885F5D"/>
    <w:rsid w:val="00886E31"/>
    <w:rsid w:val="008906E3"/>
    <w:rsid w:val="00891131"/>
    <w:rsid w:val="008954A3"/>
    <w:rsid w:val="00895D7B"/>
    <w:rsid w:val="00896933"/>
    <w:rsid w:val="00896DED"/>
    <w:rsid w:val="00897054"/>
    <w:rsid w:val="00897392"/>
    <w:rsid w:val="008A2DF5"/>
    <w:rsid w:val="008A43D0"/>
    <w:rsid w:val="008A4AE7"/>
    <w:rsid w:val="008A7109"/>
    <w:rsid w:val="008B15C2"/>
    <w:rsid w:val="008B1E47"/>
    <w:rsid w:val="008B26C0"/>
    <w:rsid w:val="008B3F0B"/>
    <w:rsid w:val="008B3FFE"/>
    <w:rsid w:val="008B6142"/>
    <w:rsid w:val="008B629B"/>
    <w:rsid w:val="008B6802"/>
    <w:rsid w:val="008B7280"/>
    <w:rsid w:val="008B7409"/>
    <w:rsid w:val="008C0C51"/>
    <w:rsid w:val="008C1924"/>
    <w:rsid w:val="008C200D"/>
    <w:rsid w:val="008C2550"/>
    <w:rsid w:val="008C40F2"/>
    <w:rsid w:val="008C534E"/>
    <w:rsid w:val="008C5B3E"/>
    <w:rsid w:val="008D0585"/>
    <w:rsid w:val="008D08D3"/>
    <w:rsid w:val="008D0B84"/>
    <w:rsid w:val="008D2B82"/>
    <w:rsid w:val="008D4ADA"/>
    <w:rsid w:val="008D7587"/>
    <w:rsid w:val="008E082D"/>
    <w:rsid w:val="008E116E"/>
    <w:rsid w:val="008E1B3A"/>
    <w:rsid w:val="008E2334"/>
    <w:rsid w:val="008E4BA5"/>
    <w:rsid w:val="008E4E1E"/>
    <w:rsid w:val="008E5322"/>
    <w:rsid w:val="008E5BAA"/>
    <w:rsid w:val="008E63C9"/>
    <w:rsid w:val="008E75C9"/>
    <w:rsid w:val="008E769B"/>
    <w:rsid w:val="008E7CA3"/>
    <w:rsid w:val="008F1059"/>
    <w:rsid w:val="008F2B1D"/>
    <w:rsid w:val="008F492A"/>
    <w:rsid w:val="008F50F7"/>
    <w:rsid w:val="008F77D4"/>
    <w:rsid w:val="0090438B"/>
    <w:rsid w:val="00904F4C"/>
    <w:rsid w:val="0090619C"/>
    <w:rsid w:val="00906A5A"/>
    <w:rsid w:val="009070A3"/>
    <w:rsid w:val="009074A7"/>
    <w:rsid w:val="00912256"/>
    <w:rsid w:val="00913AFE"/>
    <w:rsid w:val="00914904"/>
    <w:rsid w:val="00914BD3"/>
    <w:rsid w:val="00916006"/>
    <w:rsid w:val="009166E3"/>
    <w:rsid w:val="00917B0A"/>
    <w:rsid w:val="00917D9D"/>
    <w:rsid w:val="009209F8"/>
    <w:rsid w:val="009247F2"/>
    <w:rsid w:val="00924959"/>
    <w:rsid w:val="00924D86"/>
    <w:rsid w:val="0092684A"/>
    <w:rsid w:val="00927BBD"/>
    <w:rsid w:val="0093098E"/>
    <w:rsid w:val="00930BD9"/>
    <w:rsid w:val="009324D6"/>
    <w:rsid w:val="0093251B"/>
    <w:rsid w:val="00932C48"/>
    <w:rsid w:val="00932EE1"/>
    <w:rsid w:val="009342F3"/>
    <w:rsid w:val="00935C9E"/>
    <w:rsid w:val="00936078"/>
    <w:rsid w:val="00936100"/>
    <w:rsid w:val="009377EA"/>
    <w:rsid w:val="00937B3E"/>
    <w:rsid w:val="009405B1"/>
    <w:rsid w:val="009410EA"/>
    <w:rsid w:val="00942069"/>
    <w:rsid w:val="009435AE"/>
    <w:rsid w:val="00945CB0"/>
    <w:rsid w:val="009465BF"/>
    <w:rsid w:val="00947C72"/>
    <w:rsid w:val="00951443"/>
    <w:rsid w:val="0095174A"/>
    <w:rsid w:val="00953242"/>
    <w:rsid w:val="00954002"/>
    <w:rsid w:val="0095445C"/>
    <w:rsid w:val="0095495F"/>
    <w:rsid w:val="00955577"/>
    <w:rsid w:val="0095567A"/>
    <w:rsid w:val="009622D9"/>
    <w:rsid w:val="00962FDA"/>
    <w:rsid w:val="0096521C"/>
    <w:rsid w:val="009657BD"/>
    <w:rsid w:val="009664BB"/>
    <w:rsid w:val="009668D4"/>
    <w:rsid w:val="00967A61"/>
    <w:rsid w:val="00967E21"/>
    <w:rsid w:val="00972B8F"/>
    <w:rsid w:val="00974A78"/>
    <w:rsid w:val="0097564C"/>
    <w:rsid w:val="0098022A"/>
    <w:rsid w:val="00980D69"/>
    <w:rsid w:val="00981C88"/>
    <w:rsid w:val="00981DB0"/>
    <w:rsid w:val="00984247"/>
    <w:rsid w:val="00986961"/>
    <w:rsid w:val="00987624"/>
    <w:rsid w:val="00990034"/>
    <w:rsid w:val="0099018C"/>
    <w:rsid w:val="0099248D"/>
    <w:rsid w:val="00996335"/>
    <w:rsid w:val="00996E6B"/>
    <w:rsid w:val="009973C1"/>
    <w:rsid w:val="009978A2"/>
    <w:rsid w:val="009A06EE"/>
    <w:rsid w:val="009A1B57"/>
    <w:rsid w:val="009A2382"/>
    <w:rsid w:val="009A2AC6"/>
    <w:rsid w:val="009A3C87"/>
    <w:rsid w:val="009A3F59"/>
    <w:rsid w:val="009A4BFE"/>
    <w:rsid w:val="009A6805"/>
    <w:rsid w:val="009A7CDA"/>
    <w:rsid w:val="009B0895"/>
    <w:rsid w:val="009B0ABD"/>
    <w:rsid w:val="009B0E57"/>
    <w:rsid w:val="009B181C"/>
    <w:rsid w:val="009B2780"/>
    <w:rsid w:val="009B53D8"/>
    <w:rsid w:val="009B5EA0"/>
    <w:rsid w:val="009B616D"/>
    <w:rsid w:val="009B6CA2"/>
    <w:rsid w:val="009C0444"/>
    <w:rsid w:val="009C0BC1"/>
    <w:rsid w:val="009C1059"/>
    <w:rsid w:val="009C1E6D"/>
    <w:rsid w:val="009C306B"/>
    <w:rsid w:val="009C43EC"/>
    <w:rsid w:val="009C77DD"/>
    <w:rsid w:val="009C7E95"/>
    <w:rsid w:val="009D031B"/>
    <w:rsid w:val="009D22B4"/>
    <w:rsid w:val="009D25D9"/>
    <w:rsid w:val="009D27DB"/>
    <w:rsid w:val="009D388B"/>
    <w:rsid w:val="009D38DE"/>
    <w:rsid w:val="009D39EC"/>
    <w:rsid w:val="009D3AE5"/>
    <w:rsid w:val="009E1117"/>
    <w:rsid w:val="009E1DC0"/>
    <w:rsid w:val="009E28F4"/>
    <w:rsid w:val="009E4628"/>
    <w:rsid w:val="009E4B2E"/>
    <w:rsid w:val="009E5FD2"/>
    <w:rsid w:val="009E6736"/>
    <w:rsid w:val="009E6A1C"/>
    <w:rsid w:val="009E6A9D"/>
    <w:rsid w:val="009E76C9"/>
    <w:rsid w:val="009F51B1"/>
    <w:rsid w:val="009F68B4"/>
    <w:rsid w:val="009F715F"/>
    <w:rsid w:val="009F73E9"/>
    <w:rsid w:val="009F7BDC"/>
    <w:rsid w:val="00A01926"/>
    <w:rsid w:val="00A03DCB"/>
    <w:rsid w:val="00A06BA2"/>
    <w:rsid w:val="00A136C9"/>
    <w:rsid w:val="00A15CF9"/>
    <w:rsid w:val="00A168A8"/>
    <w:rsid w:val="00A16D3E"/>
    <w:rsid w:val="00A17792"/>
    <w:rsid w:val="00A208A5"/>
    <w:rsid w:val="00A22A4B"/>
    <w:rsid w:val="00A2360B"/>
    <w:rsid w:val="00A238F0"/>
    <w:rsid w:val="00A2415F"/>
    <w:rsid w:val="00A24ACC"/>
    <w:rsid w:val="00A24B22"/>
    <w:rsid w:val="00A26482"/>
    <w:rsid w:val="00A27AB3"/>
    <w:rsid w:val="00A27EE7"/>
    <w:rsid w:val="00A321ED"/>
    <w:rsid w:val="00A32200"/>
    <w:rsid w:val="00A33E7D"/>
    <w:rsid w:val="00A3553F"/>
    <w:rsid w:val="00A36594"/>
    <w:rsid w:val="00A36F89"/>
    <w:rsid w:val="00A37281"/>
    <w:rsid w:val="00A37531"/>
    <w:rsid w:val="00A430ED"/>
    <w:rsid w:val="00A4424A"/>
    <w:rsid w:val="00A44BCB"/>
    <w:rsid w:val="00A462B9"/>
    <w:rsid w:val="00A50081"/>
    <w:rsid w:val="00A51697"/>
    <w:rsid w:val="00A52463"/>
    <w:rsid w:val="00A525E4"/>
    <w:rsid w:val="00A53186"/>
    <w:rsid w:val="00A558A1"/>
    <w:rsid w:val="00A558D3"/>
    <w:rsid w:val="00A55DEE"/>
    <w:rsid w:val="00A57A5E"/>
    <w:rsid w:val="00A60172"/>
    <w:rsid w:val="00A60EC5"/>
    <w:rsid w:val="00A620A7"/>
    <w:rsid w:val="00A63A01"/>
    <w:rsid w:val="00A63D37"/>
    <w:rsid w:val="00A64071"/>
    <w:rsid w:val="00A6545A"/>
    <w:rsid w:val="00A665E5"/>
    <w:rsid w:val="00A76F94"/>
    <w:rsid w:val="00A802AE"/>
    <w:rsid w:val="00A8081B"/>
    <w:rsid w:val="00A814A5"/>
    <w:rsid w:val="00A81FED"/>
    <w:rsid w:val="00A82D0D"/>
    <w:rsid w:val="00A8308A"/>
    <w:rsid w:val="00A835B6"/>
    <w:rsid w:val="00A83A17"/>
    <w:rsid w:val="00A843FB"/>
    <w:rsid w:val="00A86C93"/>
    <w:rsid w:val="00A90094"/>
    <w:rsid w:val="00A908E6"/>
    <w:rsid w:val="00A9130D"/>
    <w:rsid w:val="00A927AD"/>
    <w:rsid w:val="00A92860"/>
    <w:rsid w:val="00A93FF1"/>
    <w:rsid w:val="00A94D54"/>
    <w:rsid w:val="00A95335"/>
    <w:rsid w:val="00A95E8D"/>
    <w:rsid w:val="00A968C0"/>
    <w:rsid w:val="00A97F09"/>
    <w:rsid w:val="00AA1967"/>
    <w:rsid w:val="00AA3325"/>
    <w:rsid w:val="00AA3D53"/>
    <w:rsid w:val="00AA51C0"/>
    <w:rsid w:val="00AA6DC0"/>
    <w:rsid w:val="00AA6DDB"/>
    <w:rsid w:val="00AA7557"/>
    <w:rsid w:val="00AA785E"/>
    <w:rsid w:val="00AA7FD3"/>
    <w:rsid w:val="00AB0CB7"/>
    <w:rsid w:val="00AB349D"/>
    <w:rsid w:val="00AB37E3"/>
    <w:rsid w:val="00AB3B0C"/>
    <w:rsid w:val="00AB4627"/>
    <w:rsid w:val="00AB7137"/>
    <w:rsid w:val="00AB769D"/>
    <w:rsid w:val="00AC0D6F"/>
    <w:rsid w:val="00AC176E"/>
    <w:rsid w:val="00AC22C8"/>
    <w:rsid w:val="00AC2D4C"/>
    <w:rsid w:val="00AC30B5"/>
    <w:rsid w:val="00AC38CC"/>
    <w:rsid w:val="00AC3C37"/>
    <w:rsid w:val="00AC42B6"/>
    <w:rsid w:val="00AC6762"/>
    <w:rsid w:val="00AC7822"/>
    <w:rsid w:val="00AD34A3"/>
    <w:rsid w:val="00AD4000"/>
    <w:rsid w:val="00AD4176"/>
    <w:rsid w:val="00AD4178"/>
    <w:rsid w:val="00AD51E4"/>
    <w:rsid w:val="00AD5E16"/>
    <w:rsid w:val="00AD60C3"/>
    <w:rsid w:val="00AD6718"/>
    <w:rsid w:val="00AD7917"/>
    <w:rsid w:val="00AE037B"/>
    <w:rsid w:val="00AE03F7"/>
    <w:rsid w:val="00AE0D78"/>
    <w:rsid w:val="00AE1BC6"/>
    <w:rsid w:val="00AE2988"/>
    <w:rsid w:val="00AE39BD"/>
    <w:rsid w:val="00AE421C"/>
    <w:rsid w:val="00AE43AA"/>
    <w:rsid w:val="00AE4F46"/>
    <w:rsid w:val="00AE724F"/>
    <w:rsid w:val="00AF136F"/>
    <w:rsid w:val="00AF2567"/>
    <w:rsid w:val="00AF5442"/>
    <w:rsid w:val="00AF5C60"/>
    <w:rsid w:val="00AF62CC"/>
    <w:rsid w:val="00AF7F69"/>
    <w:rsid w:val="00B00956"/>
    <w:rsid w:val="00B0106A"/>
    <w:rsid w:val="00B014CA"/>
    <w:rsid w:val="00B0232A"/>
    <w:rsid w:val="00B02B9E"/>
    <w:rsid w:val="00B04225"/>
    <w:rsid w:val="00B04C7C"/>
    <w:rsid w:val="00B05230"/>
    <w:rsid w:val="00B05E2C"/>
    <w:rsid w:val="00B06180"/>
    <w:rsid w:val="00B0785E"/>
    <w:rsid w:val="00B121AC"/>
    <w:rsid w:val="00B128AE"/>
    <w:rsid w:val="00B12E3B"/>
    <w:rsid w:val="00B13956"/>
    <w:rsid w:val="00B16C73"/>
    <w:rsid w:val="00B172BD"/>
    <w:rsid w:val="00B17A2B"/>
    <w:rsid w:val="00B2089F"/>
    <w:rsid w:val="00B2252B"/>
    <w:rsid w:val="00B225A2"/>
    <w:rsid w:val="00B22CD1"/>
    <w:rsid w:val="00B23677"/>
    <w:rsid w:val="00B24E11"/>
    <w:rsid w:val="00B25D30"/>
    <w:rsid w:val="00B26948"/>
    <w:rsid w:val="00B26CE5"/>
    <w:rsid w:val="00B26EF4"/>
    <w:rsid w:val="00B3006D"/>
    <w:rsid w:val="00B30B94"/>
    <w:rsid w:val="00B31F47"/>
    <w:rsid w:val="00B327D9"/>
    <w:rsid w:val="00B328EE"/>
    <w:rsid w:val="00B3317B"/>
    <w:rsid w:val="00B33A30"/>
    <w:rsid w:val="00B34BC3"/>
    <w:rsid w:val="00B352F8"/>
    <w:rsid w:val="00B354B6"/>
    <w:rsid w:val="00B36731"/>
    <w:rsid w:val="00B369AF"/>
    <w:rsid w:val="00B377F8"/>
    <w:rsid w:val="00B40D56"/>
    <w:rsid w:val="00B4135F"/>
    <w:rsid w:val="00B42E5D"/>
    <w:rsid w:val="00B435BA"/>
    <w:rsid w:val="00B4535E"/>
    <w:rsid w:val="00B458BF"/>
    <w:rsid w:val="00B4635A"/>
    <w:rsid w:val="00B47E08"/>
    <w:rsid w:val="00B50A6E"/>
    <w:rsid w:val="00B527AD"/>
    <w:rsid w:val="00B5326B"/>
    <w:rsid w:val="00B53A14"/>
    <w:rsid w:val="00B55ABD"/>
    <w:rsid w:val="00B56BB9"/>
    <w:rsid w:val="00B601B8"/>
    <w:rsid w:val="00B63636"/>
    <w:rsid w:val="00B64171"/>
    <w:rsid w:val="00B65263"/>
    <w:rsid w:val="00B65814"/>
    <w:rsid w:val="00B66221"/>
    <w:rsid w:val="00B66AED"/>
    <w:rsid w:val="00B67B12"/>
    <w:rsid w:val="00B67B1B"/>
    <w:rsid w:val="00B70120"/>
    <w:rsid w:val="00B71121"/>
    <w:rsid w:val="00B72C5E"/>
    <w:rsid w:val="00B73679"/>
    <w:rsid w:val="00B76A19"/>
    <w:rsid w:val="00B81CA2"/>
    <w:rsid w:val="00B81E95"/>
    <w:rsid w:val="00B82257"/>
    <w:rsid w:val="00B833B4"/>
    <w:rsid w:val="00B83933"/>
    <w:rsid w:val="00B86CCD"/>
    <w:rsid w:val="00B879A2"/>
    <w:rsid w:val="00B87F68"/>
    <w:rsid w:val="00B91DDF"/>
    <w:rsid w:val="00B94EEA"/>
    <w:rsid w:val="00B95063"/>
    <w:rsid w:val="00B96BD6"/>
    <w:rsid w:val="00B97E1D"/>
    <w:rsid w:val="00BA09BC"/>
    <w:rsid w:val="00BA0E15"/>
    <w:rsid w:val="00BA245A"/>
    <w:rsid w:val="00BA2560"/>
    <w:rsid w:val="00BA57BA"/>
    <w:rsid w:val="00BB12CE"/>
    <w:rsid w:val="00BB42FE"/>
    <w:rsid w:val="00BB5F5A"/>
    <w:rsid w:val="00BB74B3"/>
    <w:rsid w:val="00BB7853"/>
    <w:rsid w:val="00BC1663"/>
    <w:rsid w:val="00BC171C"/>
    <w:rsid w:val="00BC309C"/>
    <w:rsid w:val="00BC3CCD"/>
    <w:rsid w:val="00BC3CDB"/>
    <w:rsid w:val="00BC4F35"/>
    <w:rsid w:val="00BC71D7"/>
    <w:rsid w:val="00BD0493"/>
    <w:rsid w:val="00BD0919"/>
    <w:rsid w:val="00BD09EB"/>
    <w:rsid w:val="00BD1C9E"/>
    <w:rsid w:val="00BD4FDD"/>
    <w:rsid w:val="00BD5AF8"/>
    <w:rsid w:val="00BD6588"/>
    <w:rsid w:val="00BD695D"/>
    <w:rsid w:val="00BE18CC"/>
    <w:rsid w:val="00BE39FD"/>
    <w:rsid w:val="00BE3FA3"/>
    <w:rsid w:val="00BE5D93"/>
    <w:rsid w:val="00BE6504"/>
    <w:rsid w:val="00BE68DC"/>
    <w:rsid w:val="00BE78C9"/>
    <w:rsid w:val="00BF06EB"/>
    <w:rsid w:val="00BF07A3"/>
    <w:rsid w:val="00BF1FF4"/>
    <w:rsid w:val="00BF27F0"/>
    <w:rsid w:val="00BF3101"/>
    <w:rsid w:val="00BF4359"/>
    <w:rsid w:val="00BF5089"/>
    <w:rsid w:val="00BF54B1"/>
    <w:rsid w:val="00C0024E"/>
    <w:rsid w:val="00C016CC"/>
    <w:rsid w:val="00C018BE"/>
    <w:rsid w:val="00C05214"/>
    <w:rsid w:val="00C05460"/>
    <w:rsid w:val="00C060DB"/>
    <w:rsid w:val="00C06781"/>
    <w:rsid w:val="00C06B10"/>
    <w:rsid w:val="00C11BE6"/>
    <w:rsid w:val="00C13EBE"/>
    <w:rsid w:val="00C13F99"/>
    <w:rsid w:val="00C1417A"/>
    <w:rsid w:val="00C14236"/>
    <w:rsid w:val="00C14F72"/>
    <w:rsid w:val="00C1565D"/>
    <w:rsid w:val="00C170FE"/>
    <w:rsid w:val="00C239F0"/>
    <w:rsid w:val="00C23D81"/>
    <w:rsid w:val="00C25173"/>
    <w:rsid w:val="00C260D6"/>
    <w:rsid w:val="00C27803"/>
    <w:rsid w:val="00C30AA1"/>
    <w:rsid w:val="00C30EF2"/>
    <w:rsid w:val="00C3577B"/>
    <w:rsid w:val="00C363AD"/>
    <w:rsid w:val="00C36864"/>
    <w:rsid w:val="00C40805"/>
    <w:rsid w:val="00C41B74"/>
    <w:rsid w:val="00C4238C"/>
    <w:rsid w:val="00C43341"/>
    <w:rsid w:val="00C44D2D"/>
    <w:rsid w:val="00C45166"/>
    <w:rsid w:val="00C4552A"/>
    <w:rsid w:val="00C45B60"/>
    <w:rsid w:val="00C45C37"/>
    <w:rsid w:val="00C45E76"/>
    <w:rsid w:val="00C511C3"/>
    <w:rsid w:val="00C51F49"/>
    <w:rsid w:val="00C55431"/>
    <w:rsid w:val="00C57AFC"/>
    <w:rsid w:val="00C6012A"/>
    <w:rsid w:val="00C60793"/>
    <w:rsid w:val="00C6146D"/>
    <w:rsid w:val="00C6407B"/>
    <w:rsid w:val="00C642A8"/>
    <w:rsid w:val="00C67CD6"/>
    <w:rsid w:val="00C703CF"/>
    <w:rsid w:val="00C705A5"/>
    <w:rsid w:val="00C73321"/>
    <w:rsid w:val="00C73D2C"/>
    <w:rsid w:val="00C74C0C"/>
    <w:rsid w:val="00C80751"/>
    <w:rsid w:val="00C80BAD"/>
    <w:rsid w:val="00C84D9F"/>
    <w:rsid w:val="00C86EB4"/>
    <w:rsid w:val="00C9009E"/>
    <w:rsid w:val="00C901ED"/>
    <w:rsid w:val="00C90B01"/>
    <w:rsid w:val="00C9345B"/>
    <w:rsid w:val="00C952F5"/>
    <w:rsid w:val="00C96974"/>
    <w:rsid w:val="00C97CEC"/>
    <w:rsid w:val="00CA08C8"/>
    <w:rsid w:val="00CA0DE2"/>
    <w:rsid w:val="00CA3494"/>
    <w:rsid w:val="00CA3F08"/>
    <w:rsid w:val="00CA5040"/>
    <w:rsid w:val="00CA5363"/>
    <w:rsid w:val="00CA6611"/>
    <w:rsid w:val="00CA6663"/>
    <w:rsid w:val="00CA6C19"/>
    <w:rsid w:val="00CB5461"/>
    <w:rsid w:val="00CB5637"/>
    <w:rsid w:val="00CB5DDB"/>
    <w:rsid w:val="00CB738B"/>
    <w:rsid w:val="00CC0163"/>
    <w:rsid w:val="00CC0F01"/>
    <w:rsid w:val="00CC1AE5"/>
    <w:rsid w:val="00CC1BAD"/>
    <w:rsid w:val="00CC2AA4"/>
    <w:rsid w:val="00CC3273"/>
    <w:rsid w:val="00CC33E5"/>
    <w:rsid w:val="00CC35DE"/>
    <w:rsid w:val="00CC462E"/>
    <w:rsid w:val="00CC4744"/>
    <w:rsid w:val="00CC66C6"/>
    <w:rsid w:val="00CC6ED4"/>
    <w:rsid w:val="00CD0BF4"/>
    <w:rsid w:val="00CD37AD"/>
    <w:rsid w:val="00CD3C8B"/>
    <w:rsid w:val="00CD77C7"/>
    <w:rsid w:val="00CD7B5C"/>
    <w:rsid w:val="00CE0D38"/>
    <w:rsid w:val="00CE197F"/>
    <w:rsid w:val="00CE3511"/>
    <w:rsid w:val="00CE5676"/>
    <w:rsid w:val="00CE5857"/>
    <w:rsid w:val="00CE5A85"/>
    <w:rsid w:val="00CE640D"/>
    <w:rsid w:val="00CE70F8"/>
    <w:rsid w:val="00CE7FAD"/>
    <w:rsid w:val="00CF096E"/>
    <w:rsid w:val="00CF0B6C"/>
    <w:rsid w:val="00CF0CBB"/>
    <w:rsid w:val="00CF1BFF"/>
    <w:rsid w:val="00CF2F00"/>
    <w:rsid w:val="00CF59C8"/>
    <w:rsid w:val="00CF5D71"/>
    <w:rsid w:val="00CF6E9D"/>
    <w:rsid w:val="00CF76EF"/>
    <w:rsid w:val="00CF78EF"/>
    <w:rsid w:val="00CF7C1A"/>
    <w:rsid w:val="00D00C49"/>
    <w:rsid w:val="00D016BC"/>
    <w:rsid w:val="00D01DF5"/>
    <w:rsid w:val="00D01F56"/>
    <w:rsid w:val="00D034CB"/>
    <w:rsid w:val="00D038E8"/>
    <w:rsid w:val="00D03AC5"/>
    <w:rsid w:val="00D03EF0"/>
    <w:rsid w:val="00D04AFB"/>
    <w:rsid w:val="00D0582D"/>
    <w:rsid w:val="00D0604F"/>
    <w:rsid w:val="00D0691C"/>
    <w:rsid w:val="00D10970"/>
    <w:rsid w:val="00D134DD"/>
    <w:rsid w:val="00D13FAD"/>
    <w:rsid w:val="00D1467B"/>
    <w:rsid w:val="00D153AE"/>
    <w:rsid w:val="00D1658E"/>
    <w:rsid w:val="00D165E4"/>
    <w:rsid w:val="00D177C6"/>
    <w:rsid w:val="00D20D50"/>
    <w:rsid w:val="00D21694"/>
    <w:rsid w:val="00D22B99"/>
    <w:rsid w:val="00D241D2"/>
    <w:rsid w:val="00D25B80"/>
    <w:rsid w:val="00D25BD5"/>
    <w:rsid w:val="00D306EF"/>
    <w:rsid w:val="00D34915"/>
    <w:rsid w:val="00D369A2"/>
    <w:rsid w:val="00D3728F"/>
    <w:rsid w:val="00D379C0"/>
    <w:rsid w:val="00D446F5"/>
    <w:rsid w:val="00D45C08"/>
    <w:rsid w:val="00D46990"/>
    <w:rsid w:val="00D506F5"/>
    <w:rsid w:val="00D515E6"/>
    <w:rsid w:val="00D51AA8"/>
    <w:rsid w:val="00D5253A"/>
    <w:rsid w:val="00D52F19"/>
    <w:rsid w:val="00D5332C"/>
    <w:rsid w:val="00D54478"/>
    <w:rsid w:val="00D56A82"/>
    <w:rsid w:val="00D57100"/>
    <w:rsid w:val="00D57D41"/>
    <w:rsid w:val="00D6076F"/>
    <w:rsid w:val="00D61B10"/>
    <w:rsid w:val="00D622FF"/>
    <w:rsid w:val="00D62CDC"/>
    <w:rsid w:val="00D631CA"/>
    <w:rsid w:val="00D632E5"/>
    <w:rsid w:val="00D65D5F"/>
    <w:rsid w:val="00D66423"/>
    <w:rsid w:val="00D6699D"/>
    <w:rsid w:val="00D66B27"/>
    <w:rsid w:val="00D66FFE"/>
    <w:rsid w:val="00D6765E"/>
    <w:rsid w:val="00D713A3"/>
    <w:rsid w:val="00D72109"/>
    <w:rsid w:val="00D7243D"/>
    <w:rsid w:val="00D74AD1"/>
    <w:rsid w:val="00D75F30"/>
    <w:rsid w:val="00D81E98"/>
    <w:rsid w:val="00D820ED"/>
    <w:rsid w:val="00D82A27"/>
    <w:rsid w:val="00D848BD"/>
    <w:rsid w:val="00D85400"/>
    <w:rsid w:val="00D85E60"/>
    <w:rsid w:val="00D87551"/>
    <w:rsid w:val="00D877AA"/>
    <w:rsid w:val="00D8790B"/>
    <w:rsid w:val="00D87FAD"/>
    <w:rsid w:val="00D90086"/>
    <w:rsid w:val="00D90613"/>
    <w:rsid w:val="00D90C2B"/>
    <w:rsid w:val="00D92037"/>
    <w:rsid w:val="00D92774"/>
    <w:rsid w:val="00D9307E"/>
    <w:rsid w:val="00D94A59"/>
    <w:rsid w:val="00D94E97"/>
    <w:rsid w:val="00D95483"/>
    <w:rsid w:val="00DA01D7"/>
    <w:rsid w:val="00DA16E4"/>
    <w:rsid w:val="00DA358F"/>
    <w:rsid w:val="00DA3E21"/>
    <w:rsid w:val="00DA786B"/>
    <w:rsid w:val="00DB4350"/>
    <w:rsid w:val="00DB46E5"/>
    <w:rsid w:val="00DB62FF"/>
    <w:rsid w:val="00DB66FE"/>
    <w:rsid w:val="00DB7F1F"/>
    <w:rsid w:val="00DC0038"/>
    <w:rsid w:val="00DC00DC"/>
    <w:rsid w:val="00DC132E"/>
    <w:rsid w:val="00DC45D1"/>
    <w:rsid w:val="00DC5696"/>
    <w:rsid w:val="00DC6604"/>
    <w:rsid w:val="00DC75E6"/>
    <w:rsid w:val="00DC7A82"/>
    <w:rsid w:val="00DD0F9A"/>
    <w:rsid w:val="00DD1A2F"/>
    <w:rsid w:val="00DD323F"/>
    <w:rsid w:val="00DD3D44"/>
    <w:rsid w:val="00DD6B80"/>
    <w:rsid w:val="00DD7A7E"/>
    <w:rsid w:val="00DE085C"/>
    <w:rsid w:val="00DE0B14"/>
    <w:rsid w:val="00DE0C1F"/>
    <w:rsid w:val="00DE0D5B"/>
    <w:rsid w:val="00DE27F5"/>
    <w:rsid w:val="00DE37D4"/>
    <w:rsid w:val="00DE406B"/>
    <w:rsid w:val="00DE533E"/>
    <w:rsid w:val="00DE5FBA"/>
    <w:rsid w:val="00DE7A3B"/>
    <w:rsid w:val="00DF0B5C"/>
    <w:rsid w:val="00DF1DC0"/>
    <w:rsid w:val="00DF2D79"/>
    <w:rsid w:val="00DF38AA"/>
    <w:rsid w:val="00DF39C5"/>
    <w:rsid w:val="00DF3F24"/>
    <w:rsid w:val="00DF5F3D"/>
    <w:rsid w:val="00E00483"/>
    <w:rsid w:val="00E009ED"/>
    <w:rsid w:val="00E0288E"/>
    <w:rsid w:val="00E0312F"/>
    <w:rsid w:val="00E03DE1"/>
    <w:rsid w:val="00E042C0"/>
    <w:rsid w:val="00E0717B"/>
    <w:rsid w:val="00E07C05"/>
    <w:rsid w:val="00E125FD"/>
    <w:rsid w:val="00E12BD6"/>
    <w:rsid w:val="00E1380E"/>
    <w:rsid w:val="00E15F6D"/>
    <w:rsid w:val="00E16B22"/>
    <w:rsid w:val="00E17741"/>
    <w:rsid w:val="00E23193"/>
    <w:rsid w:val="00E234A7"/>
    <w:rsid w:val="00E24576"/>
    <w:rsid w:val="00E25428"/>
    <w:rsid w:val="00E264D6"/>
    <w:rsid w:val="00E27390"/>
    <w:rsid w:val="00E273D1"/>
    <w:rsid w:val="00E3065D"/>
    <w:rsid w:val="00E322D7"/>
    <w:rsid w:val="00E3402C"/>
    <w:rsid w:val="00E36C9A"/>
    <w:rsid w:val="00E3795C"/>
    <w:rsid w:val="00E379C1"/>
    <w:rsid w:val="00E40C7F"/>
    <w:rsid w:val="00E459EF"/>
    <w:rsid w:val="00E45BFF"/>
    <w:rsid w:val="00E469C9"/>
    <w:rsid w:val="00E47F63"/>
    <w:rsid w:val="00E5017F"/>
    <w:rsid w:val="00E514DC"/>
    <w:rsid w:val="00E51CB1"/>
    <w:rsid w:val="00E521B4"/>
    <w:rsid w:val="00E52372"/>
    <w:rsid w:val="00E52488"/>
    <w:rsid w:val="00E526D8"/>
    <w:rsid w:val="00E531E6"/>
    <w:rsid w:val="00E548E5"/>
    <w:rsid w:val="00E56335"/>
    <w:rsid w:val="00E56779"/>
    <w:rsid w:val="00E56873"/>
    <w:rsid w:val="00E573E9"/>
    <w:rsid w:val="00E61C58"/>
    <w:rsid w:val="00E6550B"/>
    <w:rsid w:val="00E6649C"/>
    <w:rsid w:val="00E725D0"/>
    <w:rsid w:val="00E73770"/>
    <w:rsid w:val="00E75194"/>
    <w:rsid w:val="00E75331"/>
    <w:rsid w:val="00E77BA9"/>
    <w:rsid w:val="00E80645"/>
    <w:rsid w:val="00E81839"/>
    <w:rsid w:val="00E82083"/>
    <w:rsid w:val="00E8253C"/>
    <w:rsid w:val="00E8284A"/>
    <w:rsid w:val="00E83784"/>
    <w:rsid w:val="00E8447B"/>
    <w:rsid w:val="00E84C58"/>
    <w:rsid w:val="00E85B46"/>
    <w:rsid w:val="00E867E5"/>
    <w:rsid w:val="00E86E35"/>
    <w:rsid w:val="00E9131D"/>
    <w:rsid w:val="00E91DFA"/>
    <w:rsid w:val="00E921CC"/>
    <w:rsid w:val="00E94A71"/>
    <w:rsid w:val="00E954E9"/>
    <w:rsid w:val="00E95C42"/>
    <w:rsid w:val="00EA1948"/>
    <w:rsid w:val="00EA21BF"/>
    <w:rsid w:val="00EA2340"/>
    <w:rsid w:val="00EA25CE"/>
    <w:rsid w:val="00EA2AA6"/>
    <w:rsid w:val="00EA34DF"/>
    <w:rsid w:val="00EA3EFE"/>
    <w:rsid w:val="00EA3F54"/>
    <w:rsid w:val="00EA4451"/>
    <w:rsid w:val="00EA4835"/>
    <w:rsid w:val="00EA4AE1"/>
    <w:rsid w:val="00EA562B"/>
    <w:rsid w:val="00EA563C"/>
    <w:rsid w:val="00EA587D"/>
    <w:rsid w:val="00EA6188"/>
    <w:rsid w:val="00EB0E71"/>
    <w:rsid w:val="00EB2DF0"/>
    <w:rsid w:val="00EB3A01"/>
    <w:rsid w:val="00EB3A35"/>
    <w:rsid w:val="00EB66E6"/>
    <w:rsid w:val="00EB6E0E"/>
    <w:rsid w:val="00EB76F8"/>
    <w:rsid w:val="00EC0629"/>
    <w:rsid w:val="00EC0BCC"/>
    <w:rsid w:val="00EC0C31"/>
    <w:rsid w:val="00EC2502"/>
    <w:rsid w:val="00EC29E1"/>
    <w:rsid w:val="00EC518D"/>
    <w:rsid w:val="00EC5A66"/>
    <w:rsid w:val="00EC75E3"/>
    <w:rsid w:val="00ED036D"/>
    <w:rsid w:val="00ED27D0"/>
    <w:rsid w:val="00ED3293"/>
    <w:rsid w:val="00ED45C3"/>
    <w:rsid w:val="00ED4FF0"/>
    <w:rsid w:val="00ED6272"/>
    <w:rsid w:val="00EE0216"/>
    <w:rsid w:val="00EE0AF7"/>
    <w:rsid w:val="00EE11BB"/>
    <w:rsid w:val="00EE2E5A"/>
    <w:rsid w:val="00EE3859"/>
    <w:rsid w:val="00EE3E94"/>
    <w:rsid w:val="00EE53AE"/>
    <w:rsid w:val="00EE53E6"/>
    <w:rsid w:val="00EE56C8"/>
    <w:rsid w:val="00EE5839"/>
    <w:rsid w:val="00EE7559"/>
    <w:rsid w:val="00EF4B3C"/>
    <w:rsid w:val="00EF684E"/>
    <w:rsid w:val="00EF7518"/>
    <w:rsid w:val="00F00614"/>
    <w:rsid w:val="00F00C0A"/>
    <w:rsid w:val="00F01B5C"/>
    <w:rsid w:val="00F057B5"/>
    <w:rsid w:val="00F06128"/>
    <w:rsid w:val="00F064E2"/>
    <w:rsid w:val="00F0668C"/>
    <w:rsid w:val="00F06EBE"/>
    <w:rsid w:val="00F105D4"/>
    <w:rsid w:val="00F10993"/>
    <w:rsid w:val="00F1267D"/>
    <w:rsid w:val="00F1274C"/>
    <w:rsid w:val="00F12BE9"/>
    <w:rsid w:val="00F14625"/>
    <w:rsid w:val="00F16B53"/>
    <w:rsid w:val="00F20E55"/>
    <w:rsid w:val="00F21C2A"/>
    <w:rsid w:val="00F22E52"/>
    <w:rsid w:val="00F23078"/>
    <w:rsid w:val="00F23191"/>
    <w:rsid w:val="00F2331A"/>
    <w:rsid w:val="00F23E89"/>
    <w:rsid w:val="00F24F89"/>
    <w:rsid w:val="00F25CD2"/>
    <w:rsid w:val="00F274E3"/>
    <w:rsid w:val="00F30664"/>
    <w:rsid w:val="00F35E4F"/>
    <w:rsid w:val="00F36205"/>
    <w:rsid w:val="00F372DB"/>
    <w:rsid w:val="00F3756D"/>
    <w:rsid w:val="00F4084D"/>
    <w:rsid w:val="00F41039"/>
    <w:rsid w:val="00F413FC"/>
    <w:rsid w:val="00F41957"/>
    <w:rsid w:val="00F41CD1"/>
    <w:rsid w:val="00F42E32"/>
    <w:rsid w:val="00F43F1A"/>
    <w:rsid w:val="00F44980"/>
    <w:rsid w:val="00F461DE"/>
    <w:rsid w:val="00F50DAD"/>
    <w:rsid w:val="00F555D7"/>
    <w:rsid w:val="00F556CD"/>
    <w:rsid w:val="00F601A8"/>
    <w:rsid w:val="00F624F5"/>
    <w:rsid w:val="00F62BE8"/>
    <w:rsid w:val="00F631F7"/>
    <w:rsid w:val="00F648D1"/>
    <w:rsid w:val="00F649CD"/>
    <w:rsid w:val="00F65D9D"/>
    <w:rsid w:val="00F678A0"/>
    <w:rsid w:val="00F67902"/>
    <w:rsid w:val="00F70FC3"/>
    <w:rsid w:val="00F7510E"/>
    <w:rsid w:val="00F7587F"/>
    <w:rsid w:val="00F760FE"/>
    <w:rsid w:val="00F77723"/>
    <w:rsid w:val="00F77F02"/>
    <w:rsid w:val="00F8012D"/>
    <w:rsid w:val="00F80EB8"/>
    <w:rsid w:val="00F814DC"/>
    <w:rsid w:val="00F81922"/>
    <w:rsid w:val="00F81A69"/>
    <w:rsid w:val="00F82517"/>
    <w:rsid w:val="00F8258B"/>
    <w:rsid w:val="00F82CC5"/>
    <w:rsid w:val="00F84C74"/>
    <w:rsid w:val="00F85715"/>
    <w:rsid w:val="00F85EA0"/>
    <w:rsid w:val="00F86AAF"/>
    <w:rsid w:val="00F92998"/>
    <w:rsid w:val="00F92BF8"/>
    <w:rsid w:val="00F941A2"/>
    <w:rsid w:val="00F97129"/>
    <w:rsid w:val="00F97D10"/>
    <w:rsid w:val="00FA05C2"/>
    <w:rsid w:val="00FA2349"/>
    <w:rsid w:val="00FA5614"/>
    <w:rsid w:val="00FA6929"/>
    <w:rsid w:val="00FB2B4A"/>
    <w:rsid w:val="00FB2F73"/>
    <w:rsid w:val="00FB3B19"/>
    <w:rsid w:val="00FB3C0B"/>
    <w:rsid w:val="00FB75B9"/>
    <w:rsid w:val="00FB7B05"/>
    <w:rsid w:val="00FC297E"/>
    <w:rsid w:val="00FC5EA3"/>
    <w:rsid w:val="00FC7171"/>
    <w:rsid w:val="00FC7A48"/>
    <w:rsid w:val="00FC7C63"/>
    <w:rsid w:val="00FD02E0"/>
    <w:rsid w:val="00FD2618"/>
    <w:rsid w:val="00FD7777"/>
    <w:rsid w:val="00FD7D4A"/>
    <w:rsid w:val="00FE1335"/>
    <w:rsid w:val="00FE13B5"/>
    <w:rsid w:val="00FE140A"/>
    <w:rsid w:val="00FE19A5"/>
    <w:rsid w:val="00FE2B38"/>
    <w:rsid w:val="00FE4685"/>
    <w:rsid w:val="00FE52E4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1342FB"/>
  <w15:docId w15:val="{0013780B-F0B2-4C79-94AC-5BFA08C7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FD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A0887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7B20B9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743FE"/>
    <w:pPr>
      <w:keepNext/>
      <w:keepLines/>
      <w:spacing w:before="200" w:after="0"/>
      <w:outlineLvl w:val="3"/>
    </w:pPr>
    <w:rPr>
      <w:rFonts w:ascii="Calibri Light" w:hAnsi="Calibri Light" w:cs="Times New Roman"/>
      <w:b/>
      <w:i/>
      <w:color w:val="5B9BD5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2F1CA4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D1A2F"/>
    <w:rPr>
      <w:rFonts w:ascii="Cambria" w:hAnsi="Cambria" w:cs="Times New Roman"/>
      <w:b/>
      <w:kern w:val="32"/>
      <w:sz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B20B9"/>
    <w:rPr>
      <w:rFonts w:ascii="Cambria" w:hAnsi="Cambria" w:cs="Times New Roman"/>
      <w:b/>
      <w:color w:val="4F81BD"/>
      <w:sz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4743FE"/>
    <w:rPr>
      <w:rFonts w:ascii="Calibri Light" w:hAnsi="Calibri Light" w:cs="Times New Roman"/>
      <w:b/>
      <w:i/>
      <w:color w:val="5B9BD5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2F1CA4"/>
    <w:rPr>
      <w:rFonts w:ascii="Cambria" w:hAnsi="Cambria" w:cs="Times New Roman"/>
      <w:color w:val="243F60"/>
      <w:sz w:val="22"/>
      <w:lang w:eastAsia="en-US"/>
    </w:rPr>
  </w:style>
  <w:style w:type="paragraph" w:styleId="Nagwek">
    <w:name w:val="header"/>
    <w:basedOn w:val="Normalny"/>
    <w:link w:val="NagwekZnak"/>
    <w:uiPriority w:val="99"/>
    <w:rsid w:val="004743FE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rsid w:val="004743FE"/>
    <w:pPr>
      <w:jc w:val="center"/>
    </w:pPr>
    <w:rPr>
      <w:rFonts w:cs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customStyle="1" w:styleId="Tekstpodstawowywcity31">
    <w:name w:val="Tekst podstawowy wcięty 31"/>
    <w:basedOn w:val="Normalny"/>
    <w:uiPriority w:val="99"/>
    <w:rsid w:val="004743FE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4743F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743FE"/>
    <w:rPr>
      <w:rFonts w:cs="Times New Roman"/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7A0887"/>
    <w:rPr>
      <w:rFonts w:ascii="Calibri" w:hAnsi="Calibri" w:cs="Times New Roman"/>
      <w:color w:val="00000A"/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743FE"/>
    <w:rPr>
      <w:rFonts w:ascii="Calibri" w:hAnsi="Calibri"/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743FE"/>
    <w:rPr>
      <w:b/>
      <w:color w:val="00000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D1A2F"/>
    <w:rPr>
      <w:rFonts w:ascii="Calibri" w:hAnsi="Calibri" w:cs="Times New Roman"/>
      <w:b/>
      <w:color w:val="00000A"/>
      <w:sz w:val="20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E5FD2"/>
    <w:rPr>
      <w:rFonts w:ascii="Arial" w:hAnsi="Arial" w:cs="Times New Roman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E5FD2"/>
    <w:rPr>
      <w:rFonts w:ascii="Arial" w:hAnsi="Arial" w:cs="Times New Roman"/>
      <w:sz w:val="16"/>
      <w:lang w:eastAsia="en-US"/>
    </w:rPr>
  </w:style>
  <w:style w:type="paragraph" w:styleId="Lista">
    <w:name w:val="List"/>
    <w:basedOn w:val="Normalny"/>
    <w:uiPriority w:val="99"/>
    <w:semiHidden/>
    <w:rsid w:val="004743FE"/>
    <w:pPr>
      <w:ind w:left="283" w:hanging="283"/>
    </w:pPr>
  </w:style>
  <w:style w:type="paragraph" w:customStyle="1" w:styleId="Zwykytekst1">
    <w:name w:val="Zwykły tekst1"/>
    <w:basedOn w:val="Normalny"/>
    <w:uiPriority w:val="99"/>
    <w:rsid w:val="004743FE"/>
    <w:pPr>
      <w:suppressAutoHyphens/>
      <w:spacing w:after="0" w:line="240" w:lineRule="auto"/>
    </w:pPr>
    <w:rPr>
      <w:rFonts w:ascii="Cambria" w:eastAsia="SimSun" w:hAnsi="Cambria" w:cs="Cambria"/>
      <w:kern w:val="2"/>
      <w:sz w:val="20"/>
      <w:szCs w:val="20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4743FE"/>
    <w:pPr>
      <w:spacing w:after="120"/>
      <w:ind w:left="283"/>
    </w:pPr>
    <w:rPr>
      <w:rFonts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DD1A2F"/>
    <w:rPr>
      <w:rFonts w:ascii="Calibri" w:hAnsi="Calibri" w:cs="Times New Roman"/>
      <w:lang w:eastAsia="en-US"/>
    </w:rPr>
  </w:style>
  <w:style w:type="paragraph" w:styleId="Tytu">
    <w:name w:val="Title"/>
    <w:basedOn w:val="Normalny"/>
    <w:link w:val="TytuZnak"/>
    <w:uiPriority w:val="99"/>
    <w:qFormat/>
    <w:rsid w:val="004743FE"/>
    <w:pPr>
      <w:pBdr>
        <w:bottom w:val="single" w:sz="8" w:space="4" w:color="5B9BD5"/>
      </w:pBdr>
      <w:spacing w:after="300" w:line="240" w:lineRule="auto"/>
    </w:pPr>
    <w:rPr>
      <w:rFonts w:ascii="Calibri Light" w:hAnsi="Calibri Light" w:cs="Times New Roman"/>
      <w:color w:val="323E4F"/>
      <w:spacing w:val="5"/>
      <w:kern w:val="28"/>
      <w:sz w:val="5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4743FE"/>
    <w:rPr>
      <w:rFonts w:ascii="Calibri Light" w:hAnsi="Calibri Light" w:cs="Times New Roman"/>
      <w:color w:val="323E4F"/>
      <w:spacing w:val="5"/>
      <w:kern w:val="28"/>
      <w:sz w:val="52"/>
      <w:lang w:val="pl-PL" w:eastAsia="pl-PL"/>
    </w:rPr>
  </w:style>
  <w:style w:type="character" w:customStyle="1" w:styleId="ListParagraphChar">
    <w:name w:val="List Paragraph Char"/>
    <w:link w:val="ListParagraph1"/>
    <w:uiPriority w:val="99"/>
    <w:locked/>
    <w:rsid w:val="004743FE"/>
    <w:rPr>
      <w:rFonts w:ascii="Calibri" w:hAnsi="Calibri"/>
      <w:sz w:val="22"/>
      <w:lang w:val="pl-PL" w:eastAsia="en-US"/>
    </w:rPr>
  </w:style>
  <w:style w:type="paragraph" w:customStyle="1" w:styleId="ListParagraph1">
    <w:name w:val="List Paragraph1"/>
    <w:basedOn w:val="Normalny"/>
    <w:link w:val="ListParagraphChar"/>
    <w:uiPriority w:val="99"/>
    <w:rsid w:val="004743FE"/>
    <w:pPr>
      <w:ind w:left="720"/>
    </w:pPr>
    <w:rPr>
      <w:rFonts w:cs="Times New Roman"/>
      <w:szCs w:val="20"/>
    </w:rPr>
  </w:style>
  <w:style w:type="paragraph" w:customStyle="1" w:styleId="BodyText21">
    <w:name w:val="Body Text 21"/>
    <w:basedOn w:val="Normalny"/>
    <w:uiPriority w:val="99"/>
    <w:rsid w:val="004743FE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4743FE"/>
    <w:pPr>
      <w:ind w:left="720"/>
    </w:pPr>
  </w:style>
  <w:style w:type="paragraph" w:customStyle="1" w:styleId="Tekstpodstawowy21">
    <w:name w:val="Tekst podstawowy 21"/>
    <w:basedOn w:val="Normalny"/>
    <w:uiPriority w:val="99"/>
    <w:rsid w:val="004743FE"/>
    <w:pPr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40"/>
      <w:szCs w:val="40"/>
      <w:lang w:eastAsia="hi-IN" w:bidi="hi-IN"/>
    </w:rPr>
  </w:style>
  <w:style w:type="paragraph" w:customStyle="1" w:styleId="Lista51">
    <w:name w:val="Lista 51"/>
    <w:basedOn w:val="Normalny"/>
    <w:uiPriority w:val="99"/>
    <w:rsid w:val="004743FE"/>
    <w:pPr>
      <w:suppressAutoHyphens/>
      <w:spacing w:after="120" w:line="240" w:lineRule="auto"/>
      <w:ind w:left="1415" w:hanging="283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western">
    <w:name w:val="western"/>
    <w:basedOn w:val="Normalny"/>
    <w:uiPriority w:val="99"/>
    <w:rsid w:val="004743FE"/>
    <w:pPr>
      <w:spacing w:before="100" w:beforeAutospacing="1" w:after="119" w:line="102" w:lineRule="atLeast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A0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A0887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A0887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A0887"/>
    <w:rPr>
      <w:rFonts w:eastAsia="Times New Roman" w:cs="Times New Roman"/>
      <w:sz w:val="24"/>
      <w:lang w:val="pl-PL" w:eastAsia="ar-SA" w:bidi="ar-SA"/>
    </w:rPr>
  </w:style>
  <w:style w:type="character" w:styleId="Odwoanieprzypisudolnego">
    <w:name w:val="footnote reference"/>
    <w:basedOn w:val="Domylnaczcionkaakapitu"/>
    <w:rsid w:val="007A0887"/>
    <w:rPr>
      <w:rFonts w:cs="Times New Roman"/>
      <w:vertAlign w:val="superscript"/>
    </w:rPr>
  </w:style>
  <w:style w:type="paragraph" w:customStyle="1" w:styleId="NoSpacing1">
    <w:name w:val="No Spacing1"/>
    <w:uiPriority w:val="99"/>
    <w:rsid w:val="007A0887"/>
    <w:rPr>
      <w:rFonts w:ascii="Calibri" w:hAnsi="Calibri" w:cs="Calibri"/>
      <w:sz w:val="22"/>
      <w:szCs w:val="22"/>
      <w:lang w:eastAsia="en-US"/>
    </w:rPr>
  </w:style>
  <w:style w:type="paragraph" w:customStyle="1" w:styleId="Styl">
    <w:name w:val="Styl"/>
    <w:uiPriority w:val="99"/>
    <w:rsid w:val="00782E0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C1663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C1663"/>
    <w:rPr>
      <w:rFonts w:ascii="Calibri" w:hAnsi="Calibri" w:cs="Times New Roman"/>
      <w:sz w:val="22"/>
      <w:lang w:eastAsia="en-US"/>
    </w:rPr>
  </w:style>
  <w:style w:type="paragraph" w:styleId="Poprawka">
    <w:name w:val="Revision"/>
    <w:hidden/>
    <w:uiPriority w:val="99"/>
    <w:semiHidden/>
    <w:rsid w:val="007137F4"/>
    <w:rPr>
      <w:rFonts w:ascii="Calibri" w:hAnsi="Calibri" w:cs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locked/>
    <w:rsid w:val="00462F50"/>
    <w:rPr>
      <w:rFonts w:cs="Times New Roman"/>
      <w:i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"/>
    <w:basedOn w:val="Normalny"/>
    <w:link w:val="AkapitzlistZnak"/>
    <w:uiPriority w:val="34"/>
    <w:qFormat/>
    <w:rsid w:val="00BC71D7"/>
    <w:pPr>
      <w:ind w:left="720"/>
      <w:contextualSpacing/>
    </w:pPr>
    <w:rPr>
      <w:rFonts w:cs="Times New Roman"/>
      <w:szCs w:val="20"/>
    </w:rPr>
  </w:style>
  <w:style w:type="paragraph" w:customStyle="1" w:styleId="BodyText22">
    <w:name w:val="Body Text 22"/>
    <w:basedOn w:val="Normalny"/>
    <w:uiPriority w:val="99"/>
    <w:rsid w:val="00FB2F73"/>
    <w:pPr>
      <w:widowControl w:val="0"/>
      <w:spacing w:after="0" w:line="24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FB2F73"/>
    <w:rPr>
      <w:rFonts w:ascii="Calibri" w:hAnsi="Calibri"/>
      <w:sz w:val="22"/>
      <w:lang w:eastAsia="en-US"/>
    </w:rPr>
  </w:style>
  <w:style w:type="paragraph" w:styleId="Legenda">
    <w:name w:val="caption"/>
    <w:basedOn w:val="Normalny"/>
    <w:uiPriority w:val="99"/>
    <w:qFormat/>
    <w:locked/>
    <w:rsid w:val="00A802AE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Styl1">
    <w:name w:val="Styl1"/>
    <w:basedOn w:val="Normalny"/>
    <w:uiPriority w:val="99"/>
    <w:rsid w:val="00A802AE"/>
    <w:pPr>
      <w:widowControl w:val="0"/>
      <w:spacing w:before="240" w:after="0" w:line="360" w:lineRule="auto"/>
      <w:jc w:val="both"/>
    </w:pPr>
    <w:rPr>
      <w:rFonts w:ascii="Arial" w:hAnsi="Arial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1145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11452"/>
    <w:rPr>
      <w:rFonts w:ascii="Calibri" w:hAnsi="Calibri"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711452"/>
    <w:rPr>
      <w:rFonts w:cs="Times New Roman"/>
      <w:vertAlign w:val="superscript"/>
    </w:rPr>
  </w:style>
  <w:style w:type="character" w:customStyle="1" w:styleId="KlasaBZnak">
    <w:name w:val="KlasaB Znak"/>
    <w:basedOn w:val="Domylnaczcionkaakapitu"/>
    <w:uiPriority w:val="99"/>
    <w:rsid w:val="00692C8B"/>
    <w:rPr>
      <w:rFonts w:cs="Times New Roman"/>
      <w:b/>
      <w:sz w:val="22"/>
      <w:szCs w:val="22"/>
      <w:lang w:val="pl-PL" w:eastAsia="pl-PL" w:bidi="ar-SA"/>
    </w:rPr>
  </w:style>
  <w:style w:type="character" w:customStyle="1" w:styleId="ZnakZnak">
    <w:name w:val="Znak Znak"/>
    <w:basedOn w:val="Domylnaczcionkaakapitu"/>
    <w:uiPriority w:val="99"/>
    <w:locked/>
    <w:rsid w:val="00705DD8"/>
    <w:rPr>
      <w:rFonts w:ascii="Arial" w:hAnsi="Arial" w:cs="Arial"/>
      <w:lang w:val="pl-PL" w:eastAsia="pl-PL" w:bidi="ar-SA"/>
    </w:rPr>
  </w:style>
  <w:style w:type="character" w:customStyle="1" w:styleId="NagwekZnak1">
    <w:name w:val="Nagłówek Znak1"/>
    <w:basedOn w:val="Domylnaczcionkaakapitu"/>
    <w:uiPriority w:val="99"/>
    <w:locked/>
    <w:rsid w:val="00564E2F"/>
    <w:rPr>
      <w:rFonts w:ascii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locked/>
    <w:rsid w:val="00B5326B"/>
    <w:rPr>
      <w:rFonts w:ascii="Times New Roman" w:hAnsi="Times New Roman" w:cs="Times New Roman"/>
      <w:sz w:val="18"/>
      <w:szCs w:val="1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178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7835"/>
    <w:rPr>
      <w:rFonts w:ascii="Calibri" w:hAnsi="Calibri" w:cs="Calibri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39667A"/>
    <w:pPr>
      <w:spacing w:after="200"/>
      <w:ind w:left="360" w:firstLine="360"/>
    </w:pPr>
    <w:rPr>
      <w:rFonts w:cs="Calibri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39667A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5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8397C-54C5-40A9-9666-E0DE27DA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595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…do SIWZ</vt:lpstr>
    </vt:vector>
  </TitlesOfParts>
  <Company>Poczta Polska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…do SIWZ</dc:title>
  <dc:creator>kuzniewskaagnieszka</dc:creator>
  <cp:lastModifiedBy>Ryszard Olejarz</cp:lastModifiedBy>
  <cp:revision>7</cp:revision>
  <cp:lastPrinted>2024-09-25T05:11:00Z</cp:lastPrinted>
  <dcterms:created xsi:type="dcterms:W3CDTF">2024-09-19T09:33:00Z</dcterms:created>
  <dcterms:modified xsi:type="dcterms:W3CDTF">2024-09-25T05:11:00Z</dcterms:modified>
</cp:coreProperties>
</file>