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C7663" w14:textId="3E6DF028" w:rsidR="0039667A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</w:rPr>
      </w:pPr>
      <w:r w:rsidRPr="005435D2">
        <w:rPr>
          <w:rFonts w:ascii="Arial" w:hAnsi="Arial" w:cs="Arial"/>
          <w:b/>
          <w:bCs/>
        </w:rPr>
        <w:t>FORMULARZ OFERTOWY</w:t>
      </w:r>
    </w:p>
    <w:p w14:paraId="02168FAE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Dane dotyczące Wykonawcy:</w:t>
      </w:r>
    </w:p>
    <w:p w14:paraId="3692C647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Nazwa/Imię i Nazwisko 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B5326B">
        <w:rPr>
          <w:rFonts w:ascii="Arial" w:hAnsi="Arial" w:cs="Arial"/>
          <w:sz w:val="20"/>
          <w:szCs w:val="20"/>
        </w:rPr>
        <w:t xml:space="preserve">……….. </w:t>
      </w:r>
    </w:p>
    <w:p w14:paraId="37CD50E3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siedziby/miejsce wykonywania działalności 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</w:t>
      </w:r>
      <w:r w:rsidRPr="00B5326B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 </w:t>
      </w:r>
    </w:p>
    <w:p w14:paraId="5AA4DCB2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>Adres korespondencyjny 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</w:t>
      </w:r>
      <w:r w:rsidRPr="00B5326B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………… </w:t>
      </w:r>
    </w:p>
    <w:p w14:paraId="01B37667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NIP ……………………………………………………………………………………………………….………… </w:t>
      </w:r>
    </w:p>
    <w:p w14:paraId="5CD209CF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REGON ……………………………………………………………………………………………………………. </w:t>
      </w:r>
    </w:p>
    <w:p w14:paraId="00CF337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Nr tel. ………………………………………………………………………………………………………………. </w:t>
      </w:r>
    </w:p>
    <w:p w14:paraId="27F6A1AB" w14:textId="77777777" w:rsidR="0039667A" w:rsidRPr="00370D23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370D23">
        <w:rPr>
          <w:rFonts w:ascii="Arial" w:hAnsi="Arial" w:cs="Arial"/>
          <w:sz w:val="20"/>
          <w:szCs w:val="20"/>
        </w:rPr>
        <w:t xml:space="preserve">e-mail ………………………………………………………………………………………………………………. </w:t>
      </w:r>
    </w:p>
    <w:p w14:paraId="3BA4E880" w14:textId="77777777" w:rsidR="0039667A" w:rsidRPr="00B5326B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B5326B">
        <w:rPr>
          <w:rFonts w:ascii="Arial" w:hAnsi="Arial" w:cs="Arial"/>
          <w:sz w:val="20"/>
          <w:szCs w:val="20"/>
        </w:rPr>
        <w:t xml:space="preserve">osoba do kontaktu: </w:t>
      </w:r>
      <w:r>
        <w:rPr>
          <w:rFonts w:ascii="Arial" w:hAnsi="Arial" w:cs="Arial"/>
          <w:sz w:val="20"/>
          <w:szCs w:val="20"/>
        </w:rPr>
        <w:t>…………………..</w:t>
      </w:r>
      <w:r w:rsidRPr="00B5326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247C69">
        <w:rPr>
          <w:rFonts w:ascii="Arial" w:hAnsi="Arial" w:cs="Arial"/>
          <w:sz w:val="20"/>
          <w:szCs w:val="20"/>
        </w:rPr>
        <w:t>.</w:t>
      </w:r>
      <w:r w:rsidRPr="00B5326B">
        <w:rPr>
          <w:rFonts w:ascii="Arial" w:hAnsi="Arial" w:cs="Arial"/>
          <w:sz w:val="20"/>
          <w:szCs w:val="20"/>
        </w:rPr>
        <w:t xml:space="preserve">….. </w:t>
      </w:r>
    </w:p>
    <w:p w14:paraId="40785180" w14:textId="3E38C2C6" w:rsidR="0039667A" w:rsidRDefault="0039667A" w:rsidP="0039667A">
      <w:pPr>
        <w:tabs>
          <w:tab w:val="left" w:pos="14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na:</w:t>
      </w:r>
    </w:p>
    <w:p w14:paraId="6B6B7D6D" w14:textId="4BCE8FFC" w:rsidR="00B83329" w:rsidRDefault="00927558" w:rsidP="00B83329">
      <w:pPr>
        <w:pStyle w:val="Tekstpodstawowy"/>
        <w:spacing w:after="0" w:line="240" w:lineRule="auto"/>
        <w:ind w:right="-1"/>
        <w:rPr>
          <w:rFonts w:ascii="Arial" w:hAnsi="Arial" w:cs="Arial"/>
          <w:b/>
          <w:szCs w:val="22"/>
        </w:rPr>
      </w:pPr>
      <w:bookmarkStart w:id="0" w:name="_Hlk161213081"/>
      <w:bookmarkStart w:id="1" w:name="_Hlk127259576"/>
      <w:bookmarkStart w:id="2" w:name="_Hlk96493187"/>
      <w:bookmarkStart w:id="3" w:name="_Hlk99527160"/>
      <w:bookmarkStart w:id="4" w:name="_Hlk100829637"/>
      <w:bookmarkStart w:id="5" w:name="_Hlk102387710"/>
      <w:bookmarkStart w:id="6" w:name="_Hlk105140589"/>
      <w:r w:rsidRPr="00C27C14">
        <w:rPr>
          <w:rFonts w:ascii="Arial" w:hAnsi="Arial" w:cs="Arial"/>
          <w:b/>
          <w:bCs/>
        </w:rPr>
        <w:t>„Remont DER Radom, ul. W.B. Prażmowskiego 2, 26-610 Radom”</w:t>
      </w:r>
    </w:p>
    <w:p w14:paraId="15B7C16D" w14:textId="77777777" w:rsidR="00B83329" w:rsidRPr="001A69E1" w:rsidRDefault="00B83329" w:rsidP="00B83329">
      <w:pPr>
        <w:spacing w:after="0"/>
        <w:jc w:val="center"/>
        <w:rPr>
          <w:rFonts w:ascii="Arial" w:hAnsi="Arial" w:cs="Arial"/>
          <w:b/>
          <w:color w:val="000000"/>
          <w:sz w:val="20"/>
          <w:szCs w:val="20"/>
          <w:lang w:eastAsia="pl-PL"/>
        </w:rPr>
      </w:pPr>
    </w:p>
    <w:p w14:paraId="45842BC5" w14:textId="77777777" w:rsidR="00B83329" w:rsidRPr="001A69E1" w:rsidRDefault="00B83329" w:rsidP="00B83329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A69E1">
        <w:rPr>
          <w:rFonts w:ascii="Arial" w:hAnsi="Arial" w:cs="Arial"/>
          <w:sz w:val="20"/>
          <w:szCs w:val="20"/>
        </w:rPr>
        <w:t>Zobowiązujemy się do zrealizowania przedmiotu zamówienia za cenę ofertową:</w:t>
      </w:r>
    </w:p>
    <w:p w14:paraId="7A8FEEBE" w14:textId="000332F9" w:rsidR="00B83329" w:rsidRPr="00A916DC" w:rsidRDefault="00B83329" w:rsidP="00B8332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916DC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która </w:t>
      </w:r>
      <w:r w:rsidR="002F5064">
        <w:rPr>
          <w:rFonts w:ascii="Arial" w:hAnsi="Arial" w:cs="Arial"/>
          <w:b/>
          <w:bCs/>
          <w:sz w:val="20"/>
          <w:szCs w:val="20"/>
        </w:rPr>
        <w:t>wynika z</w:t>
      </w:r>
      <w:r w:rsidR="00A916DC" w:rsidRPr="00A916DC">
        <w:rPr>
          <w:rFonts w:ascii="Arial" w:hAnsi="Arial" w:cs="Arial"/>
          <w:b/>
          <w:bCs/>
          <w:sz w:val="20"/>
          <w:szCs w:val="20"/>
        </w:rPr>
        <w:t xml:space="preserve"> </w:t>
      </w:r>
      <w:r w:rsidR="00927558">
        <w:rPr>
          <w:rFonts w:ascii="Arial" w:hAnsi="Arial" w:cs="Arial"/>
          <w:b/>
          <w:bCs/>
          <w:sz w:val="20"/>
          <w:szCs w:val="20"/>
        </w:rPr>
        <w:t>Obmiarów</w:t>
      </w:r>
      <w:r w:rsidR="002F5064" w:rsidRPr="002F5064">
        <w:rPr>
          <w:rFonts w:ascii="Arial" w:hAnsi="Arial" w:cs="Arial"/>
          <w:b/>
          <w:bCs/>
          <w:sz w:val="20"/>
          <w:szCs w:val="20"/>
        </w:rPr>
        <w:t xml:space="preserve"> </w:t>
      </w:r>
      <w:r w:rsidR="00A916DC" w:rsidRPr="00A916DC">
        <w:rPr>
          <w:rFonts w:ascii="Arial" w:hAnsi="Arial" w:cs="Arial"/>
          <w:b/>
          <w:bCs/>
          <w:sz w:val="20"/>
          <w:szCs w:val="20"/>
        </w:rPr>
        <w:t>(</w:t>
      </w:r>
      <w:r w:rsidR="00A916DC" w:rsidRPr="00A916DC">
        <w:rPr>
          <w:rFonts w:ascii="Arial" w:hAnsi="Arial" w:cs="Arial"/>
          <w:sz w:val="20"/>
          <w:szCs w:val="20"/>
        </w:rPr>
        <w:t>Zał</w:t>
      </w:r>
      <w:r w:rsidR="00927558">
        <w:rPr>
          <w:rFonts w:ascii="Arial" w:hAnsi="Arial" w:cs="Arial"/>
          <w:sz w:val="20"/>
          <w:szCs w:val="20"/>
        </w:rPr>
        <w:t>.</w:t>
      </w:r>
      <w:r w:rsidR="00A916DC" w:rsidRPr="00A916DC">
        <w:rPr>
          <w:rFonts w:ascii="Arial" w:hAnsi="Arial" w:cs="Arial"/>
          <w:sz w:val="20"/>
          <w:szCs w:val="20"/>
        </w:rPr>
        <w:t xml:space="preserve"> nr 2 do SWZ</w:t>
      </w:r>
      <w:r w:rsidR="00927558">
        <w:rPr>
          <w:rFonts w:ascii="Arial" w:hAnsi="Arial" w:cs="Arial"/>
          <w:sz w:val="20"/>
          <w:szCs w:val="20"/>
        </w:rPr>
        <w:t>, Zał. nr 2.1 SWZ</w:t>
      </w:r>
      <w:r w:rsidR="00A916DC" w:rsidRPr="00A916DC">
        <w:rPr>
          <w:rFonts w:ascii="Arial" w:hAnsi="Arial" w:cs="Arial"/>
          <w:sz w:val="20"/>
          <w:szCs w:val="20"/>
        </w:rPr>
        <w:t>)</w:t>
      </w:r>
      <w:r w:rsidR="00A916DC" w:rsidRPr="00A916D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C6E87B" w14:textId="77777777" w:rsidR="00B83329" w:rsidRPr="001A69E1" w:rsidRDefault="00B83329" w:rsidP="00B83329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słownie ………………………………………………………………………………………………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………………..</w:t>
      </w:r>
      <w:r w:rsidRPr="001A69E1">
        <w:rPr>
          <w:rFonts w:ascii="Arial" w:hAnsi="Arial" w:cs="Arial"/>
          <w:b/>
          <w:bCs/>
          <w:sz w:val="20"/>
          <w:szCs w:val="20"/>
        </w:rPr>
        <w:t xml:space="preserve">.… zł, </w:t>
      </w:r>
      <w:r>
        <w:rPr>
          <w:rFonts w:ascii="Arial" w:hAnsi="Arial" w:cs="Arial"/>
          <w:b/>
          <w:bCs/>
          <w:sz w:val="20"/>
          <w:szCs w:val="20"/>
        </w:rPr>
        <w:br/>
      </w:r>
      <w:r w:rsidRPr="001A69E1">
        <w:rPr>
          <w:rFonts w:ascii="Arial" w:hAnsi="Arial" w:cs="Arial"/>
          <w:b/>
          <w:bCs/>
          <w:sz w:val="20"/>
          <w:szCs w:val="20"/>
        </w:rPr>
        <w:t xml:space="preserve">w tym: wartość netto ………………… zł </w:t>
      </w:r>
      <w:r>
        <w:rPr>
          <w:rFonts w:ascii="Arial" w:hAnsi="Arial" w:cs="Arial"/>
          <w:b/>
          <w:bCs/>
          <w:sz w:val="20"/>
          <w:szCs w:val="20"/>
        </w:rPr>
        <w:t xml:space="preserve">; </w:t>
      </w:r>
      <w:r w:rsidRPr="001A69E1">
        <w:rPr>
          <w:rFonts w:ascii="Arial" w:hAnsi="Arial" w:cs="Arial"/>
          <w:b/>
          <w:bCs/>
          <w:sz w:val="20"/>
          <w:szCs w:val="20"/>
        </w:rPr>
        <w:t xml:space="preserve">stawka podatku VAT …… %, kwota podatku VAT ……………zł </w:t>
      </w:r>
    </w:p>
    <w:bookmarkEnd w:id="0"/>
    <w:bookmarkEnd w:id="1"/>
    <w:bookmarkEnd w:id="2"/>
    <w:bookmarkEnd w:id="3"/>
    <w:bookmarkEnd w:id="4"/>
    <w:bookmarkEnd w:id="5"/>
    <w:bookmarkEnd w:id="6"/>
    <w:p w14:paraId="61936D65" w14:textId="77777777" w:rsidR="00DC7A82" w:rsidRPr="000341F7" w:rsidRDefault="00DC7A82" w:rsidP="00A37D08">
      <w:pPr>
        <w:pStyle w:val="Akapitzlist"/>
        <w:autoSpaceDE w:val="0"/>
        <w:autoSpaceDN w:val="0"/>
        <w:adjustRightInd w:val="0"/>
        <w:spacing w:after="0" w:line="360" w:lineRule="auto"/>
        <w:ind w:left="357"/>
        <w:rPr>
          <w:rFonts w:ascii="Arial" w:hAnsi="Arial" w:cs="Arial"/>
          <w:b/>
          <w:bCs/>
          <w:sz w:val="20"/>
        </w:rPr>
      </w:pPr>
      <w:r w:rsidRPr="001A69E1">
        <w:rPr>
          <w:rFonts w:ascii="Arial" w:hAnsi="Arial" w:cs="Arial"/>
          <w:b/>
          <w:bCs/>
          <w:sz w:val="20"/>
        </w:rPr>
        <w:t>Inform</w:t>
      </w:r>
      <w:r w:rsidRPr="000341F7">
        <w:rPr>
          <w:rFonts w:ascii="Arial" w:hAnsi="Arial" w:cs="Arial"/>
          <w:b/>
          <w:bCs/>
          <w:sz w:val="20"/>
        </w:rPr>
        <w:t xml:space="preserve">ujemy, że: </w:t>
      </w:r>
    </w:p>
    <w:p w14:paraId="6FD8AFFA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cena oferty zawiera wszelkie koszty, jakie poniesie Zamawiający z tytułu realizacji przedmiotu zamówienia. </w:t>
      </w:r>
    </w:p>
    <w:p w14:paraId="66E4066D" w14:textId="64C3049A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realizacja przedmiotu zamówienia będzie zgodna z wymaganiami Zamawiającego określonymi </w:t>
      </w:r>
      <w:r w:rsidRPr="000341F7">
        <w:rPr>
          <w:rFonts w:ascii="Arial" w:hAnsi="Arial" w:cs="Arial"/>
          <w:sz w:val="20"/>
        </w:rPr>
        <w:br/>
        <w:t xml:space="preserve">w projekcie Umowy oraz załącznikach do </w:t>
      </w:r>
      <w:r w:rsidR="001D5964">
        <w:rPr>
          <w:rFonts w:ascii="Arial" w:hAnsi="Arial" w:cs="Arial"/>
          <w:sz w:val="20"/>
        </w:rPr>
        <w:t xml:space="preserve">projektu </w:t>
      </w:r>
      <w:r w:rsidRPr="000341F7">
        <w:rPr>
          <w:rFonts w:ascii="Arial" w:hAnsi="Arial" w:cs="Arial"/>
          <w:sz w:val="20"/>
        </w:rPr>
        <w:t>Umowy.</w:t>
      </w:r>
    </w:p>
    <w:p w14:paraId="54D76022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zapoznaliśmy się z SWZ i nie wnosimy uwag do SWZ oraz zdobyliśmy konieczne informacje potrzebne </w:t>
      </w:r>
      <w:r w:rsidRPr="000341F7">
        <w:rPr>
          <w:rFonts w:ascii="Arial" w:hAnsi="Arial" w:cs="Arial"/>
          <w:sz w:val="20"/>
        </w:rPr>
        <w:br/>
        <w:t xml:space="preserve">do właściwego przygotowania oferty. </w:t>
      </w:r>
    </w:p>
    <w:p w14:paraId="658FDEB4" w14:textId="759FE22A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projekt Umowy wraz z załącznikami został przez nas zaakceptowany i zobowiązujemy się </w:t>
      </w:r>
      <w:r w:rsidRPr="000341F7">
        <w:rPr>
          <w:rFonts w:ascii="Arial" w:hAnsi="Arial" w:cs="Arial"/>
          <w:sz w:val="20"/>
        </w:rPr>
        <w:br/>
        <w:t xml:space="preserve">w przypadku wyboru naszej oferty do dostarczenia dokumentów niezbędnych do zawarcia Umowy </w:t>
      </w:r>
      <w:r w:rsidR="001D2C23">
        <w:rPr>
          <w:rFonts w:ascii="Arial" w:hAnsi="Arial" w:cs="Arial"/>
          <w:sz w:val="20"/>
        </w:rPr>
        <w:br/>
      </w:r>
      <w:r w:rsidRPr="000341F7">
        <w:rPr>
          <w:rFonts w:ascii="Arial" w:hAnsi="Arial" w:cs="Arial"/>
          <w:sz w:val="20"/>
        </w:rPr>
        <w:t xml:space="preserve">oraz zawarcia Umowy w miejscu i terminie wyznaczonym przez Zamawiającego. </w:t>
      </w:r>
    </w:p>
    <w:p w14:paraId="5B5F7DE0" w14:textId="5A82DAC5" w:rsidR="00DC7A8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>uważamy się za związanych niniejszą ofertą przez okres 60 dni, licząc od dnia upływu terminu składania ofert, przy czym pierwszym dniem terminu związania ofertą jest dzień, w którym upływa termin składania ofert.</w:t>
      </w:r>
    </w:p>
    <w:p w14:paraId="47648347" w14:textId="0E0058EE" w:rsidR="005E5AFA" w:rsidRPr="005E5AFA" w:rsidRDefault="005E5AFA" w:rsidP="005E5AFA">
      <w:pPr>
        <w:pStyle w:val="Akapitzlist"/>
        <w:numPr>
          <w:ilvl w:val="0"/>
          <w:numId w:val="27"/>
        </w:numPr>
        <w:ind w:left="357" w:hanging="357"/>
        <w:jc w:val="both"/>
        <w:rPr>
          <w:rFonts w:ascii="Arial" w:hAnsi="Arial" w:cs="Arial"/>
          <w:sz w:val="20"/>
        </w:rPr>
      </w:pPr>
      <w:r w:rsidRPr="005E5AFA">
        <w:rPr>
          <w:rFonts w:ascii="Arial" w:hAnsi="Arial" w:cs="Arial"/>
          <w:sz w:val="20"/>
        </w:rPr>
        <w:t xml:space="preserve">nie mogą być udostępniane znajdujące się w plikach/na stronach ……………….…………….. informacje stanowiące tajemnicę przedsiębiorstwa w rozumieniu przepisów o zwalczaniu nieuczciwej konkurencji </w:t>
      </w:r>
      <w:r w:rsidR="00E10D4D">
        <w:rPr>
          <w:rFonts w:ascii="Arial" w:hAnsi="Arial" w:cs="Arial"/>
          <w:sz w:val="20"/>
        </w:rPr>
        <w:br/>
      </w:r>
      <w:r w:rsidRPr="005E5AFA">
        <w:rPr>
          <w:rFonts w:ascii="Arial" w:hAnsi="Arial" w:cs="Arial"/>
          <w:sz w:val="20"/>
        </w:rPr>
        <w:t>art. 11 ust. 2 ustawy z dnia 16 kwietnia 1993 r. o zwalczaniu nieuczciwej konkurencji</w:t>
      </w:r>
      <w:r w:rsidR="00B83329">
        <w:rPr>
          <w:rFonts w:ascii="Arial" w:hAnsi="Arial" w:cs="Arial"/>
          <w:sz w:val="20"/>
        </w:rPr>
        <w:t xml:space="preserve">. </w:t>
      </w:r>
      <w:r w:rsidRPr="005E5AFA">
        <w:rPr>
          <w:rFonts w:ascii="Arial" w:hAnsi="Arial" w:cs="Arial"/>
          <w:sz w:val="20"/>
        </w:rPr>
        <w:t>Uzasadnienie, w którym wykazano, iż zastrzeżone informacje stanowią tajemnicę przedsiębiorstwa załączamy do oferty.</w:t>
      </w:r>
    </w:p>
    <w:p w14:paraId="5F5DF06B" w14:textId="77777777" w:rsidR="00DC7A82" w:rsidRPr="000341F7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>jesteśmy/nie jesteśmy* czynnym podatnikiem podatku od towarów i usług (VAT).</w:t>
      </w:r>
    </w:p>
    <w:p w14:paraId="31DD1E66" w14:textId="5D921D28" w:rsidR="00DC7A82" w:rsidRDefault="00DC7A82" w:rsidP="00DC7A8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/>
        <w:ind w:left="357" w:hanging="357"/>
        <w:jc w:val="both"/>
        <w:rPr>
          <w:rFonts w:ascii="Arial" w:hAnsi="Arial" w:cs="Arial"/>
          <w:sz w:val="20"/>
        </w:rPr>
      </w:pPr>
      <w:r w:rsidRPr="000341F7">
        <w:rPr>
          <w:rFonts w:ascii="Arial" w:hAnsi="Arial" w:cs="Arial"/>
          <w:sz w:val="20"/>
        </w:rPr>
        <w:t xml:space="preserve">zamierzamy </w:t>
      </w:r>
      <w:r w:rsidRPr="000341F7">
        <w:rPr>
          <w:rFonts w:ascii="Arial" w:hAnsi="Arial" w:cs="Arial"/>
          <w:b/>
          <w:sz w:val="20"/>
        </w:rPr>
        <w:t>/</w:t>
      </w:r>
      <w:r w:rsidRPr="000341F7">
        <w:rPr>
          <w:rFonts w:ascii="Arial" w:hAnsi="Arial" w:cs="Arial"/>
          <w:sz w:val="20"/>
        </w:rPr>
        <w:t xml:space="preserve"> nie zamierzamy*</w:t>
      </w:r>
      <w:r w:rsidRPr="000341F7">
        <w:rPr>
          <w:rFonts w:ascii="Arial" w:hAnsi="Arial" w:cs="Arial"/>
          <w:b/>
          <w:i/>
          <w:sz w:val="20"/>
        </w:rPr>
        <w:t xml:space="preserve"> </w:t>
      </w:r>
      <w:r w:rsidRPr="000341F7">
        <w:rPr>
          <w:rFonts w:ascii="Arial" w:hAnsi="Arial" w:cs="Arial"/>
          <w:sz w:val="20"/>
        </w:rPr>
        <w:t xml:space="preserve">powierzyć wykonanie części zamówienia podwykonawcom </w:t>
      </w:r>
      <w:r w:rsidRPr="000341F7">
        <w:rPr>
          <w:rFonts w:ascii="Arial" w:hAnsi="Arial" w:cs="Arial"/>
          <w:sz w:val="20"/>
        </w:rPr>
        <w:br/>
        <w:t>(</w:t>
      </w:r>
      <w:r w:rsidRPr="000341F7">
        <w:rPr>
          <w:rFonts w:ascii="Arial" w:hAnsi="Arial" w:cs="Arial"/>
          <w:i/>
          <w:sz w:val="20"/>
        </w:rPr>
        <w:t xml:space="preserve">w przypadku, gdy Wykonawca zamierza powierzyć wykonanie części zamówienia podwykonawcom </w:t>
      </w:r>
      <w:r w:rsidRPr="000341F7">
        <w:rPr>
          <w:rFonts w:ascii="Arial" w:hAnsi="Arial" w:cs="Arial"/>
          <w:i/>
          <w:sz w:val="20"/>
        </w:rPr>
        <w:br/>
        <w:t>w tabeli poniżej należy wskazać część zamówienia (</w:t>
      </w:r>
      <w:r w:rsidRPr="000341F7">
        <w:rPr>
          <w:rFonts w:ascii="Arial" w:hAnsi="Arial" w:cs="Arial"/>
          <w:i/>
          <w:sz w:val="20"/>
          <w:u w:val="single"/>
        </w:rPr>
        <w:t>zakres</w:t>
      </w:r>
      <w:r w:rsidRPr="000341F7">
        <w:rPr>
          <w:rFonts w:ascii="Arial" w:hAnsi="Arial" w:cs="Arial"/>
          <w:i/>
          <w:sz w:val="20"/>
        </w:rPr>
        <w:t xml:space="preserve"> </w:t>
      </w:r>
      <w:r w:rsidRPr="000341F7">
        <w:rPr>
          <w:rFonts w:ascii="Arial" w:hAnsi="Arial" w:cs="Arial"/>
          <w:i/>
          <w:sz w:val="20"/>
          <w:u w:val="single"/>
        </w:rPr>
        <w:t>czynności</w:t>
      </w:r>
      <w:r w:rsidRPr="000341F7">
        <w:rPr>
          <w:rFonts w:ascii="Arial" w:hAnsi="Arial" w:cs="Arial"/>
          <w:i/>
          <w:sz w:val="20"/>
        </w:rPr>
        <w:t>), której wykonanie Wykonawca zamierza powierzyć podwykonawcy oraz podać nazwę tego podwykonawcy</w:t>
      </w:r>
      <w:r w:rsidRPr="000341F7">
        <w:rPr>
          <w:rFonts w:ascii="Arial" w:hAnsi="Arial" w:cs="Arial"/>
          <w:sz w:val="20"/>
        </w:rPr>
        <w:t>):</w:t>
      </w:r>
    </w:p>
    <w:p w14:paraId="497582DD" w14:textId="77777777" w:rsidR="000500EE" w:rsidRDefault="000500EE" w:rsidP="000500EE">
      <w:pPr>
        <w:pStyle w:val="Akapitzlist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0"/>
        </w:rPr>
      </w:pPr>
    </w:p>
    <w:p w14:paraId="1206C05C" w14:textId="77777777" w:rsidR="00927558" w:rsidRDefault="00927558" w:rsidP="000500EE">
      <w:pPr>
        <w:pStyle w:val="Akapitzlist"/>
        <w:autoSpaceDE w:val="0"/>
        <w:autoSpaceDN w:val="0"/>
        <w:adjustRightInd w:val="0"/>
        <w:spacing w:after="0"/>
        <w:ind w:left="357"/>
        <w:jc w:val="both"/>
        <w:rPr>
          <w:rFonts w:ascii="Arial" w:hAnsi="Arial" w:cs="Arial"/>
          <w:sz w:val="20"/>
        </w:rPr>
      </w:pPr>
    </w:p>
    <w:tbl>
      <w:tblPr>
        <w:tblW w:w="96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5092"/>
        <w:gridCol w:w="3268"/>
      </w:tblGrid>
      <w:tr w:rsidR="00DC7A82" w14:paraId="6CC8B4F9" w14:textId="77777777" w:rsidTr="00583071">
        <w:trPr>
          <w:trHeight w:val="53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B22B7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LP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A8C8" w14:textId="636C5368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 xml:space="preserve">Część zamówienia, której wykonanie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</w:t>
            </w:r>
            <w:r w:rsidRPr="007252B9">
              <w:rPr>
                <w:rFonts w:ascii="Arial" w:hAnsi="Arial" w:cs="Arial"/>
                <w:bCs/>
                <w:sz w:val="20"/>
                <w:szCs w:val="20"/>
              </w:rPr>
              <w:t>ykonawca zamierza powierzyć podwykonawcy</w:t>
            </w:r>
            <w:r w:rsidR="00466F2E">
              <w:rPr>
                <w:rFonts w:ascii="Arial" w:hAnsi="Arial" w:cs="Arial"/>
                <w:bCs/>
                <w:sz w:val="20"/>
                <w:szCs w:val="20"/>
              </w:rPr>
              <w:t>, która stanowi ….% całości zakresu zamówienia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B0CDA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2B9">
              <w:rPr>
                <w:rFonts w:ascii="Arial" w:hAnsi="Arial" w:cs="Arial"/>
                <w:bCs/>
                <w:sz w:val="20"/>
                <w:szCs w:val="20"/>
              </w:rPr>
              <w:t>Nazwa podwykonawcy</w:t>
            </w:r>
          </w:p>
        </w:tc>
      </w:tr>
      <w:tr w:rsidR="00DC7A82" w14:paraId="639FACBA" w14:textId="77777777" w:rsidTr="00583071">
        <w:trPr>
          <w:trHeight w:val="46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B3FC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CAA61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315E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A82" w14:paraId="7290D540" w14:textId="77777777" w:rsidTr="00583071">
        <w:trPr>
          <w:trHeight w:val="41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243A4" w14:textId="77777777" w:rsidR="00DC7A82" w:rsidRDefault="00DC7A82" w:rsidP="0058307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F63E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8988A" w14:textId="77777777" w:rsidR="00DC7A82" w:rsidRDefault="00DC7A82" w:rsidP="00583071">
            <w:pPr>
              <w:tabs>
                <w:tab w:val="num" w:pos="426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51E067" w14:textId="77777777" w:rsidR="00DC7A82" w:rsidRPr="007252B9" w:rsidRDefault="00DC7A82" w:rsidP="00DC7A82">
      <w:pPr>
        <w:autoSpaceDE w:val="0"/>
        <w:autoSpaceDN w:val="0"/>
        <w:adjustRightInd w:val="0"/>
        <w:spacing w:before="120" w:after="120"/>
        <w:ind w:left="357" w:hanging="73"/>
        <w:rPr>
          <w:rFonts w:ascii="Arial" w:hAnsi="Arial" w:cs="Arial"/>
          <w:b/>
          <w:bCs/>
          <w:sz w:val="20"/>
          <w:szCs w:val="20"/>
        </w:rPr>
      </w:pPr>
      <w:r w:rsidRPr="007252B9">
        <w:rPr>
          <w:rFonts w:ascii="Arial" w:hAnsi="Arial" w:cs="Arial"/>
          <w:b/>
          <w:bCs/>
          <w:sz w:val="20"/>
          <w:szCs w:val="20"/>
        </w:rPr>
        <w:t>Za prace wykonane przez podwykonawców ponosimy pełną odpowiedzialność.</w:t>
      </w:r>
    </w:p>
    <w:p w14:paraId="151A957B" w14:textId="2049B8FB" w:rsidR="00DC7A82" w:rsidRPr="007252B9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7252B9">
        <w:rPr>
          <w:rFonts w:ascii="Arial" w:hAnsi="Arial" w:cs="Arial"/>
          <w:sz w:val="20"/>
          <w:szCs w:val="20"/>
        </w:rPr>
        <w:t xml:space="preserve">W przypadku, gdy Wykonawca nie dokona skreślenia w pkt </w:t>
      </w:r>
      <w:r w:rsidR="00466F2E">
        <w:rPr>
          <w:rFonts w:ascii="Arial" w:hAnsi="Arial" w:cs="Arial"/>
          <w:sz w:val="20"/>
          <w:szCs w:val="20"/>
        </w:rPr>
        <w:t>8</w:t>
      </w:r>
      <w:r w:rsidRPr="007252B9">
        <w:rPr>
          <w:rFonts w:ascii="Arial" w:hAnsi="Arial" w:cs="Arial"/>
          <w:sz w:val="20"/>
          <w:szCs w:val="20"/>
        </w:rPr>
        <w:t>, Zamawiający uzna, że przy realizacji zamówienia Wykonawca nie będzie korzystał z podwykonawców.</w:t>
      </w:r>
    </w:p>
    <w:p w14:paraId="37E53CCB" w14:textId="77777777" w:rsidR="00DC7A82" w:rsidRPr="001A69E1" w:rsidRDefault="00DC7A82" w:rsidP="00DC7A82">
      <w:pPr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sz w:val="20"/>
          <w:szCs w:val="20"/>
        </w:rPr>
      </w:pPr>
    </w:p>
    <w:p w14:paraId="7059F88E" w14:textId="77777777" w:rsidR="00DC7A82" w:rsidRPr="001A69E1" w:rsidRDefault="00DC7A82" w:rsidP="00DC7A82">
      <w:pPr>
        <w:autoSpaceDE w:val="0"/>
        <w:autoSpaceDN w:val="0"/>
        <w:adjustRightInd w:val="0"/>
        <w:spacing w:after="120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46A1645C" w14:textId="77777777" w:rsidR="00DC7A82" w:rsidRPr="001A69E1" w:rsidRDefault="00DC7A82" w:rsidP="00DC7A8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 w:after="0"/>
        <w:ind w:left="357" w:hanging="357"/>
        <w:contextualSpacing w:val="0"/>
        <w:jc w:val="both"/>
        <w:rPr>
          <w:rFonts w:ascii="Arial" w:hAnsi="Arial" w:cs="Arial"/>
          <w:sz w:val="20"/>
        </w:rPr>
      </w:pPr>
      <w:r w:rsidRPr="001A69E1">
        <w:rPr>
          <w:rFonts w:ascii="Arial" w:hAnsi="Arial" w:cs="Arial"/>
          <w:sz w:val="20"/>
        </w:rPr>
        <w:t xml:space="preserve">powstrzymania się od czynów nieuczciwej konkurencji, </w:t>
      </w:r>
    </w:p>
    <w:p w14:paraId="2CF704A6" w14:textId="3E6061C7" w:rsidR="002426F8" w:rsidRPr="001D5964" w:rsidRDefault="002426F8" w:rsidP="00AB5F32">
      <w:pPr>
        <w:pStyle w:val="Akapitzlist"/>
        <w:numPr>
          <w:ilvl w:val="0"/>
          <w:numId w:val="26"/>
        </w:numPr>
        <w:ind w:left="357" w:hanging="357"/>
        <w:jc w:val="both"/>
        <w:rPr>
          <w:rFonts w:ascii="Arial" w:hAnsi="Arial" w:cs="Arial"/>
          <w:sz w:val="20"/>
        </w:rPr>
      </w:pPr>
      <w:r w:rsidRPr="001D5964">
        <w:rPr>
          <w:rFonts w:ascii="Arial" w:hAnsi="Arial" w:cs="Arial"/>
          <w:sz w:val="20"/>
        </w:rPr>
        <w:t xml:space="preserve">przestrzegania tajemnicy przedsiębiorstwa Zamawiającego, na zasadach określonych w ustawie </w:t>
      </w:r>
      <w:r w:rsidR="00E10D4D">
        <w:rPr>
          <w:rFonts w:ascii="Arial" w:hAnsi="Arial" w:cs="Arial"/>
          <w:sz w:val="20"/>
        </w:rPr>
        <w:br/>
      </w:r>
      <w:r w:rsidRPr="001D5964">
        <w:rPr>
          <w:rFonts w:ascii="Arial" w:hAnsi="Arial" w:cs="Arial"/>
          <w:sz w:val="20"/>
        </w:rPr>
        <w:t>z dnia 16 kwietnia 1993 r. o zwalczaniu nieuczciwej konkurencji</w:t>
      </w:r>
      <w:r w:rsidR="001D5964">
        <w:rPr>
          <w:rFonts w:ascii="Arial" w:hAnsi="Arial" w:cs="Arial"/>
          <w:sz w:val="20"/>
        </w:rPr>
        <w:t>.</w:t>
      </w:r>
      <w:r w:rsidRPr="001D5964">
        <w:rPr>
          <w:rFonts w:ascii="Arial" w:hAnsi="Arial" w:cs="Arial"/>
          <w:sz w:val="20"/>
        </w:rPr>
        <w:t xml:space="preserve"> </w:t>
      </w:r>
    </w:p>
    <w:p w14:paraId="1F0D66D7" w14:textId="77777777" w:rsidR="001D2C23" w:rsidRDefault="001D2C23" w:rsidP="001D2C23">
      <w:pPr>
        <w:pStyle w:val="Akapitzlist"/>
        <w:tabs>
          <w:tab w:val="left" w:pos="284"/>
        </w:tabs>
        <w:autoSpaceDE w:val="0"/>
        <w:autoSpaceDN w:val="0"/>
        <w:adjustRightInd w:val="0"/>
        <w:spacing w:before="120" w:after="0"/>
        <w:ind w:left="0"/>
        <w:contextualSpacing w:val="0"/>
        <w:jc w:val="both"/>
        <w:rPr>
          <w:rFonts w:ascii="Arial" w:hAnsi="Arial" w:cs="Arial"/>
          <w:b/>
          <w:color w:val="000000"/>
          <w:sz w:val="20"/>
        </w:rPr>
      </w:pPr>
    </w:p>
    <w:p w14:paraId="1EBE1FCF" w14:textId="20C42007" w:rsidR="00DC7A82" w:rsidRPr="00822373" w:rsidRDefault="00DC7A82" w:rsidP="00DC7A82">
      <w:pPr>
        <w:pStyle w:val="Akapitzlist"/>
        <w:tabs>
          <w:tab w:val="left" w:pos="284"/>
        </w:tabs>
        <w:autoSpaceDE w:val="0"/>
        <w:autoSpaceDN w:val="0"/>
        <w:adjustRightInd w:val="0"/>
        <w:spacing w:before="120"/>
        <w:ind w:left="0"/>
        <w:contextualSpacing w:val="0"/>
        <w:jc w:val="both"/>
        <w:rPr>
          <w:rFonts w:ascii="Arial" w:hAnsi="Arial" w:cs="Arial"/>
          <w:b/>
          <w:color w:val="000000"/>
          <w:sz w:val="20"/>
        </w:rPr>
      </w:pPr>
      <w:r w:rsidRPr="00822373">
        <w:rPr>
          <w:rFonts w:ascii="Arial" w:hAnsi="Arial" w:cs="Arial"/>
          <w:b/>
          <w:color w:val="000000"/>
          <w:sz w:val="20"/>
        </w:rPr>
        <w:t xml:space="preserve">Oświadczam, że: </w:t>
      </w:r>
    </w:p>
    <w:p w14:paraId="7ED706E9" w14:textId="1293D56E" w:rsidR="00DC7A82" w:rsidRPr="004234DE" w:rsidRDefault="00DC7A82" w:rsidP="00AB5F32">
      <w:pPr>
        <w:pStyle w:val="Akapitzlist"/>
        <w:numPr>
          <w:ilvl w:val="0"/>
          <w:numId w:val="25"/>
        </w:numPr>
        <w:spacing w:before="120" w:after="120"/>
        <w:ind w:left="357" w:hanging="357"/>
        <w:jc w:val="both"/>
        <w:rPr>
          <w:rFonts w:ascii="Arial" w:hAnsi="Arial" w:cs="Arial"/>
          <w:sz w:val="20"/>
        </w:rPr>
      </w:pPr>
      <w:r w:rsidRPr="004234DE">
        <w:rPr>
          <w:rFonts w:ascii="Arial" w:hAnsi="Arial" w:cs="Arial"/>
          <w:color w:val="000000"/>
          <w:sz w:val="20"/>
        </w:rPr>
        <w:t>wypełniłem obowiązki informacyjne przewidziane w art. 13 lub art. 14 RODO</w:t>
      </w:r>
      <w:r w:rsidRPr="004234DE">
        <w:rPr>
          <w:rStyle w:val="Odwoanieprzypisudolnego"/>
          <w:rFonts w:ascii="Arial" w:hAnsi="Arial" w:cs="Arial"/>
          <w:color w:val="000000"/>
          <w:sz w:val="20"/>
        </w:rPr>
        <w:footnoteReference w:id="1"/>
      </w:r>
      <w:r w:rsidRPr="004234DE">
        <w:rPr>
          <w:rFonts w:ascii="Arial" w:hAnsi="Arial" w:cs="Arial"/>
          <w:color w:val="000000"/>
          <w:sz w:val="20"/>
        </w:rPr>
        <w:t xml:space="preserve"> wobec osób fizycznych, </w:t>
      </w:r>
      <w:r w:rsidR="00E10D4D">
        <w:rPr>
          <w:rFonts w:ascii="Arial" w:hAnsi="Arial" w:cs="Arial"/>
          <w:color w:val="000000"/>
          <w:sz w:val="20"/>
        </w:rPr>
        <w:br/>
      </w:r>
      <w:r w:rsidRPr="004234DE">
        <w:rPr>
          <w:rFonts w:ascii="Arial" w:hAnsi="Arial" w:cs="Arial"/>
          <w:color w:val="000000"/>
          <w:sz w:val="20"/>
        </w:rPr>
        <w:t>od których dane osobowe bezpośrednio lub pośrednio pozyskałem w celu ubiegania się o udzielenie zamówienia publicznego w niniejszym postępowaniu</w:t>
      </w:r>
      <w:r w:rsidRPr="004234DE">
        <w:rPr>
          <w:rStyle w:val="Odwoanieprzypisudolnego"/>
          <w:rFonts w:ascii="Arial" w:hAnsi="Arial" w:cs="Arial"/>
          <w:color w:val="000000"/>
          <w:sz w:val="20"/>
        </w:rPr>
        <w:footnoteReference w:id="2"/>
      </w:r>
      <w:r w:rsidRPr="004234DE">
        <w:rPr>
          <w:rFonts w:ascii="Arial" w:hAnsi="Arial" w:cs="Arial"/>
          <w:color w:val="000000"/>
          <w:sz w:val="20"/>
          <w:vertAlign w:val="superscript"/>
        </w:rPr>
        <w:t>.</w:t>
      </w:r>
      <w:r w:rsidRPr="004234DE">
        <w:rPr>
          <w:rFonts w:ascii="Arial" w:hAnsi="Arial" w:cs="Arial"/>
          <w:sz w:val="20"/>
        </w:rPr>
        <w:t xml:space="preserve"> ;</w:t>
      </w:r>
    </w:p>
    <w:p w14:paraId="1378934A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13B73422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7657C34E" w14:textId="77777777" w:rsidR="00DC7A82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</w:p>
    <w:p w14:paraId="1FEC8811" w14:textId="77777777" w:rsidR="00DC7A82" w:rsidRPr="001A69E1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sz w:val="20"/>
          <w:szCs w:val="20"/>
        </w:rPr>
      </w:pPr>
      <w:r w:rsidRPr="001A69E1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502CAA0C" w14:textId="77777777" w:rsidR="00DC7A82" w:rsidRPr="001A69E1" w:rsidRDefault="00DC7A82" w:rsidP="00DC7A82">
      <w:pPr>
        <w:pStyle w:val="NormalnyWeb"/>
        <w:spacing w:before="0" w:after="0"/>
        <w:ind w:left="2835"/>
        <w:jc w:val="center"/>
        <w:rPr>
          <w:rFonts w:ascii="Arial" w:hAnsi="Arial" w:cs="Arial"/>
          <w:i/>
          <w:iCs/>
          <w:sz w:val="20"/>
          <w:szCs w:val="20"/>
        </w:rPr>
      </w:pPr>
      <w:r w:rsidRPr="001A69E1">
        <w:rPr>
          <w:rFonts w:ascii="Arial" w:hAnsi="Arial" w:cs="Arial"/>
          <w:i/>
          <w:iCs/>
          <w:sz w:val="20"/>
          <w:szCs w:val="20"/>
        </w:rPr>
        <w:t>/podpis Wykonawcy/</w:t>
      </w:r>
    </w:p>
    <w:p w14:paraId="6210B67F" w14:textId="77777777" w:rsidR="00DC7A82" w:rsidRDefault="00DC7A82" w:rsidP="003B1286">
      <w:pPr>
        <w:tabs>
          <w:tab w:val="left" w:pos="142"/>
        </w:tabs>
        <w:autoSpaceDE w:val="0"/>
        <w:autoSpaceDN w:val="0"/>
        <w:adjustRightInd w:val="0"/>
        <w:spacing w:before="120"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A69E1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1A69E1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1A69E1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1908B6DB" w14:textId="62CFB208" w:rsidR="00DC7A82" w:rsidRDefault="00DC7A82" w:rsidP="003B1286">
      <w:pPr>
        <w:pStyle w:val="Tekstpodstawowy"/>
        <w:spacing w:after="0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ab/>
      </w:r>
      <w:r w:rsidRPr="004600BE">
        <w:rPr>
          <w:rFonts w:ascii="Arial" w:hAnsi="Arial" w:cs="Arial"/>
          <w:sz w:val="20"/>
        </w:rPr>
        <w:t>niepotrzebne skreślić</w:t>
      </w:r>
      <w:r>
        <w:rPr>
          <w:rFonts w:ascii="Arial" w:hAnsi="Arial" w:cs="Arial"/>
          <w:sz w:val="20"/>
        </w:rPr>
        <w:t>.</w:t>
      </w:r>
    </w:p>
    <w:sectPr w:rsidR="00DC7A82" w:rsidSect="003B1286">
      <w:headerReference w:type="default" r:id="rId8"/>
      <w:footerReference w:type="default" r:id="rId9"/>
      <w:pgSz w:w="11906" w:h="16838"/>
      <w:pgMar w:top="1134" w:right="907" w:bottom="851" w:left="1134" w:header="426" w:footer="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9B51C9" w14:textId="77777777" w:rsidR="00C8502C" w:rsidRDefault="00C8502C">
      <w:r>
        <w:separator/>
      </w:r>
    </w:p>
  </w:endnote>
  <w:endnote w:type="continuationSeparator" w:id="0">
    <w:p w14:paraId="66BE6D16" w14:textId="77777777" w:rsidR="00C8502C" w:rsidRDefault="00C8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E2125" w14:textId="77777777" w:rsidR="007F482D" w:rsidRDefault="0039667A" w:rsidP="0039667A">
    <w:pPr>
      <w:pStyle w:val="Stopka"/>
      <w:jc w:val="center"/>
    </w:pPr>
    <w:r w:rsidRPr="004655FF">
      <w:rPr>
        <w:rFonts w:ascii="Arial" w:hAnsi="Arial" w:cs="Arial"/>
        <w:color w:val="000000"/>
        <w:sz w:val="16"/>
        <w:szCs w:val="16"/>
      </w:rPr>
      <w:t>.</w:t>
    </w:r>
    <w:sdt>
      <w:sdtPr>
        <w:id w:val="1213201956"/>
        <w:docPartObj>
          <w:docPartGallery w:val="Page Numbers (Bottom of Page)"/>
          <w:docPartUnique/>
        </w:docPartObj>
      </w:sdtPr>
      <w:sdtContent>
        <w:sdt>
          <w:sdtPr>
            <w:id w:val="1213201957"/>
            <w:docPartObj>
              <w:docPartGallery w:val="Page Numbers (Top of Page)"/>
              <w:docPartUnique/>
            </w:docPartObj>
          </w:sdtPr>
          <w:sdtContent>
            <w:r w:rsidR="007F482D">
              <w:t xml:space="preserve">Strona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PAGE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2</w:t>
            </w:r>
            <w:r w:rsidR="00AE724F">
              <w:rPr>
                <w:b/>
                <w:sz w:val="24"/>
                <w:szCs w:val="24"/>
              </w:rPr>
              <w:fldChar w:fldCharType="end"/>
            </w:r>
            <w:r w:rsidR="007F482D">
              <w:t xml:space="preserve"> z </w:t>
            </w:r>
            <w:r w:rsidR="00AE724F">
              <w:rPr>
                <w:b/>
                <w:sz w:val="24"/>
                <w:szCs w:val="24"/>
              </w:rPr>
              <w:fldChar w:fldCharType="begin"/>
            </w:r>
            <w:r w:rsidR="007F482D">
              <w:rPr>
                <w:b/>
              </w:rPr>
              <w:instrText>NUMPAGES</w:instrText>
            </w:r>
            <w:r w:rsidR="00AE724F">
              <w:rPr>
                <w:b/>
                <w:sz w:val="24"/>
                <w:szCs w:val="24"/>
              </w:rPr>
              <w:fldChar w:fldCharType="separate"/>
            </w:r>
            <w:r w:rsidR="00D72109">
              <w:rPr>
                <w:b/>
                <w:noProof/>
              </w:rPr>
              <w:t>3</w:t>
            </w:r>
            <w:r w:rsidR="00AE724F">
              <w:rPr>
                <w:b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E8D2DE" w14:textId="77777777" w:rsidR="00C8502C" w:rsidRDefault="00C8502C">
      <w:r>
        <w:separator/>
      </w:r>
    </w:p>
  </w:footnote>
  <w:footnote w:type="continuationSeparator" w:id="0">
    <w:p w14:paraId="12CE7FAC" w14:textId="77777777" w:rsidR="00C8502C" w:rsidRDefault="00C8502C">
      <w:r>
        <w:continuationSeparator/>
      </w:r>
    </w:p>
  </w:footnote>
  <w:footnote w:id="1">
    <w:p w14:paraId="58C21C7F" w14:textId="5BD78A98" w:rsidR="00DC7A82" w:rsidRPr="004655FF" w:rsidRDefault="00DC7A82" w:rsidP="001D2C23">
      <w:pPr>
        <w:spacing w:after="60"/>
        <w:ind w:left="170" w:hanging="17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</w:t>
      </w:r>
      <w:r w:rsidR="001D2C23">
        <w:rPr>
          <w:rFonts w:ascii="Arial" w:hAnsi="Arial" w:cs="Arial"/>
          <w:color w:val="000000"/>
          <w:sz w:val="16"/>
          <w:szCs w:val="16"/>
        </w:rPr>
        <w:br/>
      </w:r>
      <w:r w:rsidRPr="00005FC6">
        <w:rPr>
          <w:rFonts w:ascii="Arial" w:hAnsi="Arial" w:cs="Arial"/>
          <w:color w:val="000000"/>
          <w:sz w:val="16"/>
          <w:szCs w:val="16"/>
        </w:rPr>
        <w:t xml:space="preserve">(ogólne rozporządzenie o ochronie danych) (Dz. Urz. UE L 119 z 04.05.2016, str. 1). </w:t>
      </w:r>
    </w:p>
  </w:footnote>
  <w:footnote w:id="2">
    <w:p w14:paraId="29CC14A5" w14:textId="77777777" w:rsidR="00DC7A82" w:rsidRPr="004655FF" w:rsidRDefault="00DC7A82" w:rsidP="001D2C23">
      <w:pPr>
        <w:pStyle w:val="Tekstprzypisudolnego"/>
        <w:spacing w:after="60"/>
        <w:ind w:left="170" w:hanging="17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8B71D" w14:textId="5AC595B3" w:rsidR="007F482D" w:rsidRPr="00322843" w:rsidRDefault="007F482D" w:rsidP="00322843">
    <w:pPr>
      <w:spacing w:line="360" w:lineRule="auto"/>
      <w:jc w:val="both"/>
      <w:rPr>
        <w:rFonts w:ascii="Arial" w:hAnsi="Arial" w:cs="Arial"/>
        <w:b/>
      </w:rPr>
    </w:pPr>
    <w:r w:rsidRPr="0039667A">
      <w:rPr>
        <w:rFonts w:ascii="Arial" w:hAnsi="Arial" w:cs="Arial"/>
        <w:b/>
        <w:bCs/>
        <w:sz w:val="18"/>
        <w:szCs w:val="18"/>
      </w:rPr>
      <w:t xml:space="preserve">NR POSTĘPOWANIA: </w:t>
    </w:r>
    <w:r w:rsidR="0039667A" w:rsidRPr="0039667A">
      <w:rPr>
        <w:rFonts w:ascii="Arial" w:hAnsi="Arial" w:cs="Arial"/>
        <w:b/>
        <w:sz w:val="18"/>
        <w:szCs w:val="18"/>
      </w:rPr>
      <w:t>CZ.26.</w:t>
    </w:r>
    <w:r w:rsidR="006A528A">
      <w:rPr>
        <w:rFonts w:ascii="Arial" w:hAnsi="Arial" w:cs="Arial"/>
        <w:b/>
        <w:sz w:val="18"/>
        <w:szCs w:val="18"/>
      </w:rPr>
      <w:t>62</w:t>
    </w:r>
    <w:r w:rsidR="00927558">
      <w:rPr>
        <w:rFonts w:ascii="Arial" w:hAnsi="Arial" w:cs="Arial"/>
        <w:b/>
        <w:sz w:val="18"/>
        <w:szCs w:val="18"/>
      </w:rPr>
      <w:t>1</w:t>
    </w:r>
    <w:r w:rsidR="002E4130">
      <w:rPr>
        <w:rFonts w:ascii="Arial" w:hAnsi="Arial" w:cs="Arial"/>
        <w:b/>
        <w:sz w:val="18"/>
        <w:szCs w:val="18"/>
      </w:rPr>
      <w:t>.</w:t>
    </w:r>
    <w:r w:rsidR="0039667A" w:rsidRPr="0039667A">
      <w:rPr>
        <w:rFonts w:ascii="Arial" w:hAnsi="Arial" w:cs="Arial"/>
        <w:b/>
        <w:sz w:val="18"/>
        <w:szCs w:val="18"/>
      </w:rPr>
      <w:t>202</w:t>
    </w:r>
    <w:r w:rsidR="00DA2250">
      <w:rPr>
        <w:rFonts w:ascii="Arial" w:hAnsi="Arial" w:cs="Arial"/>
        <w:b/>
        <w:sz w:val="18"/>
        <w:szCs w:val="18"/>
      </w:rPr>
      <w:t>4</w:t>
    </w:r>
    <w:r w:rsidR="0039667A" w:rsidRPr="0039667A">
      <w:rPr>
        <w:rFonts w:ascii="Arial" w:hAnsi="Arial" w:cs="Arial"/>
        <w:b/>
        <w:sz w:val="18"/>
        <w:szCs w:val="18"/>
      </w:rPr>
      <w:t>.DTW</w:t>
    </w:r>
    <w:r w:rsidRPr="00564E2F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Pr="00564E2F">
      <w:rPr>
        <w:rFonts w:ascii="Arial" w:hAnsi="Arial" w:cs="Arial"/>
        <w:sz w:val="18"/>
        <w:szCs w:val="18"/>
      </w:rPr>
      <w:t>Załącznik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nr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1</w:t>
    </w:r>
    <w:r>
      <w:rPr>
        <w:rFonts w:ascii="Arial" w:hAnsi="Arial" w:cs="Arial"/>
        <w:sz w:val="18"/>
        <w:szCs w:val="18"/>
      </w:rPr>
      <w:t xml:space="preserve"> </w:t>
    </w:r>
    <w:r w:rsidRPr="00564E2F">
      <w:rPr>
        <w:rFonts w:ascii="Arial" w:hAnsi="Arial" w:cs="Arial"/>
        <w:sz w:val="18"/>
        <w:szCs w:val="18"/>
      </w:rPr>
      <w:t>do</w:t>
    </w:r>
    <w:r>
      <w:rPr>
        <w:rFonts w:ascii="Arial" w:hAnsi="Arial" w:cs="Arial"/>
        <w:sz w:val="18"/>
        <w:szCs w:val="18"/>
      </w:rPr>
      <w:t xml:space="preserve"> S</w:t>
    </w:r>
    <w:r w:rsidRPr="00564E2F">
      <w:rPr>
        <w:rFonts w:ascii="Arial" w:hAnsi="Arial" w:cs="Arial"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55E508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AB380F24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F1E0ABC6"/>
    <w:name w:val="WW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i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28ADB1A"/>
    <w:name w:val="WWNum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2.%3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2A4270D0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0000010"/>
    <w:multiLevelType w:val="multilevel"/>
    <w:tmpl w:val="00000010"/>
    <w:name w:val="WWNum1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00000011"/>
    <w:multiLevelType w:val="multilevel"/>
    <w:tmpl w:val="566E379A"/>
    <w:name w:val="WWNum1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12"/>
    <w:multiLevelType w:val="multilevel"/>
    <w:tmpl w:val="00000012"/>
    <w:name w:val="WWNum2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8" w15:restartNumberingAfterBreak="0">
    <w:nsid w:val="00000013"/>
    <w:multiLevelType w:val="multilevel"/>
    <w:tmpl w:val="00000013"/>
    <w:name w:val="WWNum2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1260"/>
        </w:tabs>
        <w:ind w:left="12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3420"/>
        </w:tabs>
        <w:ind w:left="34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9" w15:restartNumberingAfterBreak="0">
    <w:nsid w:val="00000015"/>
    <w:multiLevelType w:val="multilevel"/>
    <w:tmpl w:val="00000015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eastAsia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00000016"/>
    <w:multiLevelType w:val="multilevel"/>
    <w:tmpl w:val="366EA0E6"/>
    <w:name w:val="WW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9"/>
    <w:multiLevelType w:val="multilevel"/>
    <w:tmpl w:val="91AAAB84"/>
    <w:name w:val="WWNum3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000001C"/>
    <w:multiLevelType w:val="multilevel"/>
    <w:tmpl w:val="BB82FF72"/>
    <w:name w:val="WW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D"/>
    <w:multiLevelType w:val="multilevel"/>
    <w:tmpl w:val="D7F207E0"/>
    <w:name w:val="WWNum43"/>
    <w:lvl w:ilvl="0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 w15:restartNumberingAfterBreak="0">
    <w:nsid w:val="0000001E"/>
    <w:multiLevelType w:val="multilevel"/>
    <w:tmpl w:val="82A4615C"/>
    <w:name w:val="WWNum45"/>
    <w:lvl w:ilvl="0">
      <w:start w:val="1"/>
      <w:numFmt w:val="lowerLetter"/>
      <w:lvlText w:val="%1)"/>
      <w:lvlJc w:val="left"/>
      <w:pPr>
        <w:tabs>
          <w:tab w:val="num" w:pos="1477"/>
        </w:tabs>
        <w:ind w:left="1477" w:hanging="397"/>
      </w:pPr>
      <w:rPr>
        <w:rFonts w:cs="Times New Roman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5" w15:restartNumberingAfterBreak="0">
    <w:nsid w:val="007E1034"/>
    <w:multiLevelType w:val="multilevel"/>
    <w:tmpl w:val="1C624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7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222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  <w:u w:val="none"/>
      </w:rPr>
    </w:lvl>
  </w:abstractNum>
  <w:abstractNum w:abstractNumId="16" w15:restartNumberingAfterBreak="0">
    <w:nsid w:val="020A5D4D"/>
    <w:multiLevelType w:val="multilevel"/>
    <w:tmpl w:val="157A2BF8"/>
    <w:name w:val="WWNum46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02551A25"/>
    <w:multiLevelType w:val="hybridMultilevel"/>
    <w:tmpl w:val="6E66C8A0"/>
    <w:name w:val="WWNum10222"/>
    <w:lvl w:ilvl="0" w:tplc="C15C6D18">
      <w:start w:val="1"/>
      <w:numFmt w:val="decimal"/>
      <w:lvlText w:val="%1)"/>
      <w:lvlJc w:val="left"/>
      <w:pPr>
        <w:tabs>
          <w:tab w:val="num" w:pos="837"/>
        </w:tabs>
        <w:ind w:left="837" w:hanging="397"/>
      </w:pPr>
      <w:rPr>
        <w:rFonts w:cs="Times New Roman" w:hint="default"/>
      </w:rPr>
    </w:lvl>
    <w:lvl w:ilvl="1" w:tplc="BA1419A8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  <w:rPr>
        <w:rFonts w:cs="Times New Roman"/>
      </w:rPr>
    </w:lvl>
    <w:lvl w:ilvl="2" w:tplc="BBCAD85A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  <w:rPr>
        <w:rFonts w:cs="Times New Roman"/>
      </w:rPr>
    </w:lvl>
    <w:lvl w:ilvl="3" w:tplc="6F98BB2E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  <w:rPr>
        <w:rFonts w:cs="Times New Roman"/>
      </w:rPr>
    </w:lvl>
    <w:lvl w:ilvl="4" w:tplc="8DBE3362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  <w:rPr>
        <w:rFonts w:cs="Times New Roman"/>
      </w:rPr>
    </w:lvl>
    <w:lvl w:ilvl="5" w:tplc="C5D64004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  <w:rPr>
        <w:rFonts w:cs="Times New Roman"/>
      </w:rPr>
    </w:lvl>
    <w:lvl w:ilvl="6" w:tplc="2586EBAE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  <w:rPr>
        <w:rFonts w:cs="Times New Roman"/>
      </w:rPr>
    </w:lvl>
    <w:lvl w:ilvl="7" w:tplc="27C62D1E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  <w:rPr>
        <w:rFonts w:cs="Times New Roman"/>
      </w:rPr>
    </w:lvl>
    <w:lvl w:ilvl="8" w:tplc="400EA80C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  <w:rPr>
        <w:rFonts w:cs="Times New Roman"/>
      </w:rPr>
    </w:lvl>
  </w:abstractNum>
  <w:abstractNum w:abstractNumId="18" w15:restartNumberingAfterBreak="0">
    <w:nsid w:val="0C7B6D08"/>
    <w:multiLevelType w:val="hybridMultilevel"/>
    <w:tmpl w:val="E738F022"/>
    <w:lvl w:ilvl="0" w:tplc="A588E824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DEE21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10BC406A"/>
    <w:multiLevelType w:val="hybridMultilevel"/>
    <w:tmpl w:val="AE40428C"/>
    <w:lvl w:ilvl="0" w:tplc="6B38A522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2" w15:restartNumberingAfterBreak="0">
    <w:nsid w:val="18680789"/>
    <w:multiLevelType w:val="hybridMultilevel"/>
    <w:tmpl w:val="30D250E8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445CD20A">
      <w:start w:val="1"/>
      <w:numFmt w:val="decimal"/>
      <w:lvlText w:val="%4."/>
      <w:lvlJc w:val="left"/>
      <w:pPr>
        <w:ind w:left="3306" w:hanging="360"/>
      </w:pPr>
      <w:rPr>
        <w:rFonts w:ascii="Arial" w:hAnsi="Arial" w:cs="Arial" w:hint="default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199409C4"/>
    <w:multiLevelType w:val="hybridMultilevel"/>
    <w:tmpl w:val="A29CED9C"/>
    <w:lvl w:ilvl="0" w:tplc="E47CE448">
      <w:start w:val="1"/>
      <w:numFmt w:val="decimal"/>
      <w:lvlText w:val="%1."/>
      <w:lvlJc w:val="left"/>
      <w:pPr>
        <w:ind w:left="330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9020F5"/>
    <w:multiLevelType w:val="hybridMultilevel"/>
    <w:tmpl w:val="A0EAC03E"/>
    <w:lvl w:ilvl="0" w:tplc="98569FD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22DB6E4F"/>
    <w:multiLevelType w:val="hybridMultilevel"/>
    <w:tmpl w:val="688EAF7C"/>
    <w:lvl w:ilvl="0" w:tplc="A6104EE8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2DCC1E16"/>
    <w:multiLevelType w:val="hybridMultilevel"/>
    <w:tmpl w:val="7892FA56"/>
    <w:lvl w:ilvl="0" w:tplc="928C81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8"/>
        </w:tabs>
        <w:ind w:left="168" w:hanging="360"/>
      </w:pPr>
      <w:rPr>
        <w:rFonts w:cs="Times New Roman"/>
      </w:rPr>
    </w:lvl>
    <w:lvl w:ilvl="2" w:tplc="E6E6915C">
      <w:start w:val="3"/>
      <w:numFmt w:val="upperRoman"/>
      <w:lvlText w:val="%3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3" w:tplc="96EEA758">
      <w:start w:val="1"/>
      <w:numFmt w:val="bullet"/>
      <w:lvlText w:val=""/>
      <w:lvlJc w:val="left"/>
      <w:pPr>
        <w:tabs>
          <w:tab w:val="num" w:pos="1605"/>
        </w:tabs>
        <w:ind w:left="1605" w:hanging="357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28"/>
        </w:tabs>
        <w:ind w:left="23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  <w:rPr>
        <w:rFonts w:cs="Times New Roman"/>
      </w:rPr>
    </w:lvl>
  </w:abstractNum>
  <w:abstractNum w:abstractNumId="27" w15:restartNumberingAfterBreak="0">
    <w:nsid w:val="33B13A6B"/>
    <w:multiLevelType w:val="hybridMultilevel"/>
    <w:tmpl w:val="70B8DF7C"/>
    <w:lvl w:ilvl="0" w:tplc="26001C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AE678A"/>
    <w:multiLevelType w:val="hybridMultilevel"/>
    <w:tmpl w:val="F00A63F0"/>
    <w:lvl w:ilvl="0" w:tplc="50B809A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A3531FD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0" w15:restartNumberingAfterBreak="0">
    <w:nsid w:val="41477739"/>
    <w:multiLevelType w:val="hybridMultilevel"/>
    <w:tmpl w:val="350C7D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428A747B"/>
    <w:multiLevelType w:val="multilevel"/>
    <w:tmpl w:val="5D0CE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 w15:restartNumberingAfterBreak="0">
    <w:nsid w:val="444D7C98"/>
    <w:multiLevelType w:val="hybridMultilevel"/>
    <w:tmpl w:val="76A89444"/>
    <w:lvl w:ilvl="0" w:tplc="59DE0D88">
      <w:numFmt w:val="bullet"/>
      <w:lvlText w:val=""/>
      <w:lvlJc w:val="left"/>
      <w:pPr>
        <w:ind w:left="43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33" w15:restartNumberingAfterBreak="0">
    <w:nsid w:val="4D70064C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177161E"/>
    <w:multiLevelType w:val="hybridMultilevel"/>
    <w:tmpl w:val="705CDA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CF28E0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7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7C685F"/>
    <w:multiLevelType w:val="multilevel"/>
    <w:tmpl w:val="AE40428C"/>
    <w:lvl w:ilvl="0">
      <w:start w:val="1"/>
      <w:numFmt w:val="bullet"/>
      <w:lvlText w:val="-"/>
      <w:lvlJc w:val="left"/>
      <w:pPr>
        <w:tabs>
          <w:tab w:val="num" w:pos="1866"/>
        </w:tabs>
        <w:ind w:left="186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CC708A1"/>
    <w:multiLevelType w:val="hybridMultilevel"/>
    <w:tmpl w:val="F5F0873A"/>
    <w:lvl w:ilvl="0" w:tplc="62A4BCA8">
      <w:numFmt w:val="bullet"/>
      <w:lvlText w:val=""/>
      <w:lvlJc w:val="left"/>
      <w:pPr>
        <w:ind w:left="791" w:hanging="360"/>
      </w:pPr>
      <w:rPr>
        <w:rFonts w:ascii="Symbol" w:eastAsia="Times New Roman" w:hAnsi="Symbol" w:cs="Arial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40" w15:restartNumberingAfterBreak="0">
    <w:nsid w:val="633528EB"/>
    <w:multiLevelType w:val="hybridMultilevel"/>
    <w:tmpl w:val="9EA22DEA"/>
    <w:lvl w:ilvl="0" w:tplc="8C82FDC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64683BFD"/>
    <w:multiLevelType w:val="hybridMultilevel"/>
    <w:tmpl w:val="ED6A95FA"/>
    <w:lvl w:ilvl="0" w:tplc="0B2290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AB2E39"/>
    <w:multiLevelType w:val="hybridMultilevel"/>
    <w:tmpl w:val="9D02E4E2"/>
    <w:lvl w:ilvl="0" w:tplc="6910F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color w:val="auto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3" w15:restartNumberingAfterBreak="0">
    <w:nsid w:val="6F636FDF"/>
    <w:multiLevelType w:val="hybridMultilevel"/>
    <w:tmpl w:val="1662FF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6342052">
    <w:abstractNumId w:val="42"/>
  </w:num>
  <w:num w:numId="2" w16cid:durableId="1354108038">
    <w:abstractNumId w:val="36"/>
  </w:num>
  <w:num w:numId="3" w16cid:durableId="20863430">
    <w:abstractNumId w:val="21"/>
  </w:num>
  <w:num w:numId="4" w16cid:durableId="1418937782">
    <w:abstractNumId w:val="26"/>
  </w:num>
  <w:num w:numId="5" w16cid:durableId="516970194">
    <w:abstractNumId w:val="18"/>
  </w:num>
  <w:num w:numId="6" w16cid:durableId="1101873643">
    <w:abstractNumId w:val="31"/>
  </w:num>
  <w:num w:numId="7" w16cid:durableId="1987468836">
    <w:abstractNumId w:val="20"/>
  </w:num>
  <w:num w:numId="8" w16cid:durableId="731079609">
    <w:abstractNumId w:val="33"/>
  </w:num>
  <w:num w:numId="9" w16cid:durableId="35929882">
    <w:abstractNumId w:val="38"/>
  </w:num>
  <w:num w:numId="10" w16cid:durableId="234819535">
    <w:abstractNumId w:val="29"/>
  </w:num>
  <w:num w:numId="11" w16cid:durableId="99489905">
    <w:abstractNumId w:val="19"/>
  </w:num>
  <w:num w:numId="12" w16cid:durableId="243220667">
    <w:abstractNumId w:val="35"/>
  </w:num>
  <w:num w:numId="13" w16cid:durableId="612321620">
    <w:abstractNumId w:val="15"/>
  </w:num>
  <w:num w:numId="14" w16cid:durableId="102579130">
    <w:abstractNumId w:val="32"/>
  </w:num>
  <w:num w:numId="15" w16cid:durableId="1668750751">
    <w:abstractNumId w:val="39"/>
  </w:num>
  <w:num w:numId="16" w16cid:durableId="267936060">
    <w:abstractNumId w:val="28"/>
  </w:num>
  <w:num w:numId="17" w16cid:durableId="728647701">
    <w:abstractNumId w:val="22"/>
  </w:num>
  <w:num w:numId="18" w16cid:durableId="670571406">
    <w:abstractNumId w:val="23"/>
  </w:num>
  <w:num w:numId="19" w16cid:durableId="1853490468">
    <w:abstractNumId w:val="30"/>
  </w:num>
  <w:num w:numId="20" w16cid:durableId="1344475968">
    <w:abstractNumId w:val="40"/>
  </w:num>
  <w:num w:numId="21" w16cid:durableId="1026712223">
    <w:abstractNumId w:val="24"/>
  </w:num>
  <w:num w:numId="22" w16cid:durableId="1026760604">
    <w:abstractNumId w:val="43"/>
  </w:num>
  <w:num w:numId="23" w16cid:durableId="1078554616">
    <w:abstractNumId w:val="37"/>
  </w:num>
  <w:num w:numId="24" w16cid:durableId="985864961">
    <w:abstractNumId w:val="34"/>
  </w:num>
  <w:num w:numId="25" w16cid:durableId="1588155945">
    <w:abstractNumId w:val="25"/>
  </w:num>
  <w:num w:numId="26" w16cid:durableId="2063820401">
    <w:abstractNumId w:val="41"/>
  </w:num>
  <w:num w:numId="27" w16cid:durableId="1338922006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FE"/>
    <w:rsid w:val="0000152D"/>
    <w:rsid w:val="0000224C"/>
    <w:rsid w:val="000063ED"/>
    <w:rsid w:val="0000666E"/>
    <w:rsid w:val="00006DDB"/>
    <w:rsid w:val="00007F47"/>
    <w:rsid w:val="000108DF"/>
    <w:rsid w:val="00011632"/>
    <w:rsid w:val="000117CD"/>
    <w:rsid w:val="000118AB"/>
    <w:rsid w:val="00011D84"/>
    <w:rsid w:val="0001386E"/>
    <w:rsid w:val="0001505C"/>
    <w:rsid w:val="00015981"/>
    <w:rsid w:val="00020254"/>
    <w:rsid w:val="0002185C"/>
    <w:rsid w:val="000220AF"/>
    <w:rsid w:val="00023CC9"/>
    <w:rsid w:val="0002502E"/>
    <w:rsid w:val="000253A8"/>
    <w:rsid w:val="00025D09"/>
    <w:rsid w:val="00026597"/>
    <w:rsid w:val="00030630"/>
    <w:rsid w:val="00030E0F"/>
    <w:rsid w:val="00031809"/>
    <w:rsid w:val="00033098"/>
    <w:rsid w:val="00035AC7"/>
    <w:rsid w:val="00036BA5"/>
    <w:rsid w:val="00036D71"/>
    <w:rsid w:val="000379FE"/>
    <w:rsid w:val="00042476"/>
    <w:rsid w:val="000456B7"/>
    <w:rsid w:val="00047D6F"/>
    <w:rsid w:val="000500EE"/>
    <w:rsid w:val="000510BF"/>
    <w:rsid w:val="00052422"/>
    <w:rsid w:val="000529A6"/>
    <w:rsid w:val="00052AB0"/>
    <w:rsid w:val="00056313"/>
    <w:rsid w:val="00056314"/>
    <w:rsid w:val="0006218B"/>
    <w:rsid w:val="00062C30"/>
    <w:rsid w:val="000650FD"/>
    <w:rsid w:val="00066624"/>
    <w:rsid w:val="00066EB2"/>
    <w:rsid w:val="000673E8"/>
    <w:rsid w:val="00070173"/>
    <w:rsid w:val="00070E8E"/>
    <w:rsid w:val="00071029"/>
    <w:rsid w:val="000713B0"/>
    <w:rsid w:val="000721B0"/>
    <w:rsid w:val="000727F8"/>
    <w:rsid w:val="00073820"/>
    <w:rsid w:val="0007383E"/>
    <w:rsid w:val="00073852"/>
    <w:rsid w:val="00075313"/>
    <w:rsid w:val="0008306D"/>
    <w:rsid w:val="00083318"/>
    <w:rsid w:val="00083BC7"/>
    <w:rsid w:val="00084059"/>
    <w:rsid w:val="00085B6C"/>
    <w:rsid w:val="0008737F"/>
    <w:rsid w:val="00087513"/>
    <w:rsid w:val="00092542"/>
    <w:rsid w:val="000947E9"/>
    <w:rsid w:val="00094C2E"/>
    <w:rsid w:val="00094ECB"/>
    <w:rsid w:val="0009606F"/>
    <w:rsid w:val="00096A35"/>
    <w:rsid w:val="000A1CEA"/>
    <w:rsid w:val="000A1DFE"/>
    <w:rsid w:val="000A4409"/>
    <w:rsid w:val="000A5AD8"/>
    <w:rsid w:val="000A6245"/>
    <w:rsid w:val="000A67ED"/>
    <w:rsid w:val="000A680B"/>
    <w:rsid w:val="000A72A2"/>
    <w:rsid w:val="000B1A8C"/>
    <w:rsid w:val="000B2566"/>
    <w:rsid w:val="000B482E"/>
    <w:rsid w:val="000B4D09"/>
    <w:rsid w:val="000B6967"/>
    <w:rsid w:val="000B6D70"/>
    <w:rsid w:val="000B7955"/>
    <w:rsid w:val="000C0DBC"/>
    <w:rsid w:val="000C3F1E"/>
    <w:rsid w:val="000C4325"/>
    <w:rsid w:val="000C6E03"/>
    <w:rsid w:val="000C7716"/>
    <w:rsid w:val="000D0C33"/>
    <w:rsid w:val="000D0E6B"/>
    <w:rsid w:val="000D1E8D"/>
    <w:rsid w:val="000D30AD"/>
    <w:rsid w:val="000D4C6B"/>
    <w:rsid w:val="000D547F"/>
    <w:rsid w:val="000D5E83"/>
    <w:rsid w:val="000D783A"/>
    <w:rsid w:val="000D7F79"/>
    <w:rsid w:val="000E07C0"/>
    <w:rsid w:val="000E2BFA"/>
    <w:rsid w:val="000E3013"/>
    <w:rsid w:val="000E42D0"/>
    <w:rsid w:val="000E430E"/>
    <w:rsid w:val="000E443F"/>
    <w:rsid w:val="000E5E71"/>
    <w:rsid w:val="000E5F82"/>
    <w:rsid w:val="000E626F"/>
    <w:rsid w:val="000E736E"/>
    <w:rsid w:val="000E7E3E"/>
    <w:rsid w:val="000F0A2E"/>
    <w:rsid w:val="000F4C77"/>
    <w:rsid w:val="000F5474"/>
    <w:rsid w:val="000F6059"/>
    <w:rsid w:val="000F7316"/>
    <w:rsid w:val="0010274D"/>
    <w:rsid w:val="001034EC"/>
    <w:rsid w:val="00103565"/>
    <w:rsid w:val="001064B4"/>
    <w:rsid w:val="001110B6"/>
    <w:rsid w:val="001112B0"/>
    <w:rsid w:val="00111384"/>
    <w:rsid w:val="00111966"/>
    <w:rsid w:val="001137B2"/>
    <w:rsid w:val="001137F7"/>
    <w:rsid w:val="001137F9"/>
    <w:rsid w:val="0011469B"/>
    <w:rsid w:val="0011531D"/>
    <w:rsid w:val="00115B5B"/>
    <w:rsid w:val="001175CD"/>
    <w:rsid w:val="00121D7E"/>
    <w:rsid w:val="0012386E"/>
    <w:rsid w:val="00123885"/>
    <w:rsid w:val="0012510E"/>
    <w:rsid w:val="00127D92"/>
    <w:rsid w:val="00130958"/>
    <w:rsid w:val="00131456"/>
    <w:rsid w:val="0013195A"/>
    <w:rsid w:val="00132BBB"/>
    <w:rsid w:val="00134C6F"/>
    <w:rsid w:val="00134DD0"/>
    <w:rsid w:val="001356D4"/>
    <w:rsid w:val="00141611"/>
    <w:rsid w:val="00141FF6"/>
    <w:rsid w:val="0014684F"/>
    <w:rsid w:val="0014731D"/>
    <w:rsid w:val="00147B3F"/>
    <w:rsid w:val="00151ACF"/>
    <w:rsid w:val="00151C2A"/>
    <w:rsid w:val="00152BB0"/>
    <w:rsid w:val="00153C65"/>
    <w:rsid w:val="001541E3"/>
    <w:rsid w:val="00155561"/>
    <w:rsid w:val="001607EA"/>
    <w:rsid w:val="001613F8"/>
    <w:rsid w:val="00164DFB"/>
    <w:rsid w:val="001675D8"/>
    <w:rsid w:val="001701DD"/>
    <w:rsid w:val="00171106"/>
    <w:rsid w:val="0017267F"/>
    <w:rsid w:val="00173A90"/>
    <w:rsid w:val="00175163"/>
    <w:rsid w:val="001754A6"/>
    <w:rsid w:val="00175520"/>
    <w:rsid w:val="00175D5D"/>
    <w:rsid w:val="00175F54"/>
    <w:rsid w:val="0018044E"/>
    <w:rsid w:val="00181BB9"/>
    <w:rsid w:val="00182472"/>
    <w:rsid w:val="001828EC"/>
    <w:rsid w:val="00182A2C"/>
    <w:rsid w:val="00187F37"/>
    <w:rsid w:val="00190B9F"/>
    <w:rsid w:val="00190BC2"/>
    <w:rsid w:val="00191EBA"/>
    <w:rsid w:val="0019341D"/>
    <w:rsid w:val="001941C9"/>
    <w:rsid w:val="0019492C"/>
    <w:rsid w:val="00195E16"/>
    <w:rsid w:val="001A0209"/>
    <w:rsid w:val="001A09D7"/>
    <w:rsid w:val="001A1F21"/>
    <w:rsid w:val="001A23F7"/>
    <w:rsid w:val="001A5D92"/>
    <w:rsid w:val="001A663C"/>
    <w:rsid w:val="001A66BC"/>
    <w:rsid w:val="001A69E1"/>
    <w:rsid w:val="001B0BA5"/>
    <w:rsid w:val="001B2105"/>
    <w:rsid w:val="001B2275"/>
    <w:rsid w:val="001B394D"/>
    <w:rsid w:val="001B7564"/>
    <w:rsid w:val="001C3331"/>
    <w:rsid w:val="001C3844"/>
    <w:rsid w:val="001C4E83"/>
    <w:rsid w:val="001C50C0"/>
    <w:rsid w:val="001D0090"/>
    <w:rsid w:val="001D16B3"/>
    <w:rsid w:val="001D1CF9"/>
    <w:rsid w:val="001D220B"/>
    <w:rsid w:val="001D2A03"/>
    <w:rsid w:val="001D2C23"/>
    <w:rsid w:val="001D5964"/>
    <w:rsid w:val="001E03AC"/>
    <w:rsid w:val="001E0510"/>
    <w:rsid w:val="001E0902"/>
    <w:rsid w:val="001E0E12"/>
    <w:rsid w:val="001E12CE"/>
    <w:rsid w:val="001E202D"/>
    <w:rsid w:val="001E3A29"/>
    <w:rsid w:val="001E5E2C"/>
    <w:rsid w:val="001E765D"/>
    <w:rsid w:val="001F1B50"/>
    <w:rsid w:val="001F1F90"/>
    <w:rsid w:val="001F222A"/>
    <w:rsid w:val="001F2255"/>
    <w:rsid w:val="001F2E19"/>
    <w:rsid w:val="001F50D5"/>
    <w:rsid w:val="001F5584"/>
    <w:rsid w:val="001F70B9"/>
    <w:rsid w:val="002015CA"/>
    <w:rsid w:val="00202110"/>
    <w:rsid w:val="00203D24"/>
    <w:rsid w:val="002049E2"/>
    <w:rsid w:val="00204B48"/>
    <w:rsid w:val="00210C3E"/>
    <w:rsid w:val="002117F7"/>
    <w:rsid w:val="00211DAD"/>
    <w:rsid w:val="00215F28"/>
    <w:rsid w:val="00215F7A"/>
    <w:rsid w:val="00217974"/>
    <w:rsid w:val="0022435C"/>
    <w:rsid w:val="002246D8"/>
    <w:rsid w:val="00225015"/>
    <w:rsid w:val="00227038"/>
    <w:rsid w:val="00227FF1"/>
    <w:rsid w:val="002317AF"/>
    <w:rsid w:val="00233C11"/>
    <w:rsid w:val="002340A5"/>
    <w:rsid w:val="002345F7"/>
    <w:rsid w:val="00236ADF"/>
    <w:rsid w:val="00240143"/>
    <w:rsid w:val="00240598"/>
    <w:rsid w:val="00242090"/>
    <w:rsid w:val="002426F8"/>
    <w:rsid w:val="00242C55"/>
    <w:rsid w:val="00243EB7"/>
    <w:rsid w:val="00244204"/>
    <w:rsid w:val="0024476A"/>
    <w:rsid w:val="00246276"/>
    <w:rsid w:val="00247C69"/>
    <w:rsid w:val="00247D3A"/>
    <w:rsid w:val="002503D2"/>
    <w:rsid w:val="002508BC"/>
    <w:rsid w:val="00251AC4"/>
    <w:rsid w:val="0025325A"/>
    <w:rsid w:val="00254817"/>
    <w:rsid w:val="00256937"/>
    <w:rsid w:val="00256D62"/>
    <w:rsid w:val="0026037E"/>
    <w:rsid w:val="00260B3C"/>
    <w:rsid w:val="002644D3"/>
    <w:rsid w:val="00271335"/>
    <w:rsid w:val="002758A3"/>
    <w:rsid w:val="00275B2A"/>
    <w:rsid w:val="0027785D"/>
    <w:rsid w:val="00277B83"/>
    <w:rsid w:val="00282475"/>
    <w:rsid w:val="0028273D"/>
    <w:rsid w:val="00283038"/>
    <w:rsid w:val="00283514"/>
    <w:rsid w:val="00283ADC"/>
    <w:rsid w:val="00286BFA"/>
    <w:rsid w:val="00287502"/>
    <w:rsid w:val="00287596"/>
    <w:rsid w:val="00287D94"/>
    <w:rsid w:val="00291D9B"/>
    <w:rsid w:val="002922CA"/>
    <w:rsid w:val="00292DDA"/>
    <w:rsid w:val="00292F79"/>
    <w:rsid w:val="00293235"/>
    <w:rsid w:val="0029481B"/>
    <w:rsid w:val="002965D7"/>
    <w:rsid w:val="00296B4F"/>
    <w:rsid w:val="0029745E"/>
    <w:rsid w:val="002A0585"/>
    <w:rsid w:val="002A289C"/>
    <w:rsid w:val="002A3957"/>
    <w:rsid w:val="002A47C5"/>
    <w:rsid w:val="002A57F4"/>
    <w:rsid w:val="002A760F"/>
    <w:rsid w:val="002B0533"/>
    <w:rsid w:val="002B1177"/>
    <w:rsid w:val="002B18B3"/>
    <w:rsid w:val="002B18B7"/>
    <w:rsid w:val="002B2DCC"/>
    <w:rsid w:val="002B2EA4"/>
    <w:rsid w:val="002B4FA2"/>
    <w:rsid w:val="002C164E"/>
    <w:rsid w:val="002C183D"/>
    <w:rsid w:val="002C25DA"/>
    <w:rsid w:val="002C40A3"/>
    <w:rsid w:val="002C42E9"/>
    <w:rsid w:val="002C50B0"/>
    <w:rsid w:val="002C531E"/>
    <w:rsid w:val="002D00F2"/>
    <w:rsid w:val="002D12B3"/>
    <w:rsid w:val="002D34B8"/>
    <w:rsid w:val="002D4B81"/>
    <w:rsid w:val="002D4E8D"/>
    <w:rsid w:val="002D4EB7"/>
    <w:rsid w:val="002D6564"/>
    <w:rsid w:val="002D742D"/>
    <w:rsid w:val="002E22A0"/>
    <w:rsid w:val="002E2A47"/>
    <w:rsid w:val="002E4130"/>
    <w:rsid w:val="002E481B"/>
    <w:rsid w:val="002E5C1C"/>
    <w:rsid w:val="002E69FC"/>
    <w:rsid w:val="002E74C2"/>
    <w:rsid w:val="002E7E02"/>
    <w:rsid w:val="002F1CA4"/>
    <w:rsid w:val="002F2FB3"/>
    <w:rsid w:val="002F4F28"/>
    <w:rsid w:val="002F5064"/>
    <w:rsid w:val="002F6E14"/>
    <w:rsid w:val="00302540"/>
    <w:rsid w:val="0030332B"/>
    <w:rsid w:val="0030442F"/>
    <w:rsid w:val="00306C7F"/>
    <w:rsid w:val="003114BE"/>
    <w:rsid w:val="00312B5A"/>
    <w:rsid w:val="0031321B"/>
    <w:rsid w:val="003137C9"/>
    <w:rsid w:val="00316497"/>
    <w:rsid w:val="003164F1"/>
    <w:rsid w:val="00317835"/>
    <w:rsid w:val="00320C20"/>
    <w:rsid w:val="00322491"/>
    <w:rsid w:val="00322843"/>
    <w:rsid w:val="00322945"/>
    <w:rsid w:val="003231E1"/>
    <w:rsid w:val="00323BE6"/>
    <w:rsid w:val="0032570E"/>
    <w:rsid w:val="00325F48"/>
    <w:rsid w:val="003261CE"/>
    <w:rsid w:val="00327C35"/>
    <w:rsid w:val="003322EC"/>
    <w:rsid w:val="00334DFB"/>
    <w:rsid w:val="0033523A"/>
    <w:rsid w:val="003370EA"/>
    <w:rsid w:val="00340D41"/>
    <w:rsid w:val="00343E0F"/>
    <w:rsid w:val="00345D30"/>
    <w:rsid w:val="0034690D"/>
    <w:rsid w:val="003476C5"/>
    <w:rsid w:val="0034788D"/>
    <w:rsid w:val="003479F8"/>
    <w:rsid w:val="00350120"/>
    <w:rsid w:val="00350DD9"/>
    <w:rsid w:val="003527D6"/>
    <w:rsid w:val="00354F25"/>
    <w:rsid w:val="00355F5C"/>
    <w:rsid w:val="00357123"/>
    <w:rsid w:val="00357377"/>
    <w:rsid w:val="0035762D"/>
    <w:rsid w:val="003579C1"/>
    <w:rsid w:val="00360720"/>
    <w:rsid w:val="0036130C"/>
    <w:rsid w:val="0036295A"/>
    <w:rsid w:val="003633BF"/>
    <w:rsid w:val="00363794"/>
    <w:rsid w:val="0036483B"/>
    <w:rsid w:val="00365D2A"/>
    <w:rsid w:val="0036644A"/>
    <w:rsid w:val="00370D23"/>
    <w:rsid w:val="00372001"/>
    <w:rsid w:val="003723FC"/>
    <w:rsid w:val="003729F0"/>
    <w:rsid w:val="003739D1"/>
    <w:rsid w:val="0037450F"/>
    <w:rsid w:val="003746BE"/>
    <w:rsid w:val="00375EE4"/>
    <w:rsid w:val="0037613D"/>
    <w:rsid w:val="0037665C"/>
    <w:rsid w:val="003769C9"/>
    <w:rsid w:val="003773FD"/>
    <w:rsid w:val="003801B2"/>
    <w:rsid w:val="00383DD2"/>
    <w:rsid w:val="0038612A"/>
    <w:rsid w:val="00386590"/>
    <w:rsid w:val="003866E6"/>
    <w:rsid w:val="00386796"/>
    <w:rsid w:val="00386DB5"/>
    <w:rsid w:val="00391599"/>
    <w:rsid w:val="00391C71"/>
    <w:rsid w:val="00392865"/>
    <w:rsid w:val="00392E80"/>
    <w:rsid w:val="00394610"/>
    <w:rsid w:val="00394E75"/>
    <w:rsid w:val="0039667A"/>
    <w:rsid w:val="00397174"/>
    <w:rsid w:val="00397282"/>
    <w:rsid w:val="003A004A"/>
    <w:rsid w:val="003A385A"/>
    <w:rsid w:val="003A55BD"/>
    <w:rsid w:val="003A63F3"/>
    <w:rsid w:val="003B067B"/>
    <w:rsid w:val="003B1286"/>
    <w:rsid w:val="003B2660"/>
    <w:rsid w:val="003B3306"/>
    <w:rsid w:val="003B3358"/>
    <w:rsid w:val="003B359C"/>
    <w:rsid w:val="003B43DF"/>
    <w:rsid w:val="003B49F2"/>
    <w:rsid w:val="003B5F98"/>
    <w:rsid w:val="003B7DAB"/>
    <w:rsid w:val="003C03F1"/>
    <w:rsid w:val="003C169C"/>
    <w:rsid w:val="003C24EC"/>
    <w:rsid w:val="003C38B5"/>
    <w:rsid w:val="003C5C36"/>
    <w:rsid w:val="003C6950"/>
    <w:rsid w:val="003C7066"/>
    <w:rsid w:val="003C7E8F"/>
    <w:rsid w:val="003D19F3"/>
    <w:rsid w:val="003D2132"/>
    <w:rsid w:val="003D3442"/>
    <w:rsid w:val="003D4EE2"/>
    <w:rsid w:val="003D50D6"/>
    <w:rsid w:val="003D5975"/>
    <w:rsid w:val="003D6778"/>
    <w:rsid w:val="003E0829"/>
    <w:rsid w:val="003E0E8C"/>
    <w:rsid w:val="003E113A"/>
    <w:rsid w:val="003E1B81"/>
    <w:rsid w:val="003E377A"/>
    <w:rsid w:val="003E4A6D"/>
    <w:rsid w:val="003E73DE"/>
    <w:rsid w:val="003E762E"/>
    <w:rsid w:val="003F0904"/>
    <w:rsid w:val="003F244E"/>
    <w:rsid w:val="003F2841"/>
    <w:rsid w:val="003F4EE0"/>
    <w:rsid w:val="003F61B0"/>
    <w:rsid w:val="00400F5B"/>
    <w:rsid w:val="004016C7"/>
    <w:rsid w:val="00401C33"/>
    <w:rsid w:val="00402457"/>
    <w:rsid w:val="00402718"/>
    <w:rsid w:val="00402CB7"/>
    <w:rsid w:val="00403770"/>
    <w:rsid w:val="00410911"/>
    <w:rsid w:val="00410AF1"/>
    <w:rsid w:val="004122F0"/>
    <w:rsid w:val="00413A77"/>
    <w:rsid w:val="0041468A"/>
    <w:rsid w:val="004147B7"/>
    <w:rsid w:val="00417A31"/>
    <w:rsid w:val="00420861"/>
    <w:rsid w:val="00420E8A"/>
    <w:rsid w:val="00421B97"/>
    <w:rsid w:val="004224EC"/>
    <w:rsid w:val="0042263A"/>
    <w:rsid w:val="0042332B"/>
    <w:rsid w:val="004234DE"/>
    <w:rsid w:val="004244E2"/>
    <w:rsid w:val="0042529E"/>
    <w:rsid w:val="00425E00"/>
    <w:rsid w:val="00427267"/>
    <w:rsid w:val="00427740"/>
    <w:rsid w:val="00430C69"/>
    <w:rsid w:val="0043314F"/>
    <w:rsid w:val="0044103E"/>
    <w:rsid w:val="00441B90"/>
    <w:rsid w:val="004441BB"/>
    <w:rsid w:val="00444AA4"/>
    <w:rsid w:val="00444FC6"/>
    <w:rsid w:val="00445342"/>
    <w:rsid w:val="00445526"/>
    <w:rsid w:val="00445FF7"/>
    <w:rsid w:val="004463EE"/>
    <w:rsid w:val="00447D25"/>
    <w:rsid w:val="00450495"/>
    <w:rsid w:val="00450B25"/>
    <w:rsid w:val="00452DA1"/>
    <w:rsid w:val="00455EF2"/>
    <w:rsid w:val="004568D6"/>
    <w:rsid w:val="00457687"/>
    <w:rsid w:val="00457FDC"/>
    <w:rsid w:val="004600BE"/>
    <w:rsid w:val="004604CC"/>
    <w:rsid w:val="00462F50"/>
    <w:rsid w:val="00463738"/>
    <w:rsid w:val="004659E4"/>
    <w:rsid w:val="00466F2E"/>
    <w:rsid w:val="004671D1"/>
    <w:rsid w:val="00471E6A"/>
    <w:rsid w:val="00472853"/>
    <w:rsid w:val="0047360E"/>
    <w:rsid w:val="00473D6E"/>
    <w:rsid w:val="00473E02"/>
    <w:rsid w:val="004743FE"/>
    <w:rsid w:val="0047462F"/>
    <w:rsid w:val="00481F0F"/>
    <w:rsid w:val="00481FE0"/>
    <w:rsid w:val="00483840"/>
    <w:rsid w:val="00484E9D"/>
    <w:rsid w:val="004859D2"/>
    <w:rsid w:val="00486696"/>
    <w:rsid w:val="00486B0F"/>
    <w:rsid w:val="00486E9A"/>
    <w:rsid w:val="0048795E"/>
    <w:rsid w:val="004903EF"/>
    <w:rsid w:val="00492FB7"/>
    <w:rsid w:val="00493592"/>
    <w:rsid w:val="0049415D"/>
    <w:rsid w:val="00494817"/>
    <w:rsid w:val="00497B39"/>
    <w:rsid w:val="004A0E8B"/>
    <w:rsid w:val="004A0EFB"/>
    <w:rsid w:val="004A127D"/>
    <w:rsid w:val="004A2276"/>
    <w:rsid w:val="004A2B2F"/>
    <w:rsid w:val="004A5582"/>
    <w:rsid w:val="004A57F3"/>
    <w:rsid w:val="004B3481"/>
    <w:rsid w:val="004B3AD5"/>
    <w:rsid w:val="004B4494"/>
    <w:rsid w:val="004B46F2"/>
    <w:rsid w:val="004B7498"/>
    <w:rsid w:val="004B75D6"/>
    <w:rsid w:val="004C0441"/>
    <w:rsid w:val="004C0EC4"/>
    <w:rsid w:val="004C1B0B"/>
    <w:rsid w:val="004C2E63"/>
    <w:rsid w:val="004C398A"/>
    <w:rsid w:val="004C5A40"/>
    <w:rsid w:val="004C65AD"/>
    <w:rsid w:val="004C6F22"/>
    <w:rsid w:val="004D32E1"/>
    <w:rsid w:val="004D713B"/>
    <w:rsid w:val="004E0B4E"/>
    <w:rsid w:val="004E0D7E"/>
    <w:rsid w:val="004E1501"/>
    <w:rsid w:val="004E1808"/>
    <w:rsid w:val="004E6A24"/>
    <w:rsid w:val="004E78B3"/>
    <w:rsid w:val="004E7A8A"/>
    <w:rsid w:val="004F0D25"/>
    <w:rsid w:val="004F255F"/>
    <w:rsid w:val="004F3FCD"/>
    <w:rsid w:val="004F4E3C"/>
    <w:rsid w:val="004F566A"/>
    <w:rsid w:val="004F56DE"/>
    <w:rsid w:val="004F7896"/>
    <w:rsid w:val="00500322"/>
    <w:rsid w:val="00500C05"/>
    <w:rsid w:val="0050165B"/>
    <w:rsid w:val="00501F67"/>
    <w:rsid w:val="00502015"/>
    <w:rsid w:val="005023B8"/>
    <w:rsid w:val="00504896"/>
    <w:rsid w:val="0050556D"/>
    <w:rsid w:val="00505D27"/>
    <w:rsid w:val="005074CE"/>
    <w:rsid w:val="00510561"/>
    <w:rsid w:val="0051170A"/>
    <w:rsid w:val="00515B8D"/>
    <w:rsid w:val="005161CB"/>
    <w:rsid w:val="00516CC8"/>
    <w:rsid w:val="00520B26"/>
    <w:rsid w:val="00521369"/>
    <w:rsid w:val="005216B6"/>
    <w:rsid w:val="00521775"/>
    <w:rsid w:val="00522398"/>
    <w:rsid w:val="00523084"/>
    <w:rsid w:val="00523FAD"/>
    <w:rsid w:val="00526DB7"/>
    <w:rsid w:val="00530A2A"/>
    <w:rsid w:val="00531833"/>
    <w:rsid w:val="00531DED"/>
    <w:rsid w:val="00533E97"/>
    <w:rsid w:val="00535003"/>
    <w:rsid w:val="00536927"/>
    <w:rsid w:val="0053777F"/>
    <w:rsid w:val="00541762"/>
    <w:rsid w:val="00541F8B"/>
    <w:rsid w:val="00542889"/>
    <w:rsid w:val="00542AA7"/>
    <w:rsid w:val="00543286"/>
    <w:rsid w:val="00544A0D"/>
    <w:rsid w:val="00547398"/>
    <w:rsid w:val="00550E2F"/>
    <w:rsid w:val="0055283F"/>
    <w:rsid w:val="00553781"/>
    <w:rsid w:val="005542B1"/>
    <w:rsid w:val="00555862"/>
    <w:rsid w:val="005560D0"/>
    <w:rsid w:val="00556927"/>
    <w:rsid w:val="00556EF3"/>
    <w:rsid w:val="005570A3"/>
    <w:rsid w:val="00557233"/>
    <w:rsid w:val="00557E6A"/>
    <w:rsid w:val="005614E9"/>
    <w:rsid w:val="00561CE3"/>
    <w:rsid w:val="00564E2F"/>
    <w:rsid w:val="00565E7D"/>
    <w:rsid w:val="00566833"/>
    <w:rsid w:val="005706F2"/>
    <w:rsid w:val="0057210E"/>
    <w:rsid w:val="00573525"/>
    <w:rsid w:val="00573BCE"/>
    <w:rsid w:val="0057467E"/>
    <w:rsid w:val="005749CC"/>
    <w:rsid w:val="0057573C"/>
    <w:rsid w:val="00575FCC"/>
    <w:rsid w:val="00576372"/>
    <w:rsid w:val="0057780A"/>
    <w:rsid w:val="00581779"/>
    <w:rsid w:val="005850C0"/>
    <w:rsid w:val="005855D8"/>
    <w:rsid w:val="00585E20"/>
    <w:rsid w:val="00586AC3"/>
    <w:rsid w:val="00587E6C"/>
    <w:rsid w:val="00591141"/>
    <w:rsid w:val="0059258E"/>
    <w:rsid w:val="00592BF6"/>
    <w:rsid w:val="00593204"/>
    <w:rsid w:val="005936D4"/>
    <w:rsid w:val="005966DE"/>
    <w:rsid w:val="00596EF7"/>
    <w:rsid w:val="005A015C"/>
    <w:rsid w:val="005A0256"/>
    <w:rsid w:val="005A15E6"/>
    <w:rsid w:val="005A1FF6"/>
    <w:rsid w:val="005A2543"/>
    <w:rsid w:val="005A2A79"/>
    <w:rsid w:val="005A330F"/>
    <w:rsid w:val="005A3A46"/>
    <w:rsid w:val="005A4CCA"/>
    <w:rsid w:val="005A513F"/>
    <w:rsid w:val="005A6BBB"/>
    <w:rsid w:val="005A7686"/>
    <w:rsid w:val="005B009D"/>
    <w:rsid w:val="005B0EDB"/>
    <w:rsid w:val="005B11FA"/>
    <w:rsid w:val="005B19FE"/>
    <w:rsid w:val="005B28EA"/>
    <w:rsid w:val="005B4CBF"/>
    <w:rsid w:val="005B4FA9"/>
    <w:rsid w:val="005B596A"/>
    <w:rsid w:val="005B65E8"/>
    <w:rsid w:val="005B6EFE"/>
    <w:rsid w:val="005B6F03"/>
    <w:rsid w:val="005B71D6"/>
    <w:rsid w:val="005B7EE4"/>
    <w:rsid w:val="005C0373"/>
    <w:rsid w:val="005C0C27"/>
    <w:rsid w:val="005C214F"/>
    <w:rsid w:val="005C2BFA"/>
    <w:rsid w:val="005C4D79"/>
    <w:rsid w:val="005C6645"/>
    <w:rsid w:val="005D00DE"/>
    <w:rsid w:val="005D0D02"/>
    <w:rsid w:val="005D14F3"/>
    <w:rsid w:val="005D32CB"/>
    <w:rsid w:val="005D6B24"/>
    <w:rsid w:val="005D789C"/>
    <w:rsid w:val="005E05C2"/>
    <w:rsid w:val="005E2370"/>
    <w:rsid w:val="005E5AFA"/>
    <w:rsid w:val="005E6619"/>
    <w:rsid w:val="005E7D67"/>
    <w:rsid w:val="005F2419"/>
    <w:rsid w:val="005F51CC"/>
    <w:rsid w:val="005F7394"/>
    <w:rsid w:val="005F7492"/>
    <w:rsid w:val="005F7C2F"/>
    <w:rsid w:val="00600856"/>
    <w:rsid w:val="00604244"/>
    <w:rsid w:val="00606BC4"/>
    <w:rsid w:val="00612535"/>
    <w:rsid w:val="00612EE5"/>
    <w:rsid w:val="00613620"/>
    <w:rsid w:val="00613A7B"/>
    <w:rsid w:val="0061730A"/>
    <w:rsid w:val="00617E12"/>
    <w:rsid w:val="00620D09"/>
    <w:rsid w:val="00621727"/>
    <w:rsid w:val="00622376"/>
    <w:rsid w:val="006227AC"/>
    <w:rsid w:val="00625223"/>
    <w:rsid w:val="00625314"/>
    <w:rsid w:val="00627801"/>
    <w:rsid w:val="00627B34"/>
    <w:rsid w:val="0063108B"/>
    <w:rsid w:val="00631BC2"/>
    <w:rsid w:val="00632103"/>
    <w:rsid w:val="0063535C"/>
    <w:rsid w:val="00635F1D"/>
    <w:rsid w:val="006364D4"/>
    <w:rsid w:val="0064472B"/>
    <w:rsid w:val="00646757"/>
    <w:rsid w:val="00647DDB"/>
    <w:rsid w:val="0065005D"/>
    <w:rsid w:val="00651716"/>
    <w:rsid w:val="00652225"/>
    <w:rsid w:val="006528A2"/>
    <w:rsid w:val="00652A22"/>
    <w:rsid w:val="00652A49"/>
    <w:rsid w:val="00652D4A"/>
    <w:rsid w:val="00652E5D"/>
    <w:rsid w:val="006537F5"/>
    <w:rsid w:val="00653EA2"/>
    <w:rsid w:val="0065457D"/>
    <w:rsid w:val="00657971"/>
    <w:rsid w:val="006601ED"/>
    <w:rsid w:val="0066152C"/>
    <w:rsid w:val="00661F4D"/>
    <w:rsid w:val="006623BE"/>
    <w:rsid w:val="00662912"/>
    <w:rsid w:val="006632A5"/>
    <w:rsid w:val="00663BC2"/>
    <w:rsid w:val="006641E1"/>
    <w:rsid w:val="006658A1"/>
    <w:rsid w:val="00666905"/>
    <w:rsid w:val="00666D94"/>
    <w:rsid w:val="00667470"/>
    <w:rsid w:val="00672C0B"/>
    <w:rsid w:val="00673393"/>
    <w:rsid w:val="00674A4E"/>
    <w:rsid w:val="00674AE7"/>
    <w:rsid w:val="00676F49"/>
    <w:rsid w:val="00676F8A"/>
    <w:rsid w:val="006808B7"/>
    <w:rsid w:val="006821DF"/>
    <w:rsid w:val="0068296D"/>
    <w:rsid w:val="00682DDC"/>
    <w:rsid w:val="006831C5"/>
    <w:rsid w:val="00686E24"/>
    <w:rsid w:val="00687601"/>
    <w:rsid w:val="0069006F"/>
    <w:rsid w:val="0069038B"/>
    <w:rsid w:val="0069181C"/>
    <w:rsid w:val="00691BC4"/>
    <w:rsid w:val="00692C8B"/>
    <w:rsid w:val="0069384B"/>
    <w:rsid w:val="00695CA1"/>
    <w:rsid w:val="00697830"/>
    <w:rsid w:val="00697ABA"/>
    <w:rsid w:val="006A01D4"/>
    <w:rsid w:val="006A02F1"/>
    <w:rsid w:val="006A048B"/>
    <w:rsid w:val="006A0D7D"/>
    <w:rsid w:val="006A1099"/>
    <w:rsid w:val="006A1A81"/>
    <w:rsid w:val="006A2A55"/>
    <w:rsid w:val="006A2C49"/>
    <w:rsid w:val="006A3BA6"/>
    <w:rsid w:val="006A528A"/>
    <w:rsid w:val="006A6E89"/>
    <w:rsid w:val="006A72E1"/>
    <w:rsid w:val="006B087F"/>
    <w:rsid w:val="006B4DC6"/>
    <w:rsid w:val="006B60F5"/>
    <w:rsid w:val="006B64C5"/>
    <w:rsid w:val="006C051B"/>
    <w:rsid w:val="006C1FAC"/>
    <w:rsid w:val="006C32E1"/>
    <w:rsid w:val="006C36D0"/>
    <w:rsid w:val="006C4D19"/>
    <w:rsid w:val="006C6041"/>
    <w:rsid w:val="006C6AF7"/>
    <w:rsid w:val="006D06A0"/>
    <w:rsid w:val="006D07BD"/>
    <w:rsid w:val="006D09EE"/>
    <w:rsid w:val="006D1B24"/>
    <w:rsid w:val="006D1EBC"/>
    <w:rsid w:val="006D2A12"/>
    <w:rsid w:val="006D33D2"/>
    <w:rsid w:val="006D41AF"/>
    <w:rsid w:val="006D5204"/>
    <w:rsid w:val="006D5D32"/>
    <w:rsid w:val="006D7533"/>
    <w:rsid w:val="006D7C06"/>
    <w:rsid w:val="006E24A6"/>
    <w:rsid w:val="006E2BB4"/>
    <w:rsid w:val="006E3649"/>
    <w:rsid w:val="006E37F1"/>
    <w:rsid w:val="006E3DA5"/>
    <w:rsid w:val="006E53CA"/>
    <w:rsid w:val="006E5A16"/>
    <w:rsid w:val="006E5E14"/>
    <w:rsid w:val="006F096C"/>
    <w:rsid w:val="006F0DE8"/>
    <w:rsid w:val="006F1135"/>
    <w:rsid w:val="006F13A2"/>
    <w:rsid w:val="006F1845"/>
    <w:rsid w:val="006F212D"/>
    <w:rsid w:val="006F6D15"/>
    <w:rsid w:val="006F6F1C"/>
    <w:rsid w:val="007010B0"/>
    <w:rsid w:val="00701B52"/>
    <w:rsid w:val="00701B58"/>
    <w:rsid w:val="00705DD8"/>
    <w:rsid w:val="00705E93"/>
    <w:rsid w:val="00706B3D"/>
    <w:rsid w:val="00706FD7"/>
    <w:rsid w:val="00707053"/>
    <w:rsid w:val="00707BA6"/>
    <w:rsid w:val="007106CD"/>
    <w:rsid w:val="00711452"/>
    <w:rsid w:val="00711F1C"/>
    <w:rsid w:val="00712FAD"/>
    <w:rsid w:val="007137F4"/>
    <w:rsid w:val="00716DB6"/>
    <w:rsid w:val="00717A96"/>
    <w:rsid w:val="007217FB"/>
    <w:rsid w:val="007223B3"/>
    <w:rsid w:val="0072458D"/>
    <w:rsid w:val="00724E38"/>
    <w:rsid w:val="00725514"/>
    <w:rsid w:val="00726214"/>
    <w:rsid w:val="00731094"/>
    <w:rsid w:val="00731C7C"/>
    <w:rsid w:val="00732B56"/>
    <w:rsid w:val="00733F58"/>
    <w:rsid w:val="007365AD"/>
    <w:rsid w:val="00741940"/>
    <w:rsid w:val="00741FF0"/>
    <w:rsid w:val="007433F5"/>
    <w:rsid w:val="00743404"/>
    <w:rsid w:val="00744CB4"/>
    <w:rsid w:val="007502F7"/>
    <w:rsid w:val="00753967"/>
    <w:rsid w:val="00756197"/>
    <w:rsid w:val="007609E1"/>
    <w:rsid w:val="00760B10"/>
    <w:rsid w:val="00762417"/>
    <w:rsid w:val="0076264C"/>
    <w:rsid w:val="00762B63"/>
    <w:rsid w:val="00762FB1"/>
    <w:rsid w:val="00762FC1"/>
    <w:rsid w:val="00765DB8"/>
    <w:rsid w:val="00766E2D"/>
    <w:rsid w:val="00766F29"/>
    <w:rsid w:val="00771312"/>
    <w:rsid w:val="00771E12"/>
    <w:rsid w:val="00772184"/>
    <w:rsid w:val="00772595"/>
    <w:rsid w:val="00775259"/>
    <w:rsid w:val="00776F12"/>
    <w:rsid w:val="00780E24"/>
    <w:rsid w:val="00782E05"/>
    <w:rsid w:val="00783604"/>
    <w:rsid w:val="0078375F"/>
    <w:rsid w:val="00783B3E"/>
    <w:rsid w:val="0078419C"/>
    <w:rsid w:val="00785BA9"/>
    <w:rsid w:val="00785EB9"/>
    <w:rsid w:val="0078677C"/>
    <w:rsid w:val="00786CE1"/>
    <w:rsid w:val="00787F86"/>
    <w:rsid w:val="0079107E"/>
    <w:rsid w:val="00791619"/>
    <w:rsid w:val="00791E5E"/>
    <w:rsid w:val="0079432F"/>
    <w:rsid w:val="007953C1"/>
    <w:rsid w:val="0079637D"/>
    <w:rsid w:val="00796F55"/>
    <w:rsid w:val="007A0887"/>
    <w:rsid w:val="007A310C"/>
    <w:rsid w:val="007A3533"/>
    <w:rsid w:val="007B197E"/>
    <w:rsid w:val="007B20B9"/>
    <w:rsid w:val="007B2889"/>
    <w:rsid w:val="007B35FC"/>
    <w:rsid w:val="007B3B2E"/>
    <w:rsid w:val="007B457E"/>
    <w:rsid w:val="007B4631"/>
    <w:rsid w:val="007B4CEA"/>
    <w:rsid w:val="007B5C90"/>
    <w:rsid w:val="007B5EC0"/>
    <w:rsid w:val="007B6FA3"/>
    <w:rsid w:val="007C0711"/>
    <w:rsid w:val="007C1033"/>
    <w:rsid w:val="007C1743"/>
    <w:rsid w:val="007C1AE6"/>
    <w:rsid w:val="007C1CF3"/>
    <w:rsid w:val="007C643B"/>
    <w:rsid w:val="007C66ED"/>
    <w:rsid w:val="007D214D"/>
    <w:rsid w:val="007D2241"/>
    <w:rsid w:val="007D3387"/>
    <w:rsid w:val="007D3739"/>
    <w:rsid w:val="007D3A7C"/>
    <w:rsid w:val="007D4465"/>
    <w:rsid w:val="007D456D"/>
    <w:rsid w:val="007D5929"/>
    <w:rsid w:val="007D691D"/>
    <w:rsid w:val="007E41EF"/>
    <w:rsid w:val="007E465A"/>
    <w:rsid w:val="007E48E5"/>
    <w:rsid w:val="007E5C7E"/>
    <w:rsid w:val="007E5D3F"/>
    <w:rsid w:val="007E6DED"/>
    <w:rsid w:val="007F16D5"/>
    <w:rsid w:val="007F2A4E"/>
    <w:rsid w:val="007F2DAB"/>
    <w:rsid w:val="007F3463"/>
    <w:rsid w:val="007F3B33"/>
    <w:rsid w:val="007F482D"/>
    <w:rsid w:val="007F55A4"/>
    <w:rsid w:val="007F61DB"/>
    <w:rsid w:val="008008D4"/>
    <w:rsid w:val="00800E42"/>
    <w:rsid w:val="008012B7"/>
    <w:rsid w:val="00801793"/>
    <w:rsid w:val="00801A4A"/>
    <w:rsid w:val="00805106"/>
    <w:rsid w:val="00805E32"/>
    <w:rsid w:val="00806F28"/>
    <w:rsid w:val="008075FE"/>
    <w:rsid w:val="0081058B"/>
    <w:rsid w:val="00811E42"/>
    <w:rsid w:val="008127A9"/>
    <w:rsid w:val="00812B3C"/>
    <w:rsid w:val="00812CCF"/>
    <w:rsid w:val="00812E5D"/>
    <w:rsid w:val="0082055A"/>
    <w:rsid w:val="00820CC8"/>
    <w:rsid w:val="00822373"/>
    <w:rsid w:val="0082361A"/>
    <w:rsid w:val="00826C75"/>
    <w:rsid w:val="00830E86"/>
    <w:rsid w:val="00830F04"/>
    <w:rsid w:val="008321A1"/>
    <w:rsid w:val="00832828"/>
    <w:rsid w:val="00833291"/>
    <w:rsid w:val="008354F3"/>
    <w:rsid w:val="008358EE"/>
    <w:rsid w:val="008378A1"/>
    <w:rsid w:val="00837ED4"/>
    <w:rsid w:val="00842095"/>
    <w:rsid w:val="008434AE"/>
    <w:rsid w:val="0084498A"/>
    <w:rsid w:val="00844D7C"/>
    <w:rsid w:val="008450EA"/>
    <w:rsid w:val="00845466"/>
    <w:rsid w:val="00845607"/>
    <w:rsid w:val="008471A1"/>
    <w:rsid w:val="00847F4F"/>
    <w:rsid w:val="0085087A"/>
    <w:rsid w:val="008513AE"/>
    <w:rsid w:val="00855F54"/>
    <w:rsid w:val="00856035"/>
    <w:rsid w:val="0086112C"/>
    <w:rsid w:val="008622CE"/>
    <w:rsid w:val="00870266"/>
    <w:rsid w:val="00872E4F"/>
    <w:rsid w:val="00873A7C"/>
    <w:rsid w:val="008756B9"/>
    <w:rsid w:val="00875DD2"/>
    <w:rsid w:val="00880D83"/>
    <w:rsid w:val="00880EC8"/>
    <w:rsid w:val="00881199"/>
    <w:rsid w:val="0088190C"/>
    <w:rsid w:val="00882A95"/>
    <w:rsid w:val="00882FD0"/>
    <w:rsid w:val="0088384F"/>
    <w:rsid w:val="00885387"/>
    <w:rsid w:val="00885F5D"/>
    <w:rsid w:val="00886E31"/>
    <w:rsid w:val="008906E3"/>
    <w:rsid w:val="00891131"/>
    <w:rsid w:val="008954A3"/>
    <w:rsid w:val="00895D7B"/>
    <w:rsid w:val="00896933"/>
    <w:rsid w:val="00896DED"/>
    <w:rsid w:val="00897054"/>
    <w:rsid w:val="00897392"/>
    <w:rsid w:val="008A2DF5"/>
    <w:rsid w:val="008A43D0"/>
    <w:rsid w:val="008A4AE7"/>
    <w:rsid w:val="008A7109"/>
    <w:rsid w:val="008B15C2"/>
    <w:rsid w:val="008B1E47"/>
    <w:rsid w:val="008B26C0"/>
    <w:rsid w:val="008B3F0B"/>
    <w:rsid w:val="008B3FFE"/>
    <w:rsid w:val="008B4075"/>
    <w:rsid w:val="008B6142"/>
    <w:rsid w:val="008B629B"/>
    <w:rsid w:val="008B6802"/>
    <w:rsid w:val="008B7280"/>
    <w:rsid w:val="008B7409"/>
    <w:rsid w:val="008C0C51"/>
    <w:rsid w:val="008C1924"/>
    <w:rsid w:val="008C200D"/>
    <w:rsid w:val="008C2550"/>
    <w:rsid w:val="008C40F2"/>
    <w:rsid w:val="008C534E"/>
    <w:rsid w:val="008C5B3E"/>
    <w:rsid w:val="008D0585"/>
    <w:rsid w:val="008D08D3"/>
    <w:rsid w:val="008D0B84"/>
    <w:rsid w:val="008D2B82"/>
    <w:rsid w:val="008D4ADA"/>
    <w:rsid w:val="008D7587"/>
    <w:rsid w:val="008E082D"/>
    <w:rsid w:val="008E116E"/>
    <w:rsid w:val="008E1B3A"/>
    <w:rsid w:val="008E2334"/>
    <w:rsid w:val="008E4BA5"/>
    <w:rsid w:val="008E4E1E"/>
    <w:rsid w:val="008E5322"/>
    <w:rsid w:val="008E5BAA"/>
    <w:rsid w:val="008E63C9"/>
    <w:rsid w:val="008E75C9"/>
    <w:rsid w:val="008E769B"/>
    <w:rsid w:val="008E7CA3"/>
    <w:rsid w:val="008F1059"/>
    <w:rsid w:val="008F2B1D"/>
    <w:rsid w:val="008F492A"/>
    <w:rsid w:val="008F50F7"/>
    <w:rsid w:val="008F77D4"/>
    <w:rsid w:val="0090438B"/>
    <w:rsid w:val="00904F4C"/>
    <w:rsid w:val="0090619C"/>
    <w:rsid w:val="009066E2"/>
    <w:rsid w:val="00906A5A"/>
    <w:rsid w:val="009070A3"/>
    <w:rsid w:val="009074A7"/>
    <w:rsid w:val="00912256"/>
    <w:rsid w:val="00913AFE"/>
    <w:rsid w:val="00914904"/>
    <w:rsid w:val="00914BD3"/>
    <w:rsid w:val="00916006"/>
    <w:rsid w:val="009166E3"/>
    <w:rsid w:val="00917B0A"/>
    <w:rsid w:val="00917D9D"/>
    <w:rsid w:val="009209F8"/>
    <w:rsid w:val="00920EB1"/>
    <w:rsid w:val="009247F2"/>
    <w:rsid w:val="00924959"/>
    <w:rsid w:val="00924D86"/>
    <w:rsid w:val="0092684A"/>
    <w:rsid w:val="00927558"/>
    <w:rsid w:val="00927BBD"/>
    <w:rsid w:val="0093098E"/>
    <w:rsid w:val="00930BD9"/>
    <w:rsid w:val="009324D6"/>
    <w:rsid w:val="0093251B"/>
    <w:rsid w:val="00932C48"/>
    <w:rsid w:val="00932EE1"/>
    <w:rsid w:val="009342F3"/>
    <w:rsid w:val="00935C9E"/>
    <w:rsid w:val="00936078"/>
    <w:rsid w:val="00936100"/>
    <w:rsid w:val="009377EA"/>
    <w:rsid w:val="00937B3E"/>
    <w:rsid w:val="009405B1"/>
    <w:rsid w:val="009410EA"/>
    <w:rsid w:val="00942069"/>
    <w:rsid w:val="00942D16"/>
    <w:rsid w:val="009435AE"/>
    <w:rsid w:val="00945CB0"/>
    <w:rsid w:val="009465BF"/>
    <w:rsid w:val="00947C72"/>
    <w:rsid w:val="00951443"/>
    <w:rsid w:val="0095174A"/>
    <w:rsid w:val="00953242"/>
    <w:rsid w:val="00953C08"/>
    <w:rsid w:val="00954002"/>
    <w:rsid w:val="009540DD"/>
    <w:rsid w:val="0095445C"/>
    <w:rsid w:val="0095495F"/>
    <w:rsid w:val="009552FB"/>
    <w:rsid w:val="00955577"/>
    <w:rsid w:val="0095567A"/>
    <w:rsid w:val="009622D9"/>
    <w:rsid w:val="00962FDA"/>
    <w:rsid w:val="0096521C"/>
    <w:rsid w:val="009657BD"/>
    <w:rsid w:val="009664BB"/>
    <w:rsid w:val="009668D4"/>
    <w:rsid w:val="00966DC7"/>
    <w:rsid w:val="00967A61"/>
    <w:rsid w:val="00967E21"/>
    <w:rsid w:val="00972B8F"/>
    <w:rsid w:val="00974A78"/>
    <w:rsid w:val="0097564C"/>
    <w:rsid w:val="0098022A"/>
    <w:rsid w:val="00980D69"/>
    <w:rsid w:val="00981C88"/>
    <w:rsid w:val="00981DB0"/>
    <w:rsid w:val="00984247"/>
    <w:rsid w:val="00986961"/>
    <w:rsid w:val="00987624"/>
    <w:rsid w:val="00990034"/>
    <w:rsid w:val="0099018C"/>
    <w:rsid w:val="0099248D"/>
    <w:rsid w:val="00996335"/>
    <w:rsid w:val="00996E6B"/>
    <w:rsid w:val="009973C1"/>
    <w:rsid w:val="009978A2"/>
    <w:rsid w:val="009A06EE"/>
    <w:rsid w:val="009A1B57"/>
    <w:rsid w:val="009A2382"/>
    <w:rsid w:val="009A2AC6"/>
    <w:rsid w:val="009A3C87"/>
    <w:rsid w:val="009A3F59"/>
    <w:rsid w:val="009A4BFE"/>
    <w:rsid w:val="009A6805"/>
    <w:rsid w:val="009A7CDA"/>
    <w:rsid w:val="009B0895"/>
    <w:rsid w:val="009B0ABD"/>
    <w:rsid w:val="009B0E57"/>
    <w:rsid w:val="009B181C"/>
    <w:rsid w:val="009B2780"/>
    <w:rsid w:val="009B53D8"/>
    <w:rsid w:val="009B5EA0"/>
    <w:rsid w:val="009B616D"/>
    <w:rsid w:val="009B6CA2"/>
    <w:rsid w:val="009C0444"/>
    <w:rsid w:val="009C0BC1"/>
    <w:rsid w:val="009C1059"/>
    <w:rsid w:val="009C1E6D"/>
    <w:rsid w:val="009C306B"/>
    <w:rsid w:val="009C43EC"/>
    <w:rsid w:val="009C77DD"/>
    <w:rsid w:val="009C7E95"/>
    <w:rsid w:val="009D031B"/>
    <w:rsid w:val="009D22B4"/>
    <w:rsid w:val="009D25D9"/>
    <w:rsid w:val="009D27DB"/>
    <w:rsid w:val="009D388B"/>
    <w:rsid w:val="009D38DE"/>
    <w:rsid w:val="009D39EC"/>
    <w:rsid w:val="009E1117"/>
    <w:rsid w:val="009E1DC0"/>
    <w:rsid w:val="009E28F4"/>
    <w:rsid w:val="009E4628"/>
    <w:rsid w:val="009E4B2E"/>
    <w:rsid w:val="009E5FD2"/>
    <w:rsid w:val="009E6736"/>
    <w:rsid w:val="009E6A1C"/>
    <w:rsid w:val="009E6A9D"/>
    <w:rsid w:val="009E76C9"/>
    <w:rsid w:val="009F51B1"/>
    <w:rsid w:val="009F68B4"/>
    <w:rsid w:val="009F715F"/>
    <w:rsid w:val="009F73E9"/>
    <w:rsid w:val="009F7BDC"/>
    <w:rsid w:val="00A01926"/>
    <w:rsid w:val="00A03DCB"/>
    <w:rsid w:val="00A06BA2"/>
    <w:rsid w:val="00A136C9"/>
    <w:rsid w:val="00A15CF9"/>
    <w:rsid w:val="00A168A8"/>
    <w:rsid w:val="00A16D3E"/>
    <w:rsid w:val="00A172AA"/>
    <w:rsid w:val="00A17792"/>
    <w:rsid w:val="00A208A5"/>
    <w:rsid w:val="00A21AA4"/>
    <w:rsid w:val="00A22A4B"/>
    <w:rsid w:val="00A2360B"/>
    <w:rsid w:val="00A238F0"/>
    <w:rsid w:val="00A2415F"/>
    <w:rsid w:val="00A24ACC"/>
    <w:rsid w:val="00A24B22"/>
    <w:rsid w:val="00A26482"/>
    <w:rsid w:val="00A27AB3"/>
    <w:rsid w:val="00A27EE7"/>
    <w:rsid w:val="00A321ED"/>
    <w:rsid w:val="00A32200"/>
    <w:rsid w:val="00A33E7D"/>
    <w:rsid w:val="00A3553F"/>
    <w:rsid w:val="00A36594"/>
    <w:rsid w:val="00A36F89"/>
    <w:rsid w:val="00A37281"/>
    <w:rsid w:val="00A37531"/>
    <w:rsid w:val="00A37D08"/>
    <w:rsid w:val="00A430ED"/>
    <w:rsid w:val="00A4424A"/>
    <w:rsid w:val="00A44BCB"/>
    <w:rsid w:val="00A462B9"/>
    <w:rsid w:val="00A50081"/>
    <w:rsid w:val="00A51697"/>
    <w:rsid w:val="00A51EA8"/>
    <w:rsid w:val="00A52463"/>
    <w:rsid w:val="00A525E4"/>
    <w:rsid w:val="00A53186"/>
    <w:rsid w:val="00A558A1"/>
    <w:rsid w:val="00A558D3"/>
    <w:rsid w:val="00A55DEE"/>
    <w:rsid w:val="00A57A5E"/>
    <w:rsid w:val="00A60172"/>
    <w:rsid w:val="00A60EC5"/>
    <w:rsid w:val="00A620A7"/>
    <w:rsid w:val="00A63A01"/>
    <w:rsid w:val="00A63D37"/>
    <w:rsid w:val="00A64071"/>
    <w:rsid w:val="00A6545A"/>
    <w:rsid w:val="00A665E5"/>
    <w:rsid w:val="00A76F94"/>
    <w:rsid w:val="00A802AE"/>
    <w:rsid w:val="00A8081B"/>
    <w:rsid w:val="00A814A5"/>
    <w:rsid w:val="00A81FED"/>
    <w:rsid w:val="00A82D0D"/>
    <w:rsid w:val="00A8308A"/>
    <w:rsid w:val="00A835B6"/>
    <w:rsid w:val="00A83A17"/>
    <w:rsid w:val="00A843FB"/>
    <w:rsid w:val="00A86C93"/>
    <w:rsid w:val="00A90094"/>
    <w:rsid w:val="00A908E6"/>
    <w:rsid w:val="00A9130D"/>
    <w:rsid w:val="00A916DC"/>
    <w:rsid w:val="00A927AD"/>
    <w:rsid w:val="00A92860"/>
    <w:rsid w:val="00A93FF1"/>
    <w:rsid w:val="00A94D54"/>
    <w:rsid w:val="00A95335"/>
    <w:rsid w:val="00A95E8D"/>
    <w:rsid w:val="00A968C0"/>
    <w:rsid w:val="00A97F09"/>
    <w:rsid w:val="00AA1967"/>
    <w:rsid w:val="00AA28A4"/>
    <w:rsid w:val="00AA3325"/>
    <w:rsid w:val="00AA3D53"/>
    <w:rsid w:val="00AA51C0"/>
    <w:rsid w:val="00AA6DC0"/>
    <w:rsid w:val="00AA6DDB"/>
    <w:rsid w:val="00AA7557"/>
    <w:rsid w:val="00AA785E"/>
    <w:rsid w:val="00AA7FD3"/>
    <w:rsid w:val="00AB0CB7"/>
    <w:rsid w:val="00AB349D"/>
    <w:rsid w:val="00AB37E3"/>
    <w:rsid w:val="00AB3B0C"/>
    <w:rsid w:val="00AB4627"/>
    <w:rsid w:val="00AB5F32"/>
    <w:rsid w:val="00AB7137"/>
    <w:rsid w:val="00AB769D"/>
    <w:rsid w:val="00AC0D6F"/>
    <w:rsid w:val="00AC176E"/>
    <w:rsid w:val="00AC22C8"/>
    <w:rsid w:val="00AC2D4C"/>
    <w:rsid w:val="00AC30B5"/>
    <w:rsid w:val="00AC38CC"/>
    <w:rsid w:val="00AC3C37"/>
    <w:rsid w:val="00AC42B6"/>
    <w:rsid w:val="00AC6762"/>
    <w:rsid w:val="00AC7822"/>
    <w:rsid w:val="00AD34A3"/>
    <w:rsid w:val="00AD4000"/>
    <w:rsid w:val="00AD4176"/>
    <w:rsid w:val="00AD4178"/>
    <w:rsid w:val="00AD51E4"/>
    <w:rsid w:val="00AD5E16"/>
    <w:rsid w:val="00AD60C3"/>
    <w:rsid w:val="00AD6718"/>
    <w:rsid w:val="00AD7917"/>
    <w:rsid w:val="00AE037B"/>
    <w:rsid w:val="00AE03F7"/>
    <w:rsid w:val="00AE0D78"/>
    <w:rsid w:val="00AE1BC6"/>
    <w:rsid w:val="00AE2988"/>
    <w:rsid w:val="00AE39BD"/>
    <w:rsid w:val="00AE421C"/>
    <w:rsid w:val="00AE43AA"/>
    <w:rsid w:val="00AE4F46"/>
    <w:rsid w:val="00AE724F"/>
    <w:rsid w:val="00AF136F"/>
    <w:rsid w:val="00AF2567"/>
    <w:rsid w:val="00AF5442"/>
    <w:rsid w:val="00AF5C60"/>
    <w:rsid w:val="00AF62CC"/>
    <w:rsid w:val="00AF7F69"/>
    <w:rsid w:val="00B00956"/>
    <w:rsid w:val="00B0106A"/>
    <w:rsid w:val="00B014CA"/>
    <w:rsid w:val="00B0232A"/>
    <w:rsid w:val="00B02B9E"/>
    <w:rsid w:val="00B04225"/>
    <w:rsid w:val="00B04C7C"/>
    <w:rsid w:val="00B05230"/>
    <w:rsid w:val="00B05E2C"/>
    <w:rsid w:val="00B06180"/>
    <w:rsid w:val="00B0785E"/>
    <w:rsid w:val="00B121AC"/>
    <w:rsid w:val="00B128AE"/>
    <w:rsid w:val="00B12E3B"/>
    <w:rsid w:val="00B13956"/>
    <w:rsid w:val="00B16C73"/>
    <w:rsid w:val="00B172BD"/>
    <w:rsid w:val="00B17A2B"/>
    <w:rsid w:val="00B2089F"/>
    <w:rsid w:val="00B2252B"/>
    <w:rsid w:val="00B225A2"/>
    <w:rsid w:val="00B22CD1"/>
    <w:rsid w:val="00B23677"/>
    <w:rsid w:val="00B24E11"/>
    <w:rsid w:val="00B25D30"/>
    <w:rsid w:val="00B26948"/>
    <w:rsid w:val="00B26CE5"/>
    <w:rsid w:val="00B26EF4"/>
    <w:rsid w:val="00B3006D"/>
    <w:rsid w:val="00B30B94"/>
    <w:rsid w:val="00B31F47"/>
    <w:rsid w:val="00B327D9"/>
    <w:rsid w:val="00B328EE"/>
    <w:rsid w:val="00B3317B"/>
    <w:rsid w:val="00B33A30"/>
    <w:rsid w:val="00B34BC3"/>
    <w:rsid w:val="00B352F8"/>
    <w:rsid w:val="00B354B6"/>
    <w:rsid w:val="00B36163"/>
    <w:rsid w:val="00B36731"/>
    <w:rsid w:val="00B369AF"/>
    <w:rsid w:val="00B377F8"/>
    <w:rsid w:val="00B40D56"/>
    <w:rsid w:val="00B4135F"/>
    <w:rsid w:val="00B42E5D"/>
    <w:rsid w:val="00B435BA"/>
    <w:rsid w:val="00B4535E"/>
    <w:rsid w:val="00B458BF"/>
    <w:rsid w:val="00B4635A"/>
    <w:rsid w:val="00B47E08"/>
    <w:rsid w:val="00B50A6E"/>
    <w:rsid w:val="00B527AD"/>
    <w:rsid w:val="00B52860"/>
    <w:rsid w:val="00B5326B"/>
    <w:rsid w:val="00B53A14"/>
    <w:rsid w:val="00B555DD"/>
    <w:rsid w:val="00B55ABD"/>
    <w:rsid w:val="00B56BB9"/>
    <w:rsid w:val="00B601B8"/>
    <w:rsid w:val="00B63636"/>
    <w:rsid w:val="00B64171"/>
    <w:rsid w:val="00B65263"/>
    <w:rsid w:val="00B65814"/>
    <w:rsid w:val="00B66221"/>
    <w:rsid w:val="00B66AED"/>
    <w:rsid w:val="00B67B12"/>
    <w:rsid w:val="00B67B1B"/>
    <w:rsid w:val="00B70120"/>
    <w:rsid w:val="00B71121"/>
    <w:rsid w:val="00B72C5E"/>
    <w:rsid w:val="00B73679"/>
    <w:rsid w:val="00B76A19"/>
    <w:rsid w:val="00B81CA2"/>
    <w:rsid w:val="00B82257"/>
    <w:rsid w:val="00B83329"/>
    <w:rsid w:val="00B833B4"/>
    <w:rsid w:val="00B83933"/>
    <w:rsid w:val="00B86CCD"/>
    <w:rsid w:val="00B879A2"/>
    <w:rsid w:val="00B87F68"/>
    <w:rsid w:val="00B91DDF"/>
    <w:rsid w:val="00B94EEA"/>
    <w:rsid w:val="00B95063"/>
    <w:rsid w:val="00B96BD6"/>
    <w:rsid w:val="00B97E1D"/>
    <w:rsid w:val="00BA09BC"/>
    <w:rsid w:val="00BA0E15"/>
    <w:rsid w:val="00BA245A"/>
    <w:rsid w:val="00BA2560"/>
    <w:rsid w:val="00BA57BA"/>
    <w:rsid w:val="00BA739F"/>
    <w:rsid w:val="00BB12CE"/>
    <w:rsid w:val="00BB42FE"/>
    <w:rsid w:val="00BB5F5A"/>
    <w:rsid w:val="00BB74B3"/>
    <w:rsid w:val="00BB7853"/>
    <w:rsid w:val="00BC1663"/>
    <w:rsid w:val="00BC171C"/>
    <w:rsid w:val="00BC309C"/>
    <w:rsid w:val="00BC3CCD"/>
    <w:rsid w:val="00BC3CDB"/>
    <w:rsid w:val="00BC4F35"/>
    <w:rsid w:val="00BC71D7"/>
    <w:rsid w:val="00BD0493"/>
    <w:rsid w:val="00BD0919"/>
    <w:rsid w:val="00BD09EB"/>
    <w:rsid w:val="00BD1C9E"/>
    <w:rsid w:val="00BD4FDD"/>
    <w:rsid w:val="00BD5AF8"/>
    <w:rsid w:val="00BD6588"/>
    <w:rsid w:val="00BD695D"/>
    <w:rsid w:val="00BE18CC"/>
    <w:rsid w:val="00BE39FD"/>
    <w:rsid w:val="00BE3FA3"/>
    <w:rsid w:val="00BE5D93"/>
    <w:rsid w:val="00BE6504"/>
    <w:rsid w:val="00BE68DC"/>
    <w:rsid w:val="00BE78C9"/>
    <w:rsid w:val="00BF06EB"/>
    <w:rsid w:val="00BF07A3"/>
    <w:rsid w:val="00BF1FF4"/>
    <w:rsid w:val="00BF27F0"/>
    <w:rsid w:val="00BF3101"/>
    <w:rsid w:val="00BF4359"/>
    <w:rsid w:val="00BF5089"/>
    <w:rsid w:val="00BF54B1"/>
    <w:rsid w:val="00BF72DC"/>
    <w:rsid w:val="00C0024E"/>
    <w:rsid w:val="00C016CC"/>
    <w:rsid w:val="00C018BE"/>
    <w:rsid w:val="00C05214"/>
    <w:rsid w:val="00C05460"/>
    <w:rsid w:val="00C060DB"/>
    <w:rsid w:val="00C06781"/>
    <w:rsid w:val="00C06B10"/>
    <w:rsid w:val="00C11BE6"/>
    <w:rsid w:val="00C13EBE"/>
    <w:rsid w:val="00C13F99"/>
    <w:rsid w:val="00C1417A"/>
    <w:rsid w:val="00C14236"/>
    <w:rsid w:val="00C14F72"/>
    <w:rsid w:val="00C1565D"/>
    <w:rsid w:val="00C170FE"/>
    <w:rsid w:val="00C239F0"/>
    <w:rsid w:val="00C23D81"/>
    <w:rsid w:val="00C25173"/>
    <w:rsid w:val="00C260D6"/>
    <w:rsid w:val="00C27803"/>
    <w:rsid w:val="00C30AA1"/>
    <w:rsid w:val="00C30EF2"/>
    <w:rsid w:val="00C3577B"/>
    <w:rsid w:val="00C363AD"/>
    <w:rsid w:val="00C36864"/>
    <w:rsid w:val="00C37532"/>
    <w:rsid w:val="00C40805"/>
    <w:rsid w:val="00C41B74"/>
    <w:rsid w:val="00C4238C"/>
    <w:rsid w:val="00C43341"/>
    <w:rsid w:val="00C44D2D"/>
    <w:rsid w:val="00C45166"/>
    <w:rsid w:val="00C4552A"/>
    <w:rsid w:val="00C45B60"/>
    <w:rsid w:val="00C45C37"/>
    <w:rsid w:val="00C45E76"/>
    <w:rsid w:val="00C511C3"/>
    <w:rsid w:val="00C51F49"/>
    <w:rsid w:val="00C55431"/>
    <w:rsid w:val="00C578A7"/>
    <w:rsid w:val="00C57AFC"/>
    <w:rsid w:val="00C6012A"/>
    <w:rsid w:val="00C60793"/>
    <w:rsid w:val="00C6146D"/>
    <w:rsid w:val="00C6407B"/>
    <w:rsid w:val="00C642A8"/>
    <w:rsid w:val="00C66660"/>
    <w:rsid w:val="00C67CD6"/>
    <w:rsid w:val="00C703CF"/>
    <w:rsid w:val="00C705A5"/>
    <w:rsid w:val="00C73321"/>
    <w:rsid w:val="00C73D2C"/>
    <w:rsid w:val="00C74C0C"/>
    <w:rsid w:val="00C80751"/>
    <w:rsid w:val="00C80BAD"/>
    <w:rsid w:val="00C84D9F"/>
    <w:rsid w:val="00C8502C"/>
    <w:rsid w:val="00C86EB4"/>
    <w:rsid w:val="00C9009E"/>
    <w:rsid w:val="00C901ED"/>
    <w:rsid w:val="00C90B01"/>
    <w:rsid w:val="00C9345B"/>
    <w:rsid w:val="00C952F5"/>
    <w:rsid w:val="00C96974"/>
    <w:rsid w:val="00C97CEC"/>
    <w:rsid w:val="00CA08C8"/>
    <w:rsid w:val="00CA0DE2"/>
    <w:rsid w:val="00CA3494"/>
    <w:rsid w:val="00CA3F08"/>
    <w:rsid w:val="00CA5040"/>
    <w:rsid w:val="00CA5363"/>
    <w:rsid w:val="00CA6611"/>
    <w:rsid w:val="00CA6663"/>
    <w:rsid w:val="00CA6C19"/>
    <w:rsid w:val="00CB5461"/>
    <w:rsid w:val="00CB5637"/>
    <w:rsid w:val="00CB5DDB"/>
    <w:rsid w:val="00CB738B"/>
    <w:rsid w:val="00CC0163"/>
    <w:rsid w:val="00CC0F01"/>
    <w:rsid w:val="00CC1AE5"/>
    <w:rsid w:val="00CC1BAD"/>
    <w:rsid w:val="00CC2AA4"/>
    <w:rsid w:val="00CC3273"/>
    <w:rsid w:val="00CC33E5"/>
    <w:rsid w:val="00CC35DE"/>
    <w:rsid w:val="00CC462E"/>
    <w:rsid w:val="00CC4744"/>
    <w:rsid w:val="00CC66C6"/>
    <w:rsid w:val="00CC6ED4"/>
    <w:rsid w:val="00CD0BF4"/>
    <w:rsid w:val="00CD37AD"/>
    <w:rsid w:val="00CD3C8B"/>
    <w:rsid w:val="00CD77C7"/>
    <w:rsid w:val="00CD7B5C"/>
    <w:rsid w:val="00CE0D38"/>
    <w:rsid w:val="00CE197F"/>
    <w:rsid w:val="00CE3511"/>
    <w:rsid w:val="00CE5676"/>
    <w:rsid w:val="00CE5857"/>
    <w:rsid w:val="00CE5A85"/>
    <w:rsid w:val="00CE640D"/>
    <w:rsid w:val="00CE70F8"/>
    <w:rsid w:val="00CE7FAD"/>
    <w:rsid w:val="00CF096E"/>
    <w:rsid w:val="00CF0B6C"/>
    <w:rsid w:val="00CF0CBB"/>
    <w:rsid w:val="00CF1BFF"/>
    <w:rsid w:val="00CF2F00"/>
    <w:rsid w:val="00CF59C8"/>
    <w:rsid w:val="00CF5D71"/>
    <w:rsid w:val="00CF6E9D"/>
    <w:rsid w:val="00CF76EF"/>
    <w:rsid w:val="00CF78EF"/>
    <w:rsid w:val="00CF7C1A"/>
    <w:rsid w:val="00D00C49"/>
    <w:rsid w:val="00D016BC"/>
    <w:rsid w:val="00D01DF5"/>
    <w:rsid w:val="00D01F56"/>
    <w:rsid w:val="00D034CB"/>
    <w:rsid w:val="00D038E8"/>
    <w:rsid w:val="00D03AC5"/>
    <w:rsid w:val="00D03EF0"/>
    <w:rsid w:val="00D0582D"/>
    <w:rsid w:val="00D0604F"/>
    <w:rsid w:val="00D0691C"/>
    <w:rsid w:val="00D10970"/>
    <w:rsid w:val="00D134DD"/>
    <w:rsid w:val="00D13FAD"/>
    <w:rsid w:val="00D1467B"/>
    <w:rsid w:val="00D153AE"/>
    <w:rsid w:val="00D1658E"/>
    <w:rsid w:val="00D165E4"/>
    <w:rsid w:val="00D177C6"/>
    <w:rsid w:val="00D20D50"/>
    <w:rsid w:val="00D21694"/>
    <w:rsid w:val="00D22B99"/>
    <w:rsid w:val="00D241D2"/>
    <w:rsid w:val="00D25B80"/>
    <w:rsid w:val="00D25BD5"/>
    <w:rsid w:val="00D306EF"/>
    <w:rsid w:val="00D34915"/>
    <w:rsid w:val="00D369A2"/>
    <w:rsid w:val="00D3728F"/>
    <w:rsid w:val="00D379C0"/>
    <w:rsid w:val="00D446F5"/>
    <w:rsid w:val="00D45C08"/>
    <w:rsid w:val="00D46990"/>
    <w:rsid w:val="00D506F5"/>
    <w:rsid w:val="00D515E6"/>
    <w:rsid w:val="00D51AA8"/>
    <w:rsid w:val="00D5253A"/>
    <w:rsid w:val="00D52F19"/>
    <w:rsid w:val="00D5332C"/>
    <w:rsid w:val="00D54478"/>
    <w:rsid w:val="00D56A82"/>
    <w:rsid w:val="00D57100"/>
    <w:rsid w:val="00D57D41"/>
    <w:rsid w:val="00D6076F"/>
    <w:rsid w:val="00D61B10"/>
    <w:rsid w:val="00D622FF"/>
    <w:rsid w:val="00D62CDC"/>
    <w:rsid w:val="00D631CA"/>
    <w:rsid w:val="00D632E5"/>
    <w:rsid w:val="00D65D5F"/>
    <w:rsid w:val="00D66423"/>
    <w:rsid w:val="00D6699D"/>
    <w:rsid w:val="00D66B27"/>
    <w:rsid w:val="00D66FFE"/>
    <w:rsid w:val="00D6765E"/>
    <w:rsid w:val="00D713A3"/>
    <w:rsid w:val="00D72109"/>
    <w:rsid w:val="00D7243D"/>
    <w:rsid w:val="00D74AD1"/>
    <w:rsid w:val="00D75F30"/>
    <w:rsid w:val="00D81E98"/>
    <w:rsid w:val="00D820ED"/>
    <w:rsid w:val="00D82A27"/>
    <w:rsid w:val="00D848BD"/>
    <w:rsid w:val="00D85400"/>
    <w:rsid w:val="00D85E60"/>
    <w:rsid w:val="00D87551"/>
    <w:rsid w:val="00D877AA"/>
    <w:rsid w:val="00D8790B"/>
    <w:rsid w:val="00D87FAD"/>
    <w:rsid w:val="00D90086"/>
    <w:rsid w:val="00D90613"/>
    <w:rsid w:val="00D90C2B"/>
    <w:rsid w:val="00D92037"/>
    <w:rsid w:val="00D92774"/>
    <w:rsid w:val="00D9307E"/>
    <w:rsid w:val="00D94A59"/>
    <w:rsid w:val="00D94E97"/>
    <w:rsid w:val="00D95483"/>
    <w:rsid w:val="00DA01D7"/>
    <w:rsid w:val="00DA16E4"/>
    <w:rsid w:val="00DA2250"/>
    <w:rsid w:val="00DA358F"/>
    <w:rsid w:val="00DA3E21"/>
    <w:rsid w:val="00DA786B"/>
    <w:rsid w:val="00DB4350"/>
    <w:rsid w:val="00DB46E5"/>
    <w:rsid w:val="00DB62FF"/>
    <w:rsid w:val="00DB66FE"/>
    <w:rsid w:val="00DB7F1F"/>
    <w:rsid w:val="00DC0038"/>
    <w:rsid w:val="00DC00DC"/>
    <w:rsid w:val="00DC132E"/>
    <w:rsid w:val="00DC45D1"/>
    <w:rsid w:val="00DC5696"/>
    <w:rsid w:val="00DC6604"/>
    <w:rsid w:val="00DC75E6"/>
    <w:rsid w:val="00DC7A82"/>
    <w:rsid w:val="00DD0F9A"/>
    <w:rsid w:val="00DD1A2F"/>
    <w:rsid w:val="00DD323F"/>
    <w:rsid w:val="00DD3D44"/>
    <w:rsid w:val="00DD6B80"/>
    <w:rsid w:val="00DD7A7E"/>
    <w:rsid w:val="00DE085C"/>
    <w:rsid w:val="00DE0B14"/>
    <w:rsid w:val="00DE0C1F"/>
    <w:rsid w:val="00DE0D5B"/>
    <w:rsid w:val="00DE27F5"/>
    <w:rsid w:val="00DE37D4"/>
    <w:rsid w:val="00DE406B"/>
    <w:rsid w:val="00DE533E"/>
    <w:rsid w:val="00DE5FBA"/>
    <w:rsid w:val="00DE7A3B"/>
    <w:rsid w:val="00DF0B5C"/>
    <w:rsid w:val="00DF1DC0"/>
    <w:rsid w:val="00DF2D79"/>
    <w:rsid w:val="00DF38AA"/>
    <w:rsid w:val="00DF39C5"/>
    <w:rsid w:val="00DF3F24"/>
    <w:rsid w:val="00DF5F3D"/>
    <w:rsid w:val="00DF638F"/>
    <w:rsid w:val="00E00483"/>
    <w:rsid w:val="00E009ED"/>
    <w:rsid w:val="00E0288E"/>
    <w:rsid w:val="00E0312F"/>
    <w:rsid w:val="00E03C00"/>
    <w:rsid w:val="00E03DE1"/>
    <w:rsid w:val="00E042C0"/>
    <w:rsid w:val="00E0529A"/>
    <w:rsid w:val="00E0717B"/>
    <w:rsid w:val="00E07C05"/>
    <w:rsid w:val="00E10D4D"/>
    <w:rsid w:val="00E125FD"/>
    <w:rsid w:val="00E12BD6"/>
    <w:rsid w:val="00E1380E"/>
    <w:rsid w:val="00E15B04"/>
    <w:rsid w:val="00E15F6D"/>
    <w:rsid w:val="00E16B22"/>
    <w:rsid w:val="00E17741"/>
    <w:rsid w:val="00E23193"/>
    <w:rsid w:val="00E234A7"/>
    <w:rsid w:val="00E24576"/>
    <w:rsid w:val="00E25428"/>
    <w:rsid w:val="00E264D6"/>
    <w:rsid w:val="00E27390"/>
    <w:rsid w:val="00E273D1"/>
    <w:rsid w:val="00E3065D"/>
    <w:rsid w:val="00E322D7"/>
    <w:rsid w:val="00E3402C"/>
    <w:rsid w:val="00E36C9A"/>
    <w:rsid w:val="00E3795C"/>
    <w:rsid w:val="00E379C1"/>
    <w:rsid w:val="00E40C7F"/>
    <w:rsid w:val="00E459EF"/>
    <w:rsid w:val="00E45BFF"/>
    <w:rsid w:val="00E469C9"/>
    <w:rsid w:val="00E47F63"/>
    <w:rsid w:val="00E5017F"/>
    <w:rsid w:val="00E514DC"/>
    <w:rsid w:val="00E51CB1"/>
    <w:rsid w:val="00E521B4"/>
    <w:rsid w:val="00E52372"/>
    <w:rsid w:val="00E52488"/>
    <w:rsid w:val="00E526D8"/>
    <w:rsid w:val="00E531E6"/>
    <w:rsid w:val="00E53933"/>
    <w:rsid w:val="00E548E5"/>
    <w:rsid w:val="00E56335"/>
    <w:rsid w:val="00E56779"/>
    <w:rsid w:val="00E56873"/>
    <w:rsid w:val="00E573E9"/>
    <w:rsid w:val="00E61C58"/>
    <w:rsid w:val="00E64844"/>
    <w:rsid w:val="00E6550B"/>
    <w:rsid w:val="00E6649C"/>
    <w:rsid w:val="00E725D0"/>
    <w:rsid w:val="00E73770"/>
    <w:rsid w:val="00E75194"/>
    <w:rsid w:val="00E75331"/>
    <w:rsid w:val="00E77BA9"/>
    <w:rsid w:val="00E80645"/>
    <w:rsid w:val="00E81839"/>
    <w:rsid w:val="00E82083"/>
    <w:rsid w:val="00E8253C"/>
    <w:rsid w:val="00E8284A"/>
    <w:rsid w:val="00E83784"/>
    <w:rsid w:val="00E8447B"/>
    <w:rsid w:val="00E84C58"/>
    <w:rsid w:val="00E85B46"/>
    <w:rsid w:val="00E867E5"/>
    <w:rsid w:val="00E86E35"/>
    <w:rsid w:val="00E9131D"/>
    <w:rsid w:val="00E91DFA"/>
    <w:rsid w:val="00E921CC"/>
    <w:rsid w:val="00E94A71"/>
    <w:rsid w:val="00E954E9"/>
    <w:rsid w:val="00E95C42"/>
    <w:rsid w:val="00EA1948"/>
    <w:rsid w:val="00EA21BF"/>
    <w:rsid w:val="00EA2340"/>
    <w:rsid w:val="00EA25CE"/>
    <w:rsid w:val="00EA2AA6"/>
    <w:rsid w:val="00EA34DF"/>
    <w:rsid w:val="00EA3EFE"/>
    <w:rsid w:val="00EA3F54"/>
    <w:rsid w:val="00EA4451"/>
    <w:rsid w:val="00EA4835"/>
    <w:rsid w:val="00EA4AE1"/>
    <w:rsid w:val="00EA562B"/>
    <w:rsid w:val="00EA563C"/>
    <w:rsid w:val="00EA587D"/>
    <w:rsid w:val="00EA6188"/>
    <w:rsid w:val="00EB0E71"/>
    <w:rsid w:val="00EB2DF0"/>
    <w:rsid w:val="00EB3A01"/>
    <w:rsid w:val="00EB3A35"/>
    <w:rsid w:val="00EB5716"/>
    <w:rsid w:val="00EB6E0E"/>
    <w:rsid w:val="00EB76F8"/>
    <w:rsid w:val="00EC0629"/>
    <w:rsid w:val="00EC0BCC"/>
    <w:rsid w:val="00EC0C31"/>
    <w:rsid w:val="00EC2502"/>
    <w:rsid w:val="00EC29E1"/>
    <w:rsid w:val="00EC518D"/>
    <w:rsid w:val="00EC5A66"/>
    <w:rsid w:val="00EC75E3"/>
    <w:rsid w:val="00ED036D"/>
    <w:rsid w:val="00ED27D0"/>
    <w:rsid w:val="00ED3293"/>
    <w:rsid w:val="00ED45C3"/>
    <w:rsid w:val="00ED4FF0"/>
    <w:rsid w:val="00ED6272"/>
    <w:rsid w:val="00EE0216"/>
    <w:rsid w:val="00EE0AF7"/>
    <w:rsid w:val="00EE11BB"/>
    <w:rsid w:val="00EE2E5A"/>
    <w:rsid w:val="00EE3859"/>
    <w:rsid w:val="00EE3E94"/>
    <w:rsid w:val="00EE53AE"/>
    <w:rsid w:val="00EE53E6"/>
    <w:rsid w:val="00EE56C8"/>
    <w:rsid w:val="00EE5839"/>
    <w:rsid w:val="00EE7559"/>
    <w:rsid w:val="00EE7EDA"/>
    <w:rsid w:val="00EF4B3C"/>
    <w:rsid w:val="00EF684E"/>
    <w:rsid w:val="00EF7518"/>
    <w:rsid w:val="00F00614"/>
    <w:rsid w:val="00F00C0A"/>
    <w:rsid w:val="00F01B5C"/>
    <w:rsid w:val="00F057B5"/>
    <w:rsid w:val="00F06128"/>
    <w:rsid w:val="00F064E2"/>
    <w:rsid w:val="00F0668C"/>
    <w:rsid w:val="00F067A0"/>
    <w:rsid w:val="00F06EBE"/>
    <w:rsid w:val="00F105D4"/>
    <w:rsid w:val="00F10993"/>
    <w:rsid w:val="00F1267D"/>
    <w:rsid w:val="00F1274C"/>
    <w:rsid w:val="00F12BE9"/>
    <w:rsid w:val="00F14625"/>
    <w:rsid w:val="00F16B53"/>
    <w:rsid w:val="00F20E55"/>
    <w:rsid w:val="00F21C2A"/>
    <w:rsid w:val="00F22E52"/>
    <w:rsid w:val="00F23078"/>
    <w:rsid w:val="00F23191"/>
    <w:rsid w:val="00F2331A"/>
    <w:rsid w:val="00F23E89"/>
    <w:rsid w:val="00F24F89"/>
    <w:rsid w:val="00F25CD2"/>
    <w:rsid w:val="00F274E3"/>
    <w:rsid w:val="00F30664"/>
    <w:rsid w:val="00F35E4F"/>
    <w:rsid w:val="00F36205"/>
    <w:rsid w:val="00F372DB"/>
    <w:rsid w:val="00F3756D"/>
    <w:rsid w:val="00F4084D"/>
    <w:rsid w:val="00F41039"/>
    <w:rsid w:val="00F41957"/>
    <w:rsid w:val="00F41CD1"/>
    <w:rsid w:val="00F42E32"/>
    <w:rsid w:val="00F43F1A"/>
    <w:rsid w:val="00F44980"/>
    <w:rsid w:val="00F461DE"/>
    <w:rsid w:val="00F50DAD"/>
    <w:rsid w:val="00F555D7"/>
    <w:rsid w:val="00F556CD"/>
    <w:rsid w:val="00F601A8"/>
    <w:rsid w:val="00F624F5"/>
    <w:rsid w:val="00F62BE8"/>
    <w:rsid w:val="00F631F7"/>
    <w:rsid w:val="00F648D1"/>
    <w:rsid w:val="00F65D9D"/>
    <w:rsid w:val="00F678A0"/>
    <w:rsid w:val="00F67902"/>
    <w:rsid w:val="00F70FC3"/>
    <w:rsid w:val="00F7510E"/>
    <w:rsid w:val="00F7587F"/>
    <w:rsid w:val="00F760FE"/>
    <w:rsid w:val="00F77723"/>
    <w:rsid w:val="00F77F02"/>
    <w:rsid w:val="00F8012D"/>
    <w:rsid w:val="00F80EB8"/>
    <w:rsid w:val="00F814DC"/>
    <w:rsid w:val="00F81922"/>
    <w:rsid w:val="00F81A69"/>
    <w:rsid w:val="00F82517"/>
    <w:rsid w:val="00F8258B"/>
    <w:rsid w:val="00F82CC5"/>
    <w:rsid w:val="00F84C74"/>
    <w:rsid w:val="00F85715"/>
    <w:rsid w:val="00F85EA0"/>
    <w:rsid w:val="00F86AAF"/>
    <w:rsid w:val="00F92998"/>
    <w:rsid w:val="00F92BF8"/>
    <w:rsid w:val="00F941A2"/>
    <w:rsid w:val="00F97129"/>
    <w:rsid w:val="00F97D10"/>
    <w:rsid w:val="00FA05C2"/>
    <w:rsid w:val="00FA2349"/>
    <w:rsid w:val="00FA5614"/>
    <w:rsid w:val="00FA6929"/>
    <w:rsid w:val="00FB2B4A"/>
    <w:rsid w:val="00FB2F73"/>
    <w:rsid w:val="00FB3B19"/>
    <w:rsid w:val="00FB3C0B"/>
    <w:rsid w:val="00FB75B9"/>
    <w:rsid w:val="00FB7B05"/>
    <w:rsid w:val="00FC297E"/>
    <w:rsid w:val="00FC5EA3"/>
    <w:rsid w:val="00FC7171"/>
    <w:rsid w:val="00FC7A48"/>
    <w:rsid w:val="00FC7C63"/>
    <w:rsid w:val="00FD02E0"/>
    <w:rsid w:val="00FD2618"/>
    <w:rsid w:val="00FD2DED"/>
    <w:rsid w:val="00FD7777"/>
    <w:rsid w:val="00FD7D4A"/>
    <w:rsid w:val="00FE1335"/>
    <w:rsid w:val="00FE13B5"/>
    <w:rsid w:val="00FE140A"/>
    <w:rsid w:val="00FE19A5"/>
    <w:rsid w:val="00FE2B38"/>
    <w:rsid w:val="00FE4685"/>
    <w:rsid w:val="00FE52E4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E1342FB"/>
  <w15:docId w15:val="{0013780B-F0B2-4C79-94AC-5BFA08C7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FD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A0887"/>
    <w:pPr>
      <w:keepNext/>
      <w:spacing w:before="240" w:after="60"/>
      <w:outlineLvl w:val="0"/>
    </w:pPr>
    <w:rPr>
      <w:rFonts w:ascii="Cambria" w:hAnsi="Cambria" w:cs="Times New Roman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7B20B9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743FE"/>
    <w:pPr>
      <w:keepNext/>
      <w:keepLines/>
      <w:spacing w:before="200" w:after="0"/>
      <w:outlineLvl w:val="3"/>
    </w:pPr>
    <w:rPr>
      <w:rFonts w:ascii="Calibri Light" w:hAnsi="Calibri Light" w:cs="Times New Roman"/>
      <w:b/>
      <w:i/>
      <w:color w:val="5B9BD5"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2F1CA4"/>
    <w:pPr>
      <w:keepNext/>
      <w:keepLines/>
      <w:spacing w:before="200" w:after="0"/>
      <w:outlineLvl w:val="4"/>
    </w:pPr>
    <w:rPr>
      <w:rFonts w:ascii="Cambria" w:hAnsi="Cambria" w:cs="Times New Roman"/>
      <w:color w:val="243F6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D1A2F"/>
    <w:rPr>
      <w:rFonts w:ascii="Cambria" w:hAnsi="Cambria" w:cs="Times New Roman"/>
      <w:b/>
      <w:kern w:val="32"/>
      <w:sz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7B20B9"/>
    <w:rPr>
      <w:rFonts w:ascii="Cambria" w:hAnsi="Cambria" w:cs="Times New Roman"/>
      <w:b/>
      <w:color w:val="4F81BD"/>
      <w:sz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4743FE"/>
    <w:rPr>
      <w:rFonts w:ascii="Calibri Light" w:hAnsi="Calibri Light" w:cs="Times New Roman"/>
      <w:b/>
      <w:i/>
      <w:color w:val="5B9BD5"/>
      <w:lang w:val="pl-PL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2F1CA4"/>
    <w:rPr>
      <w:rFonts w:ascii="Cambria" w:hAnsi="Cambria" w:cs="Times New Roman"/>
      <w:color w:val="243F60"/>
      <w:sz w:val="22"/>
      <w:lang w:eastAsia="en-US"/>
    </w:rPr>
  </w:style>
  <w:style w:type="paragraph" w:styleId="Nagwek">
    <w:name w:val="header"/>
    <w:basedOn w:val="Normalny"/>
    <w:link w:val="NagwekZnak"/>
    <w:uiPriority w:val="99"/>
    <w:rsid w:val="004743FE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rsid w:val="004743FE"/>
    <w:pPr>
      <w:jc w:val="center"/>
    </w:pPr>
    <w:rPr>
      <w:rFonts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743FE"/>
    <w:rPr>
      <w:rFonts w:ascii="Calibri" w:hAnsi="Calibri" w:cs="Times New Roman"/>
      <w:sz w:val="22"/>
      <w:lang w:val="pl-PL" w:eastAsia="en-US"/>
    </w:rPr>
  </w:style>
  <w:style w:type="paragraph" w:customStyle="1" w:styleId="Tekstpodstawowywcity31">
    <w:name w:val="Tekst podstawowy wcięty 31"/>
    <w:basedOn w:val="Normalny"/>
    <w:uiPriority w:val="99"/>
    <w:rsid w:val="004743FE"/>
    <w:pPr>
      <w:suppressAutoHyphens/>
      <w:spacing w:after="120"/>
      <w:ind w:left="283"/>
    </w:pPr>
    <w:rPr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4743F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743FE"/>
    <w:rPr>
      <w:rFonts w:cs="Times New Roman"/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7A0887"/>
    <w:rPr>
      <w:rFonts w:ascii="Calibri" w:hAnsi="Calibri" w:cs="Times New Roman"/>
      <w:color w:val="00000A"/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743FE"/>
    <w:rPr>
      <w:rFonts w:ascii="Calibri" w:hAnsi="Calibri"/>
      <w:lang w:val="pl-PL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743FE"/>
    <w:rPr>
      <w:b/>
      <w:color w:val="00000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D1A2F"/>
    <w:rPr>
      <w:rFonts w:ascii="Calibri" w:hAnsi="Calibri" w:cs="Times New Roman"/>
      <w:b/>
      <w:color w:val="00000A"/>
      <w:sz w:val="20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9E5FD2"/>
    <w:rPr>
      <w:rFonts w:ascii="Arial" w:hAnsi="Arial" w:cs="Times New Roman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5FD2"/>
    <w:rPr>
      <w:rFonts w:ascii="Arial" w:hAnsi="Arial" w:cs="Times New Roman"/>
      <w:sz w:val="16"/>
      <w:lang w:eastAsia="en-US"/>
    </w:rPr>
  </w:style>
  <w:style w:type="paragraph" w:styleId="Lista">
    <w:name w:val="List"/>
    <w:basedOn w:val="Normalny"/>
    <w:uiPriority w:val="99"/>
    <w:semiHidden/>
    <w:rsid w:val="004743FE"/>
    <w:pPr>
      <w:ind w:left="283" w:hanging="283"/>
    </w:pPr>
  </w:style>
  <w:style w:type="paragraph" w:customStyle="1" w:styleId="Zwykytekst1">
    <w:name w:val="Zwykły tekst1"/>
    <w:basedOn w:val="Normalny"/>
    <w:uiPriority w:val="99"/>
    <w:rsid w:val="004743FE"/>
    <w:pPr>
      <w:suppressAutoHyphens/>
      <w:spacing w:after="0" w:line="240" w:lineRule="auto"/>
    </w:pPr>
    <w:rPr>
      <w:rFonts w:ascii="Cambria" w:eastAsia="SimSun" w:hAnsi="Cambria" w:cs="Cambria"/>
      <w:kern w:val="2"/>
      <w:sz w:val="20"/>
      <w:szCs w:val="20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4743FE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DD1A2F"/>
    <w:rPr>
      <w:rFonts w:ascii="Calibri" w:hAnsi="Calibri" w:cs="Times New Roman"/>
      <w:lang w:eastAsia="en-US"/>
    </w:rPr>
  </w:style>
  <w:style w:type="paragraph" w:styleId="Tytu">
    <w:name w:val="Title"/>
    <w:basedOn w:val="Normalny"/>
    <w:link w:val="TytuZnak"/>
    <w:uiPriority w:val="99"/>
    <w:qFormat/>
    <w:rsid w:val="004743FE"/>
    <w:pPr>
      <w:pBdr>
        <w:bottom w:val="single" w:sz="8" w:space="4" w:color="5B9BD5"/>
      </w:pBdr>
      <w:spacing w:after="300" w:line="240" w:lineRule="auto"/>
    </w:pPr>
    <w:rPr>
      <w:rFonts w:ascii="Calibri Light" w:hAnsi="Calibri Light" w:cs="Times New Roman"/>
      <w:color w:val="323E4F"/>
      <w:spacing w:val="5"/>
      <w:kern w:val="28"/>
      <w:sz w:val="5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4743FE"/>
    <w:rPr>
      <w:rFonts w:ascii="Calibri Light" w:hAnsi="Calibri Light" w:cs="Times New Roman"/>
      <w:color w:val="323E4F"/>
      <w:spacing w:val="5"/>
      <w:kern w:val="28"/>
      <w:sz w:val="52"/>
      <w:lang w:val="pl-PL" w:eastAsia="pl-PL"/>
    </w:rPr>
  </w:style>
  <w:style w:type="character" w:customStyle="1" w:styleId="ListParagraphChar">
    <w:name w:val="List Paragraph Char"/>
    <w:link w:val="ListParagraph1"/>
    <w:uiPriority w:val="99"/>
    <w:locked/>
    <w:rsid w:val="004743FE"/>
    <w:rPr>
      <w:rFonts w:ascii="Calibri" w:hAnsi="Calibri"/>
      <w:sz w:val="22"/>
      <w:lang w:val="pl-PL" w:eastAsia="en-US"/>
    </w:rPr>
  </w:style>
  <w:style w:type="paragraph" w:customStyle="1" w:styleId="ListParagraph1">
    <w:name w:val="List Paragraph1"/>
    <w:basedOn w:val="Normalny"/>
    <w:link w:val="ListParagraphChar"/>
    <w:uiPriority w:val="99"/>
    <w:rsid w:val="004743FE"/>
    <w:pPr>
      <w:ind w:left="720"/>
    </w:pPr>
    <w:rPr>
      <w:rFonts w:cs="Times New Roman"/>
      <w:szCs w:val="20"/>
    </w:rPr>
  </w:style>
  <w:style w:type="paragraph" w:customStyle="1" w:styleId="BodyText21">
    <w:name w:val="Body Text 21"/>
    <w:basedOn w:val="Normalny"/>
    <w:uiPriority w:val="99"/>
    <w:rsid w:val="004743FE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4743FE"/>
    <w:pPr>
      <w:ind w:left="720"/>
    </w:pPr>
  </w:style>
  <w:style w:type="paragraph" w:customStyle="1" w:styleId="Tekstpodstawowy21">
    <w:name w:val="Tekst podstawowy 21"/>
    <w:basedOn w:val="Normalny"/>
    <w:uiPriority w:val="99"/>
    <w:rsid w:val="004743FE"/>
    <w:pPr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40"/>
      <w:szCs w:val="40"/>
      <w:lang w:eastAsia="hi-IN" w:bidi="hi-IN"/>
    </w:rPr>
  </w:style>
  <w:style w:type="paragraph" w:customStyle="1" w:styleId="Lista51">
    <w:name w:val="Lista 51"/>
    <w:basedOn w:val="Normalny"/>
    <w:uiPriority w:val="99"/>
    <w:rsid w:val="004743FE"/>
    <w:pPr>
      <w:suppressAutoHyphens/>
      <w:spacing w:after="120" w:line="240" w:lineRule="auto"/>
      <w:ind w:left="1415" w:hanging="283"/>
    </w:pPr>
    <w:rPr>
      <w:rFonts w:ascii="Times New Roman" w:eastAsia="SimSun" w:hAnsi="Times New Roman" w:cs="Times New Roman"/>
      <w:kern w:val="2"/>
      <w:sz w:val="24"/>
      <w:szCs w:val="24"/>
      <w:lang w:eastAsia="hi-IN" w:bidi="hi-IN"/>
    </w:rPr>
  </w:style>
  <w:style w:type="paragraph" w:customStyle="1" w:styleId="western">
    <w:name w:val="western"/>
    <w:basedOn w:val="Normalny"/>
    <w:uiPriority w:val="99"/>
    <w:rsid w:val="004743FE"/>
    <w:pPr>
      <w:spacing w:before="100" w:beforeAutospacing="1" w:after="119" w:line="102" w:lineRule="atLeast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7A0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A0887"/>
    <w:pPr>
      <w:suppressAutoHyphens/>
      <w:spacing w:before="280" w:after="28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A0887"/>
    <w:pPr>
      <w:suppressAutoHyphens/>
      <w:spacing w:after="0" w:line="240" w:lineRule="auto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7A0887"/>
    <w:rPr>
      <w:rFonts w:eastAsia="Times New Roman" w:cs="Times New Roman"/>
      <w:sz w:val="24"/>
      <w:lang w:val="pl-PL" w:eastAsia="ar-SA" w:bidi="ar-SA"/>
    </w:rPr>
  </w:style>
  <w:style w:type="character" w:styleId="Odwoanieprzypisudolnego">
    <w:name w:val="footnote reference"/>
    <w:basedOn w:val="Domylnaczcionkaakapitu"/>
    <w:rsid w:val="007A0887"/>
    <w:rPr>
      <w:rFonts w:cs="Times New Roman"/>
      <w:vertAlign w:val="superscript"/>
    </w:rPr>
  </w:style>
  <w:style w:type="paragraph" w:customStyle="1" w:styleId="NoSpacing1">
    <w:name w:val="No Spacing1"/>
    <w:uiPriority w:val="99"/>
    <w:rsid w:val="007A0887"/>
    <w:rPr>
      <w:rFonts w:ascii="Calibri" w:hAnsi="Calibri" w:cs="Calibri"/>
      <w:sz w:val="22"/>
      <w:szCs w:val="22"/>
      <w:lang w:eastAsia="en-US"/>
    </w:rPr>
  </w:style>
  <w:style w:type="paragraph" w:customStyle="1" w:styleId="Styl">
    <w:name w:val="Styl"/>
    <w:uiPriority w:val="99"/>
    <w:rsid w:val="00782E0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C1663"/>
    <w:pPr>
      <w:tabs>
        <w:tab w:val="center" w:pos="4536"/>
        <w:tab w:val="right" w:pos="9072"/>
      </w:tabs>
    </w:pPr>
    <w:rPr>
      <w:rFonts w:cs="Times New Roman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C1663"/>
    <w:rPr>
      <w:rFonts w:ascii="Calibri" w:hAnsi="Calibri" w:cs="Times New Roman"/>
      <w:sz w:val="22"/>
      <w:lang w:eastAsia="en-US"/>
    </w:rPr>
  </w:style>
  <w:style w:type="paragraph" w:styleId="Poprawka">
    <w:name w:val="Revision"/>
    <w:hidden/>
    <w:uiPriority w:val="99"/>
    <w:semiHidden/>
    <w:rsid w:val="007137F4"/>
    <w:rPr>
      <w:rFonts w:ascii="Calibri" w:hAnsi="Calibri"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locked/>
    <w:rsid w:val="00462F50"/>
    <w:rPr>
      <w:rFonts w:cs="Times New Roman"/>
      <w:i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"/>
    <w:basedOn w:val="Normalny"/>
    <w:link w:val="AkapitzlistZnak"/>
    <w:uiPriority w:val="34"/>
    <w:qFormat/>
    <w:rsid w:val="00BC71D7"/>
    <w:pPr>
      <w:ind w:left="720"/>
      <w:contextualSpacing/>
    </w:pPr>
    <w:rPr>
      <w:rFonts w:cs="Times New Roman"/>
      <w:szCs w:val="20"/>
    </w:rPr>
  </w:style>
  <w:style w:type="paragraph" w:customStyle="1" w:styleId="BodyText22">
    <w:name w:val="Body Text 22"/>
    <w:basedOn w:val="Normalny"/>
    <w:uiPriority w:val="99"/>
    <w:rsid w:val="00FB2F73"/>
    <w:pPr>
      <w:widowControl w:val="0"/>
      <w:spacing w:after="0" w:line="24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locked/>
    <w:rsid w:val="00FB2F73"/>
    <w:rPr>
      <w:rFonts w:ascii="Calibri" w:hAnsi="Calibri"/>
      <w:sz w:val="22"/>
      <w:lang w:eastAsia="en-US"/>
    </w:rPr>
  </w:style>
  <w:style w:type="paragraph" w:styleId="Legenda">
    <w:name w:val="caption"/>
    <w:basedOn w:val="Normalny"/>
    <w:uiPriority w:val="99"/>
    <w:qFormat/>
    <w:locked/>
    <w:rsid w:val="00A802AE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Styl1">
    <w:name w:val="Styl1"/>
    <w:basedOn w:val="Normalny"/>
    <w:uiPriority w:val="99"/>
    <w:rsid w:val="00A802AE"/>
    <w:pPr>
      <w:widowControl w:val="0"/>
      <w:spacing w:before="240" w:after="0" w:line="360" w:lineRule="auto"/>
      <w:jc w:val="both"/>
    </w:pPr>
    <w:rPr>
      <w:rFonts w:ascii="Arial" w:hAnsi="Arial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11452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11452"/>
    <w:rPr>
      <w:rFonts w:ascii="Calibri" w:hAnsi="Calibri"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711452"/>
    <w:rPr>
      <w:rFonts w:cs="Times New Roman"/>
      <w:vertAlign w:val="superscript"/>
    </w:rPr>
  </w:style>
  <w:style w:type="character" w:customStyle="1" w:styleId="KlasaBZnak">
    <w:name w:val="KlasaB Znak"/>
    <w:basedOn w:val="Domylnaczcionkaakapitu"/>
    <w:uiPriority w:val="99"/>
    <w:rsid w:val="00692C8B"/>
    <w:rPr>
      <w:rFonts w:cs="Times New Roman"/>
      <w:b/>
      <w:sz w:val="22"/>
      <w:szCs w:val="22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locked/>
    <w:rsid w:val="00705DD8"/>
    <w:rPr>
      <w:rFonts w:ascii="Arial" w:hAnsi="Arial" w:cs="Arial"/>
      <w:lang w:val="pl-PL" w:eastAsia="pl-PL" w:bidi="ar-SA"/>
    </w:rPr>
  </w:style>
  <w:style w:type="character" w:customStyle="1" w:styleId="NagwekZnak1">
    <w:name w:val="Nagłówek Znak1"/>
    <w:basedOn w:val="Domylnaczcionkaakapitu"/>
    <w:uiPriority w:val="99"/>
    <w:locked/>
    <w:rsid w:val="00564E2F"/>
    <w:rPr>
      <w:rFonts w:ascii="Times New Roman" w:hAnsi="Times New Roman"/>
      <w:sz w:val="24"/>
      <w:szCs w:val="24"/>
    </w:rPr>
  </w:style>
  <w:style w:type="character" w:customStyle="1" w:styleId="TekstprzypisudolnegoZnak1">
    <w:name w:val="Tekst przypisu dolnego Znak1"/>
    <w:uiPriority w:val="99"/>
    <w:locked/>
    <w:rsid w:val="00B5326B"/>
    <w:rPr>
      <w:rFonts w:ascii="Times New Roman" w:hAnsi="Times New Roman" w:cs="Times New Roman"/>
      <w:sz w:val="18"/>
      <w:szCs w:val="1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178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17835"/>
    <w:rPr>
      <w:rFonts w:ascii="Calibri" w:hAnsi="Calibri" w:cs="Calibri"/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39667A"/>
    <w:pPr>
      <w:spacing w:after="200"/>
      <w:ind w:left="360" w:firstLine="360"/>
    </w:pPr>
    <w:rPr>
      <w:rFonts w:cs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39667A"/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DA22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2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8397C-54C5-40A9-9666-E0DE27DA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…do SIWZ</vt:lpstr>
    </vt:vector>
  </TitlesOfParts>
  <Company>Poczta Polska</Company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…do SIWZ</dc:title>
  <dc:creator>kuzniewskaagnieszka</dc:creator>
  <cp:lastModifiedBy>ZielinskaMonika</cp:lastModifiedBy>
  <cp:revision>24</cp:revision>
  <cp:lastPrinted>2024-09-03T09:41:00Z</cp:lastPrinted>
  <dcterms:created xsi:type="dcterms:W3CDTF">2024-04-18T06:25:00Z</dcterms:created>
  <dcterms:modified xsi:type="dcterms:W3CDTF">2024-09-03T09:41:00Z</dcterms:modified>
</cp:coreProperties>
</file>