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C7663" w14:textId="3E6DF028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6C30F2">
        <w:rPr>
          <w:rFonts w:asciiTheme="minorHAnsi" w:hAnsiTheme="minorHAnsi" w:cstheme="minorHAnsi"/>
          <w:b/>
          <w:bCs/>
        </w:rPr>
        <w:t>FORMULARZ OFERTOWY</w:t>
      </w:r>
    </w:p>
    <w:p w14:paraId="02168FAE" w14:textId="77777777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Dane dotyczące Wykonawcy:</w:t>
      </w:r>
    </w:p>
    <w:p w14:paraId="3692C647" w14:textId="47A00129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Nazwa/Imię i Nazwisko ………………………………………………………………….…………….………………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…………………….. </w:t>
      </w:r>
    </w:p>
    <w:p w14:paraId="37CD50E3" w14:textId="61304F5E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 xml:space="preserve">Adres siedziby/miejsce wykonywania działalności …………………………………………………………………………………………………….……… </w:t>
      </w:r>
    </w:p>
    <w:p w14:paraId="5AA4DCB2" w14:textId="71F8D27B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Adres korespondencyjny 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………………………………………………….………… </w:t>
      </w:r>
    </w:p>
    <w:p w14:paraId="01B37667" w14:textId="4252932C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NIP ………………………………………………………………………………………………………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 </w:t>
      </w:r>
    </w:p>
    <w:p w14:paraId="5CD209CF" w14:textId="0C7205A4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REGON 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………………………………………. </w:t>
      </w:r>
    </w:p>
    <w:p w14:paraId="00CF337B" w14:textId="166B0974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Nr tel. ……………………………………………………………………………………………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…………………. </w:t>
      </w:r>
    </w:p>
    <w:p w14:paraId="27F6A1AB" w14:textId="3D602BA9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e-mail 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…………………………. </w:t>
      </w:r>
    </w:p>
    <w:p w14:paraId="3BA4E880" w14:textId="31524537" w:rsidR="0039667A" w:rsidRPr="006C30F2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osoba do kontaktu: …………………..……………………………………………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="00247C69" w:rsidRPr="006C30F2">
        <w:rPr>
          <w:rFonts w:asciiTheme="minorHAnsi" w:hAnsiTheme="minorHAnsi" w:cstheme="minorHAnsi"/>
          <w:sz w:val="20"/>
          <w:szCs w:val="20"/>
        </w:rPr>
        <w:t>.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….. </w:t>
      </w:r>
    </w:p>
    <w:p w14:paraId="74AED4DE" w14:textId="6C02D501" w:rsidR="00C03AA7" w:rsidRPr="00C03AA7" w:rsidRDefault="0039667A" w:rsidP="002F5817">
      <w:pPr>
        <w:keepNext/>
        <w:keepLines/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44FC0">
        <w:rPr>
          <w:rFonts w:asciiTheme="minorHAnsi" w:hAnsiTheme="minorHAnsi" w:cstheme="minorHAnsi"/>
          <w:sz w:val="20"/>
          <w:szCs w:val="20"/>
        </w:rPr>
        <w:t>W odpowiedzi na ogłoszone postępowanie o udzielenie zamówienia odrębnego prowadzonego w trybie przetargu odrębnego nieograniczonego na:</w:t>
      </w:r>
      <w:r w:rsidR="00144FC0" w:rsidRPr="00144FC0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Hlk195009161"/>
      <w:r w:rsidR="00C03AA7" w:rsidRPr="00C03AA7">
        <w:rPr>
          <w:rFonts w:asciiTheme="minorHAnsi" w:hAnsiTheme="minorHAnsi" w:cstheme="minorHAnsi"/>
          <w:b/>
          <w:bCs/>
          <w:sz w:val="20"/>
          <w:szCs w:val="20"/>
        </w:rPr>
        <w:t>Doręczanie i odbiór paczek pocztowych i przesyłek kurierskich (usł.B) dla Regionu Logistyki Południe-8 części</w:t>
      </w:r>
      <w:r w:rsidR="00D30A1B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755AA148" w14:textId="5E89BA5E" w:rsidR="005A015C" w:rsidRPr="00C03AA7" w:rsidRDefault="00C03AA7" w:rsidP="002F5817">
      <w:pPr>
        <w:keepNext/>
        <w:keepLines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0816807"/>
      <w:bookmarkEnd w:id="0"/>
      <w:r>
        <w:rPr>
          <w:rFonts w:asciiTheme="minorHAnsi" w:hAnsiTheme="minorHAnsi" w:cstheme="minorHAnsi"/>
          <w:sz w:val="20"/>
          <w:szCs w:val="20"/>
        </w:rPr>
        <w:t>z</w:t>
      </w:r>
      <w:r w:rsidR="005E05C2" w:rsidRPr="00C03AA7">
        <w:rPr>
          <w:rFonts w:asciiTheme="minorHAnsi" w:hAnsiTheme="minorHAnsi" w:cstheme="minorHAnsi"/>
          <w:sz w:val="20"/>
          <w:szCs w:val="20"/>
        </w:rPr>
        <w:t>obowiązujemy się do zrealizowania przedmiotu zamówienia zgodnie z poniższą wyceną:</w:t>
      </w:r>
    </w:p>
    <w:p w14:paraId="78B081F4" w14:textId="549C6430" w:rsidR="009F76B8" w:rsidRPr="00144FC0" w:rsidRDefault="009F76B8" w:rsidP="002F5817">
      <w:pPr>
        <w:keepNext/>
        <w:keepLines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44FC0">
        <w:rPr>
          <w:rFonts w:asciiTheme="minorHAnsi" w:hAnsiTheme="minorHAnsi" w:cstheme="minorHAnsi"/>
          <w:b/>
          <w:bCs/>
          <w:sz w:val="20"/>
          <w:szCs w:val="20"/>
        </w:rPr>
        <w:t xml:space="preserve">(wpisać odpowiednio do </w:t>
      </w:r>
      <w:r w:rsidR="00FD3134" w:rsidRPr="00144FC0">
        <w:rPr>
          <w:rFonts w:asciiTheme="minorHAnsi" w:hAnsiTheme="minorHAnsi" w:cstheme="minorHAnsi"/>
          <w:b/>
          <w:bCs/>
          <w:sz w:val="20"/>
          <w:szCs w:val="20"/>
        </w:rPr>
        <w:t>części</w:t>
      </w:r>
      <w:r w:rsidRPr="00144FC0">
        <w:rPr>
          <w:rFonts w:asciiTheme="minorHAnsi" w:hAnsiTheme="minorHAnsi" w:cstheme="minorHAnsi"/>
          <w:b/>
          <w:bCs/>
          <w:sz w:val="20"/>
          <w:szCs w:val="20"/>
        </w:rPr>
        <w:t xml:space="preserve"> na którą składana jest oferta)</w:t>
      </w:r>
    </w:p>
    <w:p w14:paraId="64B4F7E2" w14:textId="7E6562A6" w:rsidR="00F77EC9" w:rsidRPr="00E649C0" w:rsidRDefault="005E06BE" w:rsidP="002F5817">
      <w:pPr>
        <w:keepNext/>
        <w:keepLines/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bookmarkStart w:id="2" w:name="_Hlk183514842"/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</w:t>
      </w:r>
      <w:r w:rsidR="00F2496B">
        <w:rPr>
          <w:rFonts w:asciiTheme="minorHAnsi" w:hAnsiTheme="minorHAnsi" w:cstheme="minorHAnsi"/>
          <w:b/>
          <w:bCs/>
          <w:sz w:val="20"/>
          <w:szCs w:val="20"/>
          <w:u w:val="single"/>
        </w:rPr>
        <w:t>1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/Zadanie </w:t>
      </w: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1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9845C6" w:rsidRPr="00E649C0" w14:paraId="655F0CBF" w14:textId="77777777" w:rsidTr="008D3C60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4E41" w14:textId="3830855A" w:rsidR="005A015C" w:rsidRPr="00E649C0" w:rsidRDefault="00D30A1B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184987563"/>
            <w:bookmarkEnd w:id="1"/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  <w:r w:rsidR="00444D9B" w:rsidRPr="00E649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DA46" w14:textId="77777777" w:rsidR="005A015C" w:rsidRPr="00E649C0" w:rsidRDefault="005A015C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6DEB" w14:textId="396FF34E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BCF2" w14:textId="217ABE08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77F1" w14:textId="7CD90D0C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</w:t>
            </w:r>
            <w:r w:rsidR="009845C6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116C" w14:textId="77777777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F17F" w14:textId="537E2D79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podatku VAT</w:t>
            </w:r>
            <w:r w:rsidR="00A71AEC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r w:rsidR="008D3C60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="00A71AEC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zł</w:t>
            </w:r>
            <w:r w:rsidR="009845C6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83FB" w14:textId="19B4D84D" w:rsidR="005A015C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</w:t>
            </w:r>
            <w:r w:rsidR="00F77EC9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(kol.</w:t>
            </w:r>
            <w:r w:rsidR="0059258E"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+ kol.7)</w:t>
            </w:r>
          </w:p>
        </w:tc>
      </w:tr>
      <w:tr w:rsidR="009845C6" w:rsidRPr="00E649C0" w14:paraId="310529AD" w14:textId="77777777" w:rsidTr="008D3C60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F00E" w14:textId="1669328A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F571" w14:textId="59FB3D3D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DDE45" w14:textId="14B0B422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4DE54" w14:textId="457AD7AC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E726" w14:textId="7FBB09FB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D8435" w14:textId="5E3704AB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B234" w14:textId="66C993C6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63A2" w14:textId="1A4F1446" w:rsidR="009845C6" w:rsidRPr="00E649C0" w:rsidRDefault="005A015C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14063F" w:rsidRPr="00E649C0" w14:paraId="7416B033" w14:textId="77777777" w:rsidTr="008D3C60">
        <w:trPr>
          <w:trHeight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93F0" w14:textId="41DDC3FE" w:rsidR="0014063F" w:rsidRPr="00592D35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199C" w14:textId="77777777" w:rsidR="0014063F" w:rsidRPr="00592D35" w:rsidRDefault="0014063F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72AB9" w14:textId="48FB9B91" w:rsidR="0014063F" w:rsidRPr="00592D35" w:rsidRDefault="00592D35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b/>
                <w:bCs/>
                <w:color w:val="000000"/>
                <w:sz w:val="20"/>
                <w:szCs w:val="20"/>
              </w:rPr>
              <w:t>35 447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EC5C3" w14:textId="77777777" w:rsidR="0014063F" w:rsidRPr="00E649C0" w:rsidRDefault="0014063F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9969" w14:textId="77777777" w:rsidR="0014063F" w:rsidRPr="00E649C0" w:rsidRDefault="0014063F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B4D99" w14:textId="77777777" w:rsidR="0014063F" w:rsidRPr="00E649C0" w:rsidRDefault="0014063F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CDB79" w14:textId="77777777" w:rsidR="0014063F" w:rsidRPr="00E649C0" w:rsidRDefault="0014063F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C7239" w14:textId="77777777" w:rsidR="0014063F" w:rsidRPr="00E649C0" w:rsidRDefault="0014063F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3FA20265" w14:textId="122B5207" w:rsidR="003A6DFB" w:rsidRPr="00E649C0" w:rsidRDefault="005A015C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 xml:space="preserve">słownie </w:t>
      </w:r>
      <w:r w:rsidR="005E06BE" w:rsidRPr="00E649C0">
        <w:rPr>
          <w:rFonts w:asciiTheme="minorHAnsi" w:hAnsiTheme="minorHAnsi" w:cstheme="minorHAnsi"/>
          <w:b/>
          <w:bCs/>
          <w:sz w:val="20"/>
          <w:szCs w:val="20"/>
        </w:rPr>
        <w:t>wartość brutto</w:t>
      </w:r>
      <w:r w:rsidR="008D3C60" w:rsidRPr="00E649C0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E649C0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</w:t>
      </w:r>
      <w:r w:rsidR="005E05C2" w:rsidRPr="00E649C0">
        <w:rPr>
          <w:rFonts w:asciiTheme="minorHAnsi" w:hAnsiTheme="minorHAnsi" w:cstheme="minorHAnsi"/>
          <w:b/>
          <w:bCs/>
          <w:sz w:val="20"/>
          <w:szCs w:val="20"/>
        </w:rPr>
        <w:t>…………………</w:t>
      </w:r>
      <w:r w:rsidR="005E06BE" w:rsidRPr="00E649C0">
        <w:rPr>
          <w:rFonts w:asciiTheme="minorHAnsi" w:hAnsiTheme="minorHAnsi" w:cstheme="minorHAnsi"/>
          <w:b/>
          <w:bCs/>
          <w:sz w:val="20"/>
          <w:szCs w:val="20"/>
        </w:rPr>
        <w:t>………………………………</w:t>
      </w:r>
      <w:r w:rsidRPr="00E649C0">
        <w:rPr>
          <w:rFonts w:asciiTheme="minorHAnsi" w:hAnsiTheme="minorHAnsi" w:cstheme="minorHAnsi"/>
          <w:b/>
          <w:bCs/>
          <w:sz w:val="20"/>
          <w:szCs w:val="20"/>
        </w:rPr>
        <w:t>…….zł,</w:t>
      </w:r>
    </w:p>
    <w:bookmarkEnd w:id="2"/>
    <w:bookmarkEnd w:id="3"/>
    <w:p w14:paraId="79F467AC" w14:textId="4AC64E2E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</w:t>
      </w:r>
      <w:r w:rsidR="00F2496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2</w:t>
      </w: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2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:rsidRPr="00E649C0" w14:paraId="60FE0D9E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B637" w14:textId="1AB5B6C0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13BA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A5C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A48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CC71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F43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15F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6379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03C7DA49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F90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BFC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4EC10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1198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F3B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785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9EC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9F45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68E7025D" w14:textId="77777777" w:rsidTr="0088269C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92F" w14:textId="007B419E" w:rsidR="008D3C60" w:rsidRPr="00592D35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BDF6D" w14:textId="77777777" w:rsidR="008D3C60" w:rsidRPr="00592D35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719CA" w14:textId="6CB2E5EF" w:rsidR="008D3C60" w:rsidRPr="00592D35" w:rsidRDefault="00592D35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2D35">
              <w:rPr>
                <w:b/>
                <w:bCs/>
                <w:color w:val="000000"/>
                <w:sz w:val="20"/>
                <w:szCs w:val="20"/>
              </w:rPr>
              <w:t>58 968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0EE7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9C0C9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5A514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AC3BD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EA79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0152A4E6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5755A815" w14:textId="41D4C032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 3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3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E649C0" w14:paraId="47FB83BF" w14:textId="77777777" w:rsidTr="0088269C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3F0C" w14:textId="4830A636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A24E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300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3E08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897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B1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7D6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784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01D6F328" w14:textId="77777777" w:rsidTr="0088269C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155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C9F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3CF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02A8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192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585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2C869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56E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3D1721A9" w14:textId="77777777" w:rsidTr="0088269C">
        <w:trPr>
          <w:trHeight w:val="41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0153" w14:textId="399C8C40" w:rsidR="008D3C60" w:rsidRPr="00E649C0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EA50C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E8A4F" w14:textId="653FB111" w:rsidR="008D3C60" w:rsidRPr="00984255" w:rsidRDefault="00984255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84255">
              <w:rPr>
                <w:b/>
                <w:bCs/>
                <w:color w:val="000000"/>
                <w:sz w:val="20"/>
                <w:szCs w:val="20"/>
              </w:rPr>
              <w:t>121 356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E772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C5BA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24B9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90DE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6F51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3B7322D1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7CE7EA26" w14:textId="77777777" w:rsidR="00504DEA" w:rsidRPr="00E649C0" w:rsidRDefault="00504DEA" w:rsidP="002F5817">
      <w:pPr>
        <w:keepNext/>
        <w:keepLines/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6E3426D3" w14:textId="3B74DFD8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lastRenderedPageBreak/>
        <w:t>Część 4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4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E649C0" w14:paraId="1227525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B17E" w14:textId="3163FF1B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196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23D1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C08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A5F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44B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A845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114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1034D3B2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B2F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BCB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7BCC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127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DC90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A5F05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336E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036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69BE017A" w14:textId="77777777" w:rsidTr="0088269C">
        <w:trPr>
          <w:trHeight w:val="34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0856" w14:textId="0A786A9A" w:rsidR="008D3C60" w:rsidRPr="00E649C0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EBFA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5A65" w14:textId="4249E2D0" w:rsidR="008D3C60" w:rsidRPr="000504B4" w:rsidRDefault="000504B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504B4">
              <w:rPr>
                <w:b/>
                <w:bCs/>
                <w:color w:val="000000"/>
                <w:sz w:val="20"/>
                <w:szCs w:val="20"/>
              </w:rPr>
              <w:t>63 456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482A0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3F4DD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99B9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4D6F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85A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394B8CCC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151CBFC3" w14:textId="390C815E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 5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5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E649C0" w14:paraId="531D8B0C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2235" w14:textId="643E874C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40E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4B6A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DA2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F04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5D4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C26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0AC8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6E5CDD91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6E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248A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B071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CBD7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BD6A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B872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C3ED5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2130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5EB3AF40" w14:textId="77777777" w:rsidTr="0088269C">
        <w:trPr>
          <w:trHeight w:val="4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E72D" w14:textId="7AEF4BDA" w:rsidR="008D3C60" w:rsidRPr="007F61D8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B1F1" w14:textId="77777777" w:rsidR="008D3C60" w:rsidRPr="007F61D8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497B" w14:textId="2B27A700" w:rsidR="008D3C60" w:rsidRPr="007F61D8" w:rsidRDefault="007F61D8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b/>
                <w:bCs/>
                <w:color w:val="000000"/>
                <w:sz w:val="20"/>
                <w:szCs w:val="20"/>
              </w:rPr>
              <w:t>61 740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FF93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341B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3BF1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66936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1BA0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2E571A32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4A1E4B35" w14:textId="05C7DA2F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</w:t>
      </w:r>
      <w:r w:rsidR="000E1394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6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6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:rsidRPr="00E649C0" w14:paraId="30445F6A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F826" w14:textId="4DD95C4E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BA7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0B3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5E3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869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4F2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CA16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0F1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036CF826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326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2CCE0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AABD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FBB69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969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AD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F370A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542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4C0AD046" w14:textId="77777777" w:rsidTr="00625611">
        <w:trPr>
          <w:trHeight w:val="5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8D52" w14:textId="1A6BB5E8" w:rsidR="008D3C60" w:rsidRPr="007F61D8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2927" w14:textId="77777777" w:rsidR="008D3C60" w:rsidRPr="007F61D8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19701" w14:textId="4B28D6A8" w:rsidR="008D3C60" w:rsidRPr="007F61D8" w:rsidRDefault="007F61D8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F61D8">
              <w:rPr>
                <w:b/>
                <w:bCs/>
                <w:color w:val="000000"/>
                <w:sz w:val="20"/>
                <w:szCs w:val="20"/>
              </w:rPr>
              <w:t>47 400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AF96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9797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7E7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190E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8240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55E4DC07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002C17CE" w14:textId="037E25A8" w:rsidR="00FD3134" w:rsidRPr="00E649C0" w:rsidRDefault="00FD3134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</w:t>
      </w:r>
      <w:r w:rsidR="000E1394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7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7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E649C0" w14:paraId="6713B24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F849" w14:textId="26B6F32E" w:rsidR="008D3C60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F252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F98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4DD2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42BC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1125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30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6489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8D3C60" w:rsidRPr="00E649C0" w14:paraId="46943D16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908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C1D2B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DECD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32B1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4906F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CDE3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55F4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5F57" w14:textId="77777777" w:rsidR="008D3C60" w:rsidRPr="00E649C0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8D3C60" w:rsidRPr="00E649C0" w14:paraId="11A9834F" w14:textId="77777777" w:rsidTr="0088269C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3C7A" w14:textId="076A3065" w:rsidR="008D3C60" w:rsidRPr="008A6B83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4E9BD" w14:textId="77777777" w:rsidR="008D3C60" w:rsidRPr="008A6B83" w:rsidRDefault="008D3C60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7D432" w14:textId="4A4CADCD" w:rsidR="008D3C60" w:rsidRPr="008A6B83" w:rsidRDefault="008A6B83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b/>
                <w:bCs/>
                <w:color w:val="000000"/>
                <w:sz w:val="20"/>
                <w:szCs w:val="20"/>
              </w:rPr>
              <w:t>74 340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6885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6E71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B9A66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F217B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45124" w14:textId="77777777" w:rsidR="008D3C60" w:rsidRPr="00E649C0" w:rsidRDefault="008D3C60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2F1F2E24" w14:textId="77777777" w:rsidR="008D3C60" w:rsidRPr="00E649C0" w:rsidRDefault="008D3C60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19BD55DE" w14:textId="787D6EFA" w:rsidR="001B4151" w:rsidRPr="00E649C0" w:rsidRDefault="001B4151" w:rsidP="002F5817">
      <w:pPr>
        <w:keepNext/>
        <w:keepLines/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</w:t>
      </w:r>
      <w:r w:rsidR="00901E10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8</w:t>
      </w:r>
      <w:r w:rsidR="00833066" w:rsidRPr="00E649C0">
        <w:rPr>
          <w:rFonts w:asciiTheme="minorHAnsi" w:hAnsiTheme="minorHAnsi" w:cstheme="minorHAnsi"/>
          <w:b/>
          <w:bCs/>
          <w:sz w:val="20"/>
          <w:szCs w:val="20"/>
          <w:u w:val="single"/>
        </w:rPr>
        <w:t>/Zadanie 8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E649C0" w14:paraId="41EE3CB7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D528" w14:textId="539BF331" w:rsidR="001B4151" w:rsidRPr="00E649C0" w:rsidRDefault="00412B9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sz w:val="20"/>
                <w:szCs w:val="20"/>
              </w:rPr>
              <w:t>Nr rejonu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1927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BACC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DE7A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DB45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B4AB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CC5B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podatku VAT  </w:t>
            </w: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766F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oferty brutto w zł (kol.5+ kol.7)</w:t>
            </w:r>
          </w:p>
        </w:tc>
      </w:tr>
      <w:tr w:rsidR="001B4151" w:rsidRPr="00E649C0" w14:paraId="3536B48D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21C1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7CAD1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CAEBD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830F8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8FA8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F9B9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F1F1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8C2E" w14:textId="77777777" w:rsidR="001B4151" w:rsidRPr="00E649C0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49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Kol. 8</w:t>
            </w:r>
          </w:p>
        </w:tc>
      </w:tr>
      <w:tr w:rsidR="001B4151" w:rsidRPr="00E649C0" w14:paraId="1C68BAFF" w14:textId="77777777" w:rsidTr="0062561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582C" w14:textId="1DEA0615" w:rsidR="001B4151" w:rsidRPr="008A6B83" w:rsidRDefault="00833066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84661" w14:textId="77777777" w:rsidR="001B4151" w:rsidRPr="008A6B83" w:rsidRDefault="001B4151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0F27E" w14:textId="4B2B119C" w:rsidR="001B4151" w:rsidRPr="008A6B83" w:rsidRDefault="008A6B83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A6B83">
              <w:rPr>
                <w:b/>
                <w:bCs/>
                <w:color w:val="000000"/>
                <w:sz w:val="20"/>
                <w:szCs w:val="20"/>
              </w:rPr>
              <w:t>58 428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C455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FD4AF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1551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92CE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9C29" w14:textId="77777777" w:rsidR="001B4151" w:rsidRPr="00E649C0" w:rsidRDefault="001B4151" w:rsidP="002F5817">
            <w:pPr>
              <w:keepNext/>
              <w:keepLines/>
              <w:spacing w:after="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78DA83E7" w14:textId="77777777" w:rsidR="001B4151" w:rsidRPr="00E649C0" w:rsidRDefault="001B4151" w:rsidP="002F5817">
      <w:pPr>
        <w:keepNext/>
        <w:keepLines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E649C0">
        <w:rPr>
          <w:rFonts w:asciiTheme="minorHAnsi" w:hAnsiTheme="minorHAnsi" w:cstheme="minorHAnsi"/>
          <w:b/>
          <w:bCs/>
          <w:sz w:val="20"/>
          <w:szCs w:val="20"/>
        </w:rPr>
        <w:t>słownie wartość brutto: ………………………………………………………………………………………………….zł,</w:t>
      </w:r>
    </w:p>
    <w:p w14:paraId="61936D65" w14:textId="77777777" w:rsidR="00DC7A82" w:rsidRPr="006C30F2" w:rsidRDefault="00DC7A82" w:rsidP="002F5817">
      <w:pPr>
        <w:keepNext/>
        <w:keepLines/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</w:rPr>
        <w:lastRenderedPageBreak/>
        <w:t>Inform</w:t>
      </w:r>
      <w:r w:rsidRPr="006C30F2">
        <w:rPr>
          <w:rFonts w:asciiTheme="minorHAnsi" w:hAnsiTheme="minorHAnsi" w:cstheme="minorHAnsi"/>
          <w:b/>
          <w:bCs/>
          <w:sz w:val="20"/>
          <w:szCs w:val="20"/>
        </w:rPr>
        <w:t xml:space="preserve">ujemy, że: </w:t>
      </w:r>
    </w:p>
    <w:p w14:paraId="6FD8AFFA" w14:textId="77777777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cena oferty zawiera wszelkie koszty, jakie poniesie Zamawiający z tytułu realizacji przedmiotu zamówienia. </w:t>
      </w:r>
    </w:p>
    <w:p w14:paraId="66E4066D" w14:textId="00255D0F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realizacja przedmiotu zamówienia będzie zgodna z wymaganiami Zamawiającego określonymi </w:t>
      </w:r>
      <w:r w:rsidRPr="006C30F2">
        <w:rPr>
          <w:rFonts w:asciiTheme="minorHAnsi" w:hAnsiTheme="minorHAnsi" w:cstheme="minorHAnsi"/>
          <w:sz w:val="20"/>
        </w:rPr>
        <w:br/>
        <w:t xml:space="preserve">w projekcie Umowy oraz załącznikach do </w:t>
      </w:r>
      <w:r w:rsidR="003043E4" w:rsidRPr="006C30F2">
        <w:rPr>
          <w:rFonts w:asciiTheme="minorHAnsi" w:hAnsiTheme="minorHAnsi" w:cstheme="minorHAnsi"/>
          <w:sz w:val="20"/>
        </w:rPr>
        <w:t>projektu</w:t>
      </w:r>
      <w:r w:rsidRPr="006C30F2">
        <w:rPr>
          <w:rFonts w:asciiTheme="minorHAnsi" w:hAnsiTheme="minorHAnsi" w:cstheme="minorHAnsi"/>
          <w:sz w:val="20"/>
        </w:rPr>
        <w:t xml:space="preserve"> Umowy.</w:t>
      </w:r>
    </w:p>
    <w:p w14:paraId="54D76022" w14:textId="77777777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zapoznaliśmy się z SWZ i nie wnosimy uwag do SWZ oraz zdobyliśmy konieczne informacje potrzebne </w:t>
      </w:r>
      <w:r w:rsidRPr="006C30F2">
        <w:rPr>
          <w:rFonts w:asciiTheme="minorHAnsi" w:hAnsiTheme="minorHAnsi" w:cstheme="minorHAnsi"/>
          <w:sz w:val="20"/>
        </w:rPr>
        <w:br/>
        <w:t xml:space="preserve">do właściwego przygotowania oferty. </w:t>
      </w:r>
    </w:p>
    <w:p w14:paraId="658FDEB4" w14:textId="77777777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projekt Umowy wraz z załącznikami został przez nas zaakceptowany i zobowiązujemy się </w:t>
      </w:r>
      <w:r w:rsidRPr="006C30F2">
        <w:rPr>
          <w:rFonts w:asciiTheme="minorHAnsi" w:hAnsiTheme="minorHAnsi" w:cstheme="minorHAnsi"/>
          <w:sz w:val="20"/>
        </w:rPr>
        <w:br/>
        <w:t xml:space="preserve">w przypadku wyboru naszej oferty do dostarczenia dokumentów niezbędnych do zawarcia Umowy oraz zawarcia Umowy w miejscu i terminie wyznaczonym przez Zamawiającego. </w:t>
      </w:r>
    </w:p>
    <w:p w14:paraId="5B5F7DE0" w14:textId="7D12E9BF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uważamy się za związanych niniejszą ofertą przez okres </w:t>
      </w:r>
      <w:r w:rsidR="003A6DFB" w:rsidRPr="006C30F2">
        <w:rPr>
          <w:rFonts w:asciiTheme="minorHAnsi" w:hAnsiTheme="minorHAnsi" w:cstheme="minorHAnsi"/>
          <w:sz w:val="20"/>
        </w:rPr>
        <w:t xml:space="preserve">90 </w:t>
      </w:r>
      <w:r w:rsidRPr="006C30F2">
        <w:rPr>
          <w:rFonts w:asciiTheme="minorHAnsi" w:hAnsiTheme="minorHAnsi" w:cstheme="minorHAnsi"/>
          <w:sz w:val="20"/>
        </w:rPr>
        <w:t>dni, licząc od dnia upływu terminu składania ofert, przy czym pierwszym dniem terminu związania ofertą jest dzień, w którym upływa termin składania ofert.</w:t>
      </w:r>
    </w:p>
    <w:p w14:paraId="690F9440" w14:textId="1A884DE3" w:rsidR="00B36163" w:rsidRPr="006C30F2" w:rsidRDefault="00B36163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zwrotu wadium wniesionego w pieniądzu należy dokonać na rachunek bankowy   nr</w:t>
      </w:r>
      <w:r w:rsidR="008D3C60" w:rsidRPr="006C30F2">
        <w:rPr>
          <w:rFonts w:asciiTheme="minorHAnsi" w:hAnsiTheme="minorHAnsi" w:cstheme="minorHAnsi"/>
          <w:sz w:val="20"/>
        </w:rPr>
        <w:t xml:space="preserve"> </w:t>
      </w:r>
      <w:r w:rsidRPr="006C30F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</w:t>
      </w:r>
    </w:p>
    <w:p w14:paraId="47648347" w14:textId="77777777" w:rsidR="005E5AFA" w:rsidRPr="006C30F2" w:rsidRDefault="005E5AFA" w:rsidP="002F5817">
      <w:pPr>
        <w:pStyle w:val="Akapitzlist"/>
        <w:keepNext/>
        <w:keepLines/>
        <w:numPr>
          <w:ilvl w:val="0"/>
          <w:numId w:val="27"/>
        </w:numPr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(tekst jednolity Dz.U. z 2022 rpoz.1233 z późniejszymi zmianami). Uzasadnienie, w którym wykazano, iż zastrzeżone informacje stanowią tajemnicę przedsiębiorstwa załączamy do oferty.</w:t>
      </w:r>
    </w:p>
    <w:p w14:paraId="5F5DF06B" w14:textId="77777777" w:rsidR="00DC7A82" w:rsidRPr="006C30F2" w:rsidRDefault="00DC7A82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jesteśmy/nie jesteśmy* czynnym podatnikiem podatku od towarów i usług (VAT).</w:t>
      </w:r>
    </w:p>
    <w:p w14:paraId="48797A69" w14:textId="3E3F2B68" w:rsidR="00C3006B" w:rsidRPr="006C30F2" w:rsidRDefault="00C3006B" w:rsidP="002F5817">
      <w:pPr>
        <w:pStyle w:val="Akapitzlist"/>
        <w:keepNext/>
        <w:keepLines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lang w:eastAsia="pl-PL"/>
        </w:rPr>
      </w:pPr>
      <w:r w:rsidRPr="006C30F2">
        <w:rPr>
          <w:rFonts w:asciiTheme="minorHAnsi" w:hAnsiTheme="minorHAnsi" w:cstheme="minorHAnsi"/>
          <w:sz w:val="20"/>
          <w:lang w:eastAsia="pl-PL"/>
        </w:rPr>
        <w:t>Przy realizacji przedmiotu zamówienia będziemy*/nie będziemy* korzystali z podwykonawców</w:t>
      </w:r>
    </w:p>
    <w:p w14:paraId="51C06237" w14:textId="46D9FFD9" w:rsidR="00C3006B" w:rsidRPr="006C30F2" w:rsidRDefault="00C3006B" w:rsidP="002F5817">
      <w:pPr>
        <w:keepNext/>
        <w:keepLines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6C30F2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w przypadku, gdy Wykonawca zamierza powierzyć wykonanie części zamówienia podwykonawcom</w:t>
      </w:r>
      <w:r w:rsidR="00A11821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w tabeli poniżej należy wskazać nr część zamówienia, która zostanie powierzona podwykonawcy, która stanowi </w:t>
      </w:r>
      <w:r w:rsidR="00A11821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w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skazany % całości zakresu zamówienia</w:t>
      </w:r>
      <w:r w:rsidR="00AE58F4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)</w:t>
      </w:r>
    </w:p>
    <w:p w14:paraId="001DCB12" w14:textId="58BDAABA" w:rsidR="00C3006B" w:rsidRPr="006C30F2" w:rsidRDefault="00C3006B" w:rsidP="002F5817">
      <w:pPr>
        <w:pStyle w:val="Akapitzlist"/>
        <w:keepNext/>
        <w:keepLines/>
        <w:autoSpaceDE w:val="0"/>
        <w:autoSpaceDN w:val="0"/>
        <w:adjustRightInd w:val="0"/>
        <w:spacing w:after="0"/>
        <w:ind w:left="357"/>
        <w:jc w:val="both"/>
        <w:rPr>
          <w:rFonts w:asciiTheme="minorHAnsi" w:hAnsiTheme="minorHAnsi" w:cstheme="minorHAnsi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:rsidRPr="006C30F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02B5FC38" w:rsidR="00DC7A82" w:rsidRPr="006C30F2" w:rsidRDefault="00C3006B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Nr </w:t>
            </w:r>
            <w:r w:rsidR="00A11821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części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499C84BC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której wykonanie Wykonawca zamierza powierzyć podwykonawcy</w:t>
            </w:r>
            <w:r w:rsidR="00C3006B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, która stanowi ……% (należy wskazać cyfrą %) całości zakresu zamówienia w ramach dan</w:t>
            </w:r>
            <w:r w:rsidR="00A11821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ej części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Nazwa podwykonawcy</w:t>
            </w:r>
          </w:p>
        </w:tc>
      </w:tr>
      <w:tr w:rsidR="00DC7A82" w:rsidRPr="006C30F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Pr="006C30F2" w:rsidRDefault="00DC7A82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7A82" w:rsidRPr="006C30F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Pr="006C30F2" w:rsidRDefault="00DC7A82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Pr="006C30F2" w:rsidRDefault="00DC7A82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6DFB" w:rsidRPr="006C30F2" w14:paraId="12F4C3E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8F7" w14:textId="530B8C51" w:rsidR="003A6DFB" w:rsidRPr="006C30F2" w:rsidRDefault="003A6DFB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75F" w14:textId="77777777" w:rsidR="003A6DFB" w:rsidRPr="006C30F2" w:rsidRDefault="003A6DFB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209B" w14:textId="77777777" w:rsidR="003A6DFB" w:rsidRPr="006C30F2" w:rsidRDefault="003A6DFB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58F4" w:rsidRPr="006C30F2" w14:paraId="3871DADF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B3F2" w14:textId="11B16D03" w:rsidR="00AE58F4" w:rsidRPr="006C30F2" w:rsidRDefault="00AE58F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3850" w14:textId="77777777" w:rsidR="00AE58F4" w:rsidRPr="006C30F2" w:rsidRDefault="00AE58F4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009" w14:textId="77777777" w:rsidR="00AE58F4" w:rsidRPr="006C30F2" w:rsidRDefault="00AE58F4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58F4" w:rsidRPr="006C30F2" w14:paraId="2328EF2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E69" w14:textId="5EAFB3BA" w:rsidR="00AE58F4" w:rsidRPr="006C30F2" w:rsidRDefault="00AE58F4" w:rsidP="002F5817">
            <w:pPr>
              <w:keepNext/>
              <w:keepLines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858A" w14:textId="77777777" w:rsidR="00AE58F4" w:rsidRPr="006C30F2" w:rsidRDefault="00AE58F4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F57" w14:textId="77777777" w:rsidR="00AE58F4" w:rsidRPr="006C30F2" w:rsidRDefault="00AE58F4" w:rsidP="002F5817">
            <w:pPr>
              <w:keepNext/>
              <w:keepLines/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51E067" w14:textId="77777777" w:rsidR="00DC7A82" w:rsidRPr="006C30F2" w:rsidRDefault="00DC7A82" w:rsidP="002F5817">
      <w:pPr>
        <w:keepNext/>
        <w:keepLines/>
        <w:autoSpaceDE w:val="0"/>
        <w:autoSpaceDN w:val="0"/>
        <w:adjustRightInd w:val="0"/>
        <w:spacing w:before="120" w:after="120"/>
        <w:ind w:left="357" w:hanging="73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  <w:szCs w:val="20"/>
        </w:rPr>
        <w:t>Za prace wykonane przez podwykonawców ponosimy pełną odpowiedzialność.</w:t>
      </w:r>
    </w:p>
    <w:p w14:paraId="151A957B" w14:textId="5993559B" w:rsidR="00DC7A82" w:rsidRPr="006C30F2" w:rsidRDefault="00DC7A82" w:rsidP="002F5817">
      <w:pPr>
        <w:keepNext/>
        <w:keepLines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 xml:space="preserve">W przypadku, gdy Wykonawca nie dokona skreślenia w pkt </w:t>
      </w:r>
      <w:r w:rsidR="00C3006B" w:rsidRPr="006C30F2">
        <w:rPr>
          <w:rFonts w:asciiTheme="minorHAnsi" w:hAnsiTheme="minorHAnsi" w:cstheme="minorHAnsi"/>
          <w:sz w:val="20"/>
          <w:szCs w:val="20"/>
        </w:rPr>
        <w:t>9</w:t>
      </w:r>
      <w:r w:rsidRPr="006C30F2">
        <w:rPr>
          <w:rFonts w:asciiTheme="minorHAnsi" w:hAnsiTheme="minorHAnsi" w:cstheme="minorHAnsi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6C30F2" w:rsidRDefault="00DC7A82" w:rsidP="002F5817">
      <w:pPr>
        <w:keepNext/>
        <w:keepLines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59F88E" w14:textId="77777777" w:rsidR="00DC7A82" w:rsidRPr="006C30F2" w:rsidRDefault="00DC7A82" w:rsidP="002F5817">
      <w:pPr>
        <w:keepNext/>
        <w:keepLines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6C30F2" w:rsidRDefault="00DC7A82" w:rsidP="002F5817">
      <w:pPr>
        <w:pStyle w:val="Akapitzlist"/>
        <w:keepNext/>
        <w:keepLines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powstrzymania się od czynów nieuczciwej konkurencji, </w:t>
      </w:r>
    </w:p>
    <w:p w14:paraId="2CF704A6" w14:textId="7A1219F0" w:rsidR="002426F8" w:rsidRPr="006C30F2" w:rsidRDefault="002426F8" w:rsidP="002F5817">
      <w:pPr>
        <w:pStyle w:val="Akapitzlist"/>
        <w:keepNext/>
        <w:keepLines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przestrzegania tajemnicy przedsiębiorstwa Zamawiającego, na zasadach określonych w ustawie z dnia 16 kwietnia 1993 r. o zwalczaniu nieuczciwej konkurencji </w:t>
      </w:r>
    </w:p>
    <w:p w14:paraId="34CEBC14" w14:textId="77777777" w:rsidR="005E134D" w:rsidRDefault="005E134D" w:rsidP="002F5817">
      <w:pPr>
        <w:pStyle w:val="Akapitzlist"/>
        <w:keepNext/>
        <w:keepLines/>
        <w:jc w:val="both"/>
        <w:rPr>
          <w:rFonts w:asciiTheme="minorHAnsi" w:hAnsiTheme="minorHAnsi" w:cstheme="minorHAnsi"/>
          <w:sz w:val="20"/>
        </w:rPr>
      </w:pPr>
    </w:p>
    <w:p w14:paraId="1EBE1FCF" w14:textId="77777777" w:rsidR="00DC7A82" w:rsidRPr="006C30F2" w:rsidRDefault="00DC7A82" w:rsidP="002F5817">
      <w:pPr>
        <w:pStyle w:val="Akapitzlist"/>
        <w:keepNext/>
        <w:keepLines/>
        <w:tabs>
          <w:tab w:val="left" w:pos="284"/>
        </w:tabs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rFonts w:asciiTheme="minorHAnsi" w:hAnsiTheme="minorHAnsi" w:cstheme="minorHAnsi"/>
          <w:b/>
          <w:color w:val="000000"/>
          <w:sz w:val="20"/>
        </w:rPr>
      </w:pPr>
      <w:r w:rsidRPr="006C30F2">
        <w:rPr>
          <w:rFonts w:asciiTheme="minorHAnsi" w:hAnsiTheme="minorHAnsi" w:cstheme="minorHAnsi"/>
          <w:b/>
          <w:color w:val="000000"/>
          <w:sz w:val="20"/>
        </w:rPr>
        <w:t xml:space="preserve">Oświadczam, że: </w:t>
      </w:r>
    </w:p>
    <w:p w14:paraId="7ED706E9" w14:textId="6AF79074" w:rsidR="00DC7A82" w:rsidRPr="006C30F2" w:rsidRDefault="00DC7A82" w:rsidP="002F5817">
      <w:pPr>
        <w:pStyle w:val="Akapitzlist"/>
        <w:keepNext/>
        <w:keepLines/>
        <w:numPr>
          <w:ilvl w:val="0"/>
          <w:numId w:val="2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color w:val="000000"/>
          <w:sz w:val="20"/>
        </w:rPr>
        <w:t>wypełni</w:t>
      </w:r>
      <w:r w:rsidR="002B17AE" w:rsidRPr="006C30F2">
        <w:rPr>
          <w:rFonts w:asciiTheme="minorHAnsi" w:hAnsiTheme="minorHAnsi" w:cstheme="minorHAnsi"/>
          <w:color w:val="000000"/>
          <w:sz w:val="20"/>
        </w:rPr>
        <w:t>liśmy</w:t>
      </w:r>
      <w:r w:rsidRPr="006C30F2">
        <w:rPr>
          <w:rFonts w:asciiTheme="minorHAnsi" w:hAnsiTheme="minorHAnsi" w:cstheme="minorHAnsi"/>
          <w:color w:val="000000"/>
          <w:sz w:val="20"/>
        </w:rPr>
        <w:t xml:space="preserve"> obowiązki informacyjne przewidziane w art. 13 lub art. 14 RODO</w:t>
      </w:r>
      <w:r w:rsidRPr="006C30F2">
        <w:rPr>
          <w:rStyle w:val="Odwoanieprzypisudolnego"/>
          <w:rFonts w:asciiTheme="minorHAnsi" w:hAnsiTheme="minorHAnsi" w:cstheme="minorHAnsi"/>
          <w:color w:val="000000"/>
          <w:sz w:val="20"/>
        </w:rPr>
        <w:footnoteReference w:id="1"/>
      </w:r>
      <w:r w:rsidRPr="006C30F2">
        <w:rPr>
          <w:rFonts w:asciiTheme="minorHAnsi" w:hAnsiTheme="minorHAnsi" w:cstheme="minorHAnsi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6C30F2">
        <w:rPr>
          <w:rStyle w:val="Odwoanieprzypisudolnego"/>
          <w:rFonts w:asciiTheme="minorHAnsi" w:hAnsiTheme="minorHAnsi" w:cstheme="minorHAnsi"/>
          <w:color w:val="000000"/>
          <w:sz w:val="20"/>
        </w:rPr>
        <w:footnoteReference w:id="2"/>
      </w:r>
      <w:r w:rsidRPr="006C30F2">
        <w:rPr>
          <w:rFonts w:asciiTheme="minorHAnsi" w:hAnsiTheme="minorHAnsi" w:cstheme="minorHAnsi"/>
          <w:color w:val="000000"/>
          <w:sz w:val="20"/>
          <w:vertAlign w:val="superscript"/>
        </w:rPr>
        <w:t>.</w:t>
      </w:r>
      <w:r w:rsidRPr="006C30F2">
        <w:rPr>
          <w:rFonts w:asciiTheme="minorHAnsi" w:hAnsiTheme="minorHAnsi" w:cstheme="minorHAnsi"/>
          <w:sz w:val="20"/>
        </w:rPr>
        <w:t xml:space="preserve"> ;</w:t>
      </w:r>
    </w:p>
    <w:p w14:paraId="7A088103" w14:textId="7C4C74C3" w:rsidR="005A015C" w:rsidRPr="006C30F2" w:rsidRDefault="005A015C" w:rsidP="002F5817">
      <w:pPr>
        <w:pStyle w:val="Akapitzlist"/>
        <w:keepNext/>
        <w:keepLines/>
        <w:numPr>
          <w:ilvl w:val="0"/>
          <w:numId w:val="2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lastRenderedPageBreak/>
        <w:t xml:space="preserve"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(w przypadku podpisania z nami umowy). Wypełnione oświadczenie wg załącznika nr </w:t>
      </w:r>
      <w:r w:rsidR="0019341D" w:rsidRPr="006C30F2">
        <w:rPr>
          <w:rFonts w:asciiTheme="minorHAnsi" w:hAnsiTheme="minorHAnsi" w:cstheme="minorHAnsi"/>
          <w:sz w:val="20"/>
        </w:rPr>
        <w:t xml:space="preserve"> 4</w:t>
      </w:r>
      <w:r w:rsidRPr="006C30F2">
        <w:rPr>
          <w:rFonts w:asciiTheme="minorHAnsi" w:hAnsiTheme="minorHAnsi" w:cstheme="minorHAnsi"/>
          <w:sz w:val="20"/>
        </w:rPr>
        <w:t xml:space="preserve"> do SWZ, wskazujące wdrożone środki techniczne i organizacyjne przedstawimy przed podpisaniem umowy. </w:t>
      </w:r>
    </w:p>
    <w:p w14:paraId="7657C34E" w14:textId="77777777" w:rsidR="00DC7A82" w:rsidRPr="006C30F2" w:rsidRDefault="00DC7A82" w:rsidP="002F5817">
      <w:pPr>
        <w:pStyle w:val="NormalnyWeb"/>
        <w:keepNext/>
        <w:keepLines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C3C6841" w14:textId="77777777" w:rsidR="002F5817" w:rsidRDefault="002F5817" w:rsidP="002F5817">
      <w:pPr>
        <w:pStyle w:val="NormalnyWeb"/>
        <w:keepNext/>
        <w:keepLines/>
        <w:spacing w:before="0" w:after="0"/>
        <w:ind w:left="2835"/>
        <w:jc w:val="center"/>
        <w:rPr>
          <w:rFonts w:asciiTheme="minorHAnsi" w:hAnsiTheme="minorHAnsi" w:cstheme="minorHAnsi"/>
          <w:sz w:val="18"/>
          <w:szCs w:val="18"/>
        </w:rPr>
      </w:pPr>
    </w:p>
    <w:p w14:paraId="266BF3EA" w14:textId="77777777" w:rsidR="002F5817" w:rsidRDefault="002F5817" w:rsidP="002F5817">
      <w:pPr>
        <w:pStyle w:val="NormalnyWeb"/>
        <w:keepNext/>
        <w:keepLines/>
        <w:spacing w:before="0" w:after="0"/>
        <w:ind w:left="2835"/>
        <w:jc w:val="center"/>
        <w:rPr>
          <w:rFonts w:asciiTheme="minorHAnsi" w:hAnsiTheme="minorHAnsi" w:cstheme="minorHAnsi"/>
          <w:sz w:val="18"/>
          <w:szCs w:val="18"/>
        </w:rPr>
      </w:pPr>
    </w:p>
    <w:p w14:paraId="1FEC8811" w14:textId="54784E98" w:rsidR="00DC7A82" w:rsidRPr="006C30F2" w:rsidRDefault="00DC7A82" w:rsidP="002F5817">
      <w:pPr>
        <w:pStyle w:val="NormalnyWeb"/>
        <w:keepNext/>
        <w:keepLines/>
        <w:spacing w:before="0" w:after="0"/>
        <w:ind w:left="2835"/>
        <w:jc w:val="center"/>
        <w:rPr>
          <w:rFonts w:asciiTheme="minorHAnsi" w:hAnsiTheme="minorHAnsi" w:cstheme="minorHAnsi"/>
          <w:sz w:val="18"/>
          <w:szCs w:val="18"/>
        </w:rPr>
      </w:pPr>
      <w:r w:rsidRPr="006C30F2">
        <w:rPr>
          <w:rFonts w:asciiTheme="minorHAnsi" w:hAnsiTheme="minorHAnsi" w:cstheme="minorHAnsi"/>
          <w:sz w:val="18"/>
          <w:szCs w:val="18"/>
        </w:rPr>
        <w:t>………………………………………………….</w:t>
      </w:r>
    </w:p>
    <w:p w14:paraId="44B5635C" w14:textId="77777777" w:rsidR="0088269C" w:rsidRPr="006C30F2" w:rsidRDefault="00DC7A82" w:rsidP="002F5817">
      <w:pPr>
        <w:pStyle w:val="NormalnyWeb"/>
        <w:keepNext/>
        <w:keepLines/>
        <w:spacing w:before="0" w:after="0"/>
        <w:ind w:left="2835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6C30F2">
        <w:rPr>
          <w:rFonts w:asciiTheme="minorHAnsi" w:hAnsiTheme="minorHAnsi" w:cstheme="minorHAnsi"/>
          <w:i/>
          <w:iCs/>
          <w:sz w:val="18"/>
          <w:szCs w:val="18"/>
        </w:rPr>
        <w:t>/podpis Wykonawcy/</w:t>
      </w:r>
    </w:p>
    <w:p w14:paraId="6210B67F" w14:textId="11DC1F9C" w:rsidR="00DC7A82" w:rsidRPr="006C30F2" w:rsidRDefault="00DC7A82" w:rsidP="002F5817">
      <w:pPr>
        <w:pStyle w:val="NormalnyWeb"/>
        <w:keepNext/>
        <w:keepLines/>
        <w:spacing w:before="0" w:after="0"/>
        <w:ind w:left="2835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  <w:r w:rsidRPr="006C30F2">
        <w:rPr>
          <w:rFonts w:asciiTheme="minorHAnsi" w:hAnsiTheme="minorHAnsi" w:cstheme="minorHAnsi"/>
          <w:b/>
          <w:bCs/>
          <w:sz w:val="19"/>
          <w:szCs w:val="19"/>
        </w:rPr>
        <w:t>Formularz ofertowy musi być podpisany przez osobę/osoby uprawnioną(ne) do reprezentowania Wykonawcy</w:t>
      </w:r>
    </w:p>
    <w:p w14:paraId="1908B6DB" w14:textId="5525A4C4" w:rsidR="00DC7A82" w:rsidRPr="006C30F2" w:rsidRDefault="00DC7A82" w:rsidP="002F5817">
      <w:pPr>
        <w:pStyle w:val="Tekstpodstawowy"/>
        <w:keepNext/>
        <w:keepLines/>
        <w:spacing w:after="0"/>
        <w:jc w:val="left"/>
        <w:rPr>
          <w:rFonts w:asciiTheme="minorHAnsi" w:hAnsiTheme="minorHAnsi" w:cstheme="minorHAnsi"/>
          <w:b/>
          <w:bCs/>
          <w:sz w:val="16"/>
          <w:szCs w:val="16"/>
        </w:rPr>
      </w:pPr>
      <w:r w:rsidRPr="006C30F2">
        <w:rPr>
          <w:rFonts w:asciiTheme="minorHAnsi" w:hAnsiTheme="minorHAnsi" w:cstheme="minorHAnsi"/>
          <w:sz w:val="20"/>
        </w:rPr>
        <w:t>*</w:t>
      </w:r>
      <w:r w:rsidRPr="006C30F2">
        <w:rPr>
          <w:rFonts w:asciiTheme="minorHAnsi" w:hAnsiTheme="minorHAnsi" w:cstheme="minorHAnsi"/>
          <w:sz w:val="20"/>
        </w:rPr>
        <w:tab/>
      </w:r>
      <w:r w:rsidRPr="006C30F2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DC7A82" w:rsidRPr="006C30F2" w:rsidSect="0088269C">
      <w:headerReference w:type="default" r:id="rId8"/>
      <w:footerReference w:type="default" r:id="rId9"/>
      <w:pgSz w:w="11906" w:h="16838"/>
      <w:pgMar w:top="993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D0BD3" w14:textId="77777777" w:rsidR="00C805D6" w:rsidRDefault="00C805D6">
      <w:r>
        <w:separator/>
      </w:r>
    </w:p>
  </w:endnote>
  <w:endnote w:type="continuationSeparator" w:id="0">
    <w:p w14:paraId="57C8F9FF" w14:textId="77777777" w:rsidR="00C805D6" w:rsidRDefault="00C8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2125" w14:textId="36BFBAEF" w:rsidR="007F482D" w:rsidRPr="00A82002" w:rsidRDefault="00000000" w:rsidP="0039667A">
    <w:pPr>
      <w:pStyle w:val="Stopka"/>
      <w:jc w:val="center"/>
      <w:rPr>
        <w:sz w:val="18"/>
        <w:szCs w:val="18"/>
      </w:rPr>
    </w:pPr>
    <w:sdt>
      <w:sdtPr>
        <w:rPr>
          <w:sz w:val="18"/>
          <w:szCs w:val="18"/>
        </w:rPr>
        <w:id w:val="1213201956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1213201957"/>
            <w:docPartObj>
              <w:docPartGallery w:val="Page Numbers (Top of Page)"/>
              <w:docPartUnique/>
            </w:docPartObj>
          </w:sdtPr>
          <w:sdtContent>
            <w:r w:rsidR="007F482D" w:rsidRPr="00A82002">
              <w:rPr>
                <w:sz w:val="18"/>
                <w:szCs w:val="18"/>
              </w:rPr>
              <w:t xml:space="preserve">Strona </w:t>
            </w:r>
            <w:r w:rsidR="00AE724F" w:rsidRPr="00A82002">
              <w:rPr>
                <w:b/>
                <w:sz w:val="18"/>
                <w:szCs w:val="18"/>
              </w:rPr>
              <w:fldChar w:fldCharType="begin"/>
            </w:r>
            <w:r w:rsidR="007F482D" w:rsidRPr="00A82002">
              <w:rPr>
                <w:b/>
                <w:sz w:val="18"/>
                <w:szCs w:val="18"/>
              </w:rPr>
              <w:instrText>PAGE</w:instrText>
            </w:r>
            <w:r w:rsidR="00AE724F" w:rsidRPr="00A82002">
              <w:rPr>
                <w:b/>
                <w:sz w:val="18"/>
                <w:szCs w:val="18"/>
              </w:rPr>
              <w:fldChar w:fldCharType="separate"/>
            </w:r>
            <w:r w:rsidR="00D72109" w:rsidRPr="00A82002">
              <w:rPr>
                <w:b/>
                <w:noProof/>
                <w:sz w:val="18"/>
                <w:szCs w:val="18"/>
              </w:rPr>
              <w:t>2</w:t>
            </w:r>
            <w:r w:rsidR="00AE724F" w:rsidRPr="00A82002">
              <w:rPr>
                <w:b/>
                <w:sz w:val="18"/>
                <w:szCs w:val="18"/>
              </w:rPr>
              <w:fldChar w:fldCharType="end"/>
            </w:r>
            <w:r w:rsidR="007F482D" w:rsidRPr="00A82002">
              <w:rPr>
                <w:sz w:val="18"/>
                <w:szCs w:val="18"/>
              </w:rPr>
              <w:t xml:space="preserve"> z </w:t>
            </w:r>
            <w:r w:rsidR="00AE724F" w:rsidRPr="00A82002">
              <w:rPr>
                <w:b/>
                <w:sz w:val="18"/>
                <w:szCs w:val="18"/>
              </w:rPr>
              <w:fldChar w:fldCharType="begin"/>
            </w:r>
            <w:r w:rsidR="007F482D" w:rsidRPr="00A82002">
              <w:rPr>
                <w:b/>
                <w:sz w:val="18"/>
                <w:szCs w:val="18"/>
              </w:rPr>
              <w:instrText>NUMPAGES</w:instrText>
            </w:r>
            <w:r w:rsidR="00AE724F" w:rsidRPr="00A82002">
              <w:rPr>
                <w:b/>
                <w:sz w:val="18"/>
                <w:szCs w:val="18"/>
              </w:rPr>
              <w:fldChar w:fldCharType="separate"/>
            </w:r>
            <w:r w:rsidR="00D72109" w:rsidRPr="00A82002">
              <w:rPr>
                <w:b/>
                <w:noProof/>
                <w:sz w:val="18"/>
                <w:szCs w:val="18"/>
              </w:rPr>
              <w:t>3</w:t>
            </w:r>
            <w:r w:rsidR="00AE724F" w:rsidRPr="00A82002">
              <w:rPr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BC104" w14:textId="77777777" w:rsidR="00C805D6" w:rsidRDefault="00C805D6">
      <w:r>
        <w:separator/>
      </w:r>
    </w:p>
  </w:footnote>
  <w:footnote w:type="continuationSeparator" w:id="0">
    <w:p w14:paraId="69A08209" w14:textId="77777777" w:rsidR="00C805D6" w:rsidRDefault="00C805D6">
      <w:r>
        <w:continuationSeparator/>
      </w:r>
    </w:p>
  </w:footnote>
  <w:footnote w:id="1">
    <w:p w14:paraId="58C21C7F" w14:textId="77777777" w:rsidR="00DC7A82" w:rsidRPr="006C30F2" w:rsidRDefault="00DC7A82" w:rsidP="00DC7A82">
      <w:pPr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6C30F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C30F2">
        <w:rPr>
          <w:rFonts w:asciiTheme="minorHAnsi" w:hAnsiTheme="minorHAnsi" w:cstheme="minorHAnsi"/>
          <w:sz w:val="18"/>
          <w:szCs w:val="18"/>
        </w:rPr>
        <w:t xml:space="preserve">  </w:t>
      </w:r>
      <w:r w:rsidRPr="006C30F2">
        <w:rPr>
          <w:rFonts w:asciiTheme="minorHAnsi" w:hAnsiTheme="minorHAnsi" w:cstheme="minorHAnsi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DC7A82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6C30F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C30F2">
        <w:rPr>
          <w:rFonts w:asciiTheme="minorHAnsi" w:hAnsiTheme="minorHAnsi" w:cstheme="minorHAnsi"/>
          <w:sz w:val="16"/>
          <w:szCs w:val="16"/>
        </w:rPr>
        <w:t xml:space="preserve"> </w:t>
      </w:r>
      <w:r w:rsidRPr="006C30F2">
        <w:rPr>
          <w:rFonts w:asciiTheme="minorHAns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8B71D" w14:textId="3292A26D" w:rsidR="007F482D" w:rsidRPr="006C30F2" w:rsidRDefault="007F482D" w:rsidP="00322843">
    <w:pPr>
      <w:spacing w:line="360" w:lineRule="auto"/>
      <w:jc w:val="both"/>
      <w:rPr>
        <w:rFonts w:asciiTheme="minorHAnsi" w:hAnsiTheme="minorHAnsi" w:cstheme="minorHAnsi"/>
        <w:b/>
      </w:rPr>
    </w:pPr>
    <w:bookmarkStart w:id="4" w:name="_Hlk194492872"/>
    <w:r w:rsidRPr="006C30F2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6C30F2" w:rsidRPr="006C30F2">
      <w:rPr>
        <w:rFonts w:asciiTheme="minorHAnsi" w:hAnsiTheme="minorHAnsi" w:cstheme="minorHAnsi"/>
        <w:b/>
        <w:sz w:val="18"/>
        <w:szCs w:val="18"/>
      </w:rPr>
      <w:t>B</w:t>
    </w:r>
    <w:r w:rsidR="0039667A" w:rsidRPr="006C30F2">
      <w:rPr>
        <w:rFonts w:asciiTheme="minorHAnsi" w:hAnsiTheme="minorHAnsi" w:cstheme="minorHAnsi"/>
        <w:b/>
        <w:sz w:val="18"/>
        <w:szCs w:val="18"/>
      </w:rPr>
      <w:t>Z.26.</w:t>
    </w:r>
    <w:r w:rsidR="006C30F2" w:rsidRPr="006C30F2">
      <w:rPr>
        <w:rFonts w:asciiTheme="minorHAnsi" w:hAnsiTheme="minorHAnsi" w:cstheme="minorHAnsi"/>
        <w:b/>
        <w:sz w:val="18"/>
        <w:szCs w:val="18"/>
      </w:rPr>
      <w:t>1</w:t>
    </w:r>
    <w:r w:rsidR="00C03AA7">
      <w:rPr>
        <w:rFonts w:asciiTheme="minorHAnsi" w:hAnsiTheme="minorHAnsi" w:cstheme="minorHAnsi"/>
        <w:b/>
        <w:sz w:val="18"/>
        <w:szCs w:val="18"/>
      </w:rPr>
      <w:t>54</w:t>
    </w:r>
    <w:r w:rsidR="006C30F2" w:rsidRPr="006C30F2">
      <w:rPr>
        <w:rFonts w:asciiTheme="minorHAnsi" w:hAnsiTheme="minorHAnsi" w:cstheme="minorHAnsi"/>
        <w:b/>
        <w:sz w:val="18"/>
        <w:szCs w:val="18"/>
      </w:rPr>
      <w:t>.2025</w:t>
    </w:r>
    <w:r w:rsidRPr="006C30F2">
      <w:rPr>
        <w:rFonts w:asciiTheme="minorHAnsi" w:hAnsiTheme="minorHAnsi" w:cstheme="minorHAnsi"/>
        <w:sz w:val="18"/>
        <w:szCs w:val="18"/>
      </w:rPr>
      <w:tab/>
    </w:r>
    <w:bookmarkEnd w:id="4"/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="006C30F2">
      <w:rPr>
        <w:rFonts w:asciiTheme="minorHAnsi" w:hAnsiTheme="minorHAnsi" w:cstheme="minorHAnsi"/>
        <w:sz w:val="18"/>
        <w:szCs w:val="18"/>
      </w:rPr>
      <w:tab/>
    </w:r>
    <w:r w:rsid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3BFCA3A0"/>
    <w:lvl w:ilvl="0" w:tplc="BC8CCB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936988">
    <w:abstractNumId w:val="42"/>
  </w:num>
  <w:num w:numId="2" w16cid:durableId="29885751">
    <w:abstractNumId w:val="36"/>
  </w:num>
  <w:num w:numId="3" w16cid:durableId="8141111">
    <w:abstractNumId w:val="21"/>
  </w:num>
  <w:num w:numId="4" w16cid:durableId="996878371">
    <w:abstractNumId w:val="26"/>
  </w:num>
  <w:num w:numId="5" w16cid:durableId="1419667089">
    <w:abstractNumId w:val="18"/>
  </w:num>
  <w:num w:numId="6" w16cid:durableId="568809909">
    <w:abstractNumId w:val="31"/>
  </w:num>
  <w:num w:numId="7" w16cid:durableId="1730810852">
    <w:abstractNumId w:val="20"/>
  </w:num>
  <w:num w:numId="8" w16cid:durableId="2014141294">
    <w:abstractNumId w:val="33"/>
  </w:num>
  <w:num w:numId="9" w16cid:durableId="2108378389">
    <w:abstractNumId w:val="38"/>
  </w:num>
  <w:num w:numId="10" w16cid:durableId="1918974764">
    <w:abstractNumId w:val="29"/>
  </w:num>
  <w:num w:numId="11" w16cid:durableId="988944611">
    <w:abstractNumId w:val="19"/>
  </w:num>
  <w:num w:numId="12" w16cid:durableId="221528531">
    <w:abstractNumId w:val="35"/>
  </w:num>
  <w:num w:numId="13" w16cid:durableId="418479113">
    <w:abstractNumId w:val="15"/>
  </w:num>
  <w:num w:numId="14" w16cid:durableId="149517256">
    <w:abstractNumId w:val="32"/>
  </w:num>
  <w:num w:numId="15" w16cid:durableId="520974359">
    <w:abstractNumId w:val="39"/>
  </w:num>
  <w:num w:numId="16" w16cid:durableId="1082407177">
    <w:abstractNumId w:val="28"/>
  </w:num>
  <w:num w:numId="17" w16cid:durableId="718360522">
    <w:abstractNumId w:val="22"/>
  </w:num>
  <w:num w:numId="18" w16cid:durableId="734623488">
    <w:abstractNumId w:val="23"/>
  </w:num>
  <w:num w:numId="19" w16cid:durableId="1899970277">
    <w:abstractNumId w:val="30"/>
  </w:num>
  <w:num w:numId="20" w16cid:durableId="944465289">
    <w:abstractNumId w:val="40"/>
  </w:num>
  <w:num w:numId="21" w16cid:durableId="1419518789">
    <w:abstractNumId w:val="24"/>
  </w:num>
  <w:num w:numId="22" w16cid:durableId="160856143">
    <w:abstractNumId w:val="43"/>
  </w:num>
  <w:num w:numId="23" w16cid:durableId="1164470713">
    <w:abstractNumId w:val="37"/>
  </w:num>
  <w:num w:numId="24" w16cid:durableId="1108816065">
    <w:abstractNumId w:val="34"/>
  </w:num>
  <w:num w:numId="25" w16cid:durableId="1252735230">
    <w:abstractNumId w:val="25"/>
  </w:num>
  <w:num w:numId="26" w16cid:durableId="11421345">
    <w:abstractNumId w:val="41"/>
  </w:num>
  <w:num w:numId="27" w16cid:durableId="1083144162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D71"/>
    <w:rsid w:val="000379FE"/>
    <w:rsid w:val="00042476"/>
    <w:rsid w:val="00047D6F"/>
    <w:rsid w:val="000504B4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6A2"/>
    <w:rsid w:val="000D1E8D"/>
    <w:rsid w:val="000D30AD"/>
    <w:rsid w:val="000D4C6B"/>
    <w:rsid w:val="000D547F"/>
    <w:rsid w:val="000D5E83"/>
    <w:rsid w:val="000D783A"/>
    <w:rsid w:val="000D7F79"/>
    <w:rsid w:val="000E1394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063F"/>
    <w:rsid w:val="00141611"/>
    <w:rsid w:val="00141FF6"/>
    <w:rsid w:val="00144FC0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4151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C17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4ACD"/>
    <w:rsid w:val="00225015"/>
    <w:rsid w:val="00227038"/>
    <w:rsid w:val="00227FF1"/>
    <w:rsid w:val="00230ECF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4B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6037E"/>
    <w:rsid w:val="00260B3C"/>
    <w:rsid w:val="002644D3"/>
    <w:rsid w:val="00271335"/>
    <w:rsid w:val="002758A3"/>
    <w:rsid w:val="00275B2A"/>
    <w:rsid w:val="0027785D"/>
    <w:rsid w:val="00277B83"/>
    <w:rsid w:val="0028232B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7AE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5817"/>
    <w:rsid w:val="002F6E14"/>
    <w:rsid w:val="00302540"/>
    <w:rsid w:val="0030332B"/>
    <w:rsid w:val="003043E4"/>
    <w:rsid w:val="0030442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1D30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659"/>
    <w:rsid w:val="00394E75"/>
    <w:rsid w:val="0039667A"/>
    <w:rsid w:val="00397174"/>
    <w:rsid w:val="00397282"/>
    <w:rsid w:val="003A004A"/>
    <w:rsid w:val="003A385A"/>
    <w:rsid w:val="003A55BD"/>
    <w:rsid w:val="003A63F3"/>
    <w:rsid w:val="003A6DFB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2E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2B94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D9B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643D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4DEA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2D35"/>
    <w:rsid w:val="00593204"/>
    <w:rsid w:val="005936D4"/>
    <w:rsid w:val="005950A0"/>
    <w:rsid w:val="005966DE"/>
    <w:rsid w:val="005969DC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625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E05C2"/>
    <w:rsid w:val="005E06BE"/>
    <w:rsid w:val="005E134D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4BB9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5611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2FB6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47C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0F2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3C78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8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066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69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2EC0"/>
    <w:rsid w:val="008A43D0"/>
    <w:rsid w:val="008A44FB"/>
    <w:rsid w:val="008A4AE7"/>
    <w:rsid w:val="008A6B83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3C60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1E10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45C"/>
    <w:rsid w:val="0095495F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4255"/>
    <w:rsid w:val="009845C6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4EC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4DE4"/>
    <w:rsid w:val="009F51B1"/>
    <w:rsid w:val="009F68B4"/>
    <w:rsid w:val="009F715F"/>
    <w:rsid w:val="009F73E9"/>
    <w:rsid w:val="009F76B8"/>
    <w:rsid w:val="009F7BDC"/>
    <w:rsid w:val="00A01926"/>
    <w:rsid w:val="00A03DCB"/>
    <w:rsid w:val="00A06BA2"/>
    <w:rsid w:val="00A11821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E52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1AEC"/>
    <w:rsid w:val="00A76F94"/>
    <w:rsid w:val="00A802AE"/>
    <w:rsid w:val="00A8081B"/>
    <w:rsid w:val="00A814A5"/>
    <w:rsid w:val="00A81FED"/>
    <w:rsid w:val="00A82002"/>
    <w:rsid w:val="00A82D0D"/>
    <w:rsid w:val="00A8308A"/>
    <w:rsid w:val="00A835B6"/>
    <w:rsid w:val="00A83A17"/>
    <w:rsid w:val="00A843FB"/>
    <w:rsid w:val="00A8655A"/>
    <w:rsid w:val="00A86C93"/>
    <w:rsid w:val="00A90094"/>
    <w:rsid w:val="00A908E6"/>
    <w:rsid w:val="00A9130D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0F91"/>
    <w:rsid w:val="00AB349D"/>
    <w:rsid w:val="00AB37E3"/>
    <w:rsid w:val="00AB3B0C"/>
    <w:rsid w:val="00AB4627"/>
    <w:rsid w:val="00AB539E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39"/>
    <w:rsid w:val="00AE2988"/>
    <w:rsid w:val="00AE39BD"/>
    <w:rsid w:val="00AE421C"/>
    <w:rsid w:val="00AE43AA"/>
    <w:rsid w:val="00AE4F46"/>
    <w:rsid w:val="00AE58F4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C0024E"/>
    <w:rsid w:val="00C002E0"/>
    <w:rsid w:val="00C016CC"/>
    <w:rsid w:val="00C018BE"/>
    <w:rsid w:val="00C03AA7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06B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5D6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5787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83F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0A1B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DE1"/>
    <w:rsid w:val="00E042C0"/>
    <w:rsid w:val="00E0529A"/>
    <w:rsid w:val="00E0717B"/>
    <w:rsid w:val="00E07C05"/>
    <w:rsid w:val="00E125FD"/>
    <w:rsid w:val="00E12BD6"/>
    <w:rsid w:val="00E1380E"/>
    <w:rsid w:val="00E15F6D"/>
    <w:rsid w:val="00E1678A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49C0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3B24"/>
    <w:rsid w:val="00EC518D"/>
    <w:rsid w:val="00EC5A66"/>
    <w:rsid w:val="00EC75E3"/>
    <w:rsid w:val="00EC7DDC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96B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EC9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4796"/>
    <w:rsid w:val="00FC5EA3"/>
    <w:rsid w:val="00FC7171"/>
    <w:rsid w:val="00FC7A48"/>
    <w:rsid w:val="00FC7C63"/>
    <w:rsid w:val="00FD02E0"/>
    <w:rsid w:val="00FD2618"/>
    <w:rsid w:val="00FD2DED"/>
    <w:rsid w:val="00FD3134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6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SlupczynskaMonika</cp:lastModifiedBy>
  <cp:revision>45</cp:revision>
  <cp:lastPrinted>2025-04-25T10:45:00Z</cp:lastPrinted>
  <dcterms:created xsi:type="dcterms:W3CDTF">2024-06-05T11:03:00Z</dcterms:created>
  <dcterms:modified xsi:type="dcterms:W3CDTF">2025-04-25T10:46:00Z</dcterms:modified>
</cp:coreProperties>
</file>