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C7663" w14:textId="3E6DF028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6C30F2">
        <w:rPr>
          <w:rFonts w:asciiTheme="minorHAnsi" w:hAnsiTheme="minorHAnsi" w:cstheme="minorHAnsi"/>
          <w:b/>
          <w:bCs/>
        </w:rPr>
        <w:t>FORMULARZ OFERTOWY</w:t>
      </w:r>
    </w:p>
    <w:p w14:paraId="02168FAE" w14:textId="77777777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Dane dotyczące Wykonawcy:</w:t>
      </w:r>
    </w:p>
    <w:p w14:paraId="3692C647" w14:textId="47A00129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Nazwa/Imię i Nazwisko ………………………………………………………………….…………….………………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…………………….. </w:t>
      </w:r>
    </w:p>
    <w:p w14:paraId="37CD50E3" w14:textId="61304F5E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 xml:space="preserve">Adres siedziby/miejsce wykonywania działalności …………………………………………………………………………………………………….……… </w:t>
      </w:r>
    </w:p>
    <w:p w14:paraId="5AA4DCB2" w14:textId="71F8D27B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Adres korespondencyjny 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………………………………………………….………… </w:t>
      </w:r>
    </w:p>
    <w:p w14:paraId="01B37667" w14:textId="4252932C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NIP ………………………………………………………………………………………………………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 </w:t>
      </w:r>
    </w:p>
    <w:p w14:paraId="5CD209CF" w14:textId="0C7205A4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REGON ……………………………………………………………………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………………………………………. </w:t>
      </w:r>
    </w:p>
    <w:p w14:paraId="00CF337B" w14:textId="166B0974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Nr tel. ……………………………………………………………………………………………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…………………. </w:t>
      </w:r>
    </w:p>
    <w:p w14:paraId="27F6A1AB" w14:textId="3D602BA9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e-mail ……………………………………………………………………………………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…………………………. </w:t>
      </w:r>
    </w:p>
    <w:p w14:paraId="3BA4E880" w14:textId="31524537" w:rsidR="0039667A" w:rsidRPr="006C30F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>osoba do kontaktu: …………………..……………………………………………</w:t>
      </w:r>
      <w:r w:rsidR="006C30F2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Pr="006C30F2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  <w:r w:rsidR="00247C69" w:rsidRPr="006C30F2">
        <w:rPr>
          <w:rFonts w:asciiTheme="minorHAnsi" w:hAnsiTheme="minorHAnsi" w:cstheme="minorHAnsi"/>
          <w:sz w:val="20"/>
          <w:szCs w:val="20"/>
        </w:rPr>
        <w:t>.</w:t>
      </w:r>
      <w:r w:rsidRPr="006C30F2">
        <w:rPr>
          <w:rFonts w:asciiTheme="minorHAnsi" w:hAnsiTheme="minorHAnsi" w:cstheme="minorHAnsi"/>
          <w:sz w:val="20"/>
          <w:szCs w:val="20"/>
        </w:rPr>
        <w:t xml:space="preserve">….. </w:t>
      </w:r>
    </w:p>
    <w:p w14:paraId="2F3A1FCD" w14:textId="574A14F5" w:rsidR="00144FC0" w:rsidRPr="00144FC0" w:rsidRDefault="0039667A" w:rsidP="00144FC0">
      <w:pPr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144FC0">
        <w:rPr>
          <w:rFonts w:asciiTheme="minorHAnsi" w:hAnsiTheme="minorHAnsi" w:cstheme="minorHAnsi"/>
          <w:sz w:val="20"/>
          <w:szCs w:val="20"/>
        </w:rPr>
        <w:t>W odpowiedzi na ogłoszone postępowanie o udzielenie zamówienia odrębnego prowadzonego w trybie przetargu odrębnego nieograniczonego na:</w:t>
      </w:r>
      <w:r w:rsidR="00144FC0" w:rsidRPr="00144FC0">
        <w:rPr>
          <w:rFonts w:asciiTheme="minorHAnsi" w:hAnsiTheme="minorHAnsi" w:cstheme="minorHAnsi"/>
          <w:sz w:val="20"/>
          <w:szCs w:val="20"/>
        </w:rPr>
        <w:t xml:space="preserve"> Doręczanie/odbiór przesyłek KEP (usługa B) na obszarze działania RL Zachód  - 14 części/zada</w:t>
      </w:r>
      <w:r w:rsidR="001F2C17">
        <w:rPr>
          <w:rFonts w:asciiTheme="minorHAnsi" w:hAnsiTheme="minorHAnsi" w:cstheme="minorHAnsi"/>
          <w:sz w:val="20"/>
          <w:szCs w:val="20"/>
        </w:rPr>
        <w:t>ń</w:t>
      </w:r>
    </w:p>
    <w:p w14:paraId="755AA148" w14:textId="63A45090" w:rsidR="005A015C" w:rsidRPr="00144FC0" w:rsidRDefault="005E05C2" w:rsidP="005E05C2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bookmarkStart w:id="0" w:name="_Hlk130816807"/>
      <w:r w:rsidRPr="00144FC0">
        <w:rPr>
          <w:rFonts w:asciiTheme="minorHAnsi" w:hAnsiTheme="minorHAnsi" w:cstheme="minorHAnsi"/>
          <w:b/>
          <w:bCs/>
          <w:sz w:val="20"/>
          <w:szCs w:val="20"/>
          <w:u w:val="single"/>
        </w:rPr>
        <w:t>Zobowiązujemy się do zrealizowania przedmiotu zamówienia zgodnie z poniższą wyceną:</w:t>
      </w:r>
    </w:p>
    <w:p w14:paraId="78B081F4" w14:textId="549C6430" w:rsidR="009F76B8" w:rsidRPr="00144FC0" w:rsidRDefault="009F76B8" w:rsidP="005E05C2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144FC0">
        <w:rPr>
          <w:rFonts w:asciiTheme="minorHAnsi" w:hAnsiTheme="minorHAnsi" w:cstheme="minorHAnsi"/>
          <w:b/>
          <w:bCs/>
          <w:sz w:val="20"/>
          <w:szCs w:val="20"/>
        </w:rPr>
        <w:t xml:space="preserve">(wpisać odpowiednio do </w:t>
      </w:r>
      <w:r w:rsidR="00FD3134" w:rsidRPr="00144FC0">
        <w:rPr>
          <w:rFonts w:asciiTheme="minorHAnsi" w:hAnsiTheme="minorHAnsi" w:cstheme="minorHAnsi"/>
          <w:b/>
          <w:bCs/>
          <w:sz w:val="20"/>
          <w:szCs w:val="20"/>
        </w:rPr>
        <w:t>części</w:t>
      </w:r>
      <w:r w:rsidRPr="00144FC0">
        <w:rPr>
          <w:rFonts w:asciiTheme="minorHAnsi" w:hAnsiTheme="minorHAnsi" w:cstheme="minorHAnsi"/>
          <w:b/>
          <w:bCs/>
          <w:sz w:val="20"/>
          <w:szCs w:val="20"/>
        </w:rPr>
        <w:t xml:space="preserve"> na którą składana jest oferta)</w:t>
      </w:r>
    </w:p>
    <w:p w14:paraId="64B4F7E2" w14:textId="298DDD6E" w:rsidR="00F77EC9" w:rsidRPr="00504DEA" w:rsidRDefault="005E06BE" w:rsidP="00CF683F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bookmarkStart w:id="1" w:name="_Hlk183514842"/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Część 1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9845C6" w:rsidRPr="00504DEA" w14:paraId="655F0CBF" w14:textId="77777777" w:rsidTr="008D3C60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4E41" w14:textId="3B529A63" w:rsidR="005A015C" w:rsidRPr="00504DEA" w:rsidRDefault="008D3C60" w:rsidP="008D3C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2" w:name="_Hlk184987563"/>
            <w:bookmarkEnd w:id="0"/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Część / Zadanie</w:t>
            </w:r>
            <w:r w:rsidR="005E06BE"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1</w:t>
            </w:r>
            <w:r w:rsidR="00444D9B"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DA46" w14:textId="77777777" w:rsidR="005A015C" w:rsidRPr="00504DEA" w:rsidRDefault="005A015C" w:rsidP="008D3C60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6DEB" w14:textId="396FF34E" w:rsidR="005A015C" w:rsidRPr="00504DEA" w:rsidRDefault="005A015C" w:rsidP="008D3C6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BCF2" w14:textId="217ABE08" w:rsidR="005A015C" w:rsidRPr="00504DEA" w:rsidRDefault="005A015C" w:rsidP="008D3C6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77F1" w14:textId="7CD90D0C" w:rsidR="005A015C" w:rsidRPr="00504DEA" w:rsidRDefault="005A015C" w:rsidP="008D3C6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</w:t>
            </w:r>
            <w:r w:rsidR="009845C6"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116C" w14:textId="77777777" w:rsidR="005A015C" w:rsidRPr="00504DEA" w:rsidRDefault="005A015C" w:rsidP="008D3C6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F17F" w14:textId="537E2D79" w:rsidR="005A015C" w:rsidRPr="00504DEA" w:rsidRDefault="005A015C" w:rsidP="008D3C6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podatku VAT</w:t>
            </w:r>
            <w:r w:rsidR="00A71AEC"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</w:t>
            </w:r>
            <w:r w:rsidR="008D3C60"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="00A71AEC"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zł</w:t>
            </w:r>
            <w:r w:rsidR="009845C6"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83FB" w14:textId="19B4D84D" w:rsidR="005A015C" w:rsidRPr="00504DEA" w:rsidRDefault="005A015C" w:rsidP="008D3C6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</w:t>
            </w:r>
            <w:r w:rsidR="00F77EC9"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(kol.</w:t>
            </w:r>
            <w:r w:rsidR="0059258E"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+ kol.7)</w:t>
            </w:r>
          </w:p>
        </w:tc>
      </w:tr>
      <w:tr w:rsidR="009845C6" w:rsidRPr="00504DEA" w14:paraId="310529AD" w14:textId="77777777" w:rsidTr="008D3C60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F00E" w14:textId="1669328A" w:rsidR="009845C6" w:rsidRPr="00504DEA" w:rsidRDefault="005A015C" w:rsidP="00A71A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DF571" w14:textId="59FB3D3D" w:rsidR="009845C6" w:rsidRPr="00504DEA" w:rsidRDefault="005A015C" w:rsidP="00A71A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DDE45" w14:textId="14B0B422" w:rsidR="009845C6" w:rsidRPr="00504DEA" w:rsidRDefault="005A015C" w:rsidP="00A71A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4DE54" w14:textId="457AD7AC" w:rsidR="009845C6" w:rsidRPr="00504DEA" w:rsidRDefault="005A015C" w:rsidP="00A71A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1E726" w14:textId="7FBB09FB" w:rsidR="009845C6" w:rsidRPr="00504DEA" w:rsidRDefault="005A015C" w:rsidP="00A71A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D8435" w14:textId="5E3704AB" w:rsidR="009845C6" w:rsidRPr="00504DEA" w:rsidRDefault="005A015C" w:rsidP="00A71A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5B234" w14:textId="66C993C6" w:rsidR="009845C6" w:rsidRPr="00504DEA" w:rsidRDefault="005A015C" w:rsidP="00A71A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63A2" w14:textId="1A4F1446" w:rsidR="009845C6" w:rsidRPr="00504DEA" w:rsidRDefault="005A015C" w:rsidP="00A71AEC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14063F" w:rsidRPr="00504DEA" w14:paraId="7416B033" w14:textId="77777777" w:rsidTr="008D3C60">
        <w:trPr>
          <w:trHeight w:val="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93F0" w14:textId="11C2BA48" w:rsidR="0014063F" w:rsidRPr="00504DEA" w:rsidRDefault="00901E10" w:rsidP="008D3C60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Świebodzin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4199C" w14:textId="77777777" w:rsidR="0014063F" w:rsidRPr="00504DEA" w:rsidRDefault="0014063F" w:rsidP="008D3C6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72AB9" w14:textId="1D5521E6" w:rsidR="0014063F" w:rsidRPr="00504DEA" w:rsidRDefault="00901E10" w:rsidP="008D3C6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34 320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EC5C3" w14:textId="77777777" w:rsidR="0014063F" w:rsidRPr="00504DEA" w:rsidRDefault="0014063F" w:rsidP="008D3C60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9969" w14:textId="77777777" w:rsidR="0014063F" w:rsidRPr="00504DEA" w:rsidRDefault="0014063F" w:rsidP="008D3C60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B4D99" w14:textId="77777777" w:rsidR="0014063F" w:rsidRPr="00504DEA" w:rsidRDefault="0014063F" w:rsidP="008D3C60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CDB79" w14:textId="77777777" w:rsidR="0014063F" w:rsidRPr="00504DEA" w:rsidRDefault="0014063F" w:rsidP="008D3C60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C7239" w14:textId="77777777" w:rsidR="0014063F" w:rsidRPr="00504DEA" w:rsidRDefault="0014063F" w:rsidP="008D3C60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3FA20265" w14:textId="122B5207" w:rsidR="003A6DFB" w:rsidRPr="00504DEA" w:rsidRDefault="005A015C" w:rsidP="005E05C2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 xml:space="preserve">słownie </w:t>
      </w:r>
      <w:r w:rsidR="005E06BE" w:rsidRPr="00504DEA">
        <w:rPr>
          <w:rFonts w:asciiTheme="minorHAnsi" w:hAnsiTheme="minorHAnsi" w:cstheme="minorHAnsi"/>
          <w:b/>
          <w:bCs/>
          <w:sz w:val="18"/>
          <w:szCs w:val="18"/>
        </w:rPr>
        <w:t>wartość brutto</w:t>
      </w:r>
      <w:r w:rsidR="008D3C60" w:rsidRPr="00504DEA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  <w:r w:rsidRPr="00504DEA">
        <w:rPr>
          <w:rFonts w:asciiTheme="minorHAnsi" w:hAnsiTheme="minorHAnsi" w:cstheme="minorHAnsi"/>
          <w:b/>
          <w:bCs/>
          <w:sz w:val="18"/>
          <w:szCs w:val="18"/>
        </w:rPr>
        <w:t>…………………………………………</w:t>
      </w:r>
      <w:r w:rsidR="005E05C2" w:rsidRPr="00504DEA">
        <w:rPr>
          <w:rFonts w:asciiTheme="minorHAnsi" w:hAnsiTheme="minorHAnsi" w:cstheme="minorHAnsi"/>
          <w:b/>
          <w:bCs/>
          <w:sz w:val="18"/>
          <w:szCs w:val="18"/>
        </w:rPr>
        <w:t>…………………</w:t>
      </w:r>
      <w:r w:rsidR="005E06BE" w:rsidRPr="00504DEA">
        <w:rPr>
          <w:rFonts w:asciiTheme="minorHAnsi" w:hAnsiTheme="minorHAnsi" w:cstheme="minorHAnsi"/>
          <w:b/>
          <w:bCs/>
          <w:sz w:val="18"/>
          <w:szCs w:val="18"/>
        </w:rPr>
        <w:t>………………………………</w:t>
      </w:r>
      <w:r w:rsidRPr="00504DEA">
        <w:rPr>
          <w:rFonts w:asciiTheme="minorHAnsi" w:hAnsiTheme="minorHAnsi" w:cstheme="minorHAnsi"/>
          <w:b/>
          <w:bCs/>
          <w:sz w:val="18"/>
          <w:szCs w:val="18"/>
        </w:rPr>
        <w:t>…….zł,</w:t>
      </w:r>
    </w:p>
    <w:bookmarkEnd w:id="1"/>
    <w:bookmarkEnd w:id="2"/>
    <w:p w14:paraId="79F467AC" w14:textId="041FC04F" w:rsidR="00FD3134" w:rsidRPr="00504DEA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Część 2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8D3C60" w:rsidRPr="00504DEA" w14:paraId="60FE0D9E" w14:textId="77777777" w:rsidTr="00AD15DB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B637" w14:textId="010A5061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Część / Zadanie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13BA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A5CF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A482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CC71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F43F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15F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6379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8D3C60" w:rsidRPr="00504DEA" w14:paraId="03C7DA49" w14:textId="77777777" w:rsidTr="00AD15DB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5F90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7BFC6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4EC10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1198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DF3B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C785F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29EC4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9F45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8D3C60" w:rsidRPr="00504DEA" w14:paraId="68E7025D" w14:textId="77777777" w:rsidTr="0088269C">
        <w:trPr>
          <w:trHeight w:val="39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C92F" w14:textId="51A173FB" w:rsidR="008D3C60" w:rsidRPr="00504DEA" w:rsidRDefault="00901E10" w:rsidP="00AD15DB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Kostrzyn n/Odrą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BDF6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719CA" w14:textId="27F87F9B" w:rsidR="008D3C60" w:rsidRPr="00504DEA" w:rsidRDefault="00901E1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50EE7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9C0C9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5A514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AC3BD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3EA79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0152A4E6" w14:textId="77777777" w:rsidR="008D3C60" w:rsidRPr="00504DEA" w:rsidRDefault="008D3C60" w:rsidP="008D3C60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5755A815" w14:textId="3E2BF5FB" w:rsidR="00FD3134" w:rsidRPr="00504DEA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Część 3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:rsidRPr="00504DEA" w14:paraId="47FB83BF" w14:textId="77777777" w:rsidTr="0088269C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3F0C" w14:textId="0F33F903" w:rsidR="008D3C60" w:rsidRPr="00504DEA" w:rsidRDefault="0088269C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="008D3C60"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Zadanie 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A24E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3006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3E08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8974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0B17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7D66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7843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8D3C60" w:rsidRPr="00504DEA" w14:paraId="01D6F328" w14:textId="77777777" w:rsidTr="0088269C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1553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0C9F3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03CF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02A86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C1924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D5857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2C869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56EF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8D3C60" w:rsidRPr="00504DEA" w14:paraId="3D1721A9" w14:textId="77777777" w:rsidTr="0088269C">
        <w:trPr>
          <w:trHeight w:val="41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0153" w14:textId="7E92E005" w:rsidR="008D3C60" w:rsidRPr="00504DEA" w:rsidRDefault="00901E10" w:rsidP="00AD15DB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Zielona Góra - Rej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EA50C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E8A4F" w14:textId="1F8E030A" w:rsidR="008D3C60" w:rsidRPr="00504DEA" w:rsidRDefault="00901E1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25 220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CE772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7C5BA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924B9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290DE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C6F51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3B7322D1" w14:textId="77777777" w:rsidR="008D3C60" w:rsidRPr="00504DEA" w:rsidRDefault="008D3C60" w:rsidP="008D3C60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7CE7EA26" w14:textId="77777777" w:rsidR="00504DEA" w:rsidRDefault="00504DEA" w:rsidP="00FD3134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16BAC6E0" w14:textId="77777777" w:rsidR="00504DEA" w:rsidRDefault="00504DEA" w:rsidP="00FD3134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4EE212A3" w14:textId="77777777" w:rsidR="00504DEA" w:rsidRDefault="00504DEA" w:rsidP="00FD3134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43920768" w14:textId="77777777" w:rsidR="00504DEA" w:rsidRDefault="00504DEA" w:rsidP="00FD3134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6E3426D3" w14:textId="51F1C7FD" w:rsidR="00FD3134" w:rsidRPr="00504DEA" w:rsidRDefault="00FD3134" w:rsidP="00FD3134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Część 4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:rsidRPr="00504DEA" w14:paraId="1227525F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B17E" w14:textId="518BD90D" w:rsidR="008D3C60" w:rsidRPr="00504DEA" w:rsidRDefault="0088269C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8D3C60"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196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23D1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C087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A5F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44B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A845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1144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8D3C60" w:rsidRPr="00504DEA" w14:paraId="1034D3B2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B2F3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BCB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57BCC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B127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0DC90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A5F05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C336E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0363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8D3C60" w:rsidRPr="00504DEA" w14:paraId="69BE017A" w14:textId="77777777" w:rsidTr="0088269C">
        <w:trPr>
          <w:trHeight w:val="34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0856" w14:textId="6D8B7D92" w:rsidR="008D3C60" w:rsidRPr="00504DEA" w:rsidRDefault="00901E10" w:rsidP="00AD15DB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Czerwonak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EBFA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C5A65" w14:textId="2176473B" w:rsidR="008D3C60" w:rsidRPr="00504DEA" w:rsidRDefault="00901E1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20 280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482A0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3F4DD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99B9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74D6F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285A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394B8CCC" w14:textId="77777777" w:rsidR="008D3C60" w:rsidRPr="00504DEA" w:rsidRDefault="008D3C60" w:rsidP="008D3C60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151CBFC3" w14:textId="014BFAB9" w:rsidR="00FD3134" w:rsidRPr="00504DEA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Część 5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:rsidRPr="00504DEA" w14:paraId="531D8B0C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2235" w14:textId="04E3A3D1" w:rsidR="008D3C60" w:rsidRPr="00504DEA" w:rsidRDefault="0088269C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8D3C60"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40E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A4B6A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DA26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F04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5D44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C262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0AC8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8D3C60" w:rsidRPr="00504DEA" w14:paraId="6E5CDD91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36E2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248A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B071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CBD73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CBD6A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B8724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C3ED5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2130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8D3C60" w:rsidRPr="00504DEA" w14:paraId="5EB3AF40" w14:textId="77777777" w:rsidTr="0088269C">
        <w:trPr>
          <w:trHeight w:val="4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E72D" w14:textId="34C83EDB" w:rsidR="008D3C60" w:rsidRPr="00504DEA" w:rsidRDefault="00901E10" w:rsidP="00AD15DB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Zielona Góra - Rej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DB1F1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0497B" w14:textId="0B270234" w:rsidR="008D3C60" w:rsidRPr="00504DEA" w:rsidRDefault="00901E1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18 460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FF93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8341B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3BF1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66936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F1BA0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2E571A32" w14:textId="77777777" w:rsidR="008D3C60" w:rsidRPr="00504DEA" w:rsidRDefault="008D3C60" w:rsidP="008D3C60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4A1E4B35" w14:textId="5A8FC1E7" w:rsidR="00FD3134" w:rsidRPr="00504DEA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Część </w:t>
      </w:r>
      <w:r w:rsidR="000E1394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6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1418"/>
        <w:gridCol w:w="1134"/>
        <w:gridCol w:w="1417"/>
        <w:gridCol w:w="851"/>
        <w:gridCol w:w="1276"/>
        <w:gridCol w:w="1701"/>
      </w:tblGrid>
      <w:tr w:rsidR="008D3C60" w:rsidRPr="00504DEA" w14:paraId="30445F6A" w14:textId="77777777" w:rsidTr="00AD15DB">
        <w:trPr>
          <w:trHeight w:val="7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F826" w14:textId="2C103EBA" w:rsidR="008D3C60" w:rsidRPr="00504DEA" w:rsidRDefault="0088269C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="008D3C60"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Zadanie 6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BA7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0B32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5E32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869F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4F2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CA16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80F1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8D3C60" w:rsidRPr="00504DEA" w14:paraId="036CF826" w14:textId="77777777" w:rsidTr="00AD15DB">
        <w:trPr>
          <w:cantSplit/>
          <w:trHeight w:val="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3263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2CCE0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AABD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FBB69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59697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0AD4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F370A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542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8D3C60" w:rsidRPr="00504DEA" w14:paraId="4C0AD046" w14:textId="77777777" w:rsidTr="00AD15DB">
        <w:trPr>
          <w:trHeight w:val="59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8D52" w14:textId="46E6FA3D" w:rsidR="008D3C60" w:rsidRPr="00504DEA" w:rsidRDefault="00901E10" w:rsidP="00AD15DB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Zielona Góra - Rej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22927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19701" w14:textId="2019069E" w:rsidR="008D3C60" w:rsidRPr="00504DEA" w:rsidRDefault="00901E1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22 360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AF96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E9797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A7E7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2190E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8240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55E4DC07" w14:textId="77777777" w:rsidR="008D3C60" w:rsidRPr="00504DEA" w:rsidRDefault="008D3C60" w:rsidP="008D3C60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002C17CE" w14:textId="7FB2D98E" w:rsidR="00FD3134" w:rsidRPr="00504DEA" w:rsidRDefault="00FD3134" w:rsidP="0088269C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Część </w:t>
      </w:r>
      <w:r w:rsidR="000E1394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7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8D3C60" w:rsidRPr="00504DEA" w14:paraId="6713B24F" w14:textId="77777777" w:rsidTr="008D3C60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F849" w14:textId="6EB9CDD1" w:rsidR="008D3C60" w:rsidRPr="00504DEA" w:rsidRDefault="0088269C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8D3C60"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Zadanie 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F252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F98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4DD2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42BC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1125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9307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6489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8D3C60" w:rsidRPr="00504DEA" w14:paraId="46943D16" w14:textId="77777777" w:rsidTr="008D3C60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7908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C1D2B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7DEC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B32B1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4906F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5CDE3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855F4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5F57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8D3C60" w:rsidRPr="00504DEA" w14:paraId="11A9834F" w14:textId="77777777" w:rsidTr="0088269C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3C7A" w14:textId="1C0CBC0D" w:rsidR="008D3C60" w:rsidRPr="00504DEA" w:rsidRDefault="00901E10" w:rsidP="00AD15DB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Zielona Góra - Rej 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4E9BD" w14:textId="77777777" w:rsidR="008D3C60" w:rsidRPr="00504DEA" w:rsidRDefault="008D3C6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7D432" w14:textId="25CB956E" w:rsidR="008D3C60" w:rsidRPr="00504DEA" w:rsidRDefault="00901E10" w:rsidP="00AD15D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21 580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46885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6E71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B9A66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F217B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45124" w14:textId="77777777" w:rsidR="008D3C60" w:rsidRPr="00504DEA" w:rsidRDefault="008D3C60" w:rsidP="00AD15DB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2F1F2E24" w14:textId="77777777" w:rsidR="008D3C60" w:rsidRPr="00504DEA" w:rsidRDefault="008D3C60" w:rsidP="008D3C60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19BD55DE" w14:textId="066A1EF0" w:rsidR="001B4151" w:rsidRPr="00504DEA" w:rsidRDefault="001B4151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Część </w:t>
      </w:r>
      <w:r w:rsidR="00901E10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8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1B4151" w:rsidRPr="00504DEA" w14:paraId="41EE3CB7" w14:textId="77777777" w:rsidTr="007A49F1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D528" w14:textId="59D6C439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Zadanie </w:t>
            </w:r>
            <w:r w:rsidR="00A820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1927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BACC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DE7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DB45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B4A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CC5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766F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1B4151" w:rsidRPr="00504DEA" w14:paraId="3536B48D" w14:textId="77777777" w:rsidTr="007A49F1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21C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7CAD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CAEBD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830F8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B8FA8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2F9B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2F1F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8C2E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1B4151" w:rsidRPr="00504DEA" w14:paraId="1C68BAFF" w14:textId="77777777" w:rsidTr="007A49F1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582C" w14:textId="102BA55B" w:rsidR="001B4151" w:rsidRPr="00504DEA" w:rsidRDefault="00901E10" w:rsidP="007A49F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Zielona Góra - Rej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8466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0F27E" w14:textId="014E7A6E" w:rsidR="001B4151" w:rsidRPr="00504DEA" w:rsidRDefault="00901E10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49 660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3C455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FD4AF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F1551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192CE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99C29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78DA83E7" w14:textId="77777777" w:rsidR="001B4151" w:rsidRPr="00504DEA" w:rsidRDefault="001B4151" w:rsidP="001B415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42B15857" w14:textId="77777777" w:rsidR="00504DEA" w:rsidRDefault="00504DEA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3CEF2749" w14:textId="77777777" w:rsidR="00504DEA" w:rsidRDefault="00504DEA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7CE0E9DB" w14:textId="77777777" w:rsidR="00504DEA" w:rsidRDefault="00504DEA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36881323" w14:textId="77777777" w:rsidR="00504DEA" w:rsidRDefault="00504DEA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720328C1" w14:textId="5B7870B1" w:rsidR="001B4151" w:rsidRPr="00504DEA" w:rsidRDefault="001B4151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 xml:space="preserve">Część </w:t>
      </w:r>
      <w:r w:rsidR="00901E10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9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1B4151" w:rsidRPr="00504DEA" w14:paraId="2204FAEA" w14:textId="77777777" w:rsidTr="007A49F1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6D6B" w14:textId="74355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Zadanie </w:t>
            </w:r>
            <w:r w:rsidR="00A820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A512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7F7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9404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2FF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3C2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403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9543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1B4151" w:rsidRPr="00504DEA" w14:paraId="48725343" w14:textId="77777777" w:rsidTr="007A49F1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B91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BE8F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559B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FC9B3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9C8C8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843CD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DCA3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97C5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1B4151" w:rsidRPr="00504DEA" w14:paraId="3A845DE7" w14:textId="77777777" w:rsidTr="007A49F1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1691" w14:textId="2E4FFFDF" w:rsidR="001B4151" w:rsidRPr="00504DEA" w:rsidRDefault="00901E10" w:rsidP="007A49F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Zielona Góra - Rej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BA1B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8295F" w14:textId="6B1FC926" w:rsidR="001B4151" w:rsidRPr="00504DEA" w:rsidRDefault="00901E10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24 700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80251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DD157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4D072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D7715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E6061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031339B8" w14:textId="77777777" w:rsidR="001B4151" w:rsidRPr="00504DEA" w:rsidRDefault="001B4151" w:rsidP="001B415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1399F04F" w14:textId="1D8EFCB0" w:rsidR="001B4151" w:rsidRPr="00504DEA" w:rsidRDefault="001B4151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Część </w:t>
      </w:r>
      <w:r w:rsidR="00901E10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10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1B4151" w:rsidRPr="00504DEA" w14:paraId="2622B14D" w14:textId="77777777" w:rsidTr="007A49F1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BD7A" w14:textId="08FDE502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Zadanie </w:t>
            </w:r>
            <w:r w:rsidR="00A820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5B355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9EB2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CBD6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9AEC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22D4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09B6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7E23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1B4151" w:rsidRPr="00504DEA" w14:paraId="7F4CE0DC" w14:textId="77777777" w:rsidTr="007A49F1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8D6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44A68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749E8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AFFC2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26AF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EC6D3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E438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5DD7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1B4151" w:rsidRPr="00504DEA" w14:paraId="43997B5A" w14:textId="77777777" w:rsidTr="007A49F1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5D85" w14:textId="23F1892C" w:rsidR="001B4151" w:rsidRPr="00504DEA" w:rsidRDefault="00901E10" w:rsidP="007A49F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Zielona Góra - Rej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F8C1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D0600" w14:textId="377D342C" w:rsidR="001B4151" w:rsidRPr="00504DEA" w:rsidRDefault="00901E10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20 540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BECB8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50398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7B344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50867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022F2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721DF293" w14:textId="77777777" w:rsidR="001B4151" w:rsidRPr="00504DEA" w:rsidRDefault="001B4151" w:rsidP="001B415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01EFEB2A" w14:textId="0C72EDC4" w:rsidR="001B4151" w:rsidRPr="00504DEA" w:rsidRDefault="001B4151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Część </w:t>
      </w:r>
      <w:r w:rsidR="00901E10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11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1B4151" w:rsidRPr="00504DEA" w14:paraId="5221B9FE" w14:textId="77777777" w:rsidTr="007A49F1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642D" w14:textId="629ACCDC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Zadanie </w:t>
            </w:r>
            <w:r w:rsidR="00A820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11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FBD9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9B2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739E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393D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C475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19A8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27867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1B4151" w:rsidRPr="00504DEA" w14:paraId="1552FBDA" w14:textId="77777777" w:rsidTr="007A49F1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366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964FC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407B6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8CE2C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A4DE4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10D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239B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DB25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1B4151" w:rsidRPr="00504DEA" w14:paraId="03E60A93" w14:textId="77777777" w:rsidTr="007A49F1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92C5" w14:textId="0C8DA9A7" w:rsidR="001B4151" w:rsidRPr="00504DEA" w:rsidRDefault="00901E10" w:rsidP="007A49F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Nowy Tomyśl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F485C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7E57D" w14:textId="6A497032" w:rsidR="001B4151" w:rsidRPr="00504DEA" w:rsidRDefault="00901E10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42 380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BADD2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84114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59CC4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BF8BF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2A6CF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2B3065CC" w14:textId="77777777" w:rsidR="001B4151" w:rsidRPr="00504DEA" w:rsidRDefault="001B4151" w:rsidP="001B415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7ABE0604" w14:textId="0DDAF23B" w:rsidR="001B4151" w:rsidRPr="00504DEA" w:rsidRDefault="001B4151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Część </w:t>
      </w:r>
      <w:r w:rsidR="00901E10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12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1B4151" w:rsidRPr="00504DEA" w14:paraId="1F5FBFBF" w14:textId="77777777" w:rsidTr="007A49F1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CF85" w14:textId="63B237B9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Zadanie </w:t>
            </w:r>
            <w:r w:rsidR="00A820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12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1C20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C64E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E472C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3C9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9CB7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D7F2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32F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1B4151" w:rsidRPr="00504DEA" w14:paraId="52A05CB4" w14:textId="77777777" w:rsidTr="007A49F1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BFD4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FFC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283D9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91C0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5705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814CF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339A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214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1B4151" w:rsidRPr="00504DEA" w14:paraId="2EF22FC4" w14:textId="77777777" w:rsidTr="007A49F1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5807" w14:textId="0512978C" w:rsidR="001B4151" w:rsidRPr="00504DEA" w:rsidRDefault="00901E10" w:rsidP="007A49F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Turek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B014C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DAB16" w14:textId="6620B02E" w:rsidR="001B4151" w:rsidRPr="00504DEA" w:rsidRDefault="00901E10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28 340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922BE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68BE5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1A4DD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E6F80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86AB4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1C1F4AC5" w14:textId="77777777" w:rsidR="001B4151" w:rsidRPr="00504DEA" w:rsidRDefault="001B4151" w:rsidP="001B415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778435DD" w14:textId="79402B12" w:rsidR="001B4151" w:rsidRPr="00504DEA" w:rsidRDefault="001B4151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Część </w:t>
      </w:r>
      <w:r w:rsidR="00901E10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13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1B4151" w:rsidRPr="00504DEA" w14:paraId="720D6D22" w14:textId="77777777" w:rsidTr="007A49F1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585F" w14:textId="13115FEF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Zadanie </w:t>
            </w:r>
            <w:r w:rsidR="00A820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13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FC5E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8368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FDC8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A2B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539E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9CD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49D6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1B4151" w:rsidRPr="00504DEA" w14:paraId="5B2F078F" w14:textId="77777777" w:rsidTr="007A49F1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9BC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3EBE4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D6D2F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2785E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0954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A8FB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7522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FF6E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1B4151" w:rsidRPr="00504DEA" w14:paraId="1F7AE26F" w14:textId="77777777" w:rsidTr="007A49F1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E8AB" w14:textId="08BDAAD8" w:rsidR="001B4151" w:rsidRPr="00504DEA" w:rsidRDefault="00901E10" w:rsidP="007A49F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Żary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7BB4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8F78E" w14:textId="4866D99F" w:rsidR="001B4151" w:rsidRPr="00504DEA" w:rsidRDefault="00901E10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88 920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DA4C1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6535C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8C2B2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1EB13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40B85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484D6C34" w14:textId="77777777" w:rsidR="001B4151" w:rsidRPr="00504DEA" w:rsidRDefault="001B4151" w:rsidP="001B415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147058C5" w14:textId="77777777" w:rsidR="00504DEA" w:rsidRDefault="00504DEA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63899ED9" w14:textId="77777777" w:rsidR="00504DEA" w:rsidRDefault="00504DEA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5A2BE1F0" w14:textId="77777777" w:rsidR="00504DEA" w:rsidRDefault="00504DEA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4E4332FA" w14:textId="77777777" w:rsidR="00504DEA" w:rsidRDefault="00504DEA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5D3CE35A" w14:textId="6087A148" w:rsidR="001B4151" w:rsidRPr="00504DEA" w:rsidRDefault="001B4151" w:rsidP="001B4151">
      <w:pPr>
        <w:autoSpaceDE w:val="0"/>
        <w:autoSpaceDN w:val="0"/>
        <w:adjustRightInd w:val="0"/>
        <w:spacing w:before="240" w:after="0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 xml:space="preserve">Część </w:t>
      </w:r>
      <w:r w:rsidR="00504DEA" w:rsidRPr="00504DEA">
        <w:rPr>
          <w:rFonts w:asciiTheme="minorHAnsi" w:hAnsiTheme="minorHAnsi" w:cstheme="minorHAnsi"/>
          <w:b/>
          <w:bCs/>
          <w:sz w:val="18"/>
          <w:szCs w:val="18"/>
          <w:u w:val="single"/>
        </w:rPr>
        <w:t>14</w:t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1276"/>
        <w:gridCol w:w="1134"/>
        <w:gridCol w:w="1417"/>
        <w:gridCol w:w="851"/>
        <w:gridCol w:w="1276"/>
        <w:gridCol w:w="1701"/>
      </w:tblGrid>
      <w:tr w:rsidR="001B4151" w:rsidRPr="00504DEA" w14:paraId="189D0CA0" w14:textId="77777777" w:rsidTr="007A49F1">
        <w:trPr>
          <w:trHeight w:val="7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AD315" w14:textId="1E65A26C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Część / 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Zadanie </w:t>
            </w:r>
            <w:r w:rsidR="00A8200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14</w:t>
            </w:r>
            <w:r w:rsidRPr="00504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88DF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AE5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liczba usług w okresie trwania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7648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vertAlign w:val="superscript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jednostkowa netto (zł) 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7BD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 w zł (kol. 3 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FE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CF60E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Wartość podatku VAT  </w:t>
            </w: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 zł (kol.5 x kol.6)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4CF5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oferty brutto w zł (kol.5+ kol.7)</w:t>
            </w:r>
          </w:p>
        </w:tc>
      </w:tr>
      <w:tr w:rsidR="001B4151" w:rsidRPr="00504DEA" w14:paraId="7199C575" w14:textId="77777777" w:rsidTr="007A49F1">
        <w:trPr>
          <w:cantSplit/>
          <w:trHeight w:val="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23C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A5D7C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124A2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7126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8B734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926EB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70E31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3B5A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Kol. 8</w:t>
            </w:r>
          </w:p>
        </w:tc>
      </w:tr>
      <w:tr w:rsidR="001B4151" w:rsidRPr="00504DEA" w14:paraId="45ECA16C" w14:textId="77777777" w:rsidTr="007A49F1">
        <w:trPr>
          <w:trHeight w:val="4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A92" w14:textId="58F09E1A" w:rsidR="001B4151" w:rsidRPr="00504DEA" w:rsidRDefault="00504DEA" w:rsidP="007A49F1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sz w:val="18"/>
                <w:szCs w:val="18"/>
              </w:rPr>
              <w:t>Krosno Odrzańskie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760A0" w14:textId="77777777" w:rsidR="001B4151" w:rsidRPr="00504DEA" w:rsidRDefault="001B4151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2AEF1" w14:textId="35371527" w:rsidR="001B4151" w:rsidRPr="00504DEA" w:rsidRDefault="00504DEA" w:rsidP="007A49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04D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E4510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C7E22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FB9FE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EFE5E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145B9" w14:textId="77777777" w:rsidR="001B4151" w:rsidRPr="00504DEA" w:rsidRDefault="001B4151" w:rsidP="007A49F1">
            <w:pPr>
              <w:spacing w:after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14:paraId="21F9968F" w14:textId="77777777" w:rsidR="001B4151" w:rsidRPr="00504DEA" w:rsidRDefault="001B4151" w:rsidP="001B415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504DEA">
        <w:rPr>
          <w:rFonts w:asciiTheme="minorHAnsi" w:hAnsiTheme="minorHAnsi" w:cstheme="minorHAnsi"/>
          <w:b/>
          <w:bCs/>
          <w:sz w:val="18"/>
          <w:szCs w:val="18"/>
        </w:rPr>
        <w:t>słownie wartość brutto: ………………………………………………………………………………………………….zł,</w:t>
      </w:r>
    </w:p>
    <w:p w14:paraId="61936D65" w14:textId="77777777" w:rsidR="00DC7A82" w:rsidRPr="006C30F2" w:rsidRDefault="00DC7A82" w:rsidP="00DC7A82">
      <w:pPr>
        <w:spacing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6C30F2">
        <w:rPr>
          <w:rFonts w:asciiTheme="minorHAnsi" w:hAnsiTheme="minorHAnsi" w:cstheme="minorHAnsi"/>
          <w:b/>
          <w:bCs/>
          <w:sz w:val="20"/>
        </w:rPr>
        <w:t>Inform</w:t>
      </w:r>
      <w:r w:rsidRPr="006C30F2">
        <w:rPr>
          <w:rFonts w:asciiTheme="minorHAnsi" w:hAnsiTheme="minorHAnsi" w:cstheme="minorHAnsi"/>
          <w:b/>
          <w:bCs/>
          <w:sz w:val="20"/>
          <w:szCs w:val="20"/>
        </w:rPr>
        <w:t xml:space="preserve">ujemy, że: </w:t>
      </w:r>
    </w:p>
    <w:p w14:paraId="6FD8AFFA" w14:textId="77777777" w:rsidR="00DC7A82" w:rsidRPr="006C30F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cena oferty zawiera wszelkie koszty, jakie poniesie Zamawiający z tytułu realizacji przedmiotu zamówienia. </w:t>
      </w:r>
    </w:p>
    <w:p w14:paraId="66E4066D" w14:textId="00255D0F" w:rsidR="00DC7A82" w:rsidRPr="006C30F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realizacja przedmiotu zamówienia będzie zgodna z wymaganiami Zamawiającego określonymi </w:t>
      </w:r>
      <w:r w:rsidRPr="006C30F2">
        <w:rPr>
          <w:rFonts w:asciiTheme="minorHAnsi" w:hAnsiTheme="minorHAnsi" w:cstheme="minorHAnsi"/>
          <w:sz w:val="20"/>
        </w:rPr>
        <w:br/>
        <w:t xml:space="preserve">w projekcie Umowy oraz załącznikach do </w:t>
      </w:r>
      <w:r w:rsidR="003043E4" w:rsidRPr="006C30F2">
        <w:rPr>
          <w:rFonts w:asciiTheme="minorHAnsi" w:hAnsiTheme="minorHAnsi" w:cstheme="minorHAnsi"/>
          <w:sz w:val="20"/>
        </w:rPr>
        <w:t>projektu</w:t>
      </w:r>
      <w:r w:rsidRPr="006C30F2">
        <w:rPr>
          <w:rFonts w:asciiTheme="minorHAnsi" w:hAnsiTheme="minorHAnsi" w:cstheme="minorHAnsi"/>
          <w:sz w:val="20"/>
        </w:rPr>
        <w:t xml:space="preserve"> Umowy.</w:t>
      </w:r>
    </w:p>
    <w:p w14:paraId="54D76022" w14:textId="77777777" w:rsidR="00DC7A82" w:rsidRPr="006C30F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zapoznaliśmy się z SWZ i nie wnosimy uwag do SWZ oraz zdobyliśmy konieczne informacje potrzebne </w:t>
      </w:r>
      <w:r w:rsidRPr="006C30F2">
        <w:rPr>
          <w:rFonts w:asciiTheme="minorHAnsi" w:hAnsiTheme="minorHAnsi" w:cstheme="minorHAnsi"/>
          <w:sz w:val="20"/>
        </w:rPr>
        <w:br/>
        <w:t xml:space="preserve">do właściwego przygotowania oferty. </w:t>
      </w:r>
    </w:p>
    <w:p w14:paraId="658FDEB4" w14:textId="77777777" w:rsidR="00DC7A82" w:rsidRPr="006C30F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projekt Umowy wraz z załącznikami został przez nas zaakceptowany i zobowiązujemy się </w:t>
      </w:r>
      <w:r w:rsidRPr="006C30F2">
        <w:rPr>
          <w:rFonts w:asciiTheme="minorHAnsi" w:hAnsiTheme="minorHAnsi" w:cstheme="minorHAnsi"/>
          <w:sz w:val="20"/>
        </w:rPr>
        <w:br/>
        <w:t xml:space="preserve">w przypadku wyboru naszej oferty do dostarczenia dokumentów niezbędnych do zawarcia Umowy oraz zawarcia Umowy w miejscu i terminie wyznaczonym przez Zamawiającego. </w:t>
      </w:r>
    </w:p>
    <w:p w14:paraId="5B5F7DE0" w14:textId="7D12E9BF" w:rsidR="00DC7A82" w:rsidRPr="006C30F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uważamy się za związanych niniejszą ofertą przez okres </w:t>
      </w:r>
      <w:r w:rsidR="003A6DFB" w:rsidRPr="006C30F2">
        <w:rPr>
          <w:rFonts w:asciiTheme="minorHAnsi" w:hAnsiTheme="minorHAnsi" w:cstheme="minorHAnsi"/>
          <w:sz w:val="20"/>
        </w:rPr>
        <w:t xml:space="preserve">90 </w:t>
      </w:r>
      <w:r w:rsidRPr="006C30F2">
        <w:rPr>
          <w:rFonts w:asciiTheme="minorHAnsi" w:hAnsiTheme="minorHAnsi" w:cstheme="minorHAnsi"/>
          <w:sz w:val="20"/>
        </w:rPr>
        <w:t>dni, licząc od dnia upływu terminu składania ofert, przy czym pierwszym dniem terminu związania ofertą jest dzień, w którym upływa termin składania ofert.</w:t>
      </w:r>
    </w:p>
    <w:p w14:paraId="690F9440" w14:textId="1A884DE3" w:rsidR="00B36163" w:rsidRPr="006C30F2" w:rsidRDefault="00B36163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>zwrotu wadium wniesionego w pieniądzu należy dokonać na rachunek bankowy   nr</w:t>
      </w:r>
      <w:r w:rsidR="008D3C60" w:rsidRPr="006C30F2">
        <w:rPr>
          <w:rFonts w:asciiTheme="minorHAnsi" w:hAnsiTheme="minorHAnsi" w:cstheme="minorHAnsi"/>
          <w:sz w:val="20"/>
        </w:rPr>
        <w:t xml:space="preserve"> </w:t>
      </w:r>
      <w:r w:rsidRPr="006C30F2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</w:t>
      </w:r>
    </w:p>
    <w:p w14:paraId="47648347" w14:textId="77777777" w:rsidR="005E5AFA" w:rsidRPr="006C30F2" w:rsidRDefault="005E5AFA" w:rsidP="005E5AFA">
      <w:pPr>
        <w:pStyle w:val="Akapitzlist"/>
        <w:numPr>
          <w:ilvl w:val="0"/>
          <w:numId w:val="27"/>
        </w:numPr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(tekst jednolity Dz.U. z 2022 rpoz.1233 z późniejszymi zmianami). Uzasadnienie, w którym wykazano, iż zastrzeżone informacje stanowią tajemnicę przedsiębiorstwa załączamy do oferty.</w:t>
      </w:r>
    </w:p>
    <w:p w14:paraId="5F5DF06B" w14:textId="77777777" w:rsidR="00DC7A82" w:rsidRPr="006C30F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>jesteśmy/nie jesteśmy* czynnym podatnikiem podatku od towarów i usług (VAT).</w:t>
      </w:r>
    </w:p>
    <w:p w14:paraId="48797A69" w14:textId="3E3F2B68" w:rsidR="00C3006B" w:rsidRPr="006C30F2" w:rsidRDefault="00C3006B" w:rsidP="00AB53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lang w:eastAsia="pl-PL"/>
        </w:rPr>
      </w:pPr>
      <w:r w:rsidRPr="006C30F2">
        <w:rPr>
          <w:rFonts w:asciiTheme="minorHAnsi" w:hAnsiTheme="minorHAnsi" w:cstheme="minorHAnsi"/>
          <w:sz w:val="20"/>
          <w:lang w:eastAsia="pl-PL"/>
        </w:rPr>
        <w:t>Przy realizacji przedmiotu zamówienia będziemy*/nie będziemy* korzystali z podwykonawców</w:t>
      </w:r>
    </w:p>
    <w:p w14:paraId="51C06237" w14:textId="46D9FFD9" w:rsidR="00C3006B" w:rsidRPr="006C30F2" w:rsidRDefault="00C3006B" w:rsidP="00C3006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6C30F2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w przypadku, gdy Wykonawca zamierza powierzyć wykonanie części zamówienia podwykonawcom</w:t>
      </w:r>
      <w:r w:rsidR="00A11821"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</w:t>
      </w:r>
      <w:r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w tabeli poniżej należy wskazać nr część zamówienia, która zostanie powierzona podwykonawcy, która stanowi </w:t>
      </w:r>
      <w:r w:rsidR="00A11821"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w</w:t>
      </w:r>
      <w:r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skazany % całości zakresu zamówienia</w:t>
      </w:r>
      <w:r w:rsidR="00AE58F4" w:rsidRPr="006C30F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)</w:t>
      </w:r>
    </w:p>
    <w:p w14:paraId="001DCB12" w14:textId="58BDAABA" w:rsidR="00C3006B" w:rsidRPr="006C30F2" w:rsidRDefault="00C3006B" w:rsidP="00AB539E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Theme="minorHAnsi" w:hAnsiTheme="minorHAnsi" w:cstheme="minorHAnsi"/>
          <w:sz w:val="20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092"/>
        <w:gridCol w:w="3268"/>
      </w:tblGrid>
      <w:tr w:rsidR="00DC7A82" w:rsidRPr="006C30F2" w14:paraId="6CC8B4F9" w14:textId="77777777" w:rsidTr="00583071">
        <w:trPr>
          <w:trHeight w:val="53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22B7" w14:textId="02B5FC38" w:rsidR="00DC7A82" w:rsidRPr="006C30F2" w:rsidRDefault="00C3006B" w:rsidP="0058307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Nr </w:t>
            </w:r>
            <w:r w:rsidR="00A11821"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części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8C8" w14:textId="499C84BC" w:rsidR="00DC7A82" w:rsidRPr="006C30F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Część zamówienia, której wykonanie Wykonawca zamierza powierzyć podwykonawcy</w:t>
            </w:r>
            <w:r w:rsidR="00C3006B"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, która stanowi ……% (należy wskazać cyfrą %) całości zakresu zamówienia w ramach dan</w:t>
            </w:r>
            <w:r w:rsidR="00A11821"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ej części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CDA" w14:textId="77777777" w:rsidR="00DC7A82" w:rsidRPr="006C30F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bCs/>
                <w:sz w:val="20"/>
                <w:szCs w:val="20"/>
              </w:rPr>
              <w:t>Nazwa podwykonawcy</w:t>
            </w:r>
          </w:p>
        </w:tc>
      </w:tr>
      <w:tr w:rsidR="00DC7A82" w:rsidRPr="006C30F2" w14:paraId="639FACBA" w14:textId="77777777" w:rsidTr="00583071">
        <w:trPr>
          <w:trHeight w:val="46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B3FC" w14:textId="77777777" w:rsidR="00DC7A82" w:rsidRPr="006C30F2" w:rsidRDefault="00DC7A82" w:rsidP="0058307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A61" w14:textId="77777777" w:rsidR="00DC7A82" w:rsidRPr="006C30F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15E" w14:textId="77777777" w:rsidR="00DC7A82" w:rsidRPr="006C30F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7A82" w:rsidRPr="006C30F2" w14:paraId="7290D540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3A4" w14:textId="77777777" w:rsidR="00DC7A82" w:rsidRPr="006C30F2" w:rsidRDefault="00DC7A82" w:rsidP="0058307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63E" w14:textId="77777777" w:rsidR="00DC7A82" w:rsidRPr="006C30F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88A" w14:textId="77777777" w:rsidR="00DC7A82" w:rsidRPr="006C30F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A6DFB" w:rsidRPr="006C30F2" w14:paraId="12F4C3E3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8F7" w14:textId="530B8C51" w:rsidR="003A6DFB" w:rsidRPr="006C30F2" w:rsidRDefault="003A6DFB" w:rsidP="0058307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275F" w14:textId="77777777" w:rsidR="003A6DFB" w:rsidRPr="006C30F2" w:rsidRDefault="003A6DFB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209B" w14:textId="77777777" w:rsidR="003A6DFB" w:rsidRPr="006C30F2" w:rsidRDefault="003A6DFB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58F4" w:rsidRPr="006C30F2" w14:paraId="3871DADF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B3F2" w14:textId="11B16D03" w:rsidR="00AE58F4" w:rsidRPr="006C30F2" w:rsidRDefault="00AE58F4" w:rsidP="0058307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3850" w14:textId="77777777" w:rsidR="00AE58F4" w:rsidRPr="006C30F2" w:rsidRDefault="00AE58F4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009" w14:textId="77777777" w:rsidR="00AE58F4" w:rsidRPr="006C30F2" w:rsidRDefault="00AE58F4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58F4" w:rsidRPr="006C30F2" w14:paraId="2328EF23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6E69" w14:textId="5EAFB3BA" w:rsidR="00AE58F4" w:rsidRPr="006C30F2" w:rsidRDefault="00AE58F4" w:rsidP="0058307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30F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858A" w14:textId="77777777" w:rsidR="00AE58F4" w:rsidRPr="006C30F2" w:rsidRDefault="00AE58F4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F57" w14:textId="77777777" w:rsidR="00AE58F4" w:rsidRPr="006C30F2" w:rsidRDefault="00AE58F4" w:rsidP="00583071">
            <w:pPr>
              <w:tabs>
                <w:tab w:val="num" w:pos="426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51E067" w14:textId="77777777" w:rsidR="00DC7A82" w:rsidRPr="006C30F2" w:rsidRDefault="00DC7A82" w:rsidP="00DC7A82">
      <w:pPr>
        <w:autoSpaceDE w:val="0"/>
        <w:autoSpaceDN w:val="0"/>
        <w:adjustRightInd w:val="0"/>
        <w:spacing w:before="120" w:after="120"/>
        <w:ind w:left="357" w:hanging="73"/>
        <w:rPr>
          <w:rFonts w:asciiTheme="minorHAnsi" w:hAnsiTheme="minorHAnsi" w:cstheme="minorHAnsi"/>
          <w:b/>
          <w:bCs/>
          <w:sz w:val="20"/>
          <w:szCs w:val="20"/>
        </w:rPr>
      </w:pPr>
      <w:r w:rsidRPr="006C30F2">
        <w:rPr>
          <w:rFonts w:asciiTheme="minorHAnsi" w:hAnsiTheme="minorHAnsi" w:cstheme="minorHAnsi"/>
          <w:b/>
          <w:bCs/>
          <w:sz w:val="20"/>
          <w:szCs w:val="20"/>
        </w:rPr>
        <w:t>Za prace wykonane przez podwykonawców ponosimy pełną odpowiedzialność.</w:t>
      </w:r>
    </w:p>
    <w:p w14:paraId="151A957B" w14:textId="5993559B" w:rsidR="00DC7A82" w:rsidRPr="006C30F2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6C30F2">
        <w:rPr>
          <w:rFonts w:asciiTheme="minorHAnsi" w:hAnsiTheme="minorHAnsi" w:cstheme="minorHAnsi"/>
          <w:sz w:val="20"/>
          <w:szCs w:val="20"/>
        </w:rPr>
        <w:t xml:space="preserve">W przypadku, gdy Wykonawca nie dokona skreślenia w pkt </w:t>
      </w:r>
      <w:r w:rsidR="00C3006B" w:rsidRPr="006C30F2">
        <w:rPr>
          <w:rFonts w:asciiTheme="minorHAnsi" w:hAnsiTheme="minorHAnsi" w:cstheme="minorHAnsi"/>
          <w:sz w:val="20"/>
          <w:szCs w:val="20"/>
        </w:rPr>
        <w:t>9</w:t>
      </w:r>
      <w:r w:rsidRPr="006C30F2">
        <w:rPr>
          <w:rFonts w:asciiTheme="minorHAnsi" w:hAnsiTheme="minorHAnsi" w:cstheme="minorHAnsi"/>
          <w:sz w:val="20"/>
          <w:szCs w:val="20"/>
        </w:rPr>
        <w:t>, Zamawiający uzna, że przy realizacji zamówienia Wykonawca nie będzie korzystał z podwykonawców.</w:t>
      </w:r>
    </w:p>
    <w:p w14:paraId="37E53CCB" w14:textId="77777777" w:rsidR="00DC7A82" w:rsidRPr="006C30F2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059F88E" w14:textId="77777777" w:rsidR="00DC7A82" w:rsidRPr="006C30F2" w:rsidRDefault="00DC7A82" w:rsidP="00DC7A82">
      <w:pPr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C30F2">
        <w:rPr>
          <w:rFonts w:asciiTheme="minorHAnsi" w:hAnsiTheme="minorHAnsi" w:cstheme="minorHAnsi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6C30F2" w:rsidRDefault="00DC7A82" w:rsidP="00DC7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powstrzymania się od czynów nieuczciwej konkurencji, </w:t>
      </w:r>
    </w:p>
    <w:p w14:paraId="2CF704A6" w14:textId="7A1219F0" w:rsidR="002426F8" w:rsidRPr="006C30F2" w:rsidRDefault="002426F8" w:rsidP="005E134D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lastRenderedPageBreak/>
        <w:t xml:space="preserve">przestrzegania tajemnicy przedsiębiorstwa Zamawiającego, na zasadach określonych w ustawie z dnia 16 kwietnia 1993 r. o zwalczaniu nieuczciwej konkurencji </w:t>
      </w:r>
    </w:p>
    <w:p w14:paraId="34CEBC14" w14:textId="77777777" w:rsidR="005E134D" w:rsidRPr="006C30F2" w:rsidRDefault="005E134D" w:rsidP="005E134D">
      <w:pPr>
        <w:pStyle w:val="Akapitzlist"/>
        <w:jc w:val="both"/>
        <w:rPr>
          <w:rFonts w:asciiTheme="minorHAnsi" w:hAnsiTheme="minorHAnsi" w:cstheme="minorHAnsi"/>
          <w:sz w:val="20"/>
        </w:rPr>
      </w:pPr>
    </w:p>
    <w:p w14:paraId="1EBE1FCF" w14:textId="77777777" w:rsidR="00DC7A82" w:rsidRPr="006C30F2" w:rsidRDefault="00DC7A82" w:rsidP="0088269C">
      <w:pPr>
        <w:pStyle w:val="Akapitzlist"/>
        <w:tabs>
          <w:tab w:val="left" w:pos="284"/>
        </w:tabs>
        <w:autoSpaceDE w:val="0"/>
        <w:autoSpaceDN w:val="0"/>
        <w:adjustRightInd w:val="0"/>
        <w:spacing w:before="120" w:after="120"/>
        <w:ind w:left="0"/>
        <w:contextualSpacing w:val="0"/>
        <w:jc w:val="both"/>
        <w:rPr>
          <w:rFonts w:asciiTheme="minorHAnsi" w:hAnsiTheme="minorHAnsi" w:cstheme="minorHAnsi"/>
          <w:b/>
          <w:color w:val="000000"/>
          <w:sz w:val="20"/>
        </w:rPr>
      </w:pPr>
      <w:r w:rsidRPr="006C30F2">
        <w:rPr>
          <w:rFonts w:asciiTheme="minorHAnsi" w:hAnsiTheme="minorHAnsi" w:cstheme="minorHAnsi"/>
          <w:b/>
          <w:color w:val="000000"/>
          <w:sz w:val="20"/>
        </w:rPr>
        <w:t xml:space="preserve">Oświadczam, że: </w:t>
      </w:r>
    </w:p>
    <w:p w14:paraId="7ED706E9" w14:textId="6AF79074" w:rsidR="00DC7A82" w:rsidRPr="006C30F2" w:rsidRDefault="00DC7A82" w:rsidP="00DC7A8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color w:val="000000"/>
          <w:sz w:val="20"/>
        </w:rPr>
        <w:t>wypełni</w:t>
      </w:r>
      <w:r w:rsidR="002B17AE" w:rsidRPr="006C30F2">
        <w:rPr>
          <w:rFonts w:asciiTheme="minorHAnsi" w:hAnsiTheme="minorHAnsi" w:cstheme="minorHAnsi"/>
          <w:color w:val="000000"/>
          <w:sz w:val="20"/>
        </w:rPr>
        <w:t>liśmy</w:t>
      </w:r>
      <w:r w:rsidRPr="006C30F2">
        <w:rPr>
          <w:rFonts w:asciiTheme="minorHAnsi" w:hAnsiTheme="minorHAnsi" w:cstheme="minorHAnsi"/>
          <w:color w:val="000000"/>
          <w:sz w:val="20"/>
        </w:rPr>
        <w:t xml:space="preserve"> obowiązki informacyjne przewidziane w art. 13 lub art. 14 RODO</w:t>
      </w:r>
      <w:r w:rsidRPr="006C30F2">
        <w:rPr>
          <w:rStyle w:val="Odwoanieprzypisudolnego"/>
          <w:rFonts w:asciiTheme="minorHAnsi" w:hAnsiTheme="minorHAnsi" w:cstheme="minorHAnsi"/>
          <w:color w:val="000000"/>
          <w:sz w:val="20"/>
        </w:rPr>
        <w:footnoteReference w:id="1"/>
      </w:r>
      <w:r w:rsidRPr="006C30F2">
        <w:rPr>
          <w:rFonts w:asciiTheme="minorHAnsi" w:hAnsiTheme="minorHAnsi" w:cstheme="minorHAnsi"/>
          <w:color w:val="000000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6C30F2">
        <w:rPr>
          <w:rStyle w:val="Odwoanieprzypisudolnego"/>
          <w:rFonts w:asciiTheme="minorHAnsi" w:hAnsiTheme="minorHAnsi" w:cstheme="minorHAnsi"/>
          <w:color w:val="000000"/>
          <w:sz w:val="20"/>
        </w:rPr>
        <w:footnoteReference w:id="2"/>
      </w:r>
      <w:r w:rsidRPr="006C30F2">
        <w:rPr>
          <w:rFonts w:asciiTheme="minorHAnsi" w:hAnsiTheme="minorHAnsi" w:cstheme="minorHAnsi"/>
          <w:color w:val="000000"/>
          <w:sz w:val="20"/>
          <w:vertAlign w:val="superscript"/>
        </w:rPr>
        <w:t>.</w:t>
      </w:r>
      <w:r w:rsidRPr="006C30F2">
        <w:rPr>
          <w:rFonts w:asciiTheme="minorHAnsi" w:hAnsiTheme="minorHAnsi" w:cstheme="minorHAnsi"/>
          <w:sz w:val="20"/>
        </w:rPr>
        <w:t xml:space="preserve"> ;</w:t>
      </w:r>
    </w:p>
    <w:p w14:paraId="7A088103" w14:textId="269C934F" w:rsidR="005A015C" w:rsidRPr="006C30F2" w:rsidRDefault="005A015C" w:rsidP="004234DE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</w:rPr>
      </w:pPr>
      <w:r w:rsidRPr="006C30F2">
        <w:rPr>
          <w:rFonts w:asciiTheme="minorHAnsi" w:hAnsiTheme="minorHAnsi" w:cstheme="minorHAnsi"/>
          <w:sz w:val="20"/>
        </w:rPr>
        <w:t xml:space="preserve">wdrożyliśmy odpowiednie środki techniczne i organizacyjne służące ochronie danych osobowych wynikające z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(Rozporządzenie) w sposób i w stopniu zapewniającym przetwarzanie danych osobowych, które będą nam powierzone przez Pocztę Polską S.A. (w przypadku podpisania z nami umowy). Wypełnione oświadczenie wg załącznika nr </w:t>
      </w:r>
      <w:r w:rsidR="0019341D" w:rsidRPr="006C30F2">
        <w:rPr>
          <w:rFonts w:asciiTheme="minorHAnsi" w:hAnsiTheme="minorHAnsi" w:cstheme="minorHAnsi"/>
          <w:sz w:val="20"/>
        </w:rPr>
        <w:t xml:space="preserve"> </w:t>
      </w:r>
      <w:r w:rsidR="00EB125B">
        <w:rPr>
          <w:rFonts w:asciiTheme="minorHAnsi" w:hAnsiTheme="minorHAnsi" w:cstheme="minorHAnsi"/>
          <w:sz w:val="20"/>
        </w:rPr>
        <w:t>5</w:t>
      </w:r>
      <w:r w:rsidRPr="006C30F2">
        <w:rPr>
          <w:rFonts w:asciiTheme="minorHAnsi" w:hAnsiTheme="minorHAnsi" w:cstheme="minorHAnsi"/>
          <w:sz w:val="20"/>
        </w:rPr>
        <w:t xml:space="preserve"> do SWZ, wskazujące wdrożone środki techniczne i organizacyjne przedstawimy przed podpisaniem umowy. </w:t>
      </w:r>
    </w:p>
    <w:p w14:paraId="7657C34E" w14:textId="77777777" w:rsidR="00DC7A82" w:rsidRPr="006C30F2" w:rsidRDefault="00DC7A82" w:rsidP="006C30F2">
      <w:pPr>
        <w:pStyle w:val="NormalnyWeb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FEC8811" w14:textId="77777777" w:rsidR="00DC7A82" w:rsidRPr="006C30F2" w:rsidRDefault="00DC7A82" w:rsidP="00DC7A82">
      <w:pPr>
        <w:pStyle w:val="NormalnyWeb"/>
        <w:spacing w:before="0" w:after="0"/>
        <w:ind w:left="2835"/>
        <w:jc w:val="center"/>
        <w:rPr>
          <w:rFonts w:asciiTheme="minorHAnsi" w:hAnsiTheme="minorHAnsi" w:cstheme="minorHAnsi"/>
          <w:sz w:val="18"/>
          <w:szCs w:val="18"/>
        </w:rPr>
      </w:pPr>
      <w:r w:rsidRPr="006C30F2">
        <w:rPr>
          <w:rFonts w:asciiTheme="minorHAnsi" w:hAnsiTheme="minorHAnsi" w:cstheme="minorHAnsi"/>
          <w:sz w:val="18"/>
          <w:szCs w:val="18"/>
        </w:rPr>
        <w:t>………………………………………………….</w:t>
      </w:r>
    </w:p>
    <w:p w14:paraId="44B5635C" w14:textId="77777777" w:rsidR="0088269C" w:rsidRPr="006C30F2" w:rsidRDefault="00DC7A82" w:rsidP="0088269C">
      <w:pPr>
        <w:pStyle w:val="NormalnyWeb"/>
        <w:spacing w:before="0" w:after="0"/>
        <w:ind w:left="2835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6C30F2">
        <w:rPr>
          <w:rFonts w:asciiTheme="minorHAnsi" w:hAnsiTheme="minorHAnsi" w:cstheme="minorHAnsi"/>
          <w:i/>
          <w:iCs/>
          <w:sz w:val="18"/>
          <w:szCs w:val="18"/>
        </w:rPr>
        <w:t>/podpis Wykonawcy/</w:t>
      </w:r>
    </w:p>
    <w:p w14:paraId="6210B67F" w14:textId="11DC1F9C" w:rsidR="00DC7A82" w:rsidRPr="006C30F2" w:rsidRDefault="00DC7A82" w:rsidP="0088269C">
      <w:pPr>
        <w:pStyle w:val="NormalnyWeb"/>
        <w:spacing w:before="0" w:after="0"/>
        <w:ind w:left="2835"/>
        <w:jc w:val="center"/>
        <w:rPr>
          <w:rFonts w:asciiTheme="minorHAnsi" w:hAnsiTheme="minorHAnsi" w:cstheme="minorHAnsi"/>
          <w:b/>
          <w:bCs/>
          <w:sz w:val="19"/>
          <w:szCs w:val="19"/>
        </w:rPr>
      </w:pPr>
      <w:r w:rsidRPr="006C30F2">
        <w:rPr>
          <w:rFonts w:asciiTheme="minorHAnsi" w:hAnsiTheme="minorHAnsi" w:cstheme="minorHAnsi"/>
          <w:b/>
          <w:bCs/>
          <w:sz w:val="19"/>
          <w:szCs w:val="19"/>
        </w:rPr>
        <w:t>Formularz ofertowy musi być podpisany przez osobę/osoby uprawnioną(ne) do reprezentowania Wykonawcy</w:t>
      </w:r>
    </w:p>
    <w:p w14:paraId="1908B6DB" w14:textId="5525A4C4" w:rsidR="00DC7A82" w:rsidRPr="006C30F2" w:rsidRDefault="00DC7A82" w:rsidP="003B1286">
      <w:pPr>
        <w:pStyle w:val="Tekstpodstawowy"/>
        <w:spacing w:after="0"/>
        <w:jc w:val="left"/>
        <w:rPr>
          <w:rFonts w:asciiTheme="minorHAnsi" w:hAnsiTheme="minorHAnsi" w:cstheme="minorHAnsi"/>
          <w:b/>
          <w:bCs/>
          <w:sz w:val="16"/>
          <w:szCs w:val="16"/>
        </w:rPr>
      </w:pPr>
      <w:r w:rsidRPr="006C30F2">
        <w:rPr>
          <w:rFonts w:asciiTheme="minorHAnsi" w:hAnsiTheme="minorHAnsi" w:cstheme="minorHAnsi"/>
          <w:sz w:val="20"/>
        </w:rPr>
        <w:t>*</w:t>
      </w:r>
      <w:r w:rsidRPr="006C30F2">
        <w:rPr>
          <w:rFonts w:asciiTheme="minorHAnsi" w:hAnsiTheme="minorHAnsi" w:cstheme="minorHAnsi"/>
          <w:sz w:val="20"/>
        </w:rPr>
        <w:tab/>
      </w:r>
      <w:r w:rsidRPr="006C30F2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DC7A82" w:rsidRPr="006C30F2" w:rsidSect="0088269C">
      <w:headerReference w:type="default" r:id="rId8"/>
      <w:footerReference w:type="default" r:id="rId9"/>
      <w:pgSz w:w="11906" w:h="16838"/>
      <w:pgMar w:top="993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2D28F" w14:textId="77777777" w:rsidR="00793C78" w:rsidRDefault="00793C78">
      <w:r>
        <w:separator/>
      </w:r>
    </w:p>
  </w:endnote>
  <w:endnote w:type="continuationSeparator" w:id="0">
    <w:p w14:paraId="6229436C" w14:textId="77777777" w:rsidR="00793C78" w:rsidRDefault="0079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E2125" w14:textId="36BFBAEF" w:rsidR="007F482D" w:rsidRPr="00A82002" w:rsidRDefault="00EB125B" w:rsidP="0039667A">
    <w:pPr>
      <w:pStyle w:val="Stopka"/>
      <w:jc w:val="center"/>
      <w:rPr>
        <w:sz w:val="18"/>
        <w:szCs w:val="18"/>
      </w:rPr>
    </w:pPr>
    <w:sdt>
      <w:sdtPr>
        <w:rPr>
          <w:sz w:val="18"/>
          <w:szCs w:val="18"/>
        </w:rPr>
        <w:id w:val="12132019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1213201957"/>
            <w:docPartObj>
              <w:docPartGallery w:val="Page Numbers (Top of Page)"/>
              <w:docPartUnique/>
            </w:docPartObj>
          </w:sdtPr>
          <w:sdtEndPr/>
          <w:sdtContent>
            <w:r w:rsidR="007F482D" w:rsidRPr="00A82002">
              <w:rPr>
                <w:sz w:val="18"/>
                <w:szCs w:val="18"/>
              </w:rPr>
              <w:t xml:space="preserve">Strona </w:t>
            </w:r>
            <w:r w:rsidR="00AE724F" w:rsidRPr="00A82002">
              <w:rPr>
                <w:b/>
                <w:sz w:val="18"/>
                <w:szCs w:val="18"/>
              </w:rPr>
              <w:fldChar w:fldCharType="begin"/>
            </w:r>
            <w:r w:rsidR="007F482D" w:rsidRPr="00A82002">
              <w:rPr>
                <w:b/>
                <w:sz w:val="18"/>
                <w:szCs w:val="18"/>
              </w:rPr>
              <w:instrText>PAGE</w:instrText>
            </w:r>
            <w:r w:rsidR="00AE724F" w:rsidRPr="00A82002">
              <w:rPr>
                <w:b/>
                <w:sz w:val="18"/>
                <w:szCs w:val="18"/>
              </w:rPr>
              <w:fldChar w:fldCharType="separate"/>
            </w:r>
            <w:r w:rsidR="00D72109" w:rsidRPr="00A82002">
              <w:rPr>
                <w:b/>
                <w:noProof/>
                <w:sz w:val="18"/>
                <w:szCs w:val="18"/>
              </w:rPr>
              <w:t>2</w:t>
            </w:r>
            <w:r w:rsidR="00AE724F" w:rsidRPr="00A82002">
              <w:rPr>
                <w:b/>
                <w:sz w:val="18"/>
                <w:szCs w:val="18"/>
              </w:rPr>
              <w:fldChar w:fldCharType="end"/>
            </w:r>
            <w:r w:rsidR="007F482D" w:rsidRPr="00A82002">
              <w:rPr>
                <w:sz w:val="18"/>
                <w:szCs w:val="18"/>
              </w:rPr>
              <w:t xml:space="preserve"> z </w:t>
            </w:r>
            <w:r w:rsidR="00AE724F" w:rsidRPr="00A82002">
              <w:rPr>
                <w:b/>
                <w:sz w:val="18"/>
                <w:szCs w:val="18"/>
              </w:rPr>
              <w:fldChar w:fldCharType="begin"/>
            </w:r>
            <w:r w:rsidR="007F482D" w:rsidRPr="00A82002">
              <w:rPr>
                <w:b/>
                <w:sz w:val="18"/>
                <w:szCs w:val="18"/>
              </w:rPr>
              <w:instrText>NUMPAGES</w:instrText>
            </w:r>
            <w:r w:rsidR="00AE724F" w:rsidRPr="00A82002">
              <w:rPr>
                <w:b/>
                <w:sz w:val="18"/>
                <w:szCs w:val="18"/>
              </w:rPr>
              <w:fldChar w:fldCharType="separate"/>
            </w:r>
            <w:r w:rsidR="00D72109" w:rsidRPr="00A82002">
              <w:rPr>
                <w:b/>
                <w:noProof/>
                <w:sz w:val="18"/>
                <w:szCs w:val="18"/>
              </w:rPr>
              <w:t>3</w:t>
            </w:r>
            <w:r w:rsidR="00AE724F" w:rsidRPr="00A82002">
              <w:rPr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95F3F" w14:textId="77777777" w:rsidR="00793C78" w:rsidRDefault="00793C78">
      <w:r>
        <w:separator/>
      </w:r>
    </w:p>
  </w:footnote>
  <w:footnote w:type="continuationSeparator" w:id="0">
    <w:p w14:paraId="1BDC25FE" w14:textId="77777777" w:rsidR="00793C78" w:rsidRDefault="00793C78">
      <w:r>
        <w:continuationSeparator/>
      </w:r>
    </w:p>
  </w:footnote>
  <w:footnote w:id="1">
    <w:p w14:paraId="58C21C7F" w14:textId="77777777" w:rsidR="00DC7A82" w:rsidRPr="006C30F2" w:rsidRDefault="00DC7A82" w:rsidP="00DC7A82">
      <w:pPr>
        <w:spacing w:after="60"/>
        <w:jc w:val="both"/>
        <w:rPr>
          <w:rFonts w:asciiTheme="minorHAnsi" w:hAnsiTheme="minorHAnsi" w:cstheme="minorHAnsi"/>
          <w:sz w:val="16"/>
          <w:szCs w:val="16"/>
        </w:rPr>
      </w:pPr>
      <w:r w:rsidRPr="006C30F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C30F2">
        <w:rPr>
          <w:rFonts w:asciiTheme="minorHAnsi" w:hAnsiTheme="minorHAnsi" w:cstheme="minorHAnsi"/>
          <w:sz w:val="18"/>
          <w:szCs w:val="18"/>
        </w:rPr>
        <w:t xml:space="preserve">  </w:t>
      </w:r>
      <w:r w:rsidRPr="006C30F2">
        <w:rPr>
          <w:rFonts w:asciiTheme="minorHAnsi" w:hAnsiTheme="minorHAnsi" w:cstheme="minorHAnsi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9CC14A5" w14:textId="77777777" w:rsidR="00DC7A82" w:rsidRPr="004655FF" w:rsidRDefault="00DC7A82" w:rsidP="00DC7A82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6C30F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C30F2">
        <w:rPr>
          <w:rFonts w:asciiTheme="minorHAnsi" w:hAnsiTheme="minorHAnsi" w:cstheme="minorHAnsi"/>
          <w:sz w:val="16"/>
          <w:szCs w:val="16"/>
        </w:rPr>
        <w:t xml:space="preserve"> </w:t>
      </w:r>
      <w:r w:rsidRPr="006C30F2">
        <w:rPr>
          <w:rFonts w:asciiTheme="minorHAns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8B71D" w14:textId="451014ED" w:rsidR="007F482D" w:rsidRPr="006C30F2" w:rsidRDefault="007F482D" w:rsidP="00322843">
    <w:pPr>
      <w:spacing w:line="360" w:lineRule="auto"/>
      <w:jc w:val="both"/>
      <w:rPr>
        <w:rFonts w:asciiTheme="minorHAnsi" w:hAnsiTheme="minorHAnsi" w:cstheme="minorHAnsi"/>
        <w:b/>
      </w:rPr>
    </w:pPr>
    <w:bookmarkStart w:id="3" w:name="_Hlk194492872"/>
    <w:r w:rsidRPr="006C30F2">
      <w:rPr>
        <w:rFonts w:asciiTheme="minorHAnsi" w:hAnsiTheme="minorHAnsi" w:cstheme="minorHAnsi"/>
        <w:b/>
        <w:bCs/>
        <w:sz w:val="18"/>
        <w:szCs w:val="18"/>
      </w:rPr>
      <w:t xml:space="preserve">NR POSTĘPOWANIA: </w:t>
    </w:r>
    <w:r w:rsidR="006C30F2" w:rsidRPr="006C30F2">
      <w:rPr>
        <w:rFonts w:asciiTheme="minorHAnsi" w:hAnsiTheme="minorHAnsi" w:cstheme="minorHAnsi"/>
        <w:b/>
        <w:sz w:val="18"/>
        <w:szCs w:val="18"/>
      </w:rPr>
      <w:t>B</w:t>
    </w:r>
    <w:r w:rsidR="0039667A" w:rsidRPr="006C30F2">
      <w:rPr>
        <w:rFonts w:asciiTheme="minorHAnsi" w:hAnsiTheme="minorHAnsi" w:cstheme="minorHAnsi"/>
        <w:b/>
        <w:sz w:val="18"/>
        <w:szCs w:val="18"/>
      </w:rPr>
      <w:t>Z.26.</w:t>
    </w:r>
    <w:r w:rsidR="006C30F2" w:rsidRPr="006C30F2">
      <w:rPr>
        <w:rFonts w:asciiTheme="minorHAnsi" w:hAnsiTheme="minorHAnsi" w:cstheme="minorHAnsi"/>
        <w:b/>
        <w:sz w:val="18"/>
        <w:szCs w:val="18"/>
      </w:rPr>
      <w:t>145.2025</w:t>
    </w:r>
    <w:r w:rsidRPr="006C30F2">
      <w:rPr>
        <w:rFonts w:asciiTheme="minorHAnsi" w:hAnsiTheme="minorHAnsi" w:cstheme="minorHAnsi"/>
        <w:sz w:val="18"/>
        <w:szCs w:val="18"/>
      </w:rPr>
      <w:tab/>
    </w:r>
    <w:bookmarkEnd w:id="3"/>
    <w:r w:rsidRP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ab/>
    </w:r>
    <w:r w:rsidR="006C30F2">
      <w:rPr>
        <w:rFonts w:asciiTheme="minorHAnsi" w:hAnsiTheme="minorHAnsi" w:cstheme="minorHAnsi"/>
        <w:sz w:val="18"/>
        <w:szCs w:val="18"/>
      </w:rPr>
      <w:tab/>
    </w:r>
    <w:r w:rsidR="006C30F2">
      <w:rPr>
        <w:rFonts w:asciiTheme="minorHAnsi" w:hAnsiTheme="minorHAnsi" w:cstheme="minorHAnsi"/>
        <w:sz w:val="18"/>
        <w:szCs w:val="18"/>
      </w:rPr>
      <w:tab/>
    </w:r>
    <w:r w:rsidRPr="006C30F2">
      <w:rPr>
        <w:rFonts w:asciiTheme="minorHAnsi" w:hAnsiTheme="minorHAnsi" w:cstheme="minorHAnsi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3BFCA3A0"/>
    <w:lvl w:ilvl="0" w:tplc="BC8CCBF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36"/>
  </w:num>
  <w:num w:numId="3">
    <w:abstractNumId w:val="21"/>
  </w:num>
  <w:num w:numId="4">
    <w:abstractNumId w:val="26"/>
  </w:num>
  <w:num w:numId="5">
    <w:abstractNumId w:val="18"/>
  </w:num>
  <w:num w:numId="6">
    <w:abstractNumId w:val="31"/>
  </w:num>
  <w:num w:numId="7">
    <w:abstractNumId w:val="20"/>
  </w:num>
  <w:num w:numId="8">
    <w:abstractNumId w:val="33"/>
  </w:num>
  <w:num w:numId="9">
    <w:abstractNumId w:val="38"/>
  </w:num>
  <w:num w:numId="10">
    <w:abstractNumId w:val="29"/>
  </w:num>
  <w:num w:numId="11">
    <w:abstractNumId w:val="19"/>
  </w:num>
  <w:num w:numId="12">
    <w:abstractNumId w:val="35"/>
  </w:num>
  <w:num w:numId="13">
    <w:abstractNumId w:val="15"/>
  </w:num>
  <w:num w:numId="14">
    <w:abstractNumId w:val="32"/>
  </w:num>
  <w:num w:numId="15">
    <w:abstractNumId w:val="39"/>
  </w:num>
  <w:num w:numId="16">
    <w:abstractNumId w:val="28"/>
  </w:num>
  <w:num w:numId="17">
    <w:abstractNumId w:val="22"/>
  </w:num>
  <w:num w:numId="18">
    <w:abstractNumId w:val="23"/>
  </w:num>
  <w:num w:numId="19">
    <w:abstractNumId w:val="30"/>
  </w:num>
  <w:num w:numId="20">
    <w:abstractNumId w:val="40"/>
  </w:num>
  <w:num w:numId="21">
    <w:abstractNumId w:val="24"/>
  </w:num>
  <w:num w:numId="22">
    <w:abstractNumId w:val="43"/>
  </w:num>
  <w:num w:numId="23">
    <w:abstractNumId w:val="37"/>
  </w:num>
  <w:num w:numId="24">
    <w:abstractNumId w:val="34"/>
  </w:num>
  <w:num w:numId="25">
    <w:abstractNumId w:val="25"/>
  </w:num>
  <w:num w:numId="26">
    <w:abstractNumId w:val="41"/>
  </w:num>
  <w:num w:numId="27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D71"/>
    <w:rsid w:val="000379FE"/>
    <w:rsid w:val="00042476"/>
    <w:rsid w:val="00047D6F"/>
    <w:rsid w:val="00052422"/>
    <w:rsid w:val="000529A6"/>
    <w:rsid w:val="00052AB0"/>
    <w:rsid w:val="00056313"/>
    <w:rsid w:val="00056314"/>
    <w:rsid w:val="0006218B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3852"/>
    <w:rsid w:val="00075313"/>
    <w:rsid w:val="0008306D"/>
    <w:rsid w:val="00083318"/>
    <w:rsid w:val="00083BC7"/>
    <w:rsid w:val="00084059"/>
    <w:rsid w:val="00085B6C"/>
    <w:rsid w:val="0008737F"/>
    <w:rsid w:val="00087513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B7955"/>
    <w:rsid w:val="000C0DBC"/>
    <w:rsid w:val="000C3F1E"/>
    <w:rsid w:val="000C4325"/>
    <w:rsid w:val="000C6E03"/>
    <w:rsid w:val="000C7716"/>
    <w:rsid w:val="000D0C33"/>
    <w:rsid w:val="000D0E6B"/>
    <w:rsid w:val="000D16A2"/>
    <w:rsid w:val="000D1E8D"/>
    <w:rsid w:val="000D30AD"/>
    <w:rsid w:val="000D4C6B"/>
    <w:rsid w:val="000D547F"/>
    <w:rsid w:val="000D5E83"/>
    <w:rsid w:val="000D783A"/>
    <w:rsid w:val="000D7F79"/>
    <w:rsid w:val="000E1394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0F7316"/>
    <w:rsid w:val="0010274D"/>
    <w:rsid w:val="001034EC"/>
    <w:rsid w:val="00103565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063F"/>
    <w:rsid w:val="00141611"/>
    <w:rsid w:val="00141FF6"/>
    <w:rsid w:val="00144FC0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341D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4151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E03AC"/>
    <w:rsid w:val="001E0510"/>
    <w:rsid w:val="001E0902"/>
    <w:rsid w:val="001E0E12"/>
    <w:rsid w:val="001E12CE"/>
    <w:rsid w:val="001E202D"/>
    <w:rsid w:val="001E3A29"/>
    <w:rsid w:val="001E5E2C"/>
    <w:rsid w:val="001E765D"/>
    <w:rsid w:val="001F1B50"/>
    <w:rsid w:val="001F1F90"/>
    <w:rsid w:val="001F222A"/>
    <w:rsid w:val="001F2255"/>
    <w:rsid w:val="001F2C17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4ACD"/>
    <w:rsid w:val="00225015"/>
    <w:rsid w:val="00227038"/>
    <w:rsid w:val="00227FF1"/>
    <w:rsid w:val="00230ECF"/>
    <w:rsid w:val="002317AF"/>
    <w:rsid w:val="00233C11"/>
    <w:rsid w:val="002340A5"/>
    <w:rsid w:val="002345F7"/>
    <w:rsid w:val="00236ADF"/>
    <w:rsid w:val="00240143"/>
    <w:rsid w:val="00240598"/>
    <w:rsid w:val="00242090"/>
    <w:rsid w:val="002426F8"/>
    <w:rsid w:val="00242C55"/>
    <w:rsid w:val="00243EB7"/>
    <w:rsid w:val="00244204"/>
    <w:rsid w:val="002447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6037E"/>
    <w:rsid w:val="00260B3C"/>
    <w:rsid w:val="002644D3"/>
    <w:rsid w:val="00271335"/>
    <w:rsid w:val="002758A3"/>
    <w:rsid w:val="00275B2A"/>
    <w:rsid w:val="0027785D"/>
    <w:rsid w:val="00277B83"/>
    <w:rsid w:val="0028232B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7AE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6E14"/>
    <w:rsid w:val="00302540"/>
    <w:rsid w:val="0030332B"/>
    <w:rsid w:val="003043E4"/>
    <w:rsid w:val="0030442F"/>
    <w:rsid w:val="003114BE"/>
    <w:rsid w:val="00312B5A"/>
    <w:rsid w:val="0031321B"/>
    <w:rsid w:val="003137C9"/>
    <w:rsid w:val="00316497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1D30"/>
    <w:rsid w:val="003322EC"/>
    <w:rsid w:val="00334DFB"/>
    <w:rsid w:val="0033523A"/>
    <w:rsid w:val="003370EA"/>
    <w:rsid w:val="00340D41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E75"/>
    <w:rsid w:val="0039667A"/>
    <w:rsid w:val="00397174"/>
    <w:rsid w:val="00397282"/>
    <w:rsid w:val="003A004A"/>
    <w:rsid w:val="003A385A"/>
    <w:rsid w:val="003A55BD"/>
    <w:rsid w:val="003A63F3"/>
    <w:rsid w:val="003A6DFB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E8F"/>
    <w:rsid w:val="003D19F3"/>
    <w:rsid w:val="003D2132"/>
    <w:rsid w:val="003D2E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841"/>
    <w:rsid w:val="003F4EE0"/>
    <w:rsid w:val="003F61B0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3A77"/>
    <w:rsid w:val="0041468A"/>
    <w:rsid w:val="004147B7"/>
    <w:rsid w:val="00417A31"/>
    <w:rsid w:val="00420861"/>
    <w:rsid w:val="00420E8A"/>
    <w:rsid w:val="00421B97"/>
    <w:rsid w:val="004224EC"/>
    <w:rsid w:val="0042263A"/>
    <w:rsid w:val="0042332B"/>
    <w:rsid w:val="004234DE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D9B"/>
    <w:rsid w:val="00444FC6"/>
    <w:rsid w:val="00445342"/>
    <w:rsid w:val="00445526"/>
    <w:rsid w:val="00445FF7"/>
    <w:rsid w:val="004463EE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1FE0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643D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896"/>
    <w:rsid w:val="00500322"/>
    <w:rsid w:val="00500C05"/>
    <w:rsid w:val="0050165B"/>
    <w:rsid w:val="00501F67"/>
    <w:rsid w:val="00502015"/>
    <w:rsid w:val="005023B8"/>
    <w:rsid w:val="00504896"/>
    <w:rsid w:val="00504DEA"/>
    <w:rsid w:val="0050556D"/>
    <w:rsid w:val="00505D27"/>
    <w:rsid w:val="005074CE"/>
    <w:rsid w:val="00510561"/>
    <w:rsid w:val="0051170A"/>
    <w:rsid w:val="00515B8D"/>
    <w:rsid w:val="005161CB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1762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258E"/>
    <w:rsid w:val="00592BF6"/>
    <w:rsid w:val="00593204"/>
    <w:rsid w:val="005936D4"/>
    <w:rsid w:val="005950A0"/>
    <w:rsid w:val="005966DE"/>
    <w:rsid w:val="005969DC"/>
    <w:rsid w:val="00596EF7"/>
    <w:rsid w:val="005A015C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625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C6645"/>
    <w:rsid w:val="005D00DE"/>
    <w:rsid w:val="005D0D02"/>
    <w:rsid w:val="005D14F3"/>
    <w:rsid w:val="005D32CB"/>
    <w:rsid w:val="005D6B24"/>
    <w:rsid w:val="005E05C2"/>
    <w:rsid w:val="005E06BE"/>
    <w:rsid w:val="005E134D"/>
    <w:rsid w:val="005E2370"/>
    <w:rsid w:val="005E5AFA"/>
    <w:rsid w:val="005E6619"/>
    <w:rsid w:val="005E7D67"/>
    <w:rsid w:val="005F2419"/>
    <w:rsid w:val="005F51CC"/>
    <w:rsid w:val="005F7394"/>
    <w:rsid w:val="005F7492"/>
    <w:rsid w:val="005F7C2F"/>
    <w:rsid w:val="00600856"/>
    <w:rsid w:val="00604244"/>
    <w:rsid w:val="00604BB9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2FB6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6E89"/>
    <w:rsid w:val="006A72E1"/>
    <w:rsid w:val="006B087F"/>
    <w:rsid w:val="006B4DC6"/>
    <w:rsid w:val="006B60F5"/>
    <w:rsid w:val="006B64C5"/>
    <w:rsid w:val="006C051B"/>
    <w:rsid w:val="006C1FAC"/>
    <w:rsid w:val="006C30F2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53CA"/>
    <w:rsid w:val="006E5A16"/>
    <w:rsid w:val="006E5E14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B63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E24"/>
    <w:rsid w:val="00782E05"/>
    <w:rsid w:val="00783604"/>
    <w:rsid w:val="0078375F"/>
    <w:rsid w:val="00783B3E"/>
    <w:rsid w:val="0078419C"/>
    <w:rsid w:val="00785BA9"/>
    <w:rsid w:val="00785EB9"/>
    <w:rsid w:val="0078677C"/>
    <w:rsid w:val="00786CE1"/>
    <w:rsid w:val="00787F86"/>
    <w:rsid w:val="0079107E"/>
    <w:rsid w:val="00791619"/>
    <w:rsid w:val="00791E5E"/>
    <w:rsid w:val="00793C78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3B33"/>
    <w:rsid w:val="007F482D"/>
    <w:rsid w:val="007F55A4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291"/>
    <w:rsid w:val="008354F3"/>
    <w:rsid w:val="008358EE"/>
    <w:rsid w:val="008378A1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69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43D0"/>
    <w:rsid w:val="008A44FB"/>
    <w:rsid w:val="008A4AE7"/>
    <w:rsid w:val="008A7109"/>
    <w:rsid w:val="008B15C2"/>
    <w:rsid w:val="008B1E47"/>
    <w:rsid w:val="008B26C0"/>
    <w:rsid w:val="008B3F0B"/>
    <w:rsid w:val="008B3FFE"/>
    <w:rsid w:val="008B4075"/>
    <w:rsid w:val="008B6142"/>
    <w:rsid w:val="008B629B"/>
    <w:rsid w:val="008B6802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3C60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1E10"/>
    <w:rsid w:val="0090438B"/>
    <w:rsid w:val="00904F4C"/>
    <w:rsid w:val="0090619C"/>
    <w:rsid w:val="009066E2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0EB1"/>
    <w:rsid w:val="009247F2"/>
    <w:rsid w:val="00924959"/>
    <w:rsid w:val="00924D86"/>
    <w:rsid w:val="0092684A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35AE"/>
    <w:rsid w:val="00945CB0"/>
    <w:rsid w:val="009465BF"/>
    <w:rsid w:val="00947C72"/>
    <w:rsid w:val="00951443"/>
    <w:rsid w:val="0095174A"/>
    <w:rsid w:val="00953242"/>
    <w:rsid w:val="00953C08"/>
    <w:rsid w:val="00954002"/>
    <w:rsid w:val="0095445C"/>
    <w:rsid w:val="0095495F"/>
    <w:rsid w:val="00955577"/>
    <w:rsid w:val="0095567A"/>
    <w:rsid w:val="009622D9"/>
    <w:rsid w:val="00962FDA"/>
    <w:rsid w:val="0096521C"/>
    <w:rsid w:val="009657BD"/>
    <w:rsid w:val="009664BB"/>
    <w:rsid w:val="009668D4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45C6"/>
    <w:rsid w:val="00986961"/>
    <w:rsid w:val="00987624"/>
    <w:rsid w:val="00990034"/>
    <w:rsid w:val="0099018C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4EC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51B1"/>
    <w:rsid w:val="009F68B4"/>
    <w:rsid w:val="009F715F"/>
    <w:rsid w:val="009F73E9"/>
    <w:rsid w:val="009F76B8"/>
    <w:rsid w:val="009F7BDC"/>
    <w:rsid w:val="00A01926"/>
    <w:rsid w:val="00A03DCB"/>
    <w:rsid w:val="00A06BA2"/>
    <w:rsid w:val="00A11821"/>
    <w:rsid w:val="00A136C9"/>
    <w:rsid w:val="00A15CF9"/>
    <w:rsid w:val="00A168A8"/>
    <w:rsid w:val="00A16D3E"/>
    <w:rsid w:val="00A17792"/>
    <w:rsid w:val="00A208A5"/>
    <w:rsid w:val="00A21AA4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37E52"/>
    <w:rsid w:val="00A430ED"/>
    <w:rsid w:val="00A4424A"/>
    <w:rsid w:val="00A44BCB"/>
    <w:rsid w:val="00A462B9"/>
    <w:rsid w:val="00A50081"/>
    <w:rsid w:val="00A51697"/>
    <w:rsid w:val="00A51EA8"/>
    <w:rsid w:val="00A52463"/>
    <w:rsid w:val="00A525E4"/>
    <w:rsid w:val="00A53186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1AEC"/>
    <w:rsid w:val="00A76F94"/>
    <w:rsid w:val="00A802AE"/>
    <w:rsid w:val="00A8081B"/>
    <w:rsid w:val="00A814A5"/>
    <w:rsid w:val="00A81FED"/>
    <w:rsid w:val="00A82002"/>
    <w:rsid w:val="00A82D0D"/>
    <w:rsid w:val="00A8308A"/>
    <w:rsid w:val="00A835B6"/>
    <w:rsid w:val="00A83A17"/>
    <w:rsid w:val="00A843FB"/>
    <w:rsid w:val="00A86C93"/>
    <w:rsid w:val="00A90094"/>
    <w:rsid w:val="00A908E6"/>
    <w:rsid w:val="00A9130D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349D"/>
    <w:rsid w:val="00AB37E3"/>
    <w:rsid w:val="00AB3B0C"/>
    <w:rsid w:val="00AB4627"/>
    <w:rsid w:val="00AB539E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39"/>
    <w:rsid w:val="00AE2988"/>
    <w:rsid w:val="00AE39BD"/>
    <w:rsid w:val="00AE421C"/>
    <w:rsid w:val="00AE43AA"/>
    <w:rsid w:val="00AE4F46"/>
    <w:rsid w:val="00AE58F4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163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2860"/>
    <w:rsid w:val="00B5326B"/>
    <w:rsid w:val="00B53A14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2257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C0024E"/>
    <w:rsid w:val="00C002E0"/>
    <w:rsid w:val="00C016CC"/>
    <w:rsid w:val="00C018BE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06B"/>
    <w:rsid w:val="00C30AA1"/>
    <w:rsid w:val="00C30EF2"/>
    <w:rsid w:val="00C3577B"/>
    <w:rsid w:val="00C363AD"/>
    <w:rsid w:val="00C36864"/>
    <w:rsid w:val="00C37532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8A7"/>
    <w:rsid w:val="00C57AFC"/>
    <w:rsid w:val="00C6012A"/>
    <w:rsid w:val="00C60793"/>
    <w:rsid w:val="00C6146D"/>
    <w:rsid w:val="00C6407B"/>
    <w:rsid w:val="00C642A8"/>
    <w:rsid w:val="00C66660"/>
    <w:rsid w:val="00C67CD6"/>
    <w:rsid w:val="00C703CF"/>
    <w:rsid w:val="00C705A5"/>
    <w:rsid w:val="00C73321"/>
    <w:rsid w:val="00C73D2C"/>
    <w:rsid w:val="00C74C0C"/>
    <w:rsid w:val="00C80751"/>
    <w:rsid w:val="00C80BAD"/>
    <w:rsid w:val="00C84D9F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5787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83F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2250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E00483"/>
    <w:rsid w:val="00E009ED"/>
    <w:rsid w:val="00E0288E"/>
    <w:rsid w:val="00E0312F"/>
    <w:rsid w:val="00E03DE1"/>
    <w:rsid w:val="00E042C0"/>
    <w:rsid w:val="00E0529A"/>
    <w:rsid w:val="00E0717B"/>
    <w:rsid w:val="00E07C05"/>
    <w:rsid w:val="00E125FD"/>
    <w:rsid w:val="00E12BD6"/>
    <w:rsid w:val="00E1380E"/>
    <w:rsid w:val="00E15F6D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3933"/>
    <w:rsid w:val="00E548E5"/>
    <w:rsid w:val="00E56335"/>
    <w:rsid w:val="00E56779"/>
    <w:rsid w:val="00E56873"/>
    <w:rsid w:val="00E573E9"/>
    <w:rsid w:val="00E61C58"/>
    <w:rsid w:val="00E6550B"/>
    <w:rsid w:val="00E6649C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125B"/>
    <w:rsid w:val="00EB2DF0"/>
    <w:rsid w:val="00EB3A01"/>
    <w:rsid w:val="00EB3A35"/>
    <w:rsid w:val="00EB5716"/>
    <w:rsid w:val="00EB6E0E"/>
    <w:rsid w:val="00EB76F8"/>
    <w:rsid w:val="00EC0629"/>
    <w:rsid w:val="00EC0BCC"/>
    <w:rsid w:val="00EC0C31"/>
    <w:rsid w:val="00EC2502"/>
    <w:rsid w:val="00EC29E1"/>
    <w:rsid w:val="00EC3B24"/>
    <w:rsid w:val="00EC518D"/>
    <w:rsid w:val="00EC5A66"/>
    <w:rsid w:val="00EC75E3"/>
    <w:rsid w:val="00EC7DDC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5D9D"/>
    <w:rsid w:val="00F678A0"/>
    <w:rsid w:val="00F67902"/>
    <w:rsid w:val="00F70FC3"/>
    <w:rsid w:val="00F7510E"/>
    <w:rsid w:val="00F7587F"/>
    <w:rsid w:val="00F760FE"/>
    <w:rsid w:val="00F77723"/>
    <w:rsid w:val="00F77EC9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4796"/>
    <w:rsid w:val="00FC5EA3"/>
    <w:rsid w:val="00FC7171"/>
    <w:rsid w:val="00FC7A48"/>
    <w:rsid w:val="00FC7C63"/>
    <w:rsid w:val="00FD02E0"/>
    <w:rsid w:val="00FD2618"/>
    <w:rsid w:val="00FD2DED"/>
    <w:rsid w:val="00FD3134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C6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A22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1588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Monika Warda-Wójcik</cp:lastModifiedBy>
  <cp:revision>31</cp:revision>
  <cp:lastPrinted>2024-07-04T08:21:00Z</cp:lastPrinted>
  <dcterms:created xsi:type="dcterms:W3CDTF">2024-06-05T11:03:00Z</dcterms:created>
  <dcterms:modified xsi:type="dcterms:W3CDTF">2025-04-14T11:16:00Z</dcterms:modified>
</cp:coreProperties>
</file>