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2D8" w:rsidRDefault="00A872D8" w:rsidP="00F96E9A">
      <w:pPr>
        <w:ind w:left="9204"/>
        <w:rPr>
          <w:rFonts w:asciiTheme="minorHAnsi" w:hAnsiTheme="minorHAnsi"/>
          <w:i/>
          <w:sz w:val="18"/>
        </w:rPr>
      </w:pPr>
      <w:r>
        <w:rPr>
          <w:rFonts w:asciiTheme="minorHAnsi" w:hAnsiTheme="minorHAnsi"/>
          <w:i/>
          <w:noProof/>
          <w:sz w:val="1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-18415</wp:posOffset>
            </wp:positionH>
            <wp:positionV relativeFrom="paragraph">
              <wp:posOffset>39370</wp:posOffset>
            </wp:positionV>
            <wp:extent cx="2247900" cy="638175"/>
            <wp:effectExtent l="0" t="0" r="0" b="9525"/>
            <wp:wrapSquare wrapText="right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872D8" w:rsidRDefault="00A872D8" w:rsidP="00F96E9A">
      <w:pPr>
        <w:ind w:left="9204"/>
        <w:rPr>
          <w:rFonts w:asciiTheme="minorHAnsi" w:hAnsiTheme="minorHAnsi"/>
          <w:i/>
          <w:sz w:val="18"/>
        </w:rPr>
      </w:pPr>
    </w:p>
    <w:p w:rsidR="00A872D8" w:rsidRDefault="00A872D8" w:rsidP="00F96E9A">
      <w:pPr>
        <w:ind w:left="9204"/>
        <w:rPr>
          <w:rFonts w:asciiTheme="minorHAnsi" w:hAnsiTheme="minorHAnsi"/>
          <w:i/>
          <w:sz w:val="18"/>
        </w:rPr>
      </w:pPr>
    </w:p>
    <w:p w:rsidR="00A872D8" w:rsidRDefault="00A872D8" w:rsidP="00A872D8">
      <w:pPr>
        <w:rPr>
          <w:rFonts w:asciiTheme="minorHAnsi" w:hAnsiTheme="minorHAnsi"/>
          <w:i/>
          <w:sz w:val="18"/>
        </w:rPr>
      </w:pPr>
    </w:p>
    <w:p w:rsidR="00A872D8" w:rsidRDefault="00797854" w:rsidP="00797854">
      <w:pPr>
        <w:jc w:val="right"/>
        <w:rPr>
          <w:rFonts w:asciiTheme="minorHAnsi" w:hAnsiTheme="minorHAnsi"/>
          <w:i/>
          <w:sz w:val="18"/>
        </w:rPr>
      </w:pPr>
      <w:r>
        <w:rPr>
          <w:rFonts w:asciiTheme="minorHAnsi" w:hAnsiTheme="minorHAnsi"/>
          <w:i/>
          <w:sz w:val="18"/>
        </w:rPr>
        <w:t>Załącznik nr 2</w:t>
      </w:r>
    </w:p>
    <w:p w:rsidR="00A872D8" w:rsidRPr="00A872D8" w:rsidRDefault="00A872D8" w:rsidP="00F96E9A">
      <w:pPr>
        <w:ind w:left="9204"/>
        <w:rPr>
          <w:rFonts w:asciiTheme="minorHAnsi" w:hAnsi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8"/>
        <w:gridCol w:w="2543"/>
      </w:tblGrid>
      <w:tr w:rsidR="00A872D8" w:rsidRPr="00356341" w:rsidTr="00634EE9">
        <w:trPr>
          <w:trHeight w:val="464"/>
        </w:trPr>
        <w:tc>
          <w:tcPr>
            <w:tcW w:w="2228" w:type="dxa"/>
            <w:shd w:val="clear" w:color="auto" w:fill="auto"/>
          </w:tcPr>
          <w:p w:rsidR="00A872D8" w:rsidRPr="00356341" w:rsidRDefault="00A872D8" w:rsidP="00634EE9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</w:rPr>
            </w:pPr>
            <w:r w:rsidRPr="00356341">
              <w:rPr>
                <w:rFonts w:ascii="Calibri" w:hAnsi="Calibri"/>
                <w:iCs/>
              </w:rPr>
              <w:t>Nazwa (firma) Wykonawcy:</w:t>
            </w:r>
          </w:p>
        </w:tc>
        <w:tc>
          <w:tcPr>
            <w:tcW w:w="2543" w:type="dxa"/>
            <w:shd w:val="clear" w:color="auto" w:fill="auto"/>
          </w:tcPr>
          <w:p w:rsidR="00A872D8" w:rsidRPr="00356341" w:rsidRDefault="00A872D8" w:rsidP="00634E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iCs/>
              </w:rPr>
            </w:pPr>
          </w:p>
        </w:tc>
      </w:tr>
      <w:tr w:rsidR="00A872D8" w:rsidRPr="00356341" w:rsidTr="00634EE9">
        <w:trPr>
          <w:trHeight w:val="232"/>
        </w:trPr>
        <w:tc>
          <w:tcPr>
            <w:tcW w:w="2228" w:type="dxa"/>
            <w:shd w:val="clear" w:color="auto" w:fill="auto"/>
          </w:tcPr>
          <w:p w:rsidR="00A872D8" w:rsidRPr="00356341" w:rsidRDefault="00A872D8" w:rsidP="00634EE9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</w:rPr>
            </w:pPr>
            <w:r w:rsidRPr="00356341">
              <w:rPr>
                <w:rFonts w:ascii="Calibri" w:hAnsi="Calibri"/>
                <w:iCs/>
              </w:rPr>
              <w:t>Adres Wykonawcy:</w:t>
            </w:r>
          </w:p>
        </w:tc>
        <w:tc>
          <w:tcPr>
            <w:tcW w:w="2543" w:type="dxa"/>
            <w:shd w:val="clear" w:color="auto" w:fill="auto"/>
          </w:tcPr>
          <w:p w:rsidR="00A872D8" w:rsidRPr="00356341" w:rsidRDefault="00A872D8" w:rsidP="00634E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iCs/>
              </w:rPr>
            </w:pPr>
          </w:p>
        </w:tc>
      </w:tr>
      <w:tr w:rsidR="00A872D8" w:rsidRPr="00356341" w:rsidTr="00634EE9">
        <w:trPr>
          <w:trHeight w:val="232"/>
        </w:trPr>
        <w:tc>
          <w:tcPr>
            <w:tcW w:w="2228" w:type="dxa"/>
            <w:shd w:val="clear" w:color="auto" w:fill="auto"/>
          </w:tcPr>
          <w:p w:rsidR="00A872D8" w:rsidRPr="00356341" w:rsidRDefault="00A872D8" w:rsidP="00634EE9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</w:rPr>
            </w:pPr>
            <w:r w:rsidRPr="00356341">
              <w:rPr>
                <w:rFonts w:ascii="Calibri" w:hAnsi="Calibri"/>
                <w:iCs/>
              </w:rPr>
              <w:t>nr telefonu:</w:t>
            </w:r>
          </w:p>
        </w:tc>
        <w:tc>
          <w:tcPr>
            <w:tcW w:w="2543" w:type="dxa"/>
            <w:shd w:val="clear" w:color="auto" w:fill="auto"/>
          </w:tcPr>
          <w:p w:rsidR="00A872D8" w:rsidRPr="00356341" w:rsidRDefault="00A872D8" w:rsidP="00634E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iCs/>
              </w:rPr>
            </w:pPr>
          </w:p>
        </w:tc>
      </w:tr>
      <w:tr w:rsidR="00A872D8" w:rsidRPr="00356341" w:rsidTr="00634EE9">
        <w:trPr>
          <w:trHeight w:val="232"/>
        </w:trPr>
        <w:tc>
          <w:tcPr>
            <w:tcW w:w="2228" w:type="dxa"/>
            <w:shd w:val="clear" w:color="auto" w:fill="auto"/>
          </w:tcPr>
          <w:p w:rsidR="00A872D8" w:rsidRPr="00356341" w:rsidRDefault="00A872D8" w:rsidP="00634EE9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</w:rPr>
            </w:pPr>
            <w:proofErr w:type="spellStart"/>
            <w:r w:rsidRPr="00356341">
              <w:rPr>
                <w:rFonts w:ascii="Calibri" w:hAnsi="Calibri"/>
                <w:iCs/>
                <w:lang w:val="de-DE"/>
              </w:rPr>
              <w:t>adres</w:t>
            </w:r>
            <w:proofErr w:type="spellEnd"/>
            <w:r w:rsidRPr="00356341">
              <w:rPr>
                <w:rFonts w:ascii="Calibri" w:hAnsi="Calibri"/>
                <w:iCs/>
                <w:lang w:val="de-DE"/>
              </w:rPr>
              <w:t xml:space="preserve"> </w:t>
            </w:r>
            <w:proofErr w:type="spellStart"/>
            <w:r w:rsidRPr="00356341">
              <w:rPr>
                <w:rFonts w:ascii="Calibri" w:hAnsi="Calibri"/>
                <w:iCs/>
                <w:lang w:val="de-DE"/>
              </w:rPr>
              <w:t>e-mail</w:t>
            </w:r>
            <w:proofErr w:type="spellEnd"/>
            <w:r w:rsidRPr="00356341">
              <w:rPr>
                <w:rFonts w:ascii="Calibri" w:hAnsi="Calibri"/>
                <w:iCs/>
                <w:lang w:val="de-DE"/>
              </w:rPr>
              <w:t>:</w:t>
            </w:r>
          </w:p>
        </w:tc>
        <w:tc>
          <w:tcPr>
            <w:tcW w:w="2543" w:type="dxa"/>
            <w:shd w:val="clear" w:color="auto" w:fill="auto"/>
          </w:tcPr>
          <w:p w:rsidR="00A872D8" w:rsidRPr="00356341" w:rsidRDefault="00A872D8" w:rsidP="00634E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iCs/>
              </w:rPr>
            </w:pPr>
          </w:p>
        </w:tc>
      </w:tr>
      <w:tr w:rsidR="00A872D8" w:rsidRPr="00356341" w:rsidTr="00634EE9">
        <w:trPr>
          <w:trHeight w:val="232"/>
        </w:trPr>
        <w:tc>
          <w:tcPr>
            <w:tcW w:w="2228" w:type="dxa"/>
            <w:shd w:val="clear" w:color="auto" w:fill="auto"/>
          </w:tcPr>
          <w:p w:rsidR="00A872D8" w:rsidRPr="00356341" w:rsidRDefault="00A872D8" w:rsidP="00634EE9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</w:rPr>
            </w:pPr>
            <w:r w:rsidRPr="00356341">
              <w:rPr>
                <w:rFonts w:ascii="Calibri" w:hAnsi="Calibri"/>
                <w:iCs/>
                <w:lang w:val="de-DE"/>
              </w:rPr>
              <w:t>NIP:</w:t>
            </w:r>
          </w:p>
        </w:tc>
        <w:tc>
          <w:tcPr>
            <w:tcW w:w="2543" w:type="dxa"/>
            <w:shd w:val="clear" w:color="auto" w:fill="auto"/>
          </w:tcPr>
          <w:p w:rsidR="00A872D8" w:rsidRPr="00356341" w:rsidRDefault="00A872D8" w:rsidP="00634E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iCs/>
              </w:rPr>
            </w:pPr>
          </w:p>
        </w:tc>
      </w:tr>
      <w:tr w:rsidR="00A872D8" w:rsidRPr="00356341" w:rsidTr="00634EE9">
        <w:trPr>
          <w:trHeight w:val="232"/>
        </w:trPr>
        <w:tc>
          <w:tcPr>
            <w:tcW w:w="2228" w:type="dxa"/>
            <w:shd w:val="clear" w:color="auto" w:fill="auto"/>
          </w:tcPr>
          <w:p w:rsidR="00A872D8" w:rsidRPr="00356341" w:rsidRDefault="00A872D8" w:rsidP="00634EE9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</w:rPr>
            </w:pPr>
            <w:r w:rsidRPr="00356341">
              <w:rPr>
                <w:rFonts w:ascii="Calibri" w:eastAsia="Courier New" w:hAnsi="Calibri"/>
              </w:rPr>
              <w:t>REGON</w:t>
            </w:r>
          </w:p>
        </w:tc>
        <w:tc>
          <w:tcPr>
            <w:tcW w:w="2543" w:type="dxa"/>
            <w:shd w:val="clear" w:color="auto" w:fill="auto"/>
          </w:tcPr>
          <w:p w:rsidR="00A872D8" w:rsidRPr="00356341" w:rsidRDefault="00A872D8" w:rsidP="00634E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iCs/>
              </w:rPr>
            </w:pPr>
          </w:p>
        </w:tc>
      </w:tr>
      <w:tr w:rsidR="00A872D8" w:rsidRPr="00356341" w:rsidTr="00634EE9">
        <w:trPr>
          <w:trHeight w:val="232"/>
        </w:trPr>
        <w:tc>
          <w:tcPr>
            <w:tcW w:w="2228" w:type="dxa"/>
            <w:shd w:val="clear" w:color="auto" w:fill="auto"/>
          </w:tcPr>
          <w:p w:rsidR="00A872D8" w:rsidRPr="0019324A" w:rsidRDefault="00A872D8" w:rsidP="00634EE9">
            <w:pPr>
              <w:widowControl w:val="0"/>
              <w:autoSpaceDE w:val="0"/>
              <w:autoSpaceDN w:val="0"/>
              <w:adjustRightInd w:val="0"/>
              <w:rPr>
                <w:rFonts w:ascii="Calibri" w:eastAsia="Courier New" w:hAnsi="Calibri"/>
              </w:rPr>
            </w:pPr>
            <w:r w:rsidRPr="0019324A">
              <w:rPr>
                <w:rFonts w:ascii="Calibri" w:hAnsi="Calibri"/>
              </w:rPr>
              <w:t>KRS/CIDG</w:t>
            </w:r>
          </w:p>
        </w:tc>
        <w:tc>
          <w:tcPr>
            <w:tcW w:w="2543" w:type="dxa"/>
            <w:shd w:val="clear" w:color="auto" w:fill="auto"/>
          </w:tcPr>
          <w:p w:rsidR="00A872D8" w:rsidRPr="00356341" w:rsidRDefault="00A872D8" w:rsidP="00634E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iCs/>
              </w:rPr>
            </w:pPr>
          </w:p>
        </w:tc>
      </w:tr>
      <w:tr w:rsidR="00A872D8" w:rsidRPr="00356341" w:rsidTr="00634EE9">
        <w:trPr>
          <w:trHeight w:val="535"/>
        </w:trPr>
        <w:tc>
          <w:tcPr>
            <w:tcW w:w="2228" w:type="dxa"/>
            <w:shd w:val="clear" w:color="auto" w:fill="auto"/>
          </w:tcPr>
          <w:p w:rsidR="00A872D8" w:rsidRPr="00356341" w:rsidRDefault="00A872D8" w:rsidP="00634EE9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</w:rPr>
            </w:pPr>
            <w:r w:rsidRPr="00356341">
              <w:rPr>
                <w:rFonts w:ascii="Calibri" w:eastAsia="Courier New" w:hAnsi="Calibri"/>
              </w:rPr>
              <w:t>reprezentowany przez</w:t>
            </w:r>
          </w:p>
        </w:tc>
        <w:tc>
          <w:tcPr>
            <w:tcW w:w="2543" w:type="dxa"/>
            <w:shd w:val="clear" w:color="auto" w:fill="auto"/>
          </w:tcPr>
          <w:p w:rsidR="000F72D8" w:rsidRDefault="000F72D8" w:rsidP="00634E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eastAsia="Courier New" w:hAnsi="Calibri"/>
              </w:rPr>
            </w:pPr>
          </w:p>
          <w:p w:rsidR="00A872D8" w:rsidRPr="00797854" w:rsidRDefault="00A872D8" w:rsidP="00634E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color w:val="000000"/>
              </w:rPr>
            </w:pPr>
            <w:r w:rsidRPr="00356341">
              <w:rPr>
                <w:rFonts w:ascii="Calibri" w:eastAsia="Courier New" w:hAnsi="Calibri"/>
              </w:rPr>
              <w:t xml:space="preserve">………………………………………          </w:t>
            </w:r>
            <w:r w:rsidR="000F72D8">
              <w:rPr>
                <w:rFonts w:ascii="Calibri" w:eastAsia="Courier New" w:hAnsi="Calibri"/>
              </w:rPr>
              <w:t xml:space="preserve">                 </w:t>
            </w:r>
            <w:r w:rsidRPr="00356341">
              <w:rPr>
                <w:rFonts w:ascii="Calibri" w:eastAsia="Courier New" w:hAnsi="Calibri"/>
                <w:b/>
                <w:i/>
                <w:vertAlign w:val="subscript"/>
              </w:rPr>
              <w:t>imię, nazwisko, adres</w:t>
            </w:r>
          </w:p>
        </w:tc>
      </w:tr>
    </w:tbl>
    <w:p w:rsidR="00A327B4" w:rsidRPr="00A327B4" w:rsidRDefault="000B32C0" w:rsidP="00797854">
      <w:pPr>
        <w:pStyle w:val="Nagwek9"/>
        <w:jc w:val="left"/>
      </w:pPr>
      <w:r w:rsidRPr="00385349">
        <w:rPr>
          <w:rFonts w:asciiTheme="minorHAnsi" w:hAnsiTheme="minorHAnsi"/>
          <w:b w:val="0"/>
          <w:i/>
          <w:sz w:val="28"/>
        </w:rPr>
        <w:t xml:space="preserve"> </w:t>
      </w:r>
    </w:p>
    <w:p w:rsidR="00A872D8" w:rsidRPr="00231EAF" w:rsidRDefault="00A872D8" w:rsidP="00A872D8">
      <w:pPr>
        <w:autoSpaceDE w:val="0"/>
        <w:autoSpaceDN w:val="0"/>
        <w:adjustRightInd w:val="0"/>
        <w:ind w:left="4254" w:firstLine="709"/>
        <w:jc w:val="both"/>
        <w:rPr>
          <w:rFonts w:ascii="Calibri" w:hAnsi="Calibri"/>
          <w:b/>
          <w:iCs/>
          <w:sz w:val="24"/>
          <w:szCs w:val="24"/>
        </w:rPr>
      </w:pPr>
      <w:r w:rsidRPr="00231EAF">
        <w:rPr>
          <w:rFonts w:ascii="Calibri" w:hAnsi="Calibri"/>
          <w:b/>
          <w:iCs/>
          <w:sz w:val="24"/>
          <w:szCs w:val="24"/>
        </w:rPr>
        <w:t xml:space="preserve">       Do Zakładu Ubezpieczeń Społecznych</w:t>
      </w:r>
    </w:p>
    <w:p w:rsidR="00A872D8" w:rsidRPr="00231EAF" w:rsidRDefault="00A872D8" w:rsidP="00A872D8">
      <w:pPr>
        <w:autoSpaceDE w:val="0"/>
        <w:autoSpaceDN w:val="0"/>
        <w:adjustRightInd w:val="0"/>
        <w:ind w:left="4254" w:firstLine="709"/>
        <w:jc w:val="both"/>
        <w:rPr>
          <w:rFonts w:ascii="Calibri" w:hAnsi="Calibri"/>
          <w:b/>
          <w:iCs/>
          <w:sz w:val="24"/>
          <w:szCs w:val="24"/>
        </w:rPr>
      </w:pPr>
      <w:r w:rsidRPr="00231EAF">
        <w:rPr>
          <w:rFonts w:ascii="Calibri" w:hAnsi="Calibri"/>
          <w:b/>
          <w:iCs/>
          <w:sz w:val="24"/>
          <w:szCs w:val="24"/>
        </w:rPr>
        <w:t xml:space="preserve">             ul. Dr. Drygasa 7, 64-920 Piła</w:t>
      </w:r>
    </w:p>
    <w:p w:rsidR="00A327B4" w:rsidRDefault="00A327B4" w:rsidP="00A327B4"/>
    <w:p w:rsidR="00A327B4" w:rsidRPr="00A327B4" w:rsidRDefault="00A327B4" w:rsidP="00A327B4"/>
    <w:p w:rsidR="00A872D8" w:rsidRDefault="00797854" w:rsidP="00797854">
      <w:pPr>
        <w:pStyle w:val="Styl1"/>
        <w:widowControl/>
        <w:spacing w:before="0"/>
        <w:jc w:val="center"/>
        <w:rPr>
          <w:rFonts w:asciiTheme="minorHAnsi" w:hAnsiTheme="minorHAnsi" w:cstheme="minorHAnsi"/>
          <w:b/>
        </w:rPr>
      </w:pPr>
      <w:r w:rsidRPr="00797854">
        <w:rPr>
          <w:rFonts w:asciiTheme="minorHAnsi" w:hAnsiTheme="minorHAnsi" w:cstheme="minorHAnsi"/>
          <w:b/>
        </w:rPr>
        <w:t>FORMULARZ SZACUNKOWEJ WYCENY ZAMÓWIENIA</w:t>
      </w:r>
    </w:p>
    <w:p w:rsidR="00797854" w:rsidRDefault="00797854" w:rsidP="00797854">
      <w:pPr>
        <w:pStyle w:val="Styl1"/>
        <w:widowControl/>
        <w:spacing w:before="0"/>
        <w:jc w:val="center"/>
        <w:rPr>
          <w:rFonts w:asciiTheme="minorHAnsi" w:hAnsiTheme="minorHAnsi" w:cstheme="minorHAnsi"/>
          <w:b/>
        </w:rPr>
      </w:pPr>
    </w:p>
    <w:p w:rsidR="00797854" w:rsidRPr="00797854" w:rsidRDefault="00797854" w:rsidP="00797854">
      <w:pPr>
        <w:pStyle w:val="Styl1"/>
        <w:widowControl/>
        <w:spacing w:before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A872D8" w:rsidRDefault="00A327B4" w:rsidP="00231EAF">
      <w:pPr>
        <w:autoSpaceDE w:val="0"/>
        <w:autoSpaceDN w:val="0"/>
        <w:adjustRightInd w:val="0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W odpowiedzi na </w:t>
      </w:r>
      <w:r w:rsidR="00797854">
        <w:rPr>
          <w:rFonts w:ascii="Calibri" w:hAnsi="Calibri"/>
          <w:color w:val="000000"/>
          <w:sz w:val="22"/>
          <w:szCs w:val="22"/>
        </w:rPr>
        <w:t>z</w:t>
      </w:r>
      <w:r>
        <w:rPr>
          <w:rFonts w:ascii="Calibri" w:hAnsi="Calibri"/>
          <w:color w:val="000000"/>
          <w:sz w:val="22"/>
          <w:szCs w:val="22"/>
        </w:rPr>
        <w:t>apytanie</w:t>
      </w:r>
      <w:r w:rsidR="00A872D8" w:rsidRPr="00231EAF">
        <w:rPr>
          <w:rFonts w:ascii="Calibri" w:hAnsi="Calibri"/>
          <w:color w:val="000000"/>
          <w:sz w:val="22"/>
          <w:szCs w:val="22"/>
        </w:rPr>
        <w:t xml:space="preserve"> którego przedmiotem jest</w:t>
      </w:r>
      <w:r w:rsidR="00797854">
        <w:rPr>
          <w:rFonts w:ascii="Calibri" w:hAnsi="Calibri"/>
          <w:color w:val="000000"/>
          <w:sz w:val="22"/>
          <w:szCs w:val="22"/>
        </w:rPr>
        <w:t xml:space="preserve"> ustalenie szacunkowej wartości zamówienia na realizacje zadania</w:t>
      </w:r>
      <w:r w:rsidR="00231EAF" w:rsidRPr="00231EAF">
        <w:rPr>
          <w:rFonts w:ascii="Calibri" w:hAnsi="Calibri"/>
          <w:color w:val="000000"/>
          <w:sz w:val="22"/>
          <w:szCs w:val="22"/>
        </w:rPr>
        <w:t>:</w:t>
      </w:r>
    </w:p>
    <w:p w:rsidR="00514074" w:rsidRPr="00514074" w:rsidRDefault="00514074" w:rsidP="00231EAF">
      <w:pPr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</w:rPr>
      </w:pPr>
      <w:r w:rsidRPr="00514074">
        <w:rPr>
          <w:rFonts w:asciiTheme="minorHAnsi" w:hAnsiTheme="minorHAnsi"/>
          <w:b/>
          <w:sz w:val="22"/>
          <w:szCs w:val="22"/>
        </w:rPr>
        <w:t>„ opracowanie wielobranżowej dokumentacji projektowo-kosztowej obejmującej wydzielenie p-</w:t>
      </w:r>
      <w:proofErr w:type="spellStart"/>
      <w:r w:rsidRPr="00514074">
        <w:rPr>
          <w:rFonts w:asciiTheme="minorHAnsi" w:hAnsiTheme="minorHAnsi"/>
          <w:b/>
          <w:sz w:val="22"/>
          <w:szCs w:val="22"/>
        </w:rPr>
        <w:t>poż</w:t>
      </w:r>
      <w:proofErr w:type="spellEnd"/>
      <w:r w:rsidRPr="00514074">
        <w:rPr>
          <w:rFonts w:asciiTheme="minorHAnsi" w:hAnsiTheme="minorHAnsi"/>
          <w:b/>
          <w:sz w:val="22"/>
          <w:szCs w:val="22"/>
        </w:rPr>
        <w:t xml:space="preserve">. klatki schodowej w budynku Oddziału ZUS w Pile przy ul. Dr. Drygasa 5  wraz uzyskaniem pozwolenia na budowę oraz  pełnieniem nadzoru autorskiego w ramach zadania: „Wydzielenie pożarowe klatki schodowej – O/Piła” </w:t>
      </w:r>
    </w:p>
    <w:p w:rsidR="00797854" w:rsidRDefault="00797854" w:rsidP="00231EAF">
      <w:pPr>
        <w:pStyle w:val="Styl1"/>
        <w:widowControl/>
        <w:spacing w:before="0"/>
        <w:jc w:val="left"/>
        <w:rPr>
          <w:rFonts w:ascii="Calibri" w:hAnsi="Calibri"/>
          <w:color w:val="000000"/>
          <w:sz w:val="22"/>
          <w:szCs w:val="22"/>
        </w:rPr>
      </w:pPr>
    </w:p>
    <w:p w:rsidR="00A872D8" w:rsidRPr="00231EAF" w:rsidRDefault="00797854" w:rsidP="00231EAF">
      <w:pPr>
        <w:pStyle w:val="Styl1"/>
        <w:widowControl/>
        <w:spacing w:before="0"/>
        <w:jc w:val="left"/>
        <w:rPr>
          <w:rFonts w:asciiTheme="minorHAnsi" w:hAnsiTheme="minorHAnsi"/>
          <w:b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informuję, że koszt realizacji wskazanego przedmiotu zamówienia wynosić będzie:</w:t>
      </w:r>
      <w:r w:rsidR="00A872D8" w:rsidRPr="00231EAF">
        <w:rPr>
          <w:rFonts w:ascii="Calibri" w:hAnsi="Calibri"/>
          <w:color w:val="000000"/>
          <w:sz w:val="22"/>
          <w:szCs w:val="22"/>
        </w:rPr>
        <w:t xml:space="preserve">   </w:t>
      </w:r>
    </w:p>
    <w:p w:rsidR="00FB6C81" w:rsidRPr="00A327B4" w:rsidRDefault="00FB6C81" w:rsidP="00A327B4">
      <w:pPr>
        <w:shd w:val="clear" w:color="auto" w:fill="FFFFFF"/>
        <w:ind w:right="922"/>
        <w:rPr>
          <w:rFonts w:asciiTheme="minorHAnsi" w:hAnsiTheme="minorHAnsi"/>
          <w:b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1"/>
        <w:gridCol w:w="1843"/>
        <w:gridCol w:w="1701"/>
        <w:gridCol w:w="2551"/>
      </w:tblGrid>
      <w:tr w:rsidR="00FB6C81" w:rsidRPr="009D6299" w:rsidTr="000F72D8">
        <w:trPr>
          <w:cantSplit/>
        </w:trPr>
        <w:tc>
          <w:tcPr>
            <w:tcW w:w="4111" w:type="dxa"/>
            <w:tcBorders>
              <w:bottom w:val="nil"/>
            </w:tcBorders>
            <w:shd w:val="pct10" w:color="auto" w:fill="FFFFFF"/>
            <w:vAlign w:val="center"/>
          </w:tcPr>
          <w:p w:rsidR="00FB6C81" w:rsidRPr="009D6299" w:rsidRDefault="00FB6C81" w:rsidP="00FB6C81">
            <w:pPr>
              <w:widowControl w:val="0"/>
              <w:jc w:val="center"/>
              <w:rPr>
                <w:rFonts w:asciiTheme="minorHAnsi" w:hAnsiTheme="minorHAnsi"/>
                <w:b/>
                <w:snapToGrid w:val="0"/>
              </w:rPr>
            </w:pPr>
            <w:r w:rsidRPr="009D6299">
              <w:rPr>
                <w:rFonts w:asciiTheme="minorHAnsi" w:hAnsiTheme="minorHAnsi"/>
                <w:b/>
                <w:snapToGrid w:val="0"/>
              </w:rPr>
              <w:t xml:space="preserve">Budynek </w:t>
            </w:r>
            <w:r w:rsidR="00514074">
              <w:rPr>
                <w:rFonts w:asciiTheme="minorHAnsi" w:hAnsiTheme="minorHAnsi"/>
                <w:b/>
                <w:snapToGrid w:val="0"/>
              </w:rPr>
              <w:t>Oddziału</w:t>
            </w:r>
            <w:r w:rsidRPr="009D6299">
              <w:rPr>
                <w:rFonts w:asciiTheme="minorHAnsi" w:hAnsiTheme="minorHAnsi"/>
                <w:b/>
                <w:snapToGrid w:val="0"/>
              </w:rPr>
              <w:t xml:space="preserve"> ZUS w </w:t>
            </w:r>
            <w:r w:rsidR="00514074">
              <w:rPr>
                <w:rFonts w:asciiTheme="minorHAnsi" w:hAnsiTheme="minorHAnsi"/>
                <w:b/>
                <w:snapToGrid w:val="0"/>
              </w:rPr>
              <w:t>Pile ul. Dr. Drygasa 5</w:t>
            </w:r>
          </w:p>
        </w:tc>
        <w:tc>
          <w:tcPr>
            <w:tcW w:w="1843" w:type="dxa"/>
            <w:tcBorders>
              <w:bottom w:val="nil"/>
            </w:tcBorders>
            <w:vAlign w:val="center"/>
          </w:tcPr>
          <w:p w:rsidR="00FB6C81" w:rsidRPr="009D6299" w:rsidRDefault="00A428E0" w:rsidP="00FB6C81">
            <w:pPr>
              <w:widowControl w:val="0"/>
              <w:jc w:val="center"/>
              <w:rPr>
                <w:rFonts w:asciiTheme="minorHAnsi" w:hAnsiTheme="minorHAnsi"/>
                <w:b/>
                <w:snapToGrid w:val="0"/>
              </w:rPr>
            </w:pPr>
            <w:r>
              <w:rPr>
                <w:rFonts w:asciiTheme="minorHAnsi" w:hAnsiTheme="minorHAnsi"/>
                <w:b/>
                <w:snapToGrid w:val="0"/>
              </w:rPr>
              <w:t xml:space="preserve">Cena ryczałtowa netto </w:t>
            </w:r>
            <w:r>
              <w:rPr>
                <w:rFonts w:asciiTheme="minorHAnsi" w:hAnsiTheme="minorHAnsi"/>
                <w:b/>
                <w:snapToGrid w:val="0"/>
              </w:rPr>
              <w:br/>
              <w:t>w zł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:rsidR="00FB6C81" w:rsidRPr="009D6299" w:rsidRDefault="00A428E0" w:rsidP="00FB6C81">
            <w:pPr>
              <w:widowControl w:val="0"/>
              <w:jc w:val="center"/>
              <w:rPr>
                <w:rFonts w:asciiTheme="minorHAnsi" w:hAnsiTheme="minorHAnsi"/>
                <w:b/>
                <w:snapToGrid w:val="0"/>
              </w:rPr>
            </w:pPr>
            <w:r>
              <w:rPr>
                <w:rFonts w:asciiTheme="minorHAnsi" w:hAnsiTheme="minorHAnsi"/>
                <w:b/>
                <w:snapToGrid w:val="0"/>
              </w:rPr>
              <w:t>Wartość podatku VAT w zł</w:t>
            </w:r>
          </w:p>
        </w:tc>
        <w:tc>
          <w:tcPr>
            <w:tcW w:w="2551" w:type="dxa"/>
            <w:tcBorders>
              <w:bottom w:val="nil"/>
            </w:tcBorders>
            <w:vAlign w:val="center"/>
          </w:tcPr>
          <w:p w:rsidR="00FB6C81" w:rsidRPr="009D6299" w:rsidRDefault="00A428E0" w:rsidP="00FB6C81">
            <w:pPr>
              <w:widowControl w:val="0"/>
              <w:jc w:val="center"/>
              <w:rPr>
                <w:rFonts w:asciiTheme="minorHAnsi" w:hAnsiTheme="minorHAnsi"/>
                <w:b/>
                <w:snapToGrid w:val="0"/>
              </w:rPr>
            </w:pPr>
            <w:r>
              <w:rPr>
                <w:rFonts w:asciiTheme="minorHAnsi" w:hAnsiTheme="minorHAnsi"/>
                <w:b/>
                <w:snapToGrid w:val="0"/>
              </w:rPr>
              <w:t xml:space="preserve">Cena ryczałtowa brutto </w:t>
            </w:r>
            <w:r>
              <w:rPr>
                <w:rFonts w:asciiTheme="minorHAnsi" w:hAnsiTheme="minorHAnsi"/>
                <w:b/>
                <w:snapToGrid w:val="0"/>
              </w:rPr>
              <w:br/>
              <w:t>w zł</w:t>
            </w:r>
          </w:p>
        </w:tc>
      </w:tr>
      <w:tr w:rsidR="00FB6C81" w:rsidRPr="009D6299" w:rsidTr="000F72D8">
        <w:trPr>
          <w:cantSplit/>
        </w:trPr>
        <w:tc>
          <w:tcPr>
            <w:tcW w:w="4111" w:type="dxa"/>
            <w:tcBorders>
              <w:bottom w:val="single" w:sz="4" w:space="0" w:color="auto"/>
            </w:tcBorders>
          </w:tcPr>
          <w:p w:rsidR="00FB6C81" w:rsidRPr="009D6299" w:rsidRDefault="00FB6C81" w:rsidP="00FB6C81">
            <w:pPr>
              <w:widowControl w:val="0"/>
              <w:jc w:val="center"/>
              <w:rPr>
                <w:rFonts w:asciiTheme="minorHAnsi" w:hAnsiTheme="minorHAnsi"/>
                <w:i/>
                <w:snapToGrid w:val="0"/>
              </w:rPr>
            </w:pPr>
            <w:r w:rsidRPr="009D6299">
              <w:rPr>
                <w:rFonts w:asciiTheme="minorHAnsi" w:hAnsiTheme="minorHAnsi"/>
                <w:i/>
                <w:snapToGrid w:val="0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FB6C81" w:rsidRPr="009D6299" w:rsidRDefault="00FB6C81" w:rsidP="00FB6C81">
            <w:pPr>
              <w:widowControl w:val="0"/>
              <w:jc w:val="center"/>
              <w:rPr>
                <w:rFonts w:asciiTheme="minorHAnsi" w:hAnsiTheme="minorHAnsi"/>
                <w:i/>
                <w:snapToGrid w:val="0"/>
              </w:rPr>
            </w:pPr>
            <w:r w:rsidRPr="009D6299">
              <w:rPr>
                <w:rFonts w:asciiTheme="minorHAnsi" w:hAnsiTheme="minorHAnsi"/>
                <w:i/>
                <w:snapToGrid w:val="0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FB6C81" w:rsidRPr="009D6299" w:rsidRDefault="00FB6C81" w:rsidP="00FB6C81">
            <w:pPr>
              <w:widowControl w:val="0"/>
              <w:jc w:val="center"/>
              <w:rPr>
                <w:rFonts w:asciiTheme="minorHAnsi" w:hAnsiTheme="minorHAnsi"/>
                <w:i/>
                <w:snapToGrid w:val="0"/>
              </w:rPr>
            </w:pPr>
            <w:r w:rsidRPr="009D6299">
              <w:rPr>
                <w:rFonts w:asciiTheme="minorHAnsi" w:hAnsiTheme="minorHAnsi"/>
                <w:i/>
                <w:snapToGrid w:val="0"/>
              </w:rPr>
              <w:t>3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FB6C81" w:rsidRPr="009D6299" w:rsidRDefault="00FB6C81" w:rsidP="00FB6C81">
            <w:pPr>
              <w:widowControl w:val="0"/>
              <w:jc w:val="center"/>
              <w:rPr>
                <w:rFonts w:asciiTheme="minorHAnsi" w:hAnsiTheme="minorHAnsi"/>
                <w:i/>
                <w:snapToGrid w:val="0"/>
              </w:rPr>
            </w:pPr>
            <w:r w:rsidRPr="009D6299">
              <w:rPr>
                <w:rFonts w:asciiTheme="minorHAnsi" w:hAnsiTheme="minorHAnsi"/>
                <w:i/>
                <w:snapToGrid w:val="0"/>
              </w:rPr>
              <w:t>4</w:t>
            </w:r>
          </w:p>
        </w:tc>
      </w:tr>
      <w:tr w:rsidR="00797854" w:rsidRPr="009D6299" w:rsidTr="00C861EC">
        <w:trPr>
          <w:cantSplit/>
          <w:trHeight w:val="1747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854" w:rsidRPr="00514074" w:rsidRDefault="00797854" w:rsidP="00A428E0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</w:rPr>
              <w:t>O</w:t>
            </w:r>
            <w:r w:rsidRPr="00514074">
              <w:rPr>
                <w:rFonts w:asciiTheme="minorHAnsi" w:hAnsiTheme="minorHAnsi" w:cstheme="minorHAnsi"/>
              </w:rPr>
              <w:t>pracowanie wielobranżowej dokumentacji projektowo-kosztowej obejmującej wydzielenie p-</w:t>
            </w:r>
            <w:proofErr w:type="spellStart"/>
            <w:r w:rsidRPr="00514074">
              <w:rPr>
                <w:rFonts w:asciiTheme="minorHAnsi" w:hAnsiTheme="minorHAnsi" w:cstheme="minorHAnsi"/>
              </w:rPr>
              <w:t>poż</w:t>
            </w:r>
            <w:proofErr w:type="spellEnd"/>
            <w:r w:rsidRPr="00514074">
              <w:rPr>
                <w:rFonts w:asciiTheme="minorHAnsi" w:hAnsiTheme="minorHAnsi" w:cstheme="minorHAnsi"/>
              </w:rPr>
              <w:t>. klatki schodowej w bu</w:t>
            </w:r>
            <w:r>
              <w:rPr>
                <w:rFonts w:asciiTheme="minorHAnsi" w:hAnsiTheme="minorHAnsi" w:cstheme="minorHAnsi"/>
              </w:rPr>
              <w:t xml:space="preserve">dynku Oddziału ZUS w Pile przy </w:t>
            </w:r>
            <w:r w:rsidRPr="00514074">
              <w:rPr>
                <w:rFonts w:asciiTheme="minorHAnsi" w:hAnsiTheme="minorHAnsi" w:cstheme="minorHAnsi"/>
              </w:rPr>
              <w:t>ul. Dr. Drygasa 5  wraz uzyskaniem pozwolenia na budowę</w:t>
            </w:r>
          </w:p>
          <w:p w:rsidR="00797854" w:rsidRPr="009D6299" w:rsidRDefault="00797854" w:rsidP="00FB6C81">
            <w:pPr>
              <w:pStyle w:val="NormalnyWeb"/>
              <w:spacing w:before="0" w:after="0"/>
              <w:jc w:val="left"/>
              <w:rPr>
                <w:rFonts w:asciiTheme="minorHAnsi" w:hAnsiTheme="minorHAnsi"/>
                <w:snapToGrid w:val="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854" w:rsidRPr="009D6299" w:rsidRDefault="00797854" w:rsidP="00797854">
            <w:pPr>
              <w:widowControl w:val="0"/>
              <w:jc w:val="center"/>
              <w:rPr>
                <w:rFonts w:asciiTheme="minorHAnsi" w:hAnsiTheme="minorHAnsi"/>
                <w:snapToGrid w:val="0"/>
              </w:rPr>
            </w:pPr>
            <w:r>
              <w:rPr>
                <w:rFonts w:asciiTheme="minorHAnsi" w:hAnsiTheme="minorHAnsi"/>
                <w:snapToGrid w:val="0"/>
              </w:rPr>
              <w:t>………………….. zł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FFFF00" w:fill="FFFFFF"/>
            <w:vAlign w:val="bottom"/>
          </w:tcPr>
          <w:p w:rsidR="00797854" w:rsidRPr="009D6299" w:rsidRDefault="00797854" w:rsidP="00D24A61">
            <w:pPr>
              <w:widowControl w:val="0"/>
              <w:jc w:val="center"/>
              <w:rPr>
                <w:rFonts w:asciiTheme="minorHAnsi" w:hAnsiTheme="minorHAnsi"/>
                <w:snapToGrid w:val="0"/>
              </w:rPr>
            </w:pPr>
            <w:r>
              <w:rPr>
                <w:rFonts w:asciiTheme="minorHAnsi" w:hAnsiTheme="minorHAnsi"/>
                <w:snapToGrid w:val="0"/>
              </w:rPr>
              <w:t>………………….. zł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854" w:rsidRPr="009D6299" w:rsidRDefault="00797854" w:rsidP="00D24A61">
            <w:pPr>
              <w:widowControl w:val="0"/>
              <w:jc w:val="center"/>
              <w:rPr>
                <w:rFonts w:asciiTheme="minorHAnsi" w:hAnsiTheme="minorHAnsi"/>
                <w:snapToGrid w:val="0"/>
              </w:rPr>
            </w:pPr>
            <w:r>
              <w:rPr>
                <w:rFonts w:asciiTheme="minorHAnsi" w:hAnsiTheme="minorHAnsi"/>
                <w:snapToGrid w:val="0"/>
              </w:rPr>
              <w:t>………………….. zł</w:t>
            </w:r>
          </w:p>
        </w:tc>
      </w:tr>
      <w:tr w:rsidR="00797854" w:rsidRPr="009D6299" w:rsidTr="00444DDA">
        <w:trPr>
          <w:cantSplit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854" w:rsidRPr="00353D07" w:rsidRDefault="00797854" w:rsidP="00514074">
            <w:pPr>
              <w:rPr>
                <w:rFonts w:asciiTheme="minorHAnsi" w:hAnsiTheme="minorHAnsi" w:cstheme="minorHAnsi"/>
              </w:rPr>
            </w:pPr>
            <w:r w:rsidRPr="00353D07">
              <w:rPr>
                <w:rFonts w:asciiTheme="minorHAnsi" w:hAnsiTheme="minorHAnsi" w:cstheme="minorHAnsi"/>
              </w:rPr>
              <w:t xml:space="preserve">Pełnienie nadzoru autorskiego </w:t>
            </w:r>
            <w:r w:rsidRPr="00353D07">
              <w:rPr>
                <w:rFonts w:asciiTheme="minorHAnsi" w:hAnsiTheme="minorHAnsi" w:cstheme="minorHAnsi"/>
              </w:rPr>
              <w:br/>
              <w:t xml:space="preserve">w ramach zadania: „Wydzielenie pożarowe klatki schodowej – O/Piła” </w:t>
            </w:r>
          </w:p>
          <w:p w:rsidR="00797854" w:rsidRPr="00F40DF4" w:rsidRDefault="00797854" w:rsidP="00A428E0">
            <w:pPr>
              <w:rPr>
                <w:rFonts w:ascii="Calibri" w:hAnsi="Calibri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854" w:rsidRPr="009D6299" w:rsidRDefault="00797854" w:rsidP="00D24A61">
            <w:pPr>
              <w:widowControl w:val="0"/>
              <w:jc w:val="center"/>
              <w:rPr>
                <w:rFonts w:asciiTheme="minorHAnsi" w:hAnsiTheme="minorHAnsi"/>
                <w:snapToGrid w:val="0"/>
              </w:rPr>
            </w:pPr>
            <w:r>
              <w:rPr>
                <w:rFonts w:asciiTheme="minorHAnsi" w:hAnsiTheme="minorHAnsi"/>
                <w:snapToGrid w:val="0"/>
              </w:rPr>
              <w:t>………………….. zł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FFFF00" w:fill="FFFFFF"/>
            <w:vAlign w:val="bottom"/>
          </w:tcPr>
          <w:p w:rsidR="00797854" w:rsidRPr="009D6299" w:rsidRDefault="00797854" w:rsidP="00D24A61">
            <w:pPr>
              <w:widowControl w:val="0"/>
              <w:jc w:val="center"/>
              <w:rPr>
                <w:rFonts w:asciiTheme="minorHAnsi" w:hAnsiTheme="minorHAnsi"/>
                <w:snapToGrid w:val="0"/>
              </w:rPr>
            </w:pPr>
            <w:r>
              <w:rPr>
                <w:rFonts w:asciiTheme="minorHAnsi" w:hAnsiTheme="minorHAnsi"/>
                <w:snapToGrid w:val="0"/>
              </w:rPr>
              <w:t>………………….. zł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854" w:rsidRPr="009D6299" w:rsidRDefault="00797854" w:rsidP="00D24A61">
            <w:pPr>
              <w:widowControl w:val="0"/>
              <w:jc w:val="center"/>
              <w:rPr>
                <w:rFonts w:asciiTheme="minorHAnsi" w:hAnsiTheme="minorHAnsi"/>
                <w:snapToGrid w:val="0"/>
              </w:rPr>
            </w:pPr>
            <w:r>
              <w:rPr>
                <w:rFonts w:asciiTheme="minorHAnsi" w:hAnsiTheme="minorHAnsi"/>
                <w:snapToGrid w:val="0"/>
              </w:rPr>
              <w:t>………………….. zł</w:t>
            </w:r>
          </w:p>
        </w:tc>
      </w:tr>
      <w:tr w:rsidR="00797854" w:rsidRPr="009D6299" w:rsidTr="00BE7644">
        <w:trPr>
          <w:cantSplit/>
          <w:trHeight w:val="530"/>
        </w:trPr>
        <w:tc>
          <w:tcPr>
            <w:tcW w:w="7655" w:type="dxa"/>
            <w:gridSpan w:val="3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797854" w:rsidRPr="009D6299" w:rsidRDefault="00797854" w:rsidP="00797854">
            <w:pPr>
              <w:widowControl w:val="0"/>
              <w:jc w:val="right"/>
              <w:rPr>
                <w:rFonts w:asciiTheme="minorHAnsi" w:hAnsiTheme="minorHAnsi"/>
                <w:b/>
                <w:snapToGrid w:val="0"/>
              </w:rPr>
            </w:pPr>
            <w:r>
              <w:rPr>
                <w:rFonts w:asciiTheme="minorHAnsi" w:hAnsiTheme="minorHAnsi"/>
                <w:b/>
                <w:snapToGrid w:val="0"/>
              </w:rPr>
              <w:t xml:space="preserve">Łączny koszt </w:t>
            </w:r>
            <w:r w:rsidRPr="009D6299">
              <w:rPr>
                <w:rFonts w:asciiTheme="minorHAnsi" w:hAnsiTheme="minorHAnsi"/>
                <w:b/>
                <w:snapToGrid w:val="0"/>
              </w:rPr>
              <w:t>BRUTTO</w:t>
            </w:r>
            <w:r>
              <w:rPr>
                <w:rFonts w:asciiTheme="minorHAnsi" w:hAnsiTheme="minorHAnsi"/>
                <w:b/>
                <w:snapToGrid w:val="0"/>
              </w:rPr>
              <w:t>:</w:t>
            </w:r>
            <w:bookmarkStart w:id="0" w:name="_GoBack"/>
            <w:bookmarkEnd w:id="0"/>
          </w:p>
        </w:tc>
        <w:tc>
          <w:tcPr>
            <w:tcW w:w="255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bottom"/>
          </w:tcPr>
          <w:p w:rsidR="00797854" w:rsidRDefault="00797854" w:rsidP="00D24A61">
            <w:pPr>
              <w:widowControl w:val="0"/>
              <w:jc w:val="center"/>
              <w:rPr>
                <w:rFonts w:asciiTheme="minorHAnsi" w:hAnsiTheme="minorHAnsi"/>
                <w:snapToGrid w:val="0"/>
              </w:rPr>
            </w:pPr>
          </w:p>
          <w:p w:rsidR="00797854" w:rsidRDefault="00797854" w:rsidP="00D24A61">
            <w:pPr>
              <w:widowControl w:val="0"/>
              <w:jc w:val="center"/>
              <w:rPr>
                <w:rFonts w:asciiTheme="minorHAnsi" w:hAnsiTheme="minorHAnsi"/>
                <w:snapToGrid w:val="0"/>
              </w:rPr>
            </w:pPr>
          </w:p>
          <w:p w:rsidR="00797854" w:rsidRPr="009D6299" w:rsidRDefault="00797854" w:rsidP="00D24A61">
            <w:pPr>
              <w:widowControl w:val="0"/>
              <w:jc w:val="center"/>
              <w:rPr>
                <w:rFonts w:asciiTheme="minorHAnsi" w:hAnsiTheme="minorHAnsi"/>
                <w:snapToGrid w:val="0"/>
              </w:rPr>
            </w:pPr>
            <w:r>
              <w:rPr>
                <w:rFonts w:asciiTheme="minorHAnsi" w:hAnsiTheme="minorHAnsi"/>
                <w:snapToGrid w:val="0"/>
              </w:rPr>
              <w:t>………………….. zł</w:t>
            </w:r>
          </w:p>
        </w:tc>
      </w:tr>
    </w:tbl>
    <w:p w:rsidR="00562CD0" w:rsidRPr="009D6299" w:rsidRDefault="001400DC" w:rsidP="009D6299">
      <w:pPr>
        <w:pStyle w:val="Sowowa"/>
        <w:widowControl/>
        <w:spacing w:line="240" w:lineRule="auto"/>
        <w:rPr>
          <w:rFonts w:asciiTheme="minorHAnsi" w:hAnsiTheme="minorHAnsi"/>
          <w:sz w:val="20"/>
        </w:rPr>
      </w:pPr>
      <w:r w:rsidRPr="009D6299">
        <w:rPr>
          <w:rFonts w:asciiTheme="minorHAnsi" w:hAnsiTheme="minorHAnsi"/>
          <w:sz w:val="20"/>
        </w:rPr>
        <w:t xml:space="preserve"> </w:t>
      </w:r>
    </w:p>
    <w:p w:rsidR="009D6299" w:rsidRPr="00A327B4" w:rsidRDefault="009D6299" w:rsidP="009D6299">
      <w:pPr>
        <w:rPr>
          <w:rFonts w:asciiTheme="minorHAnsi" w:hAnsiTheme="minorHAnsi" w:cstheme="minorHAnsi"/>
          <w:b/>
        </w:rPr>
      </w:pPr>
      <w:r w:rsidRPr="00A327B4">
        <w:rPr>
          <w:rFonts w:asciiTheme="minorHAnsi" w:hAnsiTheme="minorHAnsi" w:cstheme="minorHAnsi"/>
          <w:b/>
        </w:rPr>
        <w:t>Stawka podatku VAT ……….. %</w:t>
      </w:r>
    </w:p>
    <w:p w:rsidR="009D6299" w:rsidRPr="00A327B4" w:rsidRDefault="00476052" w:rsidP="009D6299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Realizacja na podstawie </w:t>
      </w:r>
      <w:r w:rsidR="00514074">
        <w:rPr>
          <w:rFonts w:asciiTheme="minorHAnsi" w:hAnsiTheme="minorHAnsi"/>
          <w:b/>
        </w:rPr>
        <w:t>umowy</w:t>
      </w:r>
    </w:p>
    <w:p w:rsidR="009D6299" w:rsidRDefault="009D6299" w:rsidP="009D6299">
      <w:pPr>
        <w:rPr>
          <w:rFonts w:asciiTheme="minorHAnsi" w:hAnsiTheme="minorHAnsi"/>
          <w:b/>
          <w:sz w:val="18"/>
          <w:szCs w:val="18"/>
        </w:rPr>
      </w:pPr>
    </w:p>
    <w:p w:rsidR="009D6299" w:rsidRDefault="009D6299" w:rsidP="009D6299">
      <w:pPr>
        <w:rPr>
          <w:rFonts w:asciiTheme="minorHAnsi" w:hAnsiTheme="minorHAnsi" w:cstheme="minorHAnsi"/>
        </w:rPr>
      </w:pPr>
    </w:p>
    <w:p w:rsidR="00A327B4" w:rsidRDefault="009D6299" w:rsidP="009D6299">
      <w:pPr>
        <w:rPr>
          <w:rFonts w:asciiTheme="minorHAnsi" w:hAnsiTheme="minorHAnsi" w:cstheme="minorHAnsi"/>
        </w:rPr>
      </w:pPr>
      <w:r w:rsidRPr="00AA7A1A">
        <w:rPr>
          <w:rFonts w:asciiTheme="minorHAnsi" w:hAnsiTheme="minorHAnsi" w:cstheme="minorHAnsi"/>
        </w:rPr>
        <w:t xml:space="preserve">....................................      </w:t>
      </w:r>
      <w:r w:rsidRPr="00AA7A1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                                                                               ………………………………………………………………………….</w:t>
      </w:r>
      <w:r w:rsidRPr="00AA7A1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                                            </w:t>
      </w:r>
      <w:r w:rsidR="00A327B4">
        <w:rPr>
          <w:rFonts w:asciiTheme="minorHAnsi" w:hAnsiTheme="minorHAnsi" w:cstheme="minorHAnsi"/>
        </w:rPr>
        <w:t xml:space="preserve">    </w:t>
      </w:r>
    </w:p>
    <w:p w:rsidR="009D6299" w:rsidRPr="00A327B4" w:rsidRDefault="00A327B4" w:rsidP="009D6299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</w:t>
      </w:r>
      <w:r w:rsidR="009D6299" w:rsidRPr="00AA7A1A">
        <w:rPr>
          <w:rFonts w:asciiTheme="minorHAnsi" w:hAnsiTheme="minorHAnsi" w:cstheme="minorHAnsi"/>
          <w:i/>
          <w:sz w:val="16"/>
        </w:rPr>
        <w:t xml:space="preserve">miejscowość, data </w:t>
      </w:r>
      <w:r w:rsidR="009D6299">
        <w:rPr>
          <w:rFonts w:asciiTheme="minorHAnsi" w:hAnsiTheme="minorHAnsi" w:cstheme="minorHAnsi"/>
          <w:i/>
          <w:sz w:val="16"/>
        </w:rPr>
        <w:t xml:space="preserve">                                                                                             </w:t>
      </w:r>
      <w:r>
        <w:rPr>
          <w:rFonts w:asciiTheme="minorHAnsi" w:hAnsiTheme="minorHAnsi" w:cstheme="minorHAnsi"/>
          <w:i/>
          <w:sz w:val="16"/>
        </w:rPr>
        <w:t xml:space="preserve">                              </w:t>
      </w:r>
      <w:r w:rsidR="009D6299">
        <w:rPr>
          <w:rFonts w:asciiTheme="minorHAnsi" w:hAnsiTheme="minorHAnsi" w:cstheme="minorHAnsi"/>
          <w:i/>
          <w:sz w:val="16"/>
        </w:rPr>
        <w:t xml:space="preserve">  </w:t>
      </w:r>
      <w:r w:rsidR="009D6299" w:rsidRPr="009D6299">
        <w:rPr>
          <w:rFonts w:asciiTheme="minorHAnsi" w:hAnsiTheme="minorHAnsi"/>
          <w:i/>
          <w:sz w:val="16"/>
          <w:szCs w:val="16"/>
        </w:rPr>
        <w:t xml:space="preserve">podpis i pieczęć osób uprawnionych do reprezentacji </w:t>
      </w:r>
      <w:r w:rsidR="009D6299" w:rsidRPr="009D6299">
        <w:rPr>
          <w:rFonts w:asciiTheme="minorHAnsi" w:hAnsiTheme="minorHAnsi"/>
          <w:i/>
          <w:sz w:val="16"/>
          <w:szCs w:val="16"/>
        </w:rPr>
        <w:br/>
        <w:t xml:space="preserve">                                                                                                                                                  </w:t>
      </w:r>
      <w:r w:rsidR="009D6299">
        <w:rPr>
          <w:rFonts w:asciiTheme="minorHAnsi" w:hAnsiTheme="minorHAnsi"/>
          <w:i/>
          <w:sz w:val="16"/>
          <w:szCs w:val="16"/>
        </w:rPr>
        <w:t xml:space="preserve">                      </w:t>
      </w:r>
      <w:r>
        <w:rPr>
          <w:rFonts w:asciiTheme="minorHAnsi" w:hAnsiTheme="minorHAnsi"/>
          <w:i/>
          <w:sz w:val="16"/>
          <w:szCs w:val="16"/>
        </w:rPr>
        <w:t xml:space="preserve">      </w:t>
      </w:r>
      <w:r w:rsidR="009D6299" w:rsidRPr="009D6299">
        <w:rPr>
          <w:rFonts w:asciiTheme="minorHAnsi" w:hAnsiTheme="minorHAnsi"/>
          <w:i/>
          <w:sz w:val="16"/>
          <w:szCs w:val="16"/>
        </w:rPr>
        <w:t>lub posiadających pełnomocnictwo</w:t>
      </w:r>
    </w:p>
    <w:p w:rsidR="0093479B" w:rsidRPr="00A327B4" w:rsidRDefault="009D6299" w:rsidP="00A327B4">
      <w:pPr>
        <w:rPr>
          <w:rFonts w:asciiTheme="minorHAnsi" w:hAnsiTheme="minorHAnsi" w:cstheme="minorHAnsi"/>
        </w:rPr>
      </w:pPr>
      <w:r w:rsidRPr="00AA7A1A">
        <w:rPr>
          <w:rFonts w:asciiTheme="minorHAnsi" w:hAnsiTheme="minorHAnsi" w:cstheme="minorHAnsi"/>
          <w:i/>
          <w:sz w:val="16"/>
        </w:rPr>
        <w:tab/>
        <w:t xml:space="preserve">  </w:t>
      </w:r>
      <w:r>
        <w:rPr>
          <w:rFonts w:asciiTheme="minorHAnsi" w:hAnsiTheme="minorHAnsi" w:cstheme="minorHAnsi"/>
        </w:rPr>
        <w:t xml:space="preserve">                                                                                                         </w:t>
      </w:r>
    </w:p>
    <w:sectPr w:rsidR="0093479B" w:rsidRPr="00A327B4" w:rsidSect="0068704E">
      <w:footerReference w:type="even" r:id="rId10"/>
      <w:footerReference w:type="default" r:id="rId11"/>
      <w:pgSz w:w="11907" w:h="16840" w:code="9"/>
      <w:pgMar w:top="568" w:right="680" w:bottom="567" w:left="680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5F8D" w:rsidRDefault="00115F8D">
      <w:r>
        <w:separator/>
      </w:r>
    </w:p>
  </w:endnote>
  <w:endnote w:type="continuationSeparator" w:id="0">
    <w:p w:rsidR="00115F8D" w:rsidRDefault="00115F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DB1" w:rsidRDefault="00144DB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44DB1" w:rsidRDefault="00144DB1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DB1" w:rsidRDefault="00144DB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97854">
      <w:rPr>
        <w:rStyle w:val="Numerstrony"/>
        <w:noProof/>
      </w:rPr>
      <w:t>1</w:t>
    </w:r>
    <w:r>
      <w:rPr>
        <w:rStyle w:val="Numerstrony"/>
      </w:rPr>
      <w:fldChar w:fldCharType="end"/>
    </w:r>
  </w:p>
  <w:p w:rsidR="00A428E0" w:rsidRDefault="00A428E0">
    <w:pPr>
      <w:pStyle w:val="Stopka"/>
      <w:ind w:right="360"/>
      <w:jc w:val="center"/>
      <w:rPr>
        <w:i/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5F8D" w:rsidRDefault="00115F8D">
      <w:r>
        <w:separator/>
      </w:r>
    </w:p>
  </w:footnote>
  <w:footnote w:type="continuationSeparator" w:id="0">
    <w:p w:rsidR="00115F8D" w:rsidRDefault="00115F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191"/>
        </w:tabs>
        <w:ind w:left="1191" w:hanging="397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16"/>
    <w:multiLevelType w:val="singleLevel"/>
    <w:tmpl w:val="00000016"/>
    <w:name w:val="WW8Num22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>
    <w:nsid w:val="00A60581"/>
    <w:multiLevelType w:val="hybridMultilevel"/>
    <w:tmpl w:val="F0DCBF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14017BF"/>
    <w:multiLevelType w:val="multilevel"/>
    <w:tmpl w:val="06E4B59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2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01F005C7"/>
    <w:multiLevelType w:val="hybridMultilevel"/>
    <w:tmpl w:val="CBB208C2"/>
    <w:lvl w:ilvl="0" w:tplc="D0107EB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2773A27"/>
    <w:multiLevelType w:val="hybridMultilevel"/>
    <w:tmpl w:val="77E036CC"/>
    <w:lvl w:ilvl="0" w:tplc="841E1D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6FE6F92"/>
    <w:multiLevelType w:val="multilevel"/>
    <w:tmpl w:val="C6B0C03E"/>
    <w:lvl w:ilvl="0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09C747DC"/>
    <w:multiLevelType w:val="singleLevel"/>
    <w:tmpl w:val="43B2599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9">
    <w:nsid w:val="0DF36403"/>
    <w:multiLevelType w:val="multilevel"/>
    <w:tmpl w:val="4C1ADA6E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>
    <w:nsid w:val="0EE21C9E"/>
    <w:multiLevelType w:val="hybridMultilevel"/>
    <w:tmpl w:val="FDDED7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3763EE7"/>
    <w:multiLevelType w:val="hybridMultilevel"/>
    <w:tmpl w:val="9A9A963A"/>
    <w:lvl w:ilvl="0" w:tplc="D4D0DD86">
      <w:start w:val="1"/>
      <w:numFmt w:val="decimal"/>
      <w:lvlText w:val="%1.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139A1FA9"/>
    <w:multiLevelType w:val="multilevel"/>
    <w:tmpl w:val="C6B0C03E"/>
    <w:lvl w:ilvl="0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>
    <w:nsid w:val="18FF3057"/>
    <w:multiLevelType w:val="multilevel"/>
    <w:tmpl w:val="CF36C09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C8128CC"/>
    <w:multiLevelType w:val="singleLevel"/>
    <w:tmpl w:val="BE68293C"/>
    <w:lvl w:ilvl="0">
      <w:start w:val="1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21684D47"/>
    <w:multiLevelType w:val="multilevel"/>
    <w:tmpl w:val="93A8F87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1FC040F"/>
    <w:multiLevelType w:val="singleLevel"/>
    <w:tmpl w:val="0415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250E3A0B"/>
    <w:multiLevelType w:val="multilevel"/>
    <w:tmpl w:val="E132FA6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9A25DBE"/>
    <w:multiLevelType w:val="hybridMultilevel"/>
    <w:tmpl w:val="85464F7A"/>
    <w:lvl w:ilvl="0" w:tplc="85545C2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ED3A86A0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9">
    <w:nsid w:val="29CC275B"/>
    <w:multiLevelType w:val="hybridMultilevel"/>
    <w:tmpl w:val="64BE50A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C724F28"/>
    <w:multiLevelType w:val="hybridMultilevel"/>
    <w:tmpl w:val="8BCEEDF6"/>
    <w:lvl w:ilvl="0" w:tplc="9B20C3A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5A26FA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EAA5BE2"/>
    <w:multiLevelType w:val="multilevel"/>
    <w:tmpl w:val="C6B0C03E"/>
    <w:lvl w:ilvl="0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">
    <w:nsid w:val="37FE4504"/>
    <w:multiLevelType w:val="singleLevel"/>
    <w:tmpl w:val="BFB8A17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>
    <w:nsid w:val="3BFA29D1"/>
    <w:multiLevelType w:val="hybridMultilevel"/>
    <w:tmpl w:val="40FA2CB0"/>
    <w:lvl w:ilvl="0" w:tplc="FE66212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22A7891"/>
    <w:multiLevelType w:val="hybridMultilevel"/>
    <w:tmpl w:val="44946382"/>
    <w:lvl w:ilvl="0" w:tplc="872AC0C6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5F1C368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5383563"/>
    <w:multiLevelType w:val="hybridMultilevel"/>
    <w:tmpl w:val="CD98CD50"/>
    <w:lvl w:ilvl="0" w:tplc="ADE4BA76">
      <w:start w:val="1"/>
      <w:numFmt w:val="decimal"/>
      <w:lvlText w:val="%1."/>
      <w:lvlJc w:val="left"/>
      <w:pPr>
        <w:tabs>
          <w:tab w:val="num" w:pos="2410"/>
        </w:tabs>
        <w:ind w:left="24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130"/>
        </w:tabs>
        <w:ind w:left="313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850"/>
        </w:tabs>
        <w:ind w:left="385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570"/>
        </w:tabs>
        <w:ind w:left="457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290"/>
        </w:tabs>
        <w:ind w:left="529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010"/>
        </w:tabs>
        <w:ind w:left="601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730"/>
        </w:tabs>
        <w:ind w:left="673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450"/>
        </w:tabs>
        <w:ind w:left="745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170"/>
        </w:tabs>
        <w:ind w:left="8170" w:hanging="180"/>
      </w:pPr>
    </w:lvl>
  </w:abstractNum>
  <w:abstractNum w:abstractNumId="26">
    <w:nsid w:val="46D479C7"/>
    <w:multiLevelType w:val="hybridMultilevel"/>
    <w:tmpl w:val="1158D640"/>
    <w:lvl w:ilvl="0" w:tplc="4E7C65C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52CC1822"/>
    <w:multiLevelType w:val="hybridMultilevel"/>
    <w:tmpl w:val="2AC04EF4"/>
    <w:lvl w:ilvl="0" w:tplc="F3267F76">
      <w:start w:val="1"/>
      <w:numFmt w:val="decimal"/>
      <w:lvlText w:val="%1."/>
      <w:lvlJc w:val="left"/>
      <w:pPr>
        <w:tabs>
          <w:tab w:val="num" w:pos="1080"/>
        </w:tabs>
        <w:ind w:left="36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63A3FA2"/>
    <w:multiLevelType w:val="hybridMultilevel"/>
    <w:tmpl w:val="C0EA775C"/>
    <w:lvl w:ilvl="0" w:tplc="9B20C3AE">
      <w:start w:val="1"/>
      <w:numFmt w:val="decimal"/>
      <w:lvlText w:val="%1."/>
      <w:lvlJc w:val="left"/>
      <w:pPr>
        <w:tabs>
          <w:tab w:val="num" w:pos="2950"/>
        </w:tabs>
        <w:ind w:left="29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490"/>
        </w:tabs>
        <w:ind w:left="349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210"/>
        </w:tabs>
        <w:ind w:left="421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930"/>
        </w:tabs>
        <w:ind w:left="493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650"/>
        </w:tabs>
        <w:ind w:left="565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370"/>
        </w:tabs>
        <w:ind w:left="637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090"/>
        </w:tabs>
        <w:ind w:left="709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810"/>
        </w:tabs>
        <w:ind w:left="781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530"/>
        </w:tabs>
        <w:ind w:left="8530" w:hanging="180"/>
      </w:pPr>
    </w:lvl>
  </w:abstractNum>
  <w:abstractNum w:abstractNumId="29">
    <w:nsid w:val="57924E80"/>
    <w:multiLevelType w:val="singleLevel"/>
    <w:tmpl w:val="853A8772"/>
    <w:lvl w:ilvl="0">
      <w:start w:val="1"/>
      <w:numFmt w:val="lowerLetter"/>
      <w:lvlText w:val="%1)"/>
      <w:lvlJc w:val="left"/>
      <w:pPr>
        <w:tabs>
          <w:tab w:val="num" w:pos="405"/>
        </w:tabs>
        <w:ind w:left="405" w:hanging="405"/>
      </w:pPr>
      <w:rPr>
        <w:rFonts w:ascii="Times New Roman" w:hAnsi="Times New Roman" w:hint="default"/>
        <w:b w:val="0"/>
        <w:i w:val="0"/>
        <w:strike w:val="0"/>
        <w:dstrike w:val="0"/>
        <w:sz w:val="24"/>
        <w:vertAlign w:val="baseline"/>
      </w:rPr>
    </w:lvl>
  </w:abstractNum>
  <w:abstractNum w:abstractNumId="30">
    <w:nsid w:val="5C1B494A"/>
    <w:multiLevelType w:val="hybridMultilevel"/>
    <w:tmpl w:val="F440BC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58A113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C561749"/>
    <w:multiLevelType w:val="hybridMultilevel"/>
    <w:tmpl w:val="E500C2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CC247E4"/>
    <w:multiLevelType w:val="hybridMultilevel"/>
    <w:tmpl w:val="5950CD2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025398C"/>
    <w:multiLevelType w:val="multilevel"/>
    <w:tmpl w:val="F0048F8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43176BC"/>
    <w:multiLevelType w:val="multilevel"/>
    <w:tmpl w:val="FDDED7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65460F4"/>
    <w:multiLevelType w:val="hybridMultilevel"/>
    <w:tmpl w:val="75526DA4"/>
    <w:lvl w:ilvl="0" w:tplc="C3508FD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8BE13E3"/>
    <w:multiLevelType w:val="hybridMultilevel"/>
    <w:tmpl w:val="F0048F86"/>
    <w:lvl w:ilvl="0" w:tplc="E4F63098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58A113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946745F"/>
    <w:multiLevelType w:val="hybridMultilevel"/>
    <w:tmpl w:val="7C02E052"/>
    <w:lvl w:ilvl="0" w:tplc="5900C8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E324124"/>
    <w:multiLevelType w:val="singleLevel"/>
    <w:tmpl w:val="A8124E2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>
    <w:nsid w:val="6EFD1D5C"/>
    <w:multiLevelType w:val="singleLevel"/>
    <w:tmpl w:val="ABF67B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40">
    <w:nsid w:val="75870A80"/>
    <w:multiLevelType w:val="hybridMultilevel"/>
    <w:tmpl w:val="EA08BC22"/>
    <w:lvl w:ilvl="0" w:tplc="8958627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67073FE"/>
    <w:multiLevelType w:val="multilevel"/>
    <w:tmpl w:val="C3565E78"/>
    <w:lvl w:ilvl="0">
      <w:start w:val="1"/>
      <w:numFmt w:val="lowerLetter"/>
      <w:lvlText w:val="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>
      <w:start w:val="13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>
    <w:nsid w:val="78924DD4"/>
    <w:multiLevelType w:val="multilevel"/>
    <w:tmpl w:val="EF2AE3C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8D30E9E"/>
    <w:multiLevelType w:val="hybridMultilevel"/>
    <w:tmpl w:val="E35AA2C8"/>
    <w:lvl w:ilvl="0" w:tplc="5900C8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5900C88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95346B7"/>
    <w:multiLevelType w:val="hybridMultilevel"/>
    <w:tmpl w:val="31F87FC8"/>
    <w:lvl w:ilvl="0" w:tplc="5F1C3688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5">
    <w:nsid w:val="7CAE6BFF"/>
    <w:multiLevelType w:val="hybridMultilevel"/>
    <w:tmpl w:val="7C0C763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E3F1D26"/>
    <w:multiLevelType w:val="hybridMultilevel"/>
    <w:tmpl w:val="D3B67B66"/>
    <w:lvl w:ilvl="0" w:tplc="DF00BCD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39"/>
  </w:num>
  <w:num w:numId="2">
    <w:abstractNumId w:val="8"/>
  </w:num>
  <w:num w:numId="3">
    <w:abstractNumId w:val="15"/>
  </w:num>
  <w:num w:numId="4">
    <w:abstractNumId w:val="42"/>
  </w:num>
  <w:num w:numId="5">
    <w:abstractNumId w:val="41"/>
  </w:num>
  <w:num w:numId="6">
    <w:abstractNumId w:val="26"/>
  </w:num>
  <w:num w:numId="7">
    <w:abstractNumId w:val="27"/>
  </w:num>
  <w:num w:numId="8">
    <w:abstractNumId w:val="18"/>
  </w:num>
  <w:num w:numId="9">
    <w:abstractNumId w:val="32"/>
  </w:num>
  <w:num w:numId="10">
    <w:abstractNumId w:val="16"/>
  </w:num>
  <w:num w:numId="11">
    <w:abstractNumId w:val="14"/>
  </w:num>
  <w:num w:numId="12">
    <w:abstractNumId w:val="22"/>
  </w:num>
  <w:num w:numId="13">
    <w:abstractNumId w:val="9"/>
  </w:num>
  <w:num w:numId="14">
    <w:abstractNumId w:val="4"/>
  </w:num>
  <w:num w:numId="15">
    <w:abstractNumId w:val="5"/>
  </w:num>
  <w:num w:numId="16">
    <w:abstractNumId w:val="45"/>
  </w:num>
  <w:num w:numId="17">
    <w:abstractNumId w:val="3"/>
  </w:num>
  <w:num w:numId="18">
    <w:abstractNumId w:val="10"/>
  </w:num>
  <w:num w:numId="19">
    <w:abstractNumId w:val="34"/>
  </w:num>
  <w:num w:numId="20">
    <w:abstractNumId w:val="36"/>
  </w:num>
  <w:num w:numId="21">
    <w:abstractNumId w:val="29"/>
  </w:num>
  <w:num w:numId="22">
    <w:abstractNumId w:val="46"/>
  </w:num>
  <w:num w:numId="23">
    <w:abstractNumId w:val="7"/>
  </w:num>
  <w:num w:numId="24">
    <w:abstractNumId w:val="40"/>
  </w:num>
  <w:num w:numId="25">
    <w:abstractNumId w:val="17"/>
  </w:num>
  <w:num w:numId="26">
    <w:abstractNumId w:val="19"/>
  </w:num>
  <w:num w:numId="27">
    <w:abstractNumId w:val="21"/>
  </w:num>
  <w:num w:numId="28">
    <w:abstractNumId w:val="20"/>
  </w:num>
  <w:num w:numId="29">
    <w:abstractNumId w:val="13"/>
  </w:num>
  <w:num w:numId="30">
    <w:abstractNumId w:val="28"/>
  </w:num>
  <w:num w:numId="31">
    <w:abstractNumId w:val="25"/>
  </w:num>
  <w:num w:numId="32">
    <w:abstractNumId w:val="12"/>
  </w:num>
  <w:num w:numId="33">
    <w:abstractNumId w:val="24"/>
  </w:num>
  <w:num w:numId="34">
    <w:abstractNumId w:val="6"/>
  </w:num>
  <w:num w:numId="35">
    <w:abstractNumId w:val="38"/>
  </w:num>
  <w:num w:numId="36">
    <w:abstractNumId w:val="44"/>
  </w:num>
  <w:num w:numId="37">
    <w:abstractNumId w:val="33"/>
  </w:num>
  <w:num w:numId="38">
    <w:abstractNumId w:val="35"/>
  </w:num>
  <w:num w:numId="39">
    <w:abstractNumId w:val="30"/>
  </w:num>
  <w:num w:numId="40">
    <w:abstractNumId w:val="37"/>
  </w:num>
  <w:num w:numId="41">
    <w:abstractNumId w:val="43"/>
  </w:num>
  <w:num w:numId="42">
    <w:abstractNumId w:val="31"/>
  </w:num>
  <w:num w:numId="43">
    <w:abstractNumId w:val="11"/>
  </w:num>
  <w:num w:numId="44">
    <w:abstractNumId w:val="2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CFE"/>
    <w:rsid w:val="00001A28"/>
    <w:rsid w:val="00001DC5"/>
    <w:rsid w:val="0000342B"/>
    <w:rsid w:val="000058C7"/>
    <w:rsid w:val="00010B1C"/>
    <w:rsid w:val="00020770"/>
    <w:rsid w:val="000354B5"/>
    <w:rsid w:val="0004759E"/>
    <w:rsid w:val="00054175"/>
    <w:rsid w:val="00072648"/>
    <w:rsid w:val="00075B98"/>
    <w:rsid w:val="00080C38"/>
    <w:rsid w:val="00090138"/>
    <w:rsid w:val="00091BED"/>
    <w:rsid w:val="000A3F88"/>
    <w:rsid w:val="000A40B4"/>
    <w:rsid w:val="000B32C0"/>
    <w:rsid w:val="000B36AE"/>
    <w:rsid w:val="000B5929"/>
    <w:rsid w:val="000B5DD4"/>
    <w:rsid w:val="000C0841"/>
    <w:rsid w:val="000D4029"/>
    <w:rsid w:val="000D4267"/>
    <w:rsid w:val="000D4FD2"/>
    <w:rsid w:val="000F3AAC"/>
    <w:rsid w:val="000F72D8"/>
    <w:rsid w:val="00102282"/>
    <w:rsid w:val="00115F8D"/>
    <w:rsid w:val="00116C3D"/>
    <w:rsid w:val="001216A7"/>
    <w:rsid w:val="00125FA0"/>
    <w:rsid w:val="001400DC"/>
    <w:rsid w:val="00142773"/>
    <w:rsid w:val="00144DB1"/>
    <w:rsid w:val="001507AC"/>
    <w:rsid w:val="001544C5"/>
    <w:rsid w:val="0015776E"/>
    <w:rsid w:val="00165820"/>
    <w:rsid w:val="001926CA"/>
    <w:rsid w:val="001A024A"/>
    <w:rsid w:val="001A0A7E"/>
    <w:rsid w:val="001A7414"/>
    <w:rsid w:val="001C49F2"/>
    <w:rsid w:val="001C4AEF"/>
    <w:rsid w:val="001C5EF2"/>
    <w:rsid w:val="001D1B73"/>
    <w:rsid w:val="001D676A"/>
    <w:rsid w:val="001D6EC2"/>
    <w:rsid w:val="001F093F"/>
    <w:rsid w:val="001F3A58"/>
    <w:rsid w:val="001F3E85"/>
    <w:rsid w:val="001F6752"/>
    <w:rsid w:val="001F70A1"/>
    <w:rsid w:val="00214293"/>
    <w:rsid w:val="00215EB3"/>
    <w:rsid w:val="00231EAF"/>
    <w:rsid w:val="002368FE"/>
    <w:rsid w:val="002375A9"/>
    <w:rsid w:val="002376C7"/>
    <w:rsid w:val="00237CAE"/>
    <w:rsid w:val="002500A5"/>
    <w:rsid w:val="00266AE4"/>
    <w:rsid w:val="00277C5F"/>
    <w:rsid w:val="00280483"/>
    <w:rsid w:val="00284D80"/>
    <w:rsid w:val="0028531D"/>
    <w:rsid w:val="00295C96"/>
    <w:rsid w:val="002964D1"/>
    <w:rsid w:val="00297BCA"/>
    <w:rsid w:val="002A509A"/>
    <w:rsid w:val="002B0AB3"/>
    <w:rsid w:val="002B13F8"/>
    <w:rsid w:val="002B3334"/>
    <w:rsid w:val="002B3FBF"/>
    <w:rsid w:val="002B5C26"/>
    <w:rsid w:val="002C0F43"/>
    <w:rsid w:val="002C2C84"/>
    <w:rsid w:val="002C7A61"/>
    <w:rsid w:val="002E0370"/>
    <w:rsid w:val="002E05E1"/>
    <w:rsid w:val="002E100F"/>
    <w:rsid w:val="00313C87"/>
    <w:rsid w:val="00314D5C"/>
    <w:rsid w:val="00324B1C"/>
    <w:rsid w:val="00326CCA"/>
    <w:rsid w:val="00337BA6"/>
    <w:rsid w:val="00337F2D"/>
    <w:rsid w:val="003419F9"/>
    <w:rsid w:val="003432E9"/>
    <w:rsid w:val="00353D07"/>
    <w:rsid w:val="0036095F"/>
    <w:rsid w:val="00371144"/>
    <w:rsid w:val="003803D6"/>
    <w:rsid w:val="00382038"/>
    <w:rsid w:val="00385349"/>
    <w:rsid w:val="00385870"/>
    <w:rsid w:val="00395D4F"/>
    <w:rsid w:val="003B570F"/>
    <w:rsid w:val="003C335A"/>
    <w:rsid w:val="003C5318"/>
    <w:rsid w:val="003E02C5"/>
    <w:rsid w:val="003E10CC"/>
    <w:rsid w:val="003E723C"/>
    <w:rsid w:val="003F11C4"/>
    <w:rsid w:val="003F18BA"/>
    <w:rsid w:val="003F3827"/>
    <w:rsid w:val="00402F8C"/>
    <w:rsid w:val="00415915"/>
    <w:rsid w:val="004346CE"/>
    <w:rsid w:val="00443252"/>
    <w:rsid w:val="00454E35"/>
    <w:rsid w:val="00457681"/>
    <w:rsid w:val="00457E78"/>
    <w:rsid w:val="00460986"/>
    <w:rsid w:val="00463567"/>
    <w:rsid w:val="00464341"/>
    <w:rsid w:val="00465D97"/>
    <w:rsid w:val="00467026"/>
    <w:rsid w:val="004730E3"/>
    <w:rsid w:val="00476052"/>
    <w:rsid w:val="0048332A"/>
    <w:rsid w:val="00486207"/>
    <w:rsid w:val="0048680A"/>
    <w:rsid w:val="004B2836"/>
    <w:rsid w:val="004B6398"/>
    <w:rsid w:val="004B71F8"/>
    <w:rsid w:val="004C2FFA"/>
    <w:rsid w:val="004C63A2"/>
    <w:rsid w:val="004D35A1"/>
    <w:rsid w:val="004D392D"/>
    <w:rsid w:val="004E2347"/>
    <w:rsid w:val="004E71B3"/>
    <w:rsid w:val="00502972"/>
    <w:rsid w:val="0050323E"/>
    <w:rsid w:val="0050488D"/>
    <w:rsid w:val="0051011C"/>
    <w:rsid w:val="00514074"/>
    <w:rsid w:val="005171EA"/>
    <w:rsid w:val="0054742C"/>
    <w:rsid w:val="00557151"/>
    <w:rsid w:val="00562CD0"/>
    <w:rsid w:val="00571069"/>
    <w:rsid w:val="005813A9"/>
    <w:rsid w:val="00594F03"/>
    <w:rsid w:val="00595810"/>
    <w:rsid w:val="005A3513"/>
    <w:rsid w:val="005A6B26"/>
    <w:rsid w:val="005B4B53"/>
    <w:rsid w:val="005C117D"/>
    <w:rsid w:val="005C5F43"/>
    <w:rsid w:val="005D3440"/>
    <w:rsid w:val="005E4450"/>
    <w:rsid w:val="005F0395"/>
    <w:rsid w:val="005F6828"/>
    <w:rsid w:val="0060075A"/>
    <w:rsid w:val="00600E67"/>
    <w:rsid w:val="006054D7"/>
    <w:rsid w:val="00606011"/>
    <w:rsid w:val="00611032"/>
    <w:rsid w:val="006112A6"/>
    <w:rsid w:val="00613D1E"/>
    <w:rsid w:val="00614DFD"/>
    <w:rsid w:val="00620877"/>
    <w:rsid w:val="00620E56"/>
    <w:rsid w:val="00622BA0"/>
    <w:rsid w:val="0062366C"/>
    <w:rsid w:val="00623EED"/>
    <w:rsid w:val="00626451"/>
    <w:rsid w:val="006343D5"/>
    <w:rsid w:val="0064137F"/>
    <w:rsid w:val="006424E9"/>
    <w:rsid w:val="0064450A"/>
    <w:rsid w:val="006459D1"/>
    <w:rsid w:val="006462D3"/>
    <w:rsid w:val="00650461"/>
    <w:rsid w:val="00650C7F"/>
    <w:rsid w:val="00652F75"/>
    <w:rsid w:val="006547F3"/>
    <w:rsid w:val="00663509"/>
    <w:rsid w:val="00667448"/>
    <w:rsid w:val="0067044A"/>
    <w:rsid w:val="006738A1"/>
    <w:rsid w:val="0068704E"/>
    <w:rsid w:val="0069386E"/>
    <w:rsid w:val="00695A5B"/>
    <w:rsid w:val="00695FED"/>
    <w:rsid w:val="00697C33"/>
    <w:rsid w:val="006A11A2"/>
    <w:rsid w:val="006A7EB9"/>
    <w:rsid w:val="006B78B6"/>
    <w:rsid w:val="006C6994"/>
    <w:rsid w:val="006C7E40"/>
    <w:rsid w:val="006D241D"/>
    <w:rsid w:val="006D4304"/>
    <w:rsid w:val="006D4510"/>
    <w:rsid w:val="006D5734"/>
    <w:rsid w:val="006D60DD"/>
    <w:rsid w:val="006E0211"/>
    <w:rsid w:val="006E3E36"/>
    <w:rsid w:val="00702DEF"/>
    <w:rsid w:val="00707E22"/>
    <w:rsid w:val="00711A97"/>
    <w:rsid w:val="00713065"/>
    <w:rsid w:val="00713C7A"/>
    <w:rsid w:val="007245D5"/>
    <w:rsid w:val="00730C73"/>
    <w:rsid w:val="00744835"/>
    <w:rsid w:val="00751540"/>
    <w:rsid w:val="007568DE"/>
    <w:rsid w:val="00773785"/>
    <w:rsid w:val="0078025B"/>
    <w:rsid w:val="00795DBC"/>
    <w:rsid w:val="00797854"/>
    <w:rsid w:val="007A2B07"/>
    <w:rsid w:val="007B27DB"/>
    <w:rsid w:val="007C3215"/>
    <w:rsid w:val="007C4B70"/>
    <w:rsid w:val="007D3CEF"/>
    <w:rsid w:val="007D766D"/>
    <w:rsid w:val="008155CD"/>
    <w:rsid w:val="00816F5F"/>
    <w:rsid w:val="00824D68"/>
    <w:rsid w:val="00824EDD"/>
    <w:rsid w:val="00841FB8"/>
    <w:rsid w:val="00847610"/>
    <w:rsid w:val="0085440A"/>
    <w:rsid w:val="008564DB"/>
    <w:rsid w:val="00865DF8"/>
    <w:rsid w:val="00866CFE"/>
    <w:rsid w:val="008722A0"/>
    <w:rsid w:val="008822D6"/>
    <w:rsid w:val="00890204"/>
    <w:rsid w:val="00895957"/>
    <w:rsid w:val="008B4D52"/>
    <w:rsid w:val="008C0395"/>
    <w:rsid w:val="008D2068"/>
    <w:rsid w:val="008D27FA"/>
    <w:rsid w:val="008D349E"/>
    <w:rsid w:val="008D3F3C"/>
    <w:rsid w:val="008E034B"/>
    <w:rsid w:val="008E07A4"/>
    <w:rsid w:val="008E0DEA"/>
    <w:rsid w:val="008E42F2"/>
    <w:rsid w:val="008F1210"/>
    <w:rsid w:val="00911754"/>
    <w:rsid w:val="009143C6"/>
    <w:rsid w:val="00915C31"/>
    <w:rsid w:val="00922FFC"/>
    <w:rsid w:val="0093084D"/>
    <w:rsid w:val="00931F06"/>
    <w:rsid w:val="00933834"/>
    <w:rsid w:val="0093479B"/>
    <w:rsid w:val="00942E24"/>
    <w:rsid w:val="00954ED5"/>
    <w:rsid w:val="00964941"/>
    <w:rsid w:val="00964D19"/>
    <w:rsid w:val="00971794"/>
    <w:rsid w:val="00974C1E"/>
    <w:rsid w:val="00982FDB"/>
    <w:rsid w:val="009A1C16"/>
    <w:rsid w:val="009C0FCC"/>
    <w:rsid w:val="009C240D"/>
    <w:rsid w:val="009C4510"/>
    <w:rsid w:val="009C5984"/>
    <w:rsid w:val="009C7F02"/>
    <w:rsid w:val="009D6299"/>
    <w:rsid w:val="009F2A62"/>
    <w:rsid w:val="009F5061"/>
    <w:rsid w:val="00A117E9"/>
    <w:rsid w:val="00A1291D"/>
    <w:rsid w:val="00A13AF5"/>
    <w:rsid w:val="00A1748D"/>
    <w:rsid w:val="00A327B4"/>
    <w:rsid w:val="00A3587E"/>
    <w:rsid w:val="00A36E7F"/>
    <w:rsid w:val="00A40112"/>
    <w:rsid w:val="00A42779"/>
    <w:rsid w:val="00A428E0"/>
    <w:rsid w:val="00A51658"/>
    <w:rsid w:val="00A52CEB"/>
    <w:rsid w:val="00A55C2C"/>
    <w:rsid w:val="00A609DB"/>
    <w:rsid w:val="00A71E8D"/>
    <w:rsid w:val="00A805AA"/>
    <w:rsid w:val="00A826A1"/>
    <w:rsid w:val="00A872D8"/>
    <w:rsid w:val="00A9428F"/>
    <w:rsid w:val="00A948FB"/>
    <w:rsid w:val="00AA0EF3"/>
    <w:rsid w:val="00AA6E87"/>
    <w:rsid w:val="00AB1621"/>
    <w:rsid w:val="00AB1D0E"/>
    <w:rsid w:val="00AB6235"/>
    <w:rsid w:val="00AB7245"/>
    <w:rsid w:val="00AC2DA6"/>
    <w:rsid w:val="00AD31DD"/>
    <w:rsid w:val="00AD76CF"/>
    <w:rsid w:val="00AE1760"/>
    <w:rsid w:val="00AE1E01"/>
    <w:rsid w:val="00AE4CE8"/>
    <w:rsid w:val="00AF1998"/>
    <w:rsid w:val="00B04E49"/>
    <w:rsid w:val="00B06E0C"/>
    <w:rsid w:val="00B07B16"/>
    <w:rsid w:val="00B260EE"/>
    <w:rsid w:val="00B3027A"/>
    <w:rsid w:val="00B33027"/>
    <w:rsid w:val="00B33E00"/>
    <w:rsid w:val="00B343CF"/>
    <w:rsid w:val="00B35F7D"/>
    <w:rsid w:val="00B45A0C"/>
    <w:rsid w:val="00B45BFF"/>
    <w:rsid w:val="00B51126"/>
    <w:rsid w:val="00B532BB"/>
    <w:rsid w:val="00B54766"/>
    <w:rsid w:val="00B6224A"/>
    <w:rsid w:val="00B71B85"/>
    <w:rsid w:val="00B745EC"/>
    <w:rsid w:val="00B94B92"/>
    <w:rsid w:val="00BA7091"/>
    <w:rsid w:val="00BC633B"/>
    <w:rsid w:val="00BD12BC"/>
    <w:rsid w:val="00BD1DEF"/>
    <w:rsid w:val="00BD51A3"/>
    <w:rsid w:val="00BD52B1"/>
    <w:rsid w:val="00BE05B6"/>
    <w:rsid w:val="00C0345D"/>
    <w:rsid w:val="00C03FF4"/>
    <w:rsid w:val="00C20EF8"/>
    <w:rsid w:val="00C24897"/>
    <w:rsid w:val="00C41AFB"/>
    <w:rsid w:val="00C4499C"/>
    <w:rsid w:val="00C44A0D"/>
    <w:rsid w:val="00C45F34"/>
    <w:rsid w:val="00C56593"/>
    <w:rsid w:val="00C74CB0"/>
    <w:rsid w:val="00C80CD7"/>
    <w:rsid w:val="00C81AD1"/>
    <w:rsid w:val="00C848AF"/>
    <w:rsid w:val="00CA2D7F"/>
    <w:rsid w:val="00CA395B"/>
    <w:rsid w:val="00CA67E2"/>
    <w:rsid w:val="00CD2186"/>
    <w:rsid w:val="00CD2F97"/>
    <w:rsid w:val="00CD3FF3"/>
    <w:rsid w:val="00CD7DEF"/>
    <w:rsid w:val="00CE2EA6"/>
    <w:rsid w:val="00CF3535"/>
    <w:rsid w:val="00D12BF2"/>
    <w:rsid w:val="00D20142"/>
    <w:rsid w:val="00D210FF"/>
    <w:rsid w:val="00D2643A"/>
    <w:rsid w:val="00D26695"/>
    <w:rsid w:val="00D3315E"/>
    <w:rsid w:val="00D37F72"/>
    <w:rsid w:val="00D6404F"/>
    <w:rsid w:val="00D72C6F"/>
    <w:rsid w:val="00D74690"/>
    <w:rsid w:val="00D77B00"/>
    <w:rsid w:val="00D86994"/>
    <w:rsid w:val="00D900B5"/>
    <w:rsid w:val="00D90733"/>
    <w:rsid w:val="00DA3BE0"/>
    <w:rsid w:val="00DA5D03"/>
    <w:rsid w:val="00DB40BA"/>
    <w:rsid w:val="00DC1934"/>
    <w:rsid w:val="00DC70F9"/>
    <w:rsid w:val="00DD50B8"/>
    <w:rsid w:val="00DE3229"/>
    <w:rsid w:val="00DF1B18"/>
    <w:rsid w:val="00DF7064"/>
    <w:rsid w:val="00DF72D8"/>
    <w:rsid w:val="00E02983"/>
    <w:rsid w:val="00E05838"/>
    <w:rsid w:val="00E12F12"/>
    <w:rsid w:val="00E45B22"/>
    <w:rsid w:val="00E537C7"/>
    <w:rsid w:val="00E71F35"/>
    <w:rsid w:val="00E76CCE"/>
    <w:rsid w:val="00E80D38"/>
    <w:rsid w:val="00EA1A26"/>
    <w:rsid w:val="00EA3C2C"/>
    <w:rsid w:val="00EA4482"/>
    <w:rsid w:val="00EB0D16"/>
    <w:rsid w:val="00EB2ABB"/>
    <w:rsid w:val="00EB32F2"/>
    <w:rsid w:val="00EB5CFE"/>
    <w:rsid w:val="00EC2E28"/>
    <w:rsid w:val="00ED02A6"/>
    <w:rsid w:val="00ED1CE7"/>
    <w:rsid w:val="00ED7AE3"/>
    <w:rsid w:val="00EE6A60"/>
    <w:rsid w:val="00EF43FB"/>
    <w:rsid w:val="00F05974"/>
    <w:rsid w:val="00F10EE9"/>
    <w:rsid w:val="00F24671"/>
    <w:rsid w:val="00F45DE6"/>
    <w:rsid w:val="00F6586F"/>
    <w:rsid w:val="00F66F69"/>
    <w:rsid w:val="00F73FC4"/>
    <w:rsid w:val="00F74A23"/>
    <w:rsid w:val="00F76A4D"/>
    <w:rsid w:val="00F83A41"/>
    <w:rsid w:val="00F90FFB"/>
    <w:rsid w:val="00F968CE"/>
    <w:rsid w:val="00F96E9A"/>
    <w:rsid w:val="00FA0519"/>
    <w:rsid w:val="00FA18A7"/>
    <w:rsid w:val="00FA1E22"/>
    <w:rsid w:val="00FA7DEB"/>
    <w:rsid w:val="00FB54A3"/>
    <w:rsid w:val="00FB6C81"/>
    <w:rsid w:val="00FB7AB3"/>
    <w:rsid w:val="00FC2C1D"/>
    <w:rsid w:val="00FD0632"/>
    <w:rsid w:val="00FD4DED"/>
    <w:rsid w:val="00FE3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i/>
      <w:sz w:val="32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32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  <w:u w:val="single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jc w:val="center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pPr>
      <w:keepNext/>
      <w:jc w:val="both"/>
      <w:outlineLvl w:val="4"/>
    </w:pPr>
    <w:rPr>
      <w:i/>
      <w:sz w:val="24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sz w:val="24"/>
    </w:rPr>
  </w:style>
  <w:style w:type="paragraph" w:styleId="Nagwek9">
    <w:name w:val="heading 9"/>
    <w:basedOn w:val="Normalny"/>
    <w:next w:val="Normalny"/>
    <w:qFormat/>
    <w:pPr>
      <w:keepNext/>
      <w:jc w:val="center"/>
      <w:outlineLvl w:val="8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i/>
      <w:sz w:val="32"/>
    </w:rPr>
  </w:style>
  <w:style w:type="paragraph" w:customStyle="1" w:styleId="Sowowa">
    <w:name w:val="Sowowa"/>
    <w:basedOn w:val="Normalny"/>
    <w:pPr>
      <w:widowControl w:val="0"/>
      <w:spacing w:line="360" w:lineRule="auto"/>
    </w:pPr>
    <w:rPr>
      <w:sz w:val="24"/>
    </w:rPr>
  </w:style>
  <w:style w:type="paragraph" w:customStyle="1" w:styleId="Styl1">
    <w:name w:val="Styl1"/>
    <w:basedOn w:val="Normalny"/>
    <w:pPr>
      <w:widowControl w:val="0"/>
      <w:spacing w:before="240"/>
      <w:jc w:val="both"/>
    </w:pPr>
    <w:rPr>
      <w:rFonts w:ascii="Arial" w:hAnsi="Arial"/>
      <w:sz w:val="24"/>
    </w:rPr>
  </w:style>
  <w:style w:type="paragraph" w:styleId="Tekstpodstawowy">
    <w:name w:val="Body Text"/>
    <w:basedOn w:val="Normalny"/>
    <w:pPr>
      <w:jc w:val="both"/>
    </w:pPr>
    <w:rPr>
      <w:b/>
      <w:i/>
      <w:sz w:val="24"/>
    </w:rPr>
  </w:style>
  <w:style w:type="paragraph" w:styleId="Tekstkomentarza">
    <w:name w:val="annotation text"/>
    <w:basedOn w:val="Normalny"/>
    <w:semiHidden/>
  </w:style>
  <w:style w:type="paragraph" w:customStyle="1" w:styleId="Tekstpodstawowy21">
    <w:name w:val="Tekst podstawowy 21"/>
    <w:basedOn w:val="Normalny"/>
    <w:pPr>
      <w:widowControl w:val="0"/>
      <w:jc w:val="both"/>
    </w:pPr>
    <w:rPr>
      <w:sz w:val="24"/>
    </w:rPr>
  </w:style>
  <w:style w:type="paragraph" w:styleId="NormalnyWeb">
    <w:name w:val="Normal (Web)"/>
    <w:basedOn w:val="Normalny"/>
    <w:pPr>
      <w:spacing w:before="100" w:after="100"/>
      <w:jc w:val="both"/>
    </w:pPr>
  </w:style>
  <w:style w:type="paragraph" w:styleId="Tekstpodstawowy2">
    <w:name w:val="Body Text 2"/>
    <w:basedOn w:val="Normalny"/>
    <w:pPr>
      <w:jc w:val="both"/>
    </w:pPr>
    <w:rPr>
      <w:color w:val="FF00FF"/>
      <w:sz w:val="24"/>
    </w:rPr>
  </w:style>
  <w:style w:type="paragraph" w:styleId="Tekstpodstawowy3">
    <w:name w:val="Body Text 3"/>
    <w:basedOn w:val="Normalny"/>
    <w:pPr>
      <w:tabs>
        <w:tab w:val="left" w:pos="709"/>
      </w:tabs>
    </w:pPr>
    <w:rPr>
      <w:b/>
      <w:sz w:val="24"/>
    </w:rPr>
  </w:style>
  <w:style w:type="paragraph" w:styleId="Tekstprzypisudolnego">
    <w:name w:val="footnote text"/>
    <w:basedOn w:val="Normalny"/>
    <w:link w:val="TekstprzypisudolnegoZnak"/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customStyle="1" w:styleId="tyt">
    <w:name w:val="tyt"/>
    <w:basedOn w:val="Normalny"/>
    <w:rsid w:val="006D4510"/>
    <w:pPr>
      <w:keepNext/>
      <w:spacing w:before="60" w:after="60"/>
      <w:jc w:val="center"/>
    </w:pPr>
    <w:rPr>
      <w:b/>
      <w:sz w:val="24"/>
    </w:rPr>
  </w:style>
  <w:style w:type="paragraph" w:styleId="Tekstdymka">
    <w:name w:val="Balloon Text"/>
    <w:basedOn w:val="Normalny"/>
    <w:semiHidden/>
    <w:rsid w:val="00C0345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sid w:val="0028531D"/>
    <w:rPr>
      <w:color w:val="0000FF"/>
      <w:u w:val="single"/>
    </w:rPr>
  </w:style>
  <w:style w:type="character" w:styleId="Odwoaniedokomentarza">
    <w:name w:val="annotation reference"/>
    <w:basedOn w:val="Domylnaczcionkaakapitu"/>
    <w:semiHidden/>
    <w:rsid w:val="003432E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3432E9"/>
    <w:rPr>
      <w:b/>
      <w:bCs/>
    </w:rPr>
  </w:style>
  <w:style w:type="paragraph" w:customStyle="1" w:styleId="ZnakZnak1">
    <w:name w:val="Znak Znak1"/>
    <w:basedOn w:val="Normalny"/>
    <w:rsid w:val="005171EA"/>
    <w:rPr>
      <w:rFonts w:ascii="Arial" w:hAnsi="Arial" w:cs="Arial"/>
      <w:sz w:val="24"/>
      <w:szCs w:val="24"/>
    </w:rPr>
  </w:style>
  <w:style w:type="paragraph" w:customStyle="1" w:styleId="Styl3">
    <w:name w:val="Styl3"/>
    <w:basedOn w:val="Normalny"/>
    <w:rsid w:val="008B4D52"/>
    <w:pPr>
      <w:widowControl w:val="0"/>
      <w:tabs>
        <w:tab w:val="left" w:pos="1440"/>
      </w:tabs>
      <w:spacing w:before="120"/>
      <w:ind w:left="1224" w:hanging="504"/>
      <w:jc w:val="both"/>
    </w:pPr>
    <w:rPr>
      <w:rFonts w:ascii="Arial" w:hAnsi="Arial"/>
      <w:sz w:val="24"/>
    </w:rPr>
  </w:style>
  <w:style w:type="paragraph" w:styleId="Zwykytekst">
    <w:name w:val="Plain Text"/>
    <w:basedOn w:val="Tekstpodstawowy"/>
    <w:rsid w:val="008B4D52"/>
    <w:pPr>
      <w:keepLines/>
    </w:pPr>
    <w:rPr>
      <w:b w:val="0"/>
      <w:i w:val="0"/>
      <w:sz w:val="20"/>
    </w:rPr>
  </w:style>
  <w:style w:type="paragraph" w:styleId="Spistreci1">
    <w:name w:val="toc 1"/>
    <w:basedOn w:val="Zwykytekst"/>
    <w:next w:val="Normalny"/>
    <w:autoRedefine/>
    <w:semiHidden/>
    <w:rsid w:val="008B4D52"/>
    <w:pPr>
      <w:jc w:val="left"/>
    </w:pPr>
    <w:rPr>
      <w:caps/>
      <w:sz w:val="16"/>
      <w:u w:val="single"/>
    </w:rPr>
  </w:style>
  <w:style w:type="table" w:styleId="Tabela-Siatka">
    <w:name w:val="Table Grid"/>
    <w:basedOn w:val="Standardowy"/>
    <w:rsid w:val="008B4D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semiHidden/>
    <w:rsid w:val="003419F9"/>
  </w:style>
  <w:style w:type="character" w:styleId="Odwoanieprzypisukocowego">
    <w:name w:val="endnote reference"/>
    <w:basedOn w:val="Domylnaczcionkaakapitu"/>
    <w:semiHidden/>
    <w:rsid w:val="003419F9"/>
    <w:rPr>
      <w:vertAlign w:val="superscript"/>
    </w:rPr>
  </w:style>
  <w:style w:type="paragraph" w:customStyle="1" w:styleId="BodyText31">
    <w:name w:val="Body Text 31"/>
    <w:basedOn w:val="Normalny"/>
    <w:rsid w:val="00847610"/>
    <w:pPr>
      <w:widowControl w:val="0"/>
    </w:pPr>
    <w:rPr>
      <w:rFonts w:ascii="Arial" w:hAnsi="Arial"/>
      <w:sz w:val="22"/>
    </w:rPr>
  </w:style>
  <w:style w:type="paragraph" w:styleId="Akapitzlist">
    <w:name w:val="List Paragraph"/>
    <w:basedOn w:val="Normalny"/>
    <w:uiPriority w:val="34"/>
    <w:qFormat/>
    <w:rsid w:val="006C6994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rsid w:val="00A872D8"/>
  </w:style>
  <w:style w:type="character" w:styleId="Odwoanieprzypisudolnego">
    <w:name w:val="footnote reference"/>
    <w:uiPriority w:val="99"/>
    <w:rsid w:val="00A872D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i/>
      <w:sz w:val="32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32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  <w:u w:val="single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jc w:val="center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pPr>
      <w:keepNext/>
      <w:jc w:val="both"/>
      <w:outlineLvl w:val="4"/>
    </w:pPr>
    <w:rPr>
      <w:i/>
      <w:sz w:val="24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sz w:val="24"/>
    </w:rPr>
  </w:style>
  <w:style w:type="paragraph" w:styleId="Nagwek9">
    <w:name w:val="heading 9"/>
    <w:basedOn w:val="Normalny"/>
    <w:next w:val="Normalny"/>
    <w:qFormat/>
    <w:pPr>
      <w:keepNext/>
      <w:jc w:val="center"/>
      <w:outlineLvl w:val="8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i/>
      <w:sz w:val="32"/>
    </w:rPr>
  </w:style>
  <w:style w:type="paragraph" w:customStyle="1" w:styleId="Sowowa">
    <w:name w:val="Sowowa"/>
    <w:basedOn w:val="Normalny"/>
    <w:pPr>
      <w:widowControl w:val="0"/>
      <w:spacing w:line="360" w:lineRule="auto"/>
    </w:pPr>
    <w:rPr>
      <w:sz w:val="24"/>
    </w:rPr>
  </w:style>
  <w:style w:type="paragraph" w:customStyle="1" w:styleId="Styl1">
    <w:name w:val="Styl1"/>
    <w:basedOn w:val="Normalny"/>
    <w:pPr>
      <w:widowControl w:val="0"/>
      <w:spacing w:before="240"/>
      <w:jc w:val="both"/>
    </w:pPr>
    <w:rPr>
      <w:rFonts w:ascii="Arial" w:hAnsi="Arial"/>
      <w:sz w:val="24"/>
    </w:rPr>
  </w:style>
  <w:style w:type="paragraph" w:styleId="Tekstpodstawowy">
    <w:name w:val="Body Text"/>
    <w:basedOn w:val="Normalny"/>
    <w:pPr>
      <w:jc w:val="both"/>
    </w:pPr>
    <w:rPr>
      <w:b/>
      <w:i/>
      <w:sz w:val="24"/>
    </w:rPr>
  </w:style>
  <w:style w:type="paragraph" w:styleId="Tekstkomentarza">
    <w:name w:val="annotation text"/>
    <w:basedOn w:val="Normalny"/>
    <w:semiHidden/>
  </w:style>
  <w:style w:type="paragraph" w:customStyle="1" w:styleId="Tekstpodstawowy21">
    <w:name w:val="Tekst podstawowy 21"/>
    <w:basedOn w:val="Normalny"/>
    <w:pPr>
      <w:widowControl w:val="0"/>
      <w:jc w:val="both"/>
    </w:pPr>
    <w:rPr>
      <w:sz w:val="24"/>
    </w:rPr>
  </w:style>
  <w:style w:type="paragraph" w:styleId="NormalnyWeb">
    <w:name w:val="Normal (Web)"/>
    <w:basedOn w:val="Normalny"/>
    <w:pPr>
      <w:spacing w:before="100" w:after="100"/>
      <w:jc w:val="both"/>
    </w:pPr>
  </w:style>
  <w:style w:type="paragraph" w:styleId="Tekstpodstawowy2">
    <w:name w:val="Body Text 2"/>
    <w:basedOn w:val="Normalny"/>
    <w:pPr>
      <w:jc w:val="both"/>
    </w:pPr>
    <w:rPr>
      <w:color w:val="FF00FF"/>
      <w:sz w:val="24"/>
    </w:rPr>
  </w:style>
  <w:style w:type="paragraph" w:styleId="Tekstpodstawowy3">
    <w:name w:val="Body Text 3"/>
    <w:basedOn w:val="Normalny"/>
    <w:pPr>
      <w:tabs>
        <w:tab w:val="left" w:pos="709"/>
      </w:tabs>
    </w:pPr>
    <w:rPr>
      <w:b/>
      <w:sz w:val="24"/>
    </w:rPr>
  </w:style>
  <w:style w:type="paragraph" w:styleId="Tekstprzypisudolnego">
    <w:name w:val="footnote text"/>
    <w:basedOn w:val="Normalny"/>
    <w:link w:val="TekstprzypisudolnegoZnak"/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customStyle="1" w:styleId="tyt">
    <w:name w:val="tyt"/>
    <w:basedOn w:val="Normalny"/>
    <w:rsid w:val="006D4510"/>
    <w:pPr>
      <w:keepNext/>
      <w:spacing w:before="60" w:after="60"/>
      <w:jc w:val="center"/>
    </w:pPr>
    <w:rPr>
      <w:b/>
      <w:sz w:val="24"/>
    </w:rPr>
  </w:style>
  <w:style w:type="paragraph" w:styleId="Tekstdymka">
    <w:name w:val="Balloon Text"/>
    <w:basedOn w:val="Normalny"/>
    <w:semiHidden/>
    <w:rsid w:val="00C0345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sid w:val="0028531D"/>
    <w:rPr>
      <w:color w:val="0000FF"/>
      <w:u w:val="single"/>
    </w:rPr>
  </w:style>
  <w:style w:type="character" w:styleId="Odwoaniedokomentarza">
    <w:name w:val="annotation reference"/>
    <w:basedOn w:val="Domylnaczcionkaakapitu"/>
    <w:semiHidden/>
    <w:rsid w:val="003432E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3432E9"/>
    <w:rPr>
      <w:b/>
      <w:bCs/>
    </w:rPr>
  </w:style>
  <w:style w:type="paragraph" w:customStyle="1" w:styleId="ZnakZnak1">
    <w:name w:val="Znak Znak1"/>
    <w:basedOn w:val="Normalny"/>
    <w:rsid w:val="005171EA"/>
    <w:rPr>
      <w:rFonts w:ascii="Arial" w:hAnsi="Arial" w:cs="Arial"/>
      <w:sz w:val="24"/>
      <w:szCs w:val="24"/>
    </w:rPr>
  </w:style>
  <w:style w:type="paragraph" w:customStyle="1" w:styleId="Styl3">
    <w:name w:val="Styl3"/>
    <w:basedOn w:val="Normalny"/>
    <w:rsid w:val="008B4D52"/>
    <w:pPr>
      <w:widowControl w:val="0"/>
      <w:tabs>
        <w:tab w:val="left" w:pos="1440"/>
      </w:tabs>
      <w:spacing w:before="120"/>
      <w:ind w:left="1224" w:hanging="504"/>
      <w:jc w:val="both"/>
    </w:pPr>
    <w:rPr>
      <w:rFonts w:ascii="Arial" w:hAnsi="Arial"/>
      <w:sz w:val="24"/>
    </w:rPr>
  </w:style>
  <w:style w:type="paragraph" w:styleId="Zwykytekst">
    <w:name w:val="Plain Text"/>
    <w:basedOn w:val="Tekstpodstawowy"/>
    <w:rsid w:val="008B4D52"/>
    <w:pPr>
      <w:keepLines/>
    </w:pPr>
    <w:rPr>
      <w:b w:val="0"/>
      <w:i w:val="0"/>
      <w:sz w:val="20"/>
    </w:rPr>
  </w:style>
  <w:style w:type="paragraph" w:styleId="Spistreci1">
    <w:name w:val="toc 1"/>
    <w:basedOn w:val="Zwykytekst"/>
    <w:next w:val="Normalny"/>
    <w:autoRedefine/>
    <w:semiHidden/>
    <w:rsid w:val="008B4D52"/>
    <w:pPr>
      <w:jc w:val="left"/>
    </w:pPr>
    <w:rPr>
      <w:caps/>
      <w:sz w:val="16"/>
      <w:u w:val="single"/>
    </w:rPr>
  </w:style>
  <w:style w:type="table" w:styleId="Tabela-Siatka">
    <w:name w:val="Table Grid"/>
    <w:basedOn w:val="Standardowy"/>
    <w:rsid w:val="008B4D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semiHidden/>
    <w:rsid w:val="003419F9"/>
  </w:style>
  <w:style w:type="character" w:styleId="Odwoanieprzypisukocowego">
    <w:name w:val="endnote reference"/>
    <w:basedOn w:val="Domylnaczcionkaakapitu"/>
    <w:semiHidden/>
    <w:rsid w:val="003419F9"/>
    <w:rPr>
      <w:vertAlign w:val="superscript"/>
    </w:rPr>
  </w:style>
  <w:style w:type="paragraph" w:customStyle="1" w:styleId="BodyText31">
    <w:name w:val="Body Text 31"/>
    <w:basedOn w:val="Normalny"/>
    <w:rsid w:val="00847610"/>
    <w:pPr>
      <w:widowControl w:val="0"/>
    </w:pPr>
    <w:rPr>
      <w:rFonts w:ascii="Arial" w:hAnsi="Arial"/>
      <w:sz w:val="22"/>
    </w:rPr>
  </w:style>
  <w:style w:type="paragraph" w:styleId="Akapitzlist">
    <w:name w:val="List Paragraph"/>
    <w:basedOn w:val="Normalny"/>
    <w:uiPriority w:val="34"/>
    <w:qFormat/>
    <w:rsid w:val="006C6994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rsid w:val="00A872D8"/>
  </w:style>
  <w:style w:type="character" w:styleId="Odwoanieprzypisudolnego">
    <w:name w:val="footnote reference"/>
    <w:uiPriority w:val="99"/>
    <w:rsid w:val="00A872D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30BFAF-FF4A-4AE7-AE6B-87F81B3F9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312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Zakład Ubezpieczeń Społecznych</vt:lpstr>
    </vt:vector>
  </TitlesOfParts>
  <Company>zus</Company>
  <LinksUpToDate>false</LinksUpToDate>
  <CharactersWithSpaces>2181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Zakład Ubezpieczeń Społecznych</dc:title>
  <dc:creator>Hubert Fendorf</dc:creator>
  <cp:lastModifiedBy>Hoffmann, Artur</cp:lastModifiedBy>
  <cp:revision>6</cp:revision>
  <cp:lastPrinted>2015-03-02T09:17:00Z</cp:lastPrinted>
  <dcterms:created xsi:type="dcterms:W3CDTF">2024-09-12T09:58:00Z</dcterms:created>
  <dcterms:modified xsi:type="dcterms:W3CDTF">2024-09-20T10:58:00Z</dcterms:modified>
</cp:coreProperties>
</file>