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62958" w14:textId="77777777" w:rsidR="00CD2875" w:rsidRPr="00F6147D" w:rsidRDefault="00F6147D">
      <w:pPr>
        <w:spacing w:after="0"/>
        <w:jc w:val="center"/>
        <w:rPr>
          <w:rFonts w:ascii="Arial" w:hAnsi="Arial"/>
          <w:lang w:val="pl-PL"/>
        </w:rPr>
      </w:pPr>
      <w:r w:rsidRPr="00F6147D">
        <w:rPr>
          <w:rFonts w:ascii="Arial" w:hAnsi="Arial"/>
          <w:lang w:val="pl-PL"/>
        </w:rPr>
        <w:t>PROTOKÓŁ PRZEGLĄDU PIĘCIOLOLETNIEGO OBWODÓW WTÓRNYCH – UKŁADÓW AUTOMATYKI ZABEZPIECZENIOWEJ, STEROWANIA I SYGNALIZACJI</w:t>
      </w:r>
    </w:p>
    <w:p w14:paraId="388CD81B" w14:textId="77777777" w:rsidR="00CD2875" w:rsidRPr="00F6147D" w:rsidRDefault="00CD2875">
      <w:pPr>
        <w:spacing w:before="0" w:after="0"/>
        <w:jc w:val="center"/>
        <w:rPr>
          <w:rFonts w:ascii="Arial" w:eastAsia="Calibri" w:hAnsi="Arial" w:cs="Times New Roman"/>
          <w:color w:val="000000"/>
          <w:lang w:val="pl-PL"/>
        </w:rPr>
      </w:pPr>
    </w:p>
    <w:p w14:paraId="0E4B540F" w14:textId="77777777" w:rsidR="00CD2875" w:rsidRPr="00F6147D" w:rsidRDefault="00F6147D">
      <w:pPr>
        <w:spacing w:before="0" w:after="0"/>
        <w:jc w:val="center"/>
        <w:rPr>
          <w:rFonts w:ascii="Arial" w:eastAsia="Calibri" w:hAnsi="Arial" w:cs="Times New Roman"/>
          <w:color w:val="000000"/>
          <w:lang w:val="pl-PL"/>
        </w:rPr>
      </w:pPr>
      <w:r w:rsidRPr="00F6147D">
        <w:rPr>
          <w:rFonts w:ascii="Arial" w:eastAsia="Calibri" w:hAnsi="Arial" w:cs="Times New Roman"/>
          <w:color w:val="000000"/>
          <w:lang w:val="pl-PL"/>
        </w:rPr>
        <w:t>……………………………………………………………………</w:t>
      </w:r>
    </w:p>
    <w:p w14:paraId="7AE48B87" w14:textId="77777777" w:rsidR="00CD2875" w:rsidRPr="00F6147D" w:rsidRDefault="00F6147D">
      <w:pPr>
        <w:spacing w:before="0" w:after="0"/>
        <w:jc w:val="center"/>
        <w:rPr>
          <w:rFonts w:ascii="Arial" w:eastAsia="Calibri" w:hAnsi="Arial" w:cs="Times New Roman"/>
          <w:vertAlign w:val="superscript"/>
          <w:lang w:val="pl-PL"/>
        </w:rPr>
      </w:pPr>
      <w:r w:rsidRPr="00F6147D">
        <w:rPr>
          <w:rFonts w:ascii="Arial" w:eastAsia="Calibri" w:hAnsi="Arial" w:cs="Times New Roman"/>
          <w:vertAlign w:val="superscript"/>
          <w:lang w:val="pl-PL"/>
        </w:rPr>
        <w:t>(dane charakterystyczne obiektu: nazwa, nr pola itp.)</w:t>
      </w:r>
    </w:p>
    <w:p w14:paraId="2CC9B035" w14:textId="77777777" w:rsidR="00CD2875" w:rsidRPr="00F6147D" w:rsidRDefault="00F6147D">
      <w:pPr>
        <w:rPr>
          <w:rFonts w:asciiTheme="minorHAnsi" w:hAnsiTheme="minorHAnsi"/>
          <w:b/>
          <w:sz w:val="22"/>
          <w:szCs w:val="22"/>
          <w:lang w:val="pl-PL"/>
        </w:rPr>
      </w:pPr>
      <w:r w:rsidRPr="00F6147D">
        <w:rPr>
          <w:rFonts w:asciiTheme="minorHAnsi" w:hAnsiTheme="minorHAnsi"/>
          <w:b/>
          <w:sz w:val="22"/>
          <w:szCs w:val="22"/>
          <w:lang w:val="pl-PL"/>
        </w:rPr>
        <w:t>Data sporządzenia protokołu: ……………………..</w:t>
      </w:r>
    </w:p>
    <w:p w14:paraId="5079A5F6" w14:textId="2CEE90E3" w:rsidR="00CD2875" w:rsidRPr="00F6147D" w:rsidRDefault="00F6147D">
      <w:pPr>
        <w:rPr>
          <w:rFonts w:asciiTheme="minorHAnsi" w:hAnsiTheme="minorHAnsi"/>
          <w:b/>
          <w:sz w:val="32"/>
          <w:szCs w:val="32"/>
          <w:lang w:val="pl-PL"/>
        </w:rPr>
      </w:pPr>
      <w:r w:rsidRPr="00F6147D">
        <w:rPr>
          <w:rFonts w:asciiTheme="minorHAnsi" w:hAnsiTheme="minorHAnsi"/>
          <w:b/>
          <w:sz w:val="32"/>
          <w:szCs w:val="32"/>
          <w:lang w:val="pl-PL"/>
        </w:rPr>
        <w:t xml:space="preserve">Zadanie </w:t>
      </w:r>
      <w:r w:rsidR="00522128" w:rsidRPr="00F6147D">
        <w:rPr>
          <w:rFonts w:asciiTheme="minorHAnsi" w:hAnsiTheme="minorHAnsi"/>
          <w:b/>
          <w:sz w:val="32"/>
          <w:szCs w:val="32"/>
          <w:lang w:val="pl-PL"/>
        </w:rPr>
        <w:t>............</w:t>
      </w:r>
    </w:p>
    <w:p w14:paraId="65E0BDDC" w14:textId="77777777" w:rsidR="00CD2875" w:rsidRPr="00F6147D" w:rsidRDefault="00CD2875">
      <w:pPr>
        <w:rPr>
          <w:rFonts w:asciiTheme="minorHAnsi" w:hAnsiTheme="minorHAnsi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48"/>
        <w:gridCol w:w="2277"/>
        <w:gridCol w:w="2244"/>
        <w:gridCol w:w="2293"/>
      </w:tblGrid>
      <w:tr w:rsidR="00CD2875" w:rsidRPr="00F6147D" w14:paraId="0AE2F5D1" w14:textId="77777777">
        <w:tc>
          <w:tcPr>
            <w:tcW w:w="2303" w:type="dxa"/>
            <w:vAlign w:val="center"/>
          </w:tcPr>
          <w:p w14:paraId="79E0858C" w14:textId="77777777" w:rsidR="00CD2875" w:rsidRPr="00F6147D" w:rsidRDefault="00F6147D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F6147D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Kategoria podstawowa</w:t>
            </w:r>
          </w:p>
        </w:tc>
        <w:tc>
          <w:tcPr>
            <w:tcW w:w="2303" w:type="dxa"/>
            <w:vAlign w:val="center"/>
          </w:tcPr>
          <w:p w14:paraId="357049E4" w14:textId="573925D6" w:rsidR="00CD2875" w:rsidRPr="00F6147D" w:rsidRDefault="00F6147D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F6147D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ENERGETYKA - utrzymanie </w:t>
            </w:r>
            <w:r w:rsidR="00522128" w:rsidRPr="00F6147D">
              <w:rPr>
                <w:rFonts w:asciiTheme="minorHAnsi" w:hAnsiTheme="minorHAnsi"/>
                <w:sz w:val="22"/>
                <w:szCs w:val="22"/>
                <w:lang w:val="pl-PL"/>
              </w:rPr>
              <w:t>............................</w:t>
            </w:r>
          </w:p>
        </w:tc>
        <w:tc>
          <w:tcPr>
            <w:tcW w:w="2303" w:type="dxa"/>
            <w:vAlign w:val="center"/>
          </w:tcPr>
          <w:p w14:paraId="2FCF7763" w14:textId="77777777" w:rsidR="00CD2875" w:rsidRPr="00F6147D" w:rsidRDefault="00F6147D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F6147D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Kategoria I</w:t>
            </w:r>
          </w:p>
        </w:tc>
        <w:tc>
          <w:tcPr>
            <w:tcW w:w="2303" w:type="dxa"/>
            <w:vAlign w:val="center"/>
          </w:tcPr>
          <w:p w14:paraId="4523D659" w14:textId="77777777" w:rsidR="00CD2875" w:rsidRPr="00F6147D" w:rsidRDefault="00F6147D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F6147D">
              <w:rPr>
                <w:rFonts w:asciiTheme="minorHAnsi" w:hAnsiTheme="minorHAnsi"/>
                <w:sz w:val="22"/>
                <w:szCs w:val="22"/>
                <w:lang w:val="pl-PL"/>
              </w:rPr>
              <w:t>PODSTACJA TRAKCYJNA</w:t>
            </w:r>
          </w:p>
        </w:tc>
      </w:tr>
      <w:tr w:rsidR="00CD2875" w:rsidRPr="00F6147D" w14:paraId="7F016C31" w14:textId="77777777">
        <w:tc>
          <w:tcPr>
            <w:tcW w:w="2303" w:type="dxa"/>
            <w:vAlign w:val="center"/>
          </w:tcPr>
          <w:p w14:paraId="3FFD1277" w14:textId="77777777" w:rsidR="00CD2875" w:rsidRPr="00F6147D" w:rsidRDefault="00F6147D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F6147D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Kategoria II</w:t>
            </w:r>
          </w:p>
        </w:tc>
        <w:tc>
          <w:tcPr>
            <w:tcW w:w="2303" w:type="dxa"/>
            <w:vAlign w:val="center"/>
          </w:tcPr>
          <w:p w14:paraId="6ABA3A44" w14:textId="77777777" w:rsidR="00CD2875" w:rsidRPr="00F6147D" w:rsidRDefault="00F6147D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F6147D">
              <w:rPr>
                <w:rFonts w:asciiTheme="minorHAnsi" w:hAnsiTheme="minorHAnsi"/>
                <w:sz w:val="22"/>
                <w:szCs w:val="22"/>
                <w:lang w:val="pl-PL"/>
              </w:rPr>
              <w:t>WN</w:t>
            </w:r>
          </w:p>
        </w:tc>
        <w:tc>
          <w:tcPr>
            <w:tcW w:w="2303" w:type="dxa"/>
            <w:vAlign w:val="center"/>
          </w:tcPr>
          <w:p w14:paraId="055A3725" w14:textId="77777777" w:rsidR="00CD2875" w:rsidRPr="00F6147D" w:rsidRDefault="00F6147D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F6147D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Kategoria III</w:t>
            </w:r>
          </w:p>
        </w:tc>
        <w:tc>
          <w:tcPr>
            <w:tcW w:w="2303" w:type="dxa"/>
            <w:vAlign w:val="center"/>
          </w:tcPr>
          <w:p w14:paraId="71024441" w14:textId="77777777" w:rsidR="00CD2875" w:rsidRPr="00F6147D" w:rsidRDefault="00F6147D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F6147D">
              <w:rPr>
                <w:rFonts w:asciiTheme="minorHAnsi" w:hAnsiTheme="minorHAnsi"/>
                <w:sz w:val="22"/>
                <w:szCs w:val="22"/>
                <w:lang w:val="pl-PL"/>
              </w:rPr>
              <w:t>Przegląd 5-letni automatyki zabezpieczeniowej dla urządzeń o górnym nap. WN</w:t>
            </w:r>
          </w:p>
        </w:tc>
      </w:tr>
      <w:tr w:rsidR="00CD2875" w:rsidRPr="00F6147D" w14:paraId="29F2EF9B" w14:textId="77777777">
        <w:tc>
          <w:tcPr>
            <w:tcW w:w="2303" w:type="dxa"/>
            <w:vAlign w:val="center"/>
          </w:tcPr>
          <w:p w14:paraId="74A09A4B" w14:textId="77777777" w:rsidR="00CD2875" w:rsidRPr="00F6147D" w:rsidRDefault="00F6147D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F6147D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Sekcja</w:t>
            </w:r>
          </w:p>
        </w:tc>
        <w:tc>
          <w:tcPr>
            <w:tcW w:w="2303" w:type="dxa"/>
            <w:vAlign w:val="center"/>
          </w:tcPr>
          <w:p w14:paraId="504C313F" w14:textId="466D669F" w:rsidR="00CD2875" w:rsidRPr="00F6147D" w:rsidRDefault="00522128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F6147D">
              <w:rPr>
                <w:rFonts w:asciiTheme="minorHAnsi" w:hAnsiTheme="minorHAnsi"/>
                <w:sz w:val="22"/>
                <w:szCs w:val="22"/>
                <w:lang w:val="pl-PL"/>
              </w:rPr>
              <w:t>....................</w:t>
            </w:r>
          </w:p>
        </w:tc>
        <w:tc>
          <w:tcPr>
            <w:tcW w:w="2303" w:type="dxa"/>
            <w:vAlign w:val="center"/>
          </w:tcPr>
          <w:p w14:paraId="160A1D6C" w14:textId="77777777" w:rsidR="00CD2875" w:rsidRPr="00F6147D" w:rsidRDefault="00F6147D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F6147D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Planowany czas rozpoczęcia</w:t>
            </w:r>
          </w:p>
        </w:tc>
        <w:tc>
          <w:tcPr>
            <w:tcW w:w="2303" w:type="dxa"/>
            <w:vAlign w:val="center"/>
          </w:tcPr>
          <w:p w14:paraId="1D17826A" w14:textId="6E06C078" w:rsidR="00CD2875" w:rsidRPr="00F6147D" w:rsidRDefault="00522128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F6147D">
              <w:rPr>
                <w:rFonts w:asciiTheme="minorHAnsi" w:hAnsiTheme="minorHAnsi"/>
                <w:sz w:val="22"/>
                <w:szCs w:val="22"/>
                <w:lang w:val="pl-PL"/>
              </w:rPr>
              <w:t>....................</w:t>
            </w:r>
          </w:p>
        </w:tc>
      </w:tr>
      <w:tr w:rsidR="00CD2875" w:rsidRPr="00F6147D" w14:paraId="35BDDBD2" w14:textId="77777777">
        <w:tc>
          <w:tcPr>
            <w:tcW w:w="2303" w:type="dxa"/>
            <w:vAlign w:val="center"/>
          </w:tcPr>
          <w:p w14:paraId="67DED1A4" w14:textId="77777777" w:rsidR="00CD2875" w:rsidRPr="00F6147D" w:rsidRDefault="00F6147D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F6147D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Rodzaj obiektu</w:t>
            </w:r>
          </w:p>
        </w:tc>
        <w:tc>
          <w:tcPr>
            <w:tcW w:w="2303" w:type="dxa"/>
            <w:vAlign w:val="center"/>
          </w:tcPr>
          <w:p w14:paraId="6A1D7397" w14:textId="1412AC37" w:rsidR="00CD2875" w:rsidRPr="00F6147D" w:rsidRDefault="00522128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F6147D">
              <w:rPr>
                <w:rFonts w:asciiTheme="minorHAnsi" w:hAnsiTheme="minorHAnsi"/>
                <w:sz w:val="22"/>
                <w:szCs w:val="22"/>
                <w:lang w:val="pl-PL"/>
              </w:rPr>
              <w:t>.....................</w:t>
            </w:r>
          </w:p>
        </w:tc>
        <w:tc>
          <w:tcPr>
            <w:tcW w:w="2303" w:type="dxa"/>
            <w:vAlign w:val="center"/>
          </w:tcPr>
          <w:p w14:paraId="06E86118" w14:textId="77777777" w:rsidR="00CD2875" w:rsidRPr="00F6147D" w:rsidRDefault="00F6147D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F6147D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Obiekt zadania</w:t>
            </w:r>
          </w:p>
        </w:tc>
        <w:tc>
          <w:tcPr>
            <w:tcW w:w="2303" w:type="dxa"/>
            <w:vAlign w:val="center"/>
          </w:tcPr>
          <w:p w14:paraId="1BE18527" w14:textId="2B656DC2" w:rsidR="00CD2875" w:rsidRPr="00F6147D" w:rsidRDefault="00522128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F6147D">
              <w:rPr>
                <w:rFonts w:asciiTheme="minorHAnsi" w:hAnsiTheme="minorHAnsi"/>
                <w:sz w:val="22"/>
                <w:szCs w:val="22"/>
                <w:lang w:val="pl-PL"/>
              </w:rPr>
              <w:t>..................................</w:t>
            </w:r>
          </w:p>
        </w:tc>
      </w:tr>
      <w:tr w:rsidR="00CD2875" w:rsidRPr="00F6147D" w14:paraId="2AFB0098" w14:textId="77777777">
        <w:tc>
          <w:tcPr>
            <w:tcW w:w="2303" w:type="dxa"/>
            <w:vAlign w:val="center"/>
          </w:tcPr>
          <w:p w14:paraId="4FA6D909" w14:textId="77777777" w:rsidR="00CD2875" w:rsidRPr="00F6147D" w:rsidRDefault="00F6147D">
            <w:pPr>
              <w:spacing w:before="120" w:after="120"/>
              <w:rPr>
                <w:rFonts w:asciiTheme="minorHAnsi" w:hAnsiTheme="minorHAnsi"/>
                <w:b/>
                <w:sz w:val="18"/>
                <w:szCs w:val="18"/>
                <w:lang w:val="pl-PL"/>
              </w:rPr>
            </w:pPr>
            <w:r w:rsidRPr="00F6147D">
              <w:rPr>
                <w:rFonts w:asciiTheme="minorHAnsi" w:hAnsiTheme="minorHAnsi"/>
                <w:b/>
                <w:sz w:val="18"/>
                <w:szCs w:val="18"/>
                <w:lang w:val="pl-PL"/>
              </w:rPr>
              <w:t>Monterzy</w:t>
            </w:r>
          </w:p>
        </w:tc>
        <w:tc>
          <w:tcPr>
            <w:tcW w:w="6909" w:type="dxa"/>
            <w:gridSpan w:val="3"/>
            <w:vAlign w:val="center"/>
          </w:tcPr>
          <w:p w14:paraId="4EE10EA0" w14:textId="6D3072A8" w:rsidR="00CD2875" w:rsidRPr="00F6147D" w:rsidRDefault="00522128">
            <w:pPr>
              <w:spacing w:before="120" w:after="12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F6147D">
              <w:rPr>
                <w:rFonts w:asciiTheme="minorHAnsi" w:hAnsiTheme="minorHAnsi"/>
                <w:sz w:val="22"/>
                <w:szCs w:val="22"/>
                <w:lang w:val="pl-PL"/>
              </w:rPr>
              <w:t>.......................</w:t>
            </w:r>
          </w:p>
        </w:tc>
      </w:tr>
    </w:tbl>
    <w:p w14:paraId="7A529358" w14:textId="77777777" w:rsidR="00CD2875" w:rsidRPr="00F6147D" w:rsidRDefault="00F6147D">
      <w:pPr>
        <w:pStyle w:val="Akapitzlist"/>
        <w:spacing w:before="240" w:after="0" w:line="240" w:lineRule="auto"/>
        <w:ind w:left="142" w:hanging="142"/>
        <w:rPr>
          <w:rFonts w:ascii="Arial" w:hAnsi="Arial" w:cs="Arial"/>
          <w:color w:val="000000"/>
          <w:sz w:val="20"/>
          <w:szCs w:val="20"/>
        </w:rPr>
      </w:pPr>
      <w:r w:rsidRPr="00F6147D">
        <w:rPr>
          <w:rFonts w:ascii="Arial" w:hAnsi="Arial" w:cs="Arial"/>
          <w:color w:val="000000"/>
          <w:sz w:val="20"/>
          <w:szCs w:val="20"/>
        </w:rPr>
        <w:t>1. Zakres wykonywanych czynności:</w:t>
      </w:r>
    </w:p>
    <w:tbl>
      <w:tblPr>
        <w:tblW w:w="9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7334"/>
        <w:gridCol w:w="709"/>
        <w:gridCol w:w="563"/>
      </w:tblGrid>
      <w:tr w:rsidR="00CD2875" w:rsidRPr="00F6147D" w14:paraId="7F434A4F" w14:textId="77777777">
        <w:trPr>
          <w:trHeight w:val="371"/>
          <w:jc w:val="center"/>
        </w:trPr>
        <w:tc>
          <w:tcPr>
            <w:tcW w:w="5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EB85CA" w14:textId="77777777" w:rsidR="00CD2875" w:rsidRPr="00F6147D" w:rsidRDefault="00F6147D">
            <w:pPr>
              <w:spacing w:before="0" w:after="0"/>
              <w:ind w:left="-183" w:right="-108" w:firstLine="75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F6147D">
              <w:rPr>
                <w:rFonts w:ascii="Arial" w:hAnsi="Arial" w:cs="Arial"/>
                <w:color w:val="000000"/>
                <w:sz w:val="20"/>
                <w:lang w:val="pl-PL"/>
              </w:rPr>
              <w:t>L.p.</w:t>
            </w:r>
          </w:p>
        </w:tc>
        <w:tc>
          <w:tcPr>
            <w:tcW w:w="73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7862BD" w14:textId="77777777" w:rsidR="00CD2875" w:rsidRPr="00F6147D" w:rsidRDefault="00F6147D">
            <w:pPr>
              <w:pStyle w:val="Punkty"/>
              <w:numPr>
                <w:ilvl w:val="0"/>
                <w:numId w:val="0"/>
              </w:numPr>
              <w:spacing w:after="0"/>
              <w:rPr>
                <w:rFonts w:cs="Arial"/>
                <w:color w:val="000000"/>
                <w:sz w:val="20"/>
              </w:rPr>
            </w:pPr>
            <w:r w:rsidRPr="00F6147D">
              <w:rPr>
                <w:rFonts w:cs="Arial"/>
                <w:b/>
                <w:i/>
                <w:color w:val="000000"/>
                <w:sz w:val="20"/>
              </w:rPr>
              <w:t>W ramach przeglądu pięcioletniego sprawdzono oraz przeprowadzono następujące czynności:</w:t>
            </w:r>
          </w:p>
        </w:tc>
        <w:tc>
          <w:tcPr>
            <w:tcW w:w="127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70A3A8" w14:textId="77777777" w:rsidR="00CD2875" w:rsidRPr="00F6147D" w:rsidRDefault="00F6147D">
            <w:pPr>
              <w:pStyle w:val="Punkty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color w:val="000000"/>
                <w:sz w:val="20"/>
              </w:rPr>
            </w:pPr>
            <w:r w:rsidRPr="00F6147D">
              <w:rPr>
                <w:rFonts w:cs="Arial"/>
                <w:color w:val="000000"/>
                <w:sz w:val="20"/>
              </w:rPr>
              <w:t>Zaznaczyć właściwe</w:t>
            </w:r>
          </w:p>
        </w:tc>
      </w:tr>
      <w:tr w:rsidR="00CD2875" w:rsidRPr="00F6147D" w14:paraId="2521B927" w14:textId="77777777">
        <w:trPr>
          <w:trHeight w:val="144"/>
          <w:jc w:val="center"/>
        </w:trPr>
        <w:tc>
          <w:tcPr>
            <w:tcW w:w="59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386A738" w14:textId="77777777" w:rsidR="00CD2875" w:rsidRPr="00F6147D" w:rsidRDefault="00F6147D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F6147D">
              <w:rPr>
                <w:rFonts w:ascii="Arial" w:hAnsi="Arial" w:cs="Arial"/>
                <w:color w:val="000000"/>
                <w:sz w:val="20"/>
                <w:lang w:val="pl-PL"/>
              </w:rPr>
              <w:t>1.</w:t>
            </w:r>
          </w:p>
        </w:tc>
        <w:tc>
          <w:tcPr>
            <w:tcW w:w="7334" w:type="dxa"/>
            <w:tcBorders>
              <w:top w:val="single" w:sz="12" w:space="0" w:color="auto"/>
            </w:tcBorders>
            <w:shd w:val="clear" w:color="auto" w:fill="auto"/>
          </w:tcPr>
          <w:p w14:paraId="6FC9E62F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Sprawdzenie funkcjonalne.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9086EC" w14:textId="77777777" w:rsidR="00CD2875" w:rsidRPr="00F6147D" w:rsidRDefault="00F6147D">
            <w:pPr>
              <w:pStyle w:val="Punkty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color w:val="000000"/>
                <w:sz w:val="20"/>
              </w:rPr>
            </w:pPr>
            <w:r w:rsidRPr="00F6147D">
              <w:rPr>
                <w:rFonts w:cs="Arial"/>
                <w:color w:val="000000"/>
                <w:sz w:val="20"/>
              </w:rPr>
              <w:t>tak</w:t>
            </w:r>
          </w:p>
        </w:tc>
        <w:tc>
          <w:tcPr>
            <w:tcW w:w="5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94CA4C" w14:textId="77777777" w:rsidR="00CD2875" w:rsidRPr="00F6147D" w:rsidRDefault="00F6147D">
            <w:pPr>
              <w:pStyle w:val="Punkty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color w:val="000000"/>
                <w:sz w:val="20"/>
              </w:rPr>
            </w:pPr>
            <w:r w:rsidRPr="00F6147D">
              <w:rPr>
                <w:rFonts w:cs="Arial"/>
                <w:color w:val="000000"/>
                <w:sz w:val="20"/>
              </w:rPr>
              <w:t>nie</w:t>
            </w:r>
          </w:p>
        </w:tc>
      </w:tr>
      <w:tr w:rsidR="00CD2875" w:rsidRPr="00F6147D" w14:paraId="02C2AB62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  <w:vAlign w:val="center"/>
          </w:tcPr>
          <w:p w14:paraId="19C8C418" w14:textId="77777777" w:rsidR="00CD2875" w:rsidRPr="00F6147D" w:rsidRDefault="00F6147D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2.</w:t>
            </w:r>
          </w:p>
        </w:tc>
        <w:tc>
          <w:tcPr>
            <w:tcW w:w="7334" w:type="dxa"/>
            <w:shd w:val="clear" w:color="auto" w:fill="auto"/>
          </w:tcPr>
          <w:p w14:paraId="461785AA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Pomiar rezystancji izolacji.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6FA666" w14:textId="77777777" w:rsidR="00CD2875" w:rsidRPr="00F6147D" w:rsidRDefault="00F6147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F6147D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494F5026" w14:textId="77777777" w:rsidR="00CD2875" w:rsidRPr="00F6147D" w:rsidRDefault="00F6147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F6147D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  <w:tr w:rsidR="00CD2875" w:rsidRPr="00F6147D" w14:paraId="1EB05ABD" w14:textId="77777777">
        <w:trPr>
          <w:trHeight w:val="200"/>
          <w:jc w:val="center"/>
        </w:trPr>
        <w:tc>
          <w:tcPr>
            <w:tcW w:w="599" w:type="dxa"/>
            <w:shd w:val="clear" w:color="auto" w:fill="auto"/>
            <w:vAlign w:val="center"/>
          </w:tcPr>
          <w:p w14:paraId="01357F75" w14:textId="77777777" w:rsidR="00CD2875" w:rsidRPr="00F6147D" w:rsidRDefault="00F6147D">
            <w:pPr>
              <w:spacing w:before="0" w:after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3.</w:t>
            </w:r>
          </w:p>
        </w:tc>
        <w:tc>
          <w:tcPr>
            <w:tcW w:w="7334" w:type="dxa"/>
            <w:shd w:val="clear" w:color="auto" w:fill="auto"/>
          </w:tcPr>
          <w:p w14:paraId="7C676F76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color w:val="000000" w:themeColor="text1"/>
                <w:sz w:val="20"/>
                <w:lang w:val="pl-PL"/>
              </w:rPr>
              <w:t xml:space="preserve">Pomiar </w:t>
            </w:r>
            <w:r w:rsidRPr="00F6147D">
              <w:rPr>
                <w:rFonts w:ascii="Arial" w:hAnsi="Arial" w:cs="Arial"/>
                <w:sz w:val="20"/>
                <w:lang w:val="pl-PL"/>
              </w:rPr>
              <w:t>wartości nastawionych układów elektroenergetycznej automatyki zabezpieczeniowej (skalowanie)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2C0F67" w14:textId="77777777" w:rsidR="00CD2875" w:rsidRPr="00F6147D" w:rsidRDefault="00F6147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F6147D">
              <w:rPr>
                <w:rFonts w:ascii="Arial" w:hAnsi="Arial" w:cs="Arial"/>
                <w:color w:val="000000"/>
                <w:sz w:val="20"/>
                <w:lang w:val="pl-PL"/>
              </w:rPr>
              <w:t>tak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6057ADB8" w14:textId="77777777" w:rsidR="00CD2875" w:rsidRPr="00F6147D" w:rsidRDefault="00F6147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F6147D">
              <w:rPr>
                <w:rFonts w:ascii="Arial" w:hAnsi="Arial" w:cs="Arial"/>
                <w:color w:val="000000"/>
                <w:sz w:val="20"/>
                <w:lang w:val="pl-PL"/>
              </w:rPr>
              <w:t>nie</w:t>
            </w:r>
          </w:p>
        </w:tc>
      </w:tr>
    </w:tbl>
    <w:p w14:paraId="6E95D7E7" w14:textId="77777777" w:rsidR="00CD2875" w:rsidRPr="00F6147D" w:rsidRDefault="00CD2875">
      <w:pPr>
        <w:pStyle w:val="Akapitzlist"/>
        <w:spacing w:line="360" w:lineRule="auto"/>
        <w:ind w:left="0"/>
        <w:rPr>
          <w:rFonts w:ascii="Arial" w:hAnsi="Arial"/>
          <w:color w:val="000000"/>
          <w:sz w:val="20"/>
          <w:szCs w:val="20"/>
        </w:rPr>
      </w:pPr>
    </w:p>
    <w:p w14:paraId="0588B18E" w14:textId="77777777" w:rsidR="00CD2875" w:rsidRPr="00F6147D" w:rsidRDefault="00F6147D">
      <w:pPr>
        <w:pStyle w:val="Akapitzlist"/>
        <w:spacing w:before="240"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  <w:r w:rsidRPr="00F6147D">
        <w:rPr>
          <w:rFonts w:ascii="Arial" w:hAnsi="Arial" w:cs="Arial"/>
          <w:color w:val="000000"/>
          <w:sz w:val="20"/>
          <w:szCs w:val="20"/>
        </w:rPr>
        <w:t>2. Tabela prób i pomiarów</w:t>
      </w:r>
    </w:p>
    <w:tbl>
      <w:tblPr>
        <w:tblW w:w="91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537"/>
        <w:gridCol w:w="1548"/>
        <w:gridCol w:w="2546"/>
      </w:tblGrid>
      <w:tr w:rsidR="00CD2875" w:rsidRPr="00F6147D" w14:paraId="13DD63E5" w14:textId="77777777">
        <w:trPr>
          <w:trHeight w:val="37"/>
        </w:trPr>
        <w:tc>
          <w:tcPr>
            <w:tcW w:w="56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105925" w14:textId="77777777" w:rsidR="00CD2875" w:rsidRPr="00F6147D" w:rsidRDefault="00F6147D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F6147D">
              <w:rPr>
                <w:rFonts w:ascii="Arial" w:hAnsi="Arial" w:cs="Arial"/>
                <w:color w:val="000000"/>
                <w:sz w:val="20"/>
                <w:lang w:val="pl-PL"/>
              </w:rPr>
              <w:t>L.p.</w:t>
            </w:r>
          </w:p>
        </w:tc>
        <w:tc>
          <w:tcPr>
            <w:tcW w:w="45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638C1FF" w14:textId="77777777" w:rsidR="00CD2875" w:rsidRPr="00F6147D" w:rsidRDefault="00F6147D">
            <w:pPr>
              <w:pStyle w:val="Punkty"/>
              <w:numPr>
                <w:ilvl w:val="0"/>
                <w:numId w:val="0"/>
              </w:numPr>
              <w:spacing w:after="0"/>
              <w:jc w:val="left"/>
              <w:rPr>
                <w:rFonts w:cs="Arial"/>
                <w:color w:val="000000"/>
                <w:sz w:val="20"/>
              </w:rPr>
            </w:pPr>
            <w:r w:rsidRPr="00F6147D">
              <w:rPr>
                <w:rFonts w:cs="Arial"/>
                <w:b/>
                <w:i/>
                <w:color w:val="000000"/>
                <w:sz w:val="20"/>
              </w:rPr>
              <w:t xml:space="preserve">Próby i pomiary dla przeglądu </w:t>
            </w:r>
            <w:r w:rsidRPr="00F6147D">
              <w:rPr>
                <w:rFonts w:cs="Arial"/>
                <w:b/>
                <w:i/>
                <w:sz w:val="20"/>
              </w:rPr>
              <w:t>pięcioletniego</w:t>
            </w:r>
            <w:r w:rsidRPr="00F6147D">
              <w:rPr>
                <w:rFonts w:cs="Arial"/>
                <w:b/>
                <w:i/>
                <w:color w:val="000000"/>
                <w:sz w:val="20"/>
              </w:rPr>
              <w:t>: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A774082" w14:textId="77777777" w:rsidR="00CD2875" w:rsidRPr="00F6147D" w:rsidRDefault="00F6147D">
            <w:pPr>
              <w:pStyle w:val="Punkty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color w:val="000000"/>
                <w:sz w:val="20"/>
              </w:rPr>
            </w:pPr>
            <w:r w:rsidRPr="00F6147D">
              <w:rPr>
                <w:rFonts w:cs="Arial"/>
                <w:color w:val="000000"/>
                <w:sz w:val="20"/>
              </w:rPr>
              <w:t>Zmierzona</w:t>
            </w:r>
          </w:p>
        </w:tc>
        <w:tc>
          <w:tcPr>
            <w:tcW w:w="2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BF29225" w14:textId="77777777" w:rsidR="00CD2875" w:rsidRPr="00F6147D" w:rsidRDefault="00F6147D">
            <w:pPr>
              <w:pStyle w:val="Punkty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color w:val="000000"/>
                <w:sz w:val="20"/>
              </w:rPr>
            </w:pPr>
            <w:r w:rsidRPr="00F6147D">
              <w:rPr>
                <w:rFonts w:cs="Arial"/>
                <w:color w:val="000000"/>
                <w:sz w:val="20"/>
              </w:rPr>
              <w:t>Wymagana</w:t>
            </w:r>
          </w:p>
        </w:tc>
      </w:tr>
      <w:tr w:rsidR="00CD2875" w:rsidRPr="00F6147D" w14:paraId="4D4D20E2" w14:textId="77777777">
        <w:trPr>
          <w:trHeight w:val="51"/>
        </w:trPr>
        <w:tc>
          <w:tcPr>
            <w:tcW w:w="566" w:type="dxa"/>
            <w:shd w:val="clear" w:color="auto" w:fill="auto"/>
            <w:vAlign w:val="center"/>
          </w:tcPr>
          <w:p w14:paraId="2F4E027D" w14:textId="77777777" w:rsidR="00CD2875" w:rsidRPr="00F6147D" w:rsidRDefault="00F6147D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F6147D">
              <w:rPr>
                <w:rFonts w:ascii="Arial" w:hAnsi="Arial" w:cs="Arial"/>
                <w:color w:val="000000"/>
                <w:sz w:val="20"/>
                <w:lang w:val="pl-PL"/>
              </w:rPr>
              <w:t xml:space="preserve">1. 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5EC23506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Pomiar rezystancji izolacji.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5B79092F" w14:textId="77777777" w:rsidR="00CD2875" w:rsidRPr="00F6147D" w:rsidRDefault="00CD2875">
            <w:pPr>
              <w:spacing w:before="0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4D624064" w14:textId="77777777" w:rsidR="00CD2875" w:rsidRPr="00F6147D" w:rsidRDefault="00CD2875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</w:p>
        </w:tc>
      </w:tr>
      <w:tr w:rsidR="00CD2875" w:rsidRPr="00F6147D" w14:paraId="17789475" w14:textId="77777777">
        <w:trPr>
          <w:trHeight w:val="51"/>
        </w:trPr>
        <w:tc>
          <w:tcPr>
            <w:tcW w:w="566" w:type="dxa"/>
            <w:shd w:val="clear" w:color="auto" w:fill="auto"/>
            <w:vAlign w:val="center"/>
          </w:tcPr>
          <w:p w14:paraId="22F34ECD" w14:textId="77777777" w:rsidR="00CD2875" w:rsidRPr="00F6147D" w:rsidRDefault="00F6147D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F6147D">
              <w:rPr>
                <w:rFonts w:ascii="Arial" w:hAnsi="Arial" w:cs="Arial"/>
                <w:color w:val="000000"/>
                <w:sz w:val="20"/>
                <w:lang w:val="pl-PL"/>
              </w:rPr>
              <w:t>1.1.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6B22DA00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Dla układów elektroenergetycznej automatyki zabezpieczeniowej.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33120F70" w14:textId="77777777" w:rsidR="00CD2875" w:rsidRPr="00F6147D" w:rsidRDefault="00CD2875">
            <w:pPr>
              <w:spacing w:before="0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56E702A5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R ≥ 1 MΩ</w:t>
            </w:r>
          </w:p>
          <w:p w14:paraId="775D4E4D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R – wynik ogólny</w:t>
            </w:r>
          </w:p>
          <w:p w14:paraId="5191E26C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proofErr w:type="spellStart"/>
            <w:r w:rsidRPr="00F6147D">
              <w:rPr>
                <w:rFonts w:ascii="Arial" w:hAnsi="Arial" w:cs="Arial"/>
                <w:sz w:val="20"/>
                <w:lang w:val="pl-PL"/>
              </w:rPr>
              <w:t>Ri</w:t>
            </w:r>
            <w:proofErr w:type="spellEnd"/>
            <w:r w:rsidRPr="00F6147D">
              <w:rPr>
                <w:rFonts w:ascii="Arial" w:hAnsi="Arial" w:cs="Arial"/>
                <w:sz w:val="20"/>
                <w:lang w:val="pl-PL"/>
              </w:rPr>
              <w:t xml:space="preserve"> ≥ 10 MΩ</w:t>
            </w:r>
          </w:p>
          <w:p w14:paraId="64A82C36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proofErr w:type="spellStart"/>
            <w:r w:rsidRPr="00F6147D">
              <w:rPr>
                <w:rFonts w:ascii="Arial" w:hAnsi="Arial" w:cs="Arial"/>
                <w:sz w:val="20"/>
                <w:lang w:val="pl-PL"/>
              </w:rPr>
              <w:t>Ri</w:t>
            </w:r>
            <w:proofErr w:type="spellEnd"/>
            <w:r w:rsidRPr="00F6147D">
              <w:rPr>
                <w:rFonts w:ascii="Arial" w:hAnsi="Arial" w:cs="Arial"/>
                <w:sz w:val="20"/>
                <w:lang w:val="pl-PL"/>
              </w:rPr>
              <w:t xml:space="preserve"> – wynik dla pojedynczego elementu urządzenia</w:t>
            </w:r>
          </w:p>
          <w:p w14:paraId="22B511CC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U</w:t>
            </w:r>
            <w:r w:rsidRPr="00F6147D">
              <w:rPr>
                <w:rFonts w:ascii="Arial" w:hAnsi="Arial" w:cs="Arial"/>
                <w:sz w:val="20"/>
                <w:vertAlign w:val="subscript"/>
                <w:lang w:val="pl-PL"/>
              </w:rPr>
              <w:t>P</w:t>
            </w:r>
            <w:r w:rsidRPr="00F6147D">
              <w:rPr>
                <w:rFonts w:ascii="Arial" w:hAnsi="Arial" w:cs="Arial"/>
                <w:sz w:val="20"/>
                <w:lang w:val="pl-PL"/>
              </w:rPr>
              <w:t xml:space="preserve"> = 500 V</w:t>
            </w:r>
          </w:p>
        </w:tc>
      </w:tr>
      <w:tr w:rsidR="00CD2875" w:rsidRPr="00F6147D" w14:paraId="34415EB6" w14:textId="77777777">
        <w:trPr>
          <w:trHeight w:val="51"/>
        </w:trPr>
        <w:tc>
          <w:tcPr>
            <w:tcW w:w="566" w:type="dxa"/>
            <w:shd w:val="clear" w:color="auto" w:fill="auto"/>
            <w:vAlign w:val="center"/>
          </w:tcPr>
          <w:p w14:paraId="07E3FBB6" w14:textId="77777777" w:rsidR="00CD2875" w:rsidRPr="00F6147D" w:rsidRDefault="00F6147D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F6147D">
              <w:rPr>
                <w:rFonts w:ascii="Arial" w:hAnsi="Arial" w:cs="Arial"/>
                <w:color w:val="000000"/>
                <w:sz w:val="20"/>
                <w:lang w:val="pl-PL"/>
              </w:rPr>
              <w:t>1.2.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503C393A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Dla układów sterowania i sygnalizacji.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316C442E" w14:textId="77777777" w:rsidR="00CD2875" w:rsidRPr="00F6147D" w:rsidRDefault="00CD2875">
            <w:pPr>
              <w:spacing w:before="0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218077F2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R ≥ 50 MΩ</w:t>
            </w:r>
          </w:p>
          <w:p w14:paraId="58865395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U</w:t>
            </w:r>
            <w:r w:rsidRPr="00F6147D">
              <w:rPr>
                <w:rFonts w:ascii="Arial" w:hAnsi="Arial" w:cs="Arial"/>
                <w:sz w:val="20"/>
                <w:vertAlign w:val="subscript"/>
                <w:lang w:val="pl-PL"/>
              </w:rPr>
              <w:t>P</w:t>
            </w:r>
            <w:r w:rsidRPr="00F6147D">
              <w:rPr>
                <w:rFonts w:ascii="Arial" w:hAnsi="Arial" w:cs="Arial"/>
                <w:sz w:val="20"/>
                <w:lang w:val="pl-PL"/>
              </w:rPr>
              <w:t xml:space="preserve"> = 500 V</w:t>
            </w:r>
          </w:p>
        </w:tc>
      </w:tr>
      <w:tr w:rsidR="00CD2875" w:rsidRPr="00F6147D" w14:paraId="34BBB870" w14:textId="77777777">
        <w:trPr>
          <w:trHeight w:val="51"/>
        </w:trPr>
        <w:tc>
          <w:tcPr>
            <w:tcW w:w="566" w:type="dxa"/>
            <w:shd w:val="clear" w:color="auto" w:fill="auto"/>
            <w:vAlign w:val="center"/>
          </w:tcPr>
          <w:p w14:paraId="4ADB2EF4" w14:textId="77777777" w:rsidR="00CD2875" w:rsidRPr="00F6147D" w:rsidRDefault="00F6147D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F6147D">
              <w:rPr>
                <w:rFonts w:ascii="Arial" w:hAnsi="Arial" w:cs="Arial"/>
                <w:color w:val="000000"/>
                <w:sz w:val="20"/>
                <w:lang w:val="pl-PL"/>
              </w:rPr>
              <w:t>2.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55A52161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Pomiar wartości nastawionych układów elektroenergetycznej automatyki zabezpieczeniowej (skalowanie).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3AFE5ECE" w14:textId="77777777" w:rsidR="00CD2875" w:rsidRPr="00F6147D" w:rsidRDefault="00CD2875">
            <w:pPr>
              <w:spacing w:before="0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4B87D323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Zgodnie z instrukcją skalowania urządzenia</w:t>
            </w:r>
          </w:p>
        </w:tc>
      </w:tr>
      <w:tr w:rsidR="00CD2875" w:rsidRPr="00F6147D" w14:paraId="7269BF5A" w14:textId="77777777">
        <w:trPr>
          <w:trHeight w:val="51"/>
        </w:trPr>
        <w:tc>
          <w:tcPr>
            <w:tcW w:w="566" w:type="dxa"/>
            <w:shd w:val="clear" w:color="auto" w:fill="auto"/>
            <w:vAlign w:val="center"/>
          </w:tcPr>
          <w:p w14:paraId="209F688C" w14:textId="77777777" w:rsidR="00CD2875" w:rsidRPr="00F6147D" w:rsidRDefault="00F6147D">
            <w:pPr>
              <w:spacing w:before="0" w:after="0"/>
              <w:ind w:left="-108" w:right="-108"/>
              <w:jc w:val="center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F6147D">
              <w:rPr>
                <w:rFonts w:ascii="Arial" w:hAnsi="Arial" w:cs="Arial"/>
                <w:color w:val="000000"/>
                <w:sz w:val="20"/>
                <w:lang w:val="pl-PL"/>
              </w:rPr>
              <w:lastRenderedPageBreak/>
              <w:t>3.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1E7A7DC1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Pomiar napięcia zasilającego i pomocniczego układów sterowania i sygnalizacji.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5C37261C" w14:textId="77777777" w:rsidR="00CD2875" w:rsidRPr="00F6147D" w:rsidRDefault="00CD2875">
            <w:pPr>
              <w:spacing w:before="0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4ABDE793" w14:textId="77777777" w:rsidR="00CD2875" w:rsidRPr="00F6147D" w:rsidRDefault="00F6147D">
            <w:pPr>
              <w:spacing w:before="0" w:after="0"/>
              <w:rPr>
                <w:rFonts w:ascii="Arial" w:hAnsi="Arial" w:cs="Arial"/>
                <w:sz w:val="20"/>
                <w:lang w:val="pl-PL"/>
              </w:rPr>
            </w:pPr>
            <w:r w:rsidRPr="00F6147D">
              <w:rPr>
                <w:rFonts w:ascii="Arial" w:hAnsi="Arial" w:cs="Arial"/>
                <w:sz w:val="20"/>
                <w:lang w:val="pl-PL"/>
              </w:rPr>
              <w:t>0,8∙</w:t>
            </w:r>
            <w:r w:rsidRPr="00F6147D">
              <w:rPr>
                <w:rFonts w:ascii="Arial" w:hAnsi="Arial" w:cs="Arial"/>
                <w:i/>
                <w:sz w:val="20"/>
                <w:lang w:val="pl-PL"/>
              </w:rPr>
              <w:t>U</w:t>
            </w:r>
            <w:r w:rsidRPr="00F6147D">
              <w:rPr>
                <w:rFonts w:ascii="Arial" w:hAnsi="Arial" w:cs="Arial"/>
                <w:i/>
                <w:sz w:val="20"/>
                <w:vertAlign w:val="subscript"/>
                <w:lang w:val="pl-PL"/>
              </w:rPr>
              <w:t>N</w:t>
            </w:r>
            <w:r w:rsidRPr="00F6147D">
              <w:rPr>
                <w:rFonts w:ascii="Arial" w:hAnsi="Arial" w:cs="Arial"/>
                <w:i/>
                <w:sz w:val="20"/>
                <w:lang w:val="pl-PL"/>
              </w:rPr>
              <w:t xml:space="preserve"> ≤ U</w:t>
            </w:r>
            <w:r w:rsidRPr="00F6147D">
              <w:rPr>
                <w:rFonts w:ascii="Arial" w:hAnsi="Arial" w:cs="Arial"/>
                <w:i/>
                <w:sz w:val="20"/>
                <w:vertAlign w:val="subscript"/>
                <w:lang w:val="pl-PL"/>
              </w:rPr>
              <w:t>N</w:t>
            </w:r>
            <w:r w:rsidRPr="00F6147D">
              <w:rPr>
                <w:rFonts w:ascii="Arial" w:hAnsi="Arial" w:cs="Arial"/>
                <w:i/>
                <w:sz w:val="20"/>
                <w:lang w:val="pl-PL"/>
              </w:rPr>
              <w:t xml:space="preserve"> ≤ 1,1∙U</w:t>
            </w:r>
            <w:r w:rsidRPr="00F6147D">
              <w:rPr>
                <w:rFonts w:ascii="Arial" w:hAnsi="Arial" w:cs="Arial"/>
                <w:i/>
                <w:sz w:val="20"/>
                <w:vertAlign w:val="subscript"/>
                <w:lang w:val="pl-PL"/>
              </w:rPr>
              <w:t>N</w:t>
            </w:r>
          </w:p>
        </w:tc>
      </w:tr>
    </w:tbl>
    <w:p w14:paraId="5DDECE70" w14:textId="77777777" w:rsidR="00CD2875" w:rsidRPr="00F6147D" w:rsidRDefault="00CD2875">
      <w:pPr>
        <w:pStyle w:val="Akapitzlist"/>
        <w:spacing w:line="360" w:lineRule="auto"/>
        <w:ind w:left="0"/>
        <w:rPr>
          <w:rFonts w:ascii="Arial" w:hAnsi="Arial"/>
          <w:color w:val="000000"/>
          <w:sz w:val="20"/>
          <w:szCs w:val="20"/>
        </w:rPr>
      </w:pPr>
    </w:p>
    <w:p w14:paraId="47A28A82" w14:textId="77777777" w:rsidR="00CD2875" w:rsidRPr="00F6147D" w:rsidRDefault="00F6147D">
      <w:pPr>
        <w:pStyle w:val="Akapitzlist"/>
        <w:spacing w:line="360" w:lineRule="auto"/>
        <w:ind w:left="0"/>
        <w:rPr>
          <w:rFonts w:ascii="Arial" w:hAnsi="Arial"/>
          <w:color w:val="000000"/>
          <w:sz w:val="20"/>
          <w:szCs w:val="20"/>
        </w:rPr>
      </w:pPr>
      <w:r w:rsidRPr="00F6147D">
        <w:rPr>
          <w:rFonts w:ascii="Arial" w:hAnsi="Arial"/>
          <w:color w:val="000000"/>
          <w:sz w:val="20"/>
          <w:szCs w:val="20"/>
        </w:rPr>
        <w:br/>
      </w:r>
    </w:p>
    <w:p w14:paraId="41A885AD" w14:textId="77777777" w:rsidR="00CD2875" w:rsidRPr="00F6147D" w:rsidRDefault="00F6147D">
      <w:pPr>
        <w:pStyle w:val="Akapitzlist"/>
        <w:spacing w:line="360" w:lineRule="auto"/>
        <w:ind w:left="0"/>
        <w:rPr>
          <w:rFonts w:ascii="Arial" w:hAnsi="Arial"/>
          <w:color w:val="000000"/>
        </w:rPr>
      </w:pPr>
      <w:r w:rsidRPr="00F6147D">
        <w:rPr>
          <w:rFonts w:ascii="Arial" w:hAnsi="Arial"/>
          <w:color w:val="000000"/>
          <w:sz w:val="20"/>
          <w:szCs w:val="20"/>
        </w:rPr>
        <w:t>3.Uwagi:……………………………………………………………………………………………………………………………………………………………………………………………………………………………………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1D1FA0" w14:textId="77777777" w:rsidR="00CD2875" w:rsidRPr="00F6147D" w:rsidRDefault="00F6147D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20"/>
          <w:szCs w:val="20"/>
        </w:rPr>
      </w:pPr>
      <w:r w:rsidRPr="00F6147D">
        <w:rPr>
          <w:rFonts w:ascii="Arial" w:hAnsi="Arial"/>
          <w:color w:val="000000"/>
          <w:sz w:val="20"/>
          <w:szCs w:val="20"/>
        </w:rPr>
        <w:t>4. W wyniku przeprowadzonych prac stwierdzono, że urządzenie jest sprawne/niesprawne* technicznie oraz nadaje/nie nadaje* się do dalszej eksploatacji.</w:t>
      </w:r>
    </w:p>
    <w:p w14:paraId="6D533EE6" w14:textId="77777777" w:rsidR="00CD2875" w:rsidRPr="00F6147D" w:rsidRDefault="00CD2875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20"/>
          <w:szCs w:val="20"/>
        </w:rPr>
      </w:pPr>
    </w:p>
    <w:p w14:paraId="2DA0EE79" w14:textId="77777777" w:rsidR="00CD2875" w:rsidRPr="00F6147D" w:rsidRDefault="00CD2875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10"/>
        </w:rPr>
      </w:pPr>
    </w:p>
    <w:p w14:paraId="11E9679C" w14:textId="77777777" w:rsidR="00CD2875" w:rsidRPr="00F6147D" w:rsidRDefault="00CD2875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10"/>
        </w:rPr>
      </w:pPr>
    </w:p>
    <w:p w14:paraId="4238825F" w14:textId="77777777" w:rsidR="00CD2875" w:rsidRPr="00F6147D" w:rsidRDefault="00CD2875">
      <w:pPr>
        <w:pStyle w:val="Akapitzlist"/>
        <w:spacing w:after="0" w:line="240" w:lineRule="auto"/>
        <w:ind w:left="0"/>
        <w:jc w:val="both"/>
        <w:rPr>
          <w:rFonts w:ascii="Arial" w:hAnsi="Arial"/>
          <w:color w:val="000000"/>
          <w:sz w:val="10"/>
        </w:rPr>
      </w:pPr>
    </w:p>
    <w:p w14:paraId="0CEE40EB" w14:textId="77777777" w:rsidR="00CD2875" w:rsidRPr="00F6147D" w:rsidRDefault="00F6147D">
      <w:pPr>
        <w:pStyle w:val="Akapitzlist"/>
        <w:spacing w:line="240" w:lineRule="auto"/>
        <w:ind w:left="0"/>
        <w:jc w:val="both"/>
        <w:rPr>
          <w:rFonts w:ascii="Arial" w:hAnsi="Arial"/>
          <w:color w:val="000000"/>
          <w:sz w:val="18"/>
        </w:rPr>
      </w:pPr>
      <w:r w:rsidRPr="00F6147D">
        <w:rPr>
          <w:rFonts w:ascii="Arial" w:hAnsi="Arial"/>
          <w:color w:val="000000"/>
          <w:sz w:val="18"/>
        </w:rPr>
        <w:t>Prace wykonali:(Imię, Nazwisko ,Jednostka służbowa)</w:t>
      </w:r>
    </w:p>
    <w:p w14:paraId="2B3D3903" w14:textId="77777777" w:rsidR="00CD2875" w:rsidRPr="00F6147D" w:rsidRDefault="00F6147D">
      <w:pPr>
        <w:tabs>
          <w:tab w:val="center" w:pos="6663"/>
        </w:tabs>
        <w:spacing w:after="0" w:line="360" w:lineRule="auto"/>
        <w:rPr>
          <w:rFonts w:ascii="Arial" w:hAnsi="Arial"/>
          <w:color w:val="000000"/>
          <w:sz w:val="20"/>
          <w:lang w:val="pl-PL"/>
        </w:rPr>
      </w:pPr>
      <w:r w:rsidRPr="00F6147D">
        <w:rPr>
          <w:rFonts w:ascii="Arial" w:hAnsi="Arial"/>
          <w:color w:val="000000"/>
          <w:sz w:val="20"/>
          <w:lang w:val="pl-PL"/>
        </w:rPr>
        <w:t>……………………………………………</w:t>
      </w:r>
      <w:r w:rsidRPr="00F6147D">
        <w:rPr>
          <w:rFonts w:ascii="Arial" w:hAnsi="Arial"/>
          <w:color w:val="000000"/>
          <w:sz w:val="20"/>
          <w:lang w:val="pl-PL"/>
        </w:rPr>
        <w:tab/>
        <w:t>Wykonanie prac potwierdza:</w:t>
      </w:r>
    </w:p>
    <w:p w14:paraId="66C0E00F" w14:textId="77777777" w:rsidR="00CD2875" w:rsidRPr="00F6147D" w:rsidRDefault="00F6147D">
      <w:pPr>
        <w:tabs>
          <w:tab w:val="center" w:pos="6663"/>
        </w:tabs>
        <w:spacing w:after="0" w:line="360" w:lineRule="auto"/>
        <w:rPr>
          <w:rFonts w:ascii="Arial" w:hAnsi="Arial"/>
          <w:color w:val="000000"/>
          <w:sz w:val="18"/>
          <w:lang w:val="pl-PL"/>
        </w:rPr>
      </w:pPr>
      <w:r w:rsidRPr="00F6147D">
        <w:rPr>
          <w:rFonts w:ascii="Arial" w:hAnsi="Arial"/>
          <w:color w:val="000000"/>
          <w:sz w:val="18"/>
          <w:lang w:val="pl-PL"/>
        </w:rPr>
        <w:t>…………………………………………………</w:t>
      </w:r>
      <w:r w:rsidRPr="00F6147D">
        <w:rPr>
          <w:rFonts w:ascii="Arial" w:hAnsi="Arial"/>
          <w:color w:val="000000"/>
          <w:sz w:val="18"/>
          <w:lang w:val="pl-PL"/>
        </w:rPr>
        <w:tab/>
      </w:r>
    </w:p>
    <w:p w14:paraId="10609397" w14:textId="77777777" w:rsidR="00CD2875" w:rsidRPr="00F6147D" w:rsidRDefault="00F6147D">
      <w:pPr>
        <w:tabs>
          <w:tab w:val="center" w:pos="6663"/>
        </w:tabs>
        <w:spacing w:after="0" w:line="360" w:lineRule="auto"/>
        <w:rPr>
          <w:rFonts w:ascii="Arial" w:hAnsi="Arial"/>
          <w:color w:val="000000"/>
          <w:sz w:val="18"/>
          <w:lang w:val="pl-PL"/>
        </w:rPr>
      </w:pPr>
      <w:r w:rsidRPr="00F6147D">
        <w:rPr>
          <w:rFonts w:ascii="Arial" w:hAnsi="Arial"/>
          <w:color w:val="000000"/>
          <w:sz w:val="20"/>
          <w:lang w:val="pl-PL"/>
        </w:rPr>
        <w:t>……………………………………………</w:t>
      </w:r>
      <w:r w:rsidRPr="00F6147D">
        <w:rPr>
          <w:rFonts w:ascii="Arial" w:hAnsi="Arial"/>
          <w:color w:val="000000"/>
          <w:sz w:val="18"/>
          <w:lang w:val="pl-PL"/>
        </w:rPr>
        <w:tab/>
        <w:t xml:space="preserve">………………………………………… </w:t>
      </w:r>
    </w:p>
    <w:p w14:paraId="640AD029" w14:textId="77777777" w:rsidR="00CD2875" w:rsidRPr="00F6147D" w:rsidRDefault="00F6147D">
      <w:pPr>
        <w:spacing w:after="0" w:line="360" w:lineRule="auto"/>
        <w:rPr>
          <w:rFonts w:ascii="Arial" w:hAnsi="Arial"/>
          <w:color w:val="000000"/>
          <w:sz w:val="18"/>
          <w:lang w:val="pl-PL"/>
        </w:rPr>
      </w:pPr>
      <w:r w:rsidRPr="00F6147D">
        <w:rPr>
          <w:rFonts w:ascii="Arial" w:hAnsi="Arial"/>
          <w:b/>
          <w:color w:val="000000"/>
          <w:sz w:val="16"/>
          <w:szCs w:val="10"/>
          <w:lang w:val="pl-PL"/>
        </w:rPr>
        <w:t>*niepotrzebne skreślić</w:t>
      </w:r>
    </w:p>
    <w:sectPr w:rsidR="00CD2875" w:rsidRPr="00F6147D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8817E" w14:textId="77777777" w:rsidR="005C528A" w:rsidRDefault="005C528A">
      <w:pPr>
        <w:spacing w:before="0" w:after="0"/>
      </w:pPr>
      <w:r>
        <w:separator/>
      </w:r>
    </w:p>
  </w:endnote>
  <w:endnote w:type="continuationSeparator" w:id="0">
    <w:p w14:paraId="44E9DD7E" w14:textId="77777777" w:rsidR="005C528A" w:rsidRDefault="005C52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CD2875" w14:paraId="1A266038" w14:textId="77777777">
      <w:tc>
        <w:tcPr>
          <w:tcW w:w="1667" w:type="pct"/>
        </w:tcPr>
        <w:p w14:paraId="1A3FF7B8" w14:textId="77777777" w:rsidR="00CD2875" w:rsidRDefault="00F6147D">
          <w:pPr>
            <w:pStyle w:val="Stopka"/>
            <w:rPr>
              <w:rFonts w:asciiTheme="minorHAnsi" w:hAnsiTheme="minorHAnsi"/>
              <w:sz w:val="20"/>
              <w:lang w:val="pl-PL"/>
            </w:rPr>
          </w:pPr>
          <w:r>
            <w:rPr>
              <w:rFonts w:asciiTheme="minorHAnsi" w:hAnsiTheme="minorHAnsi"/>
              <w:sz w:val="20"/>
              <w:lang w:val="pl-PL"/>
            </w:rPr>
            <w:t xml:space="preserve">Zadanie </w:t>
          </w:r>
        </w:p>
      </w:tc>
      <w:tc>
        <w:tcPr>
          <w:tcW w:w="1667" w:type="pct"/>
        </w:tcPr>
        <w:p w14:paraId="230F0DAF" w14:textId="77777777" w:rsidR="00CD2875" w:rsidRDefault="00F6147D">
          <w:pPr>
            <w:pStyle w:val="Stopka"/>
            <w:jc w:val="center"/>
            <w:rPr>
              <w:rFonts w:asciiTheme="minorHAnsi" w:hAnsiTheme="minorHAnsi"/>
              <w:sz w:val="20"/>
            </w:rPr>
          </w:pPr>
          <w:r>
            <w:rPr>
              <w:rFonts w:asciiTheme="minorHAnsi" w:hAnsiTheme="minorHAnsi"/>
              <w:sz w:val="20"/>
            </w:rPr>
            <w:fldChar w:fldCharType="begin"/>
          </w:r>
          <w:r>
            <w:rPr>
              <w:rFonts w:asciiTheme="minorHAnsi" w:hAnsiTheme="minorHAnsi"/>
              <w:sz w:val="20"/>
            </w:rPr>
            <w:instrText>PAGE   \* MERGEFORMAT</w:instrText>
          </w:r>
          <w:r>
            <w:rPr>
              <w:rFonts w:asciiTheme="minorHAnsi" w:hAnsiTheme="minorHAnsi"/>
              <w:sz w:val="20"/>
            </w:rPr>
            <w:fldChar w:fldCharType="separate"/>
          </w:r>
          <w:r>
            <w:rPr>
              <w:rFonts w:asciiTheme="minorHAnsi" w:hAnsiTheme="minorHAnsi"/>
              <w:noProof/>
              <w:sz w:val="20"/>
              <w:lang w:val="pl-PL"/>
            </w:rPr>
            <w:t>1</w:t>
          </w:r>
          <w:r>
            <w:rPr>
              <w:rFonts w:asciiTheme="minorHAnsi" w:hAnsiTheme="minorHAnsi"/>
              <w:sz w:val="20"/>
            </w:rPr>
            <w:fldChar w:fldCharType="end"/>
          </w:r>
          <w:r>
            <w:rPr>
              <w:rFonts w:asciiTheme="minorHAnsi" w:hAnsiTheme="minorHAnsi"/>
              <w:sz w:val="20"/>
            </w:rPr>
            <w:t xml:space="preserve"> z </w:t>
          </w:r>
          <w:r>
            <w:rPr>
              <w:rFonts w:asciiTheme="minorHAnsi" w:hAnsiTheme="minorHAnsi"/>
              <w:sz w:val="20"/>
            </w:rPr>
            <w:fldChar w:fldCharType="begin"/>
          </w:r>
          <w:r>
            <w:rPr>
              <w:rFonts w:asciiTheme="minorHAnsi" w:hAnsiTheme="minorHAnsi"/>
              <w:sz w:val="20"/>
            </w:rPr>
            <w:instrText xml:space="preserve"> NUMPAGES   \* MERGEFORMAT </w:instrText>
          </w:r>
          <w:r>
            <w:rPr>
              <w:rFonts w:asciiTheme="minorHAnsi" w:hAnsiTheme="minorHAnsi"/>
              <w:sz w:val="20"/>
            </w:rPr>
            <w:fldChar w:fldCharType="separate"/>
          </w:r>
          <w:r>
            <w:rPr>
              <w:rFonts w:asciiTheme="minorHAnsi" w:hAnsiTheme="minorHAnsi"/>
              <w:noProof/>
              <w:sz w:val="20"/>
            </w:rPr>
            <w:t>2</w:t>
          </w:r>
          <w:r>
            <w:rPr>
              <w:rFonts w:asciiTheme="minorHAnsi" w:hAnsiTheme="minorHAnsi"/>
              <w:sz w:val="20"/>
            </w:rPr>
            <w:fldChar w:fldCharType="end"/>
          </w:r>
        </w:p>
      </w:tc>
      <w:tc>
        <w:tcPr>
          <w:tcW w:w="1667" w:type="pct"/>
        </w:tcPr>
        <w:p w14:paraId="138CC320" w14:textId="77777777" w:rsidR="00CD2875" w:rsidRDefault="00CD2875">
          <w:pPr>
            <w:pStyle w:val="Stopka"/>
            <w:jc w:val="right"/>
            <w:rPr>
              <w:rFonts w:asciiTheme="minorHAnsi" w:hAnsiTheme="minorHAnsi"/>
              <w:sz w:val="20"/>
            </w:rPr>
          </w:pPr>
        </w:p>
      </w:tc>
    </w:tr>
  </w:tbl>
  <w:p w14:paraId="4D4603A8" w14:textId="77777777" w:rsidR="00CD2875" w:rsidRDefault="00CD2875">
    <w:pPr>
      <w:pStyle w:val="Stopka"/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3AA07" w14:textId="77777777" w:rsidR="005C528A" w:rsidRDefault="005C528A">
      <w:pPr>
        <w:spacing w:before="0" w:after="0"/>
      </w:pPr>
      <w:r>
        <w:separator/>
      </w:r>
    </w:p>
  </w:footnote>
  <w:footnote w:type="continuationSeparator" w:id="0">
    <w:p w14:paraId="2E81C02A" w14:textId="77777777" w:rsidR="005C528A" w:rsidRDefault="005C528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2A483753"/>
    <w:multiLevelType w:val="multilevel"/>
    <w:tmpl w:val="E9B8CC48"/>
    <w:lvl w:ilvl="0">
      <w:start w:val="1"/>
      <w:numFmt w:val="decimal"/>
      <w:pStyle w:val="Ustpy"/>
      <w:lvlText w:val="%1."/>
      <w:lvlJc w:val="left"/>
      <w:pPr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unkty"/>
      <w:lvlText w:val="%2)"/>
      <w:lvlJc w:val="left"/>
      <w:pPr>
        <w:ind w:left="850" w:hanging="425"/>
      </w:pPr>
      <w:rPr>
        <w:rFonts w:ascii="Arial" w:eastAsia="Times New Roman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Podpunkty"/>
      <w:lvlText w:val="%3)"/>
      <w:lvlJc w:val="left"/>
      <w:pPr>
        <w:ind w:left="1275" w:hanging="425"/>
      </w:pPr>
      <w:rPr>
        <w:rFonts w:ascii="Arial" w:eastAsia="Times New Roman" w:hAnsi="Arial" w:cs="Times New Roman" w:hint="default"/>
        <w:b w:val="0"/>
        <w:strike w:val="0"/>
        <w:color w:val="auto"/>
        <w:vertAlign w:val="baseline"/>
      </w:rPr>
    </w:lvl>
    <w:lvl w:ilvl="3">
      <w:start w:val="1"/>
      <w:numFmt w:val="lowerRoman"/>
      <w:lvlText w:val="(%4)"/>
      <w:lvlJc w:val="right"/>
      <w:pPr>
        <w:ind w:left="1700" w:hanging="425"/>
      </w:pPr>
      <w:rPr>
        <w:rFonts w:hint="default"/>
        <w:strike w:val="0"/>
        <w:color w:val="FF0000"/>
      </w:rPr>
    </w:lvl>
    <w:lvl w:ilvl="4">
      <w:start w:val="1"/>
      <w:numFmt w:val="decimal"/>
      <w:pStyle w:val="Nagwek5"/>
      <w:lvlText w:val="%5)"/>
      <w:lvlJc w:val="left"/>
      <w:pPr>
        <w:ind w:left="2125" w:hanging="425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ind w:left="2550" w:hanging="425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ind w:left="2975" w:hanging="425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ind w:left="3825" w:hanging="425"/>
      </w:pPr>
      <w:rPr>
        <w:rFonts w:hint="default"/>
      </w:rPr>
    </w:lvl>
  </w:abstractNum>
  <w:abstractNum w:abstractNumId="2" w15:restartNumberingAfterBreak="0">
    <w:nsid w:val="7B8E557E"/>
    <w:multiLevelType w:val="multilevel"/>
    <w:tmpl w:val="B0C4F5F0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62622791">
    <w:abstractNumId w:val="0"/>
  </w:num>
  <w:num w:numId="2" w16cid:durableId="1850021020">
    <w:abstractNumId w:val="0"/>
  </w:num>
  <w:num w:numId="3" w16cid:durableId="1275359671">
    <w:abstractNumId w:val="0"/>
  </w:num>
  <w:num w:numId="4" w16cid:durableId="1909881773">
    <w:abstractNumId w:val="0"/>
  </w:num>
  <w:num w:numId="5" w16cid:durableId="1247760790">
    <w:abstractNumId w:val="2"/>
  </w:num>
  <w:num w:numId="6" w16cid:durableId="261574595">
    <w:abstractNumId w:val="2"/>
  </w:num>
  <w:num w:numId="7" w16cid:durableId="1866365265">
    <w:abstractNumId w:val="2"/>
  </w:num>
  <w:num w:numId="8" w16cid:durableId="158890411">
    <w:abstractNumId w:val="2"/>
  </w:num>
  <w:num w:numId="9" w16cid:durableId="821655371">
    <w:abstractNumId w:val="0"/>
  </w:num>
  <w:num w:numId="10" w16cid:durableId="638147870">
    <w:abstractNumId w:val="0"/>
  </w:num>
  <w:num w:numId="11" w16cid:durableId="1603954289">
    <w:abstractNumId w:val="0"/>
  </w:num>
  <w:num w:numId="12" w16cid:durableId="1101991830">
    <w:abstractNumId w:val="0"/>
  </w:num>
  <w:num w:numId="13" w16cid:durableId="1869905601">
    <w:abstractNumId w:val="2"/>
  </w:num>
  <w:num w:numId="14" w16cid:durableId="2067600742">
    <w:abstractNumId w:val="2"/>
  </w:num>
  <w:num w:numId="15" w16cid:durableId="767042402">
    <w:abstractNumId w:val="2"/>
  </w:num>
  <w:num w:numId="16" w16cid:durableId="1271812750">
    <w:abstractNumId w:val="2"/>
  </w:num>
  <w:num w:numId="17" w16cid:durableId="1377201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1D"/>
    <w:rsid w:val="00053867"/>
    <w:rsid w:val="00076059"/>
    <w:rsid w:val="00094904"/>
    <w:rsid w:val="000A336A"/>
    <w:rsid w:val="000B69DF"/>
    <w:rsid w:val="000C1D83"/>
    <w:rsid w:val="000C5EF0"/>
    <w:rsid w:val="000D1E9D"/>
    <w:rsid w:val="00107956"/>
    <w:rsid w:val="0012025F"/>
    <w:rsid w:val="00176ABA"/>
    <w:rsid w:val="001E2331"/>
    <w:rsid w:val="00236BA7"/>
    <w:rsid w:val="00246E11"/>
    <w:rsid w:val="00255073"/>
    <w:rsid w:val="0026537F"/>
    <w:rsid w:val="002773F1"/>
    <w:rsid w:val="002A510C"/>
    <w:rsid w:val="002A5310"/>
    <w:rsid w:val="002C4269"/>
    <w:rsid w:val="003053EF"/>
    <w:rsid w:val="00337EDE"/>
    <w:rsid w:val="00373B15"/>
    <w:rsid w:val="00395B74"/>
    <w:rsid w:val="003C1256"/>
    <w:rsid w:val="003C16F8"/>
    <w:rsid w:val="003C1E74"/>
    <w:rsid w:val="003D0534"/>
    <w:rsid w:val="00475697"/>
    <w:rsid w:val="004A52DC"/>
    <w:rsid w:val="004B56DB"/>
    <w:rsid w:val="004B63BD"/>
    <w:rsid w:val="004E1768"/>
    <w:rsid w:val="005029D0"/>
    <w:rsid w:val="00522128"/>
    <w:rsid w:val="00561413"/>
    <w:rsid w:val="00565365"/>
    <w:rsid w:val="00583454"/>
    <w:rsid w:val="00594B23"/>
    <w:rsid w:val="005B292B"/>
    <w:rsid w:val="005B739E"/>
    <w:rsid w:val="005C4333"/>
    <w:rsid w:val="005C528A"/>
    <w:rsid w:val="00606EC8"/>
    <w:rsid w:val="0066746A"/>
    <w:rsid w:val="0067585B"/>
    <w:rsid w:val="0068746E"/>
    <w:rsid w:val="006A5C4E"/>
    <w:rsid w:val="006D752A"/>
    <w:rsid w:val="006E3617"/>
    <w:rsid w:val="007048EC"/>
    <w:rsid w:val="00766B8C"/>
    <w:rsid w:val="0077047E"/>
    <w:rsid w:val="00794A3C"/>
    <w:rsid w:val="0079603C"/>
    <w:rsid w:val="007A005A"/>
    <w:rsid w:val="007A6D09"/>
    <w:rsid w:val="007D18B3"/>
    <w:rsid w:val="0082128D"/>
    <w:rsid w:val="0083603B"/>
    <w:rsid w:val="00845FFC"/>
    <w:rsid w:val="008B4428"/>
    <w:rsid w:val="008B67A0"/>
    <w:rsid w:val="008C723D"/>
    <w:rsid w:val="008D3E24"/>
    <w:rsid w:val="00906401"/>
    <w:rsid w:val="00912936"/>
    <w:rsid w:val="009254A8"/>
    <w:rsid w:val="00960E13"/>
    <w:rsid w:val="00963C4F"/>
    <w:rsid w:val="009A6E78"/>
    <w:rsid w:val="009C4EA5"/>
    <w:rsid w:val="009E6BE5"/>
    <w:rsid w:val="009F0312"/>
    <w:rsid w:val="00A025B9"/>
    <w:rsid w:val="00A3449A"/>
    <w:rsid w:val="00A60B62"/>
    <w:rsid w:val="00A85E48"/>
    <w:rsid w:val="00A95C18"/>
    <w:rsid w:val="00AA7219"/>
    <w:rsid w:val="00AB2F9A"/>
    <w:rsid w:val="00AB3A55"/>
    <w:rsid w:val="00B04E2F"/>
    <w:rsid w:val="00B07EA1"/>
    <w:rsid w:val="00B12E01"/>
    <w:rsid w:val="00B65392"/>
    <w:rsid w:val="00B95737"/>
    <w:rsid w:val="00BB5C41"/>
    <w:rsid w:val="00BE4EF0"/>
    <w:rsid w:val="00BF2FC4"/>
    <w:rsid w:val="00C02485"/>
    <w:rsid w:val="00C049EA"/>
    <w:rsid w:val="00C433CF"/>
    <w:rsid w:val="00CB19DA"/>
    <w:rsid w:val="00CC2C92"/>
    <w:rsid w:val="00CC6AA1"/>
    <w:rsid w:val="00CD2875"/>
    <w:rsid w:val="00CD7B7F"/>
    <w:rsid w:val="00CE038C"/>
    <w:rsid w:val="00CF2186"/>
    <w:rsid w:val="00D02026"/>
    <w:rsid w:val="00D85FE5"/>
    <w:rsid w:val="00DB4196"/>
    <w:rsid w:val="00E1401D"/>
    <w:rsid w:val="00E23887"/>
    <w:rsid w:val="00E5640D"/>
    <w:rsid w:val="00E73585"/>
    <w:rsid w:val="00E75C97"/>
    <w:rsid w:val="00E83A45"/>
    <w:rsid w:val="00EF01AD"/>
    <w:rsid w:val="00F519B6"/>
    <w:rsid w:val="00F6147D"/>
    <w:rsid w:val="00F707AB"/>
    <w:rsid w:val="00FC418B"/>
    <w:rsid w:val="00FC7575"/>
    <w:rsid w:val="00FF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E0B73"/>
  <w15:docId w15:val="{3C391B95-0593-4C07-A34D-7C16E3D8D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9D0"/>
    <w:pPr>
      <w:spacing w:before="180" w:after="60" w:line="240" w:lineRule="auto"/>
    </w:pPr>
    <w:rPr>
      <w:rFonts w:ascii="Georgia" w:hAnsi="Georgia"/>
      <w:sz w:val="24"/>
      <w:szCs w:val="20"/>
    </w:rPr>
  </w:style>
  <w:style w:type="paragraph" w:styleId="Nagwek5">
    <w:name w:val="heading 5"/>
    <w:basedOn w:val="Normalny"/>
    <w:next w:val="Normalny"/>
    <w:link w:val="Nagwek5Znak"/>
    <w:unhideWhenUsed/>
    <w:rsid w:val="00C049EA"/>
    <w:pPr>
      <w:keepNext/>
      <w:keepLines/>
      <w:numPr>
        <w:ilvl w:val="4"/>
        <w:numId w:val="17"/>
      </w:numPr>
      <w:spacing w:before="200" w:after="0"/>
      <w:outlineLvl w:val="4"/>
    </w:pPr>
    <w:rPr>
      <w:rFonts w:ascii="Cambria" w:eastAsia="Times New Roman" w:hAnsi="Cambria" w:cs="Times New Roman"/>
      <w:color w:val="243F60"/>
      <w:sz w:val="22"/>
      <w:lang w:val="pl-PL" w:eastAsia="pl-PL"/>
    </w:rPr>
  </w:style>
  <w:style w:type="paragraph" w:styleId="Nagwek6">
    <w:name w:val="heading 6"/>
    <w:aliases w:val="Litery"/>
    <w:basedOn w:val="Normalny"/>
    <w:next w:val="Normalny"/>
    <w:link w:val="Nagwek6Znak"/>
    <w:unhideWhenUsed/>
    <w:rsid w:val="00C049EA"/>
    <w:pPr>
      <w:keepNext/>
      <w:keepLines/>
      <w:numPr>
        <w:ilvl w:val="5"/>
        <w:numId w:val="17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2"/>
      <w:lang w:val="pl-PL"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049EA"/>
    <w:pPr>
      <w:keepNext/>
      <w:keepLines/>
      <w:numPr>
        <w:ilvl w:val="6"/>
        <w:numId w:val="17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sz w:val="22"/>
      <w:lang w:val="pl-PL"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049EA"/>
    <w:pPr>
      <w:keepNext/>
      <w:keepLines/>
      <w:numPr>
        <w:ilvl w:val="7"/>
        <w:numId w:val="17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lang w:val="pl-PL"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049EA"/>
    <w:pPr>
      <w:keepNext/>
      <w:keepLines/>
      <w:numPr>
        <w:ilvl w:val="8"/>
        <w:numId w:val="17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squarebullet">
    <w:name w:val="01 square bullet"/>
    <w:basedOn w:val="Normalny"/>
    <w:uiPriority w:val="3"/>
    <w:qFormat/>
    <w:rsid w:val="005029D0"/>
    <w:pPr>
      <w:numPr>
        <w:numId w:val="12"/>
      </w:numPr>
      <w:spacing w:before="120"/>
      <w:ind w:right="142"/>
    </w:pPr>
    <w:rPr>
      <w:rFonts w:eastAsia="Times New Roman" w:cs="Times New Roman"/>
    </w:rPr>
  </w:style>
  <w:style w:type="paragraph" w:customStyle="1" w:styleId="02dash">
    <w:name w:val="02 dash"/>
    <w:basedOn w:val="01squarebullet"/>
    <w:uiPriority w:val="4"/>
    <w:qFormat/>
    <w:rsid w:val="005029D0"/>
    <w:pPr>
      <w:numPr>
        <w:ilvl w:val="1"/>
      </w:numPr>
    </w:pPr>
  </w:style>
  <w:style w:type="paragraph" w:customStyle="1" w:styleId="03opensquarebullet">
    <w:name w:val="03 open square bullet"/>
    <w:basedOn w:val="02dash"/>
    <w:uiPriority w:val="5"/>
    <w:qFormat/>
    <w:rsid w:val="005029D0"/>
    <w:pPr>
      <w:numPr>
        <w:ilvl w:val="2"/>
      </w:numPr>
    </w:pPr>
  </w:style>
  <w:style w:type="paragraph" w:customStyle="1" w:styleId="04shortdash">
    <w:name w:val="04 short dash"/>
    <w:basedOn w:val="03opensquarebullet"/>
    <w:uiPriority w:val="6"/>
    <w:qFormat/>
    <w:rsid w:val="005029D0"/>
    <w:pPr>
      <w:numPr>
        <w:ilvl w:val="3"/>
      </w:numPr>
    </w:pPr>
  </w:style>
  <w:style w:type="paragraph" w:customStyle="1" w:styleId="05number1">
    <w:name w:val="05 number/1"/>
    <w:basedOn w:val="Normalny"/>
    <w:uiPriority w:val="7"/>
    <w:qFormat/>
    <w:rsid w:val="005029D0"/>
    <w:pPr>
      <w:numPr>
        <w:numId w:val="16"/>
      </w:numPr>
      <w:spacing w:before="120"/>
    </w:pPr>
    <w:rPr>
      <w:rFonts w:eastAsia="Times New Roman" w:cs="Times New Roman"/>
    </w:rPr>
  </w:style>
  <w:style w:type="paragraph" w:customStyle="1" w:styleId="06letter2">
    <w:name w:val="06 letter/2"/>
    <w:basedOn w:val="Normalny"/>
    <w:uiPriority w:val="8"/>
    <w:qFormat/>
    <w:rsid w:val="005029D0"/>
    <w:pPr>
      <w:numPr>
        <w:ilvl w:val="1"/>
        <w:numId w:val="16"/>
      </w:numPr>
      <w:spacing w:before="120"/>
    </w:pPr>
    <w:rPr>
      <w:rFonts w:eastAsia="Times New Roman" w:cs="Times New Roman"/>
    </w:rPr>
  </w:style>
  <w:style w:type="paragraph" w:customStyle="1" w:styleId="07number3">
    <w:name w:val="07 number/3"/>
    <w:basedOn w:val="Normalny"/>
    <w:uiPriority w:val="9"/>
    <w:qFormat/>
    <w:rsid w:val="005029D0"/>
    <w:pPr>
      <w:numPr>
        <w:ilvl w:val="2"/>
        <w:numId w:val="16"/>
      </w:numPr>
      <w:spacing w:before="120"/>
    </w:pPr>
    <w:rPr>
      <w:rFonts w:eastAsia="Times New Roman" w:cs="Times New Roman"/>
    </w:rPr>
  </w:style>
  <w:style w:type="paragraph" w:customStyle="1" w:styleId="08letter4">
    <w:name w:val="08 letter/4"/>
    <w:basedOn w:val="Normalny"/>
    <w:uiPriority w:val="10"/>
    <w:qFormat/>
    <w:rsid w:val="005029D0"/>
    <w:pPr>
      <w:numPr>
        <w:ilvl w:val="3"/>
        <w:numId w:val="16"/>
      </w:numPr>
      <w:spacing w:before="120"/>
    </w:pPr>
    <w:rPr>
      <w:rFonts w:eastAsia="Times New Roman" w:cs="Times New Roman"/>
    </w:rPr>
  </w:style>
  <w:style w:type="paragraph" w:customStyle="1" w:styleId="20major">
    <w:name w:val="20 major"/>
    <w:basedOn w:val="Normalny"/>
    <w:next w:val="Normalny"/>
    <w:uiPriority w:val="1"/>
    <w:qFormat/>
    <w:rsid w:val="005029D0"/>
    <w:pPr>
      <w:keepNext/>
      <w:spacing w:before="540" w:after="120"/>
      <w:ind w:right="360"/>
      <w:outlineLvl w:val="1"/>
    </w:pPr>
    <w:rPr>
      <w:rFonts w:ascii="Arial" w:eastAsia="Times New Roman" w:hAnsi="Arial" w:cs="Times New Roman"/>
      <w:b/>
      <w:caps/>
    </w:rPr>
  </w:style>
  <w:style w:type="paragraph" w:customStyle="1" w:styleId="21minor">
    <w:name w:val="21 minor"/>
    <w:basedOn w:val="Normalny"/>
    <w:next w:val="Normalny"/>
    <w:uiPriority w:val="2"/>
    <w:qFormat/>
    <w:rsid w:val="005029D0"/>
    <w:pPr>
      <w:keepNext/>
      <w:spacing w:before="420" w:after="120"/>
      <w:ind w:right="360"/>
      <w:outlineLvl w:val="2"/>
    </w:pPr>
    <w:rPr>
      <w:rFonts w:ascii="Arial" w:eastAsia="Times New Roman" w:hAnsi="Arial" w:cs="Times New Roman"/>
      <w:b/>
    </w:rPr>
  </w:style>
  <w:style w:type="paragraph" w:customStyle="1" w:styleId="32chaptertitle">
    <w:name w:val="32 chapter title"/>
    <w:basedOn w:val="Normalny"/>
    <w:next w:val="Normalny"/>
    <w:uiPriority w:val="12"/>
    <w:qFormat/>
    <w:rsid w:val="005029D0"/>
    <w:pPr>
      <w:pageBreakBefore/>
      <w:spacing w:before="0" w:after="300"/>
      <w:ind w:left="562" w:right="1080" w:hanging="562"/>
      <w:outlineLvl w:val="0"/>
    </w:pPr>
    <w:rPr>
      <w:rFonts w:ascii="Arial" w:eastAsia="Times New Roman" w:hAnsi="Arial" w:cs="Times New Roman"/>
      <w:sz w:val="44"/>
    </w:rPr>
  </w:style>
  <w:style w:type="paragraph" w:customStyle="1" w:styleId="22sub-minor">
    <w:name w:val="22 sub-minor"/>
    <w:basedOn w:val="Normalny"/>
    <w:uiPriority w:val="2"/>
    <w:qFormat/>
    <w:rsid w:val="005029D0"/>
    <w:pPr>
      <w:spacing w:before="300" w:line="264" w:lineRule="auto"/>
    </w:pPr>
    <w:rPr>
      <w:rFonts w:ascii="Arial" w:eastAsia="Times New Roman" w:hAnsi="Arial" w:cs="Arial"/>
      <w:b/>
      <w:color w:val="000000" w:themeColor="text1"/>
      <w:szCs w:val="24"/>
      <w:lang w:val="en-GB"/>
    </w:rPr>
  </w:style>
  <w:style w:type="table" w:styleId="Tabela-Siatka">
    <w:name w:val="Table Grid"/>
    <w:basedOn w:val="Standardowy"/>
    <w:uiPriority w:val="59"/>
    <w:rsid w:val="004E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04E2F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04E2F"/>
    <w:rPr>
      <w:rFonts w:ascii="Georgia" w:hAnsi="Georgia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04E2F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B04E2F"/>
    <w:rPr>
      <w:rFonts w:ascii="Georgia" w:hAnsi="Georgia"/>
      <w:sz w:val="24"/>
      <w:szCs w:val="20"/>
    </w:rPr>
  </w:style>
  <w:style w:type="paragraph" w:styleId="Akapitzlist">
    <w:name w:val="List Paragraph"/>
    <w:basedOn w:val="Normalny"/>
    <w:uiPriority w:val="34"/>
    <w:qFormat/>
    <w:rsid w:val="00C049EA"/>
    <w:pPr>
      <w:spacing w:before="0"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pl-PL"/>
    </w:rPr>
  </w:style>
  <w:style w:type="character" w:customStyle="1" w:styleId="Nagwek5Znak">
    <w:name w:val="Nagłówek 5 Znak"/>
    <w:basedOn w:val="Domylnaczcionkaakapitu"/>
    <w:link w:val="Nagwek5"/>
    <w:rsid w:val="00C049EA"/>
    <w:rPr>
      <w:rFonts w:ascii="Cambria" w:eastAsia="Times New Roman" w:hAnsi="Cambria" w:cs="Times New Roman"/>
      <w:color w:val="243F60"/>
      <w:szCs w:val="20"/>
      <w:lang w:val="pl-PL" w:eastAsia="pl-PL"/>
    </w:rPr>
  </w:style>
  <w:style w:type="character" w:customStyle="1" w:styleId="Nagwek6Znak">
    <w:name w:val="Nagłówek 6 Znak"/>
    <w:aliases w:val="Litery Znak"/>
    <w:basedOn w:val="Domylnaczcionkaakapitu"/>
    <w:link w:val="Nagwek6"/>
    <w:rsid w:val="00C049EA"/>
    <w:rPr>
      <w:rFonts w:ascii="Cambria" w:eastAsia="Times New Roman" w:hAnsi="Cambria" w:cs="Times New Roman"/>
      <w:i/>
      <w:iCs/>
      <w:color w:val="243F60"/>
      <w:szCs w:val="20"/>
      <w:lang w:val="pl-PL"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049EA"/>
    <w:rPr>
      <w:rFonts w:ascii="Cambria" w:eastAsia="Times New Roman" w:hAnsi="Cambria" w:cs="Times New Roman"/>
      <w:i/>
      <w:iCs/>
      <w:color w:val="404040"/>
      <w:szCs w:val="20"/>
      <w:lang w:val="pl-PL"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049EA"/>
    <w:rPr>
      <w:rFonts w:ascii="Cambria" w:eastAsia="Times New Roman" w:hAnsi="Cambria" w:cs="Times New Roman"/>
      <w:color w:val="404040"/>
      <w:sz w:val="20"/>
      <w:szCs w:val="20"/>
      <w:lang w:val="pl-PL"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C049EA"/>
    <w:rPr>
      <w:rFonts w:ascii="Cambria" w:eastAsia="Times New Roman" w:hAnsi="Cambria" w:cs="Times New Roman"/>
      <w:i/>
      <w:iCs/>
      <w:color w:val="404040"/>
      <w:sz w:val="20"/>
      <w:szCs w:val="20"/>
      <w:lang w:val="pl-PL" w:eastAsia="pl-PL"/>
    </w:rPr>
  </w:style>
  <w:style w:type="paragraph" w:customStyle="1" w:styleId="Ustpy">
    <w:name w:val="Ustępy"/>
    <w:basedOn w:val="Nagwek"/>
    <w:qFormat/>
    <w:rsid w:val="00C049EA"/>
    <w:pPr>
      <w:numPr>
        <w:numId w:val="17"/>
      </w:numPr>
      <w:tabs>
        <w:tab w:val="clear" w:pos="4536"/>
        <w:tab w:val="clear" w:pos="9072"/>
        <w:tab w:val="num" w:pos="360"/>
      </w:tabs>
      <w:spacing w:after="120"/>
      <w:ind w:left="0" w:firstLine="0"/>
      <w:jc w:val="both"/>
    </w:pPr>
    <w:rPr>
      <w:rFonts w:ascii="Arial" w:eastAsia="Times New Roman" w:hAnsi="Arial" w:cs="Times New Roman"/>
      <w:sz w:val="26"/>
      <w:lang w:val="pl-PL" w:eastAsia="pl-PL"/>
    </w:rPr>
  </w:style>
  <w:style w:type="paragraph" w:customStyle="1" w:styleId="Punkty">
    <w:name w:val="Punkty"/>
    <w:basedOn w:val="Lista"/>
    <w:link w:val="PunktyZnak"/>
    <w:qFormat/>
    <w:rsid w:val="00C049EA"/>
    <w:pPr>
      <w:numPr>
        <w:ilvl w:val="1"/>
        <w:numId w:val="17"/>
      </w:numPr>
      <w:spacing w:before="0" w:after="120"/>
      <w:contextualSpacing w:val="0"/>
      <w:jc w:val="both"/>
    </w:pPr>
    <w:rPr>
      <w:rFonts w:ascii="Arial" w:eastAsia="Times New Roman" w:hAnsi="Arial" w:cs="Times New Roman"/>
      <w:sz w:val="26"/>
      <w:lang w:val="pl-PL" w:eastAsia="pl-PL"/>
    </w:rPr>
  </w:style>
  <w:style w:type="character" w:customStyle="1" w:styleId="PunktyZnak">
    <w:name w:val="Punkty Znak"/>
    <w:link w:val="Punkty"/>
    <w:rsid w:val="00C049EA"/>
    <w:rPr>
      <w:rFonts w:ascii="Arial" w:eastAsia="Times New Roman" w:hAnsi="Arial" w:cs="Times New Roman"/>
      <w:sz w:val="26"/>
      <w:szCs w:val="20"/>
      <w:lang w:val="pl-PL" w:eastAsia="pl-PL"/>
    </w:rPr>
  </w:style>
  <w:style w:type="paragraph" w:customStyle="1" w:styleId="Podpunkty">
    <w:name w:val="Podpunkty"/>
    <w:basedOn w:val="Normalny"/>
    <w:qFormat/>
    <w:rsid w:val="00C049EA"/>
    <w:pPr>
      <w:numPr>
        <w:ilvl w:val="2"/>
        <w:numId w:val="17"/>
      </w:numPr>
      <w:spacing w:before="0" w:after="120"/>
      <w:jc w:val="both"/>
    </w:pPr>
    <w:rPr>
      <w:rFonts w:ascii="Arial" w:eastAsia="Times New Roman" w:hAnsi="Arial" w:cs="Times New Roman"/>
      <w:sz w:val="26"/>
      <w:szCs w:val="26"/>
      <w:lang w:val="pl-PL" w:eastAsia="pl-PL"/>
    </w:rPr>
  </w:style>
  <w:style w:type="paragraph" w:styleId="Lista">
    <w:name w:val="List"/>
    <w:basedOn w:val="Normalny"/>
    <w:uiPriority w:val="99"/>
    <w:semiHidden/>
    <w:unhideWhenUsed/>
    <w:rsid w:val="00C049EA"/>
    <w:pPr>
      <w:ind w:left="283" w:hanging="283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739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39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22128"/>
    <w:pPr>
      <w:spacing w:after="0" w:line="240" w:lineRule="auto"/>
    </w:pPr>
    <w:rPr>
      <w:rFonts w:ascii="Georgia" w:hAnsi="Georgi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20225_Obwody_wtorne_-_uklady_automatyki_zabezpieczeniowej_sterowania_i_sygnalizacj właściwy.docx</dmsv2BaseFileName>
    <dmsv2BaseDisplayName xmlns="http://schemas.microsoft.com/sharepoint/v3">20225_Obwody_wtorne_-_uklady_automatyki_zabezpieczeniowej_sterowania_i_sygnalizacj właściwy</dmsv2BaseDisplayName>
    <dmsv2SWPP2ObjectNumber xmlns="http://schemas.microsoft.com/sharepoint/v3" xsi:nil="true"/>
    <dmsv2SWPP2SumMD5 xmlns="http://schemas.microsoft.com/sharepoint/v3">597cba9bb5677cbf977595507823d4ee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656515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20573614</dmsv2BaseClientSystemDocumentID>
    <dmsv2BaseModifiedByID xmlns="http://schemas.microsoft.com/sharepoint/v3">t.lewkowicz@pkpenergetyka.pl</dmsv2BaseModifiedByID>
    <dmsv2BaseCreatedByID xmlns="http://schemas.microsoft.com/sharepoint/v3">t.lewkowicz@pkpenergetyka.pl</dmsv2BaseCreatedByID>
    <dmsv2SWPP2ObjectDepartment xmlns="http://schemas.microsoft.com/sharepoint/v3">00000001001600060000</dmsv2SWPP2ObjectDepartment>
    <dmsv2SWPP2ObjectName xmlns="http://schemas.microsoft.com/sharepoint/v3">Wniosek</dmsv2SWPP2ObjectName>
    <_dlc_DocId xmlns="a19cb1c7-c5c7-46d4-85ae-d83685407bba">ZKQJDXMXURTQ-100915816-1330</_dlc_DocId>
    <_dlc_DocIdUrl xmlns="a19cb1c7-c5c7-46d4-85ae-d83685407bba">
      <Url>https://swpp2.dms.gkpge.pl/sites/31/_layouts/15/DocIdRedir.aspx?ID=ZKQJDXMXURTQ-100915816-1330</Url>
      <Description>ZKQJDXMXURTQ-100915816-1330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8D2061-B0DB-4E9C-B8B4-93B8C5CC1C9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7B5CEFE-8EBB-4E31-BFF3-D8B663F2F0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DC22E3-D8CA-4E83-8A44-F7E403BD81D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55D804E-D045-4DB6-9B61-7A6DD4AEC5E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EB75262-5B51-4033-86B3-2C082CBEF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Kazmierak</dc:creator>
  <cp:lastModifiedBy>Robert Wilk-Gałązka</cp:lastModifiedBy>
  <cp:revision>2</cp:revision>
  <dcterms:created xsi:type="dcterms:W3CDTF">2024-10-28T11:57:00Z</dcterms:created>
  <dcterms:modified xsi:type="dcterms:W3CDTF">2024-10-28T11:57:00Z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0x0101891000BBFA11DCCB0C3B42928BFB7B5F8D1075</vt:lpwstr>
  </property>
  <property fmtid="{D5CDD505-2E9C-101B-9397-08002B2CF9AE}" pid="3" name="_dlc_DocIdItemGuid">
    <vt:lpwstr>3d2e90a8-0d8a-40ec-9e34-cb1b274d57d6</vt:lpwstr>
  </property>
  <property fmtid="{D5CDD505-2E9C-101B-9397-08002B2CF9AE}" pid="4" name="PGEEKCATEGORY">
    <vt:lpwstr>PUB</vt:lpwstr>
  </property>
  <property fmtid="{D5CDD505-2E9C-101B-9397-08002B2CF9AE}" pid="5" name="PGEEKClassifiedBy">
    <vt:lpwstr>PKPENERGETYKA\p.moneta;Piotr Moneta</vt:lpwstr>
  </property>
  <property fmtid="{D5CDD505-2E9C-101B-9397-08002B2CF9AE}" pid="6" name="PGEEKClassificationDate">
    <vt:lpwstr>2024-03-06T11:21:41.0099471+01:00</vt:lpwstr>
  </property>
  <property fmtid="{D5CDD505-2E9C-101B-9397-08002B2CF9AE}" pid="7" name="PGEEKClassifiedBySID">
    <vt:lpwstr>PKPENERGETYKA\S-1-5-21-3871890766-2155079996-2380071410-83290</vt:lpwstr>
  </property>
  <property fmtid="{D5CDD505-2E9C-101B-9397-08002B2CF9AE}" pid="8" name="PGEEKGRNItemId">
    <vt:lpwstr>GRN-cca2a8f1-1db3-49dd-8928-95f2a613ea48</vt:lpwstr>
  </property>
  <property fmtid="{D5CDD505-2E9C-101B-9397-08002B2CF9AE}" pid="9" name="PGEEKHash">
    <vt:lpwstr>cVgyTiXqNpBLc63aJ1uICNPZ5tUVq1u6LYVtF0G8JcU=</vt:lpwstr>
  </property>
  <property fmtid="{D5CDD505-2E9C-101B-9397-08002B2CF9AE}" pid="10" name="DLPManualFileClassification">
    <vt:lpwstr>{b1ba84fe-90d9-40dd-ba64-214a5793dae5}</vt:lpwstr>
  </property>
  <property fmtid="{D5CDD505-2E9C-101B-9397-08002B2CF9AE}" pid="11" name="PGEEKRefresh">
    <vt:lpwstr>False</vt:lpwstr>
  </property>
</Properties>
</file>