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276"/>
        <w:gridCol w:w="4360"/>
      </w:tblGrid>
      <w:tr w:rsidR="00292523" w:rsidRPr="001F3060" w14:paraId="089CAEE7" w14:textId="77777777" w:rsidTr="005A1965">
        <w:trPr>
          <w:trHeight w:val="274"/>
        </w:trPr>
        <w:tc>
          <w:tcPr>
            <w:tcW w:w="9288" w:type="dxa"/>
            <w:gridSpan w:val="3"/>
            <w:shd w:val="clear" w:color="auto" w:fill="BFBFBF"/>
          </w:tcPr>
          <w:p w14:paraId="047E9EBF" w14:textId="77777777" w:rsidR="00292523" w:rsidRPr="001F3060"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5A1965">
        <w:trPr>
          <w:trHeight w:val="278"/>
        </w:trPr>
        <w:tc>
          <w:tcPr>
            <w:tcW w:w="9288" w:type="dxa"/>
            <w:gridSpan w:val="3"/>
            <w:shd w:val="clear" w:color="auto" w:fill="auto"/>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7F45E447" w:rsidR="00292523" w:rsidRPr="001F3060" w:rsidRDefault="00CA18EC" w:rsidP="00564165">
            <w:pPr>
              <w:pStyle w:val="Default"/>
              <w:jc w:val="center"/>
              <w:rPr>
                <w:rFonts w:ascii="Calibri Light" w:hAnsi="Calibri Light"/>
                <w:b/>
                <w:bCs/>
                <w:color w:val="auto"/>
                <w:sz w:val="20"/>
                <w:szCs w:val="20"/>
              </w:rPr>
            </w:pPr>
            <w:r w:rsidRPr="00CA18EC">
              <w:rPr>
                <w:rFonts w:ascii="Calibri Light" w:hAnsi="Calibri Light"/>
                <w:b/>
                <w:bCs/>
                <w:color w:val="auto"/>
                <w:sz w:val="22"/>
                <w:szCs w:val="22"/>
              </w:rPr>
              <w:t xml:space="preserve">z dnia </w:t>
            </w:r>
            <w:r w:rsidR="008D3252">
              <w:rPr>
                <w:rFonts w:ascii="Calibri Light" w:hAnsi="Calibri Light"/>
                <w:b/>
                <w:bCs/>
                <w:color w:val="auto"/>
                <w:sz w:val="22"/>
                <w:szCs w:val="22"/>
              </w:rPr>
              <w:t>31.03.</w:t>
            </w:r>
            <w:r w:rsidRPr="00CA18EC">
              <w:rPr>
                <w:rFonts w:ascii="Calibri Light" w:hAnsi="Calibri Light"/>
                <w:b/>
                <w:bCs/>
                <w:color w:val="auto"/>
                <w:sz w:val="22"/>
                <w:szCs w:val="22"/>
              </w:rPr>
              <w:t>2025 r., l.dz. 0</w:t>
            </w:r>
            <w:r w:rsidR="008D3252">
              <w:rPr>
                <w:rFonts w:ascii="Calibri Light" w:hAnsi="Calibri Light"/>
                <w:b/>
                <w:bCs/>
                <w:color w:val="auto"/>
                <w:sz w:val="22"/>
                <w:szCs w:val="22"/>
              </w:rPr>
              <w:t>4</w:t>
            </w:r>
            <w:r w:rsidRPr="00CA18EC">
              <w:rPr>
                <w:rFonts w:ascii="Calibri Light" w:hAnsi="Calibri Light"/>
                <w:b/>
                <w:bCs/>
                <w:color w:val="auto"/>
                <w:sz w:val="22"/>
                <w:szCs w:val="22"/>
              </w:rPr>
              <w:t>_03_2025_FEWM_1_2_Polgustus</w:t>
            </w:r>
          </w:p>
        </w:tc>
      </w:tr>
      <w:tr w:rsidR="00292523" w:rsidRPr="001F3060" w14:paraId="1CBF878C" w14:textId="77777777" w:rsidTr="00CA18EC">
        <w:trPr>
          <w:trHeight w:hRule="exact" w:val="482"/>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shd w:val="clear" w:color="auto" w:fill="auto"/>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CA18EC">
        <w:trPr>
          <w:trHeight w:hRule="exact" w:val="432"/>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shd w:val="clear" w:color="auto" w:fill="auto"/>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CA18EC">
        <w:trPr>
          <w:trHeight w:hRule="exact" w:val="425"/>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shd w:val="clear" w:color="auto" w:fill="auto"/>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CA18EC">
        <w:trPr>
          <w:trHeight w:hRule="exact" w:val="416"/>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shd w:val="clear" w:color="auto" w:fill="auto"/>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CA18EC">
        <w:trPr>
          <w:trHeight w:hRule="exact" w:val="4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shd w:val="clear" w:color="auto" w:fill="auto"/>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CA18EC">
        <w:trPr>
          <w:trHeight w:hRule="exact" w:val="413"/>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shd w:val="clear" w:color="auto" w:fill="auto"/>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CA18EC">
        <w:trPr>
          <w:trHeight w:val="697"/>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794B3343" w14:textId="222F8B66" w:rsidR="001C5207" w:rsidRPr="001F3060" w:rsidRDefault="001C5207" w:rsidP="00977F0E">
            <w:pPr>
              <w:spacing w:after="0" w:line="240" w:lineRule="auto"/>
              <w:jc w:val="center"/>
              <w:rPr>
                <w:rFonts w:ascii="Calibri Light" w:hAnsi="Calibri Light"/>
                <w:b/>
                <w:sz w:val="20"/>
                <w:szCs w:val="20"/>
              </w:rPr>
            </w:pPr>
            <w:r w:rsidRPr="00DF1E58">
              <w:rPr>
                <w:rFonts w:ascii="Calibri Light" w:hAnsi="Calibri Light" w:cs="Calibri Light"/>
                <w:b/>
                <w:sz w:val="20"/>
                <w:szCs w:val="20"/>
              </w:rPr>
              <w:t>(</w:t>
            </w:r>
            <w:r w:rsidR="008D3252" w:rsidRPr="008D3252">
              <w:rPr>
                <w:rFonts w:ascii="Calibri Light" w:hAnsi="Calibri Light" w:cs="Calibri Light"/>
                <w:b/>
                <w:sz w:val="20"/>
                <w:szCs w:val="20"/>
              </w:rPr>
              <w:t>Dostawa Młynka kulowego</w:t>
            </w:r>
            <w:r w:rsidR="00905256">
              <w:rPr>
                <w:rFonts w:ascii="Calibri Light" w:hAnsi="Calibri Light" w:cs="Calibri Light"/>
                <w:b/>
                <w:sz w:val="20"/>
                <w:szCs w:val="20"/>
              </w:rPr>
              <w:t xml:space="preserve"> kriogenicznego</w:t>
            </w:r>
            <w:r w:rsidR="00CA18EC">
              <w:rPr>
                <w:rFonts w:ascii="Calibri Light" w:hAnsi="Calibri Light" w:cs="Calibri Light"/>
                <w:b/>
                <w:sz w:val="20"/>
                <w:szCs w:val="20"/>
              </w:rPr>
              <w:t>)</w:t>
            </w:r>
          </w:p>
        </w:tc>
      </w:tr>
      <w:tr w:rsidR="00101745" w:rsidRPr="001F3060" w14:paraId="1784B702" w14:textId="77777777" w:rsidTr="005A1965">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CA18EC">
        <w:trPr>
          <w:trHeight w:val="584"/>
        </w:trPr>
        <w:tc>
          <w:tcPr>
            <w:tcW w:w="3652" w:type="dxa"/>
            <w:shd w:val="clear" w:color="auto" w:fill="auto"/>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5886A6C7"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netto</w:t>
            </w:r>
          </w:p>
        </w:tc>
        <w:tc>
          <w:tcPr>
            <w:tcW w:w="4360" w:type="dxa"/>
            <w:shd w:val="clear" w:color="auto" w:fill="auto"/>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CA18EC">
        <w:trPr>
          <w:trHeight w:val="550"/>
        </w:trPr>
        <w:tc>
          <w:tcPr>
            <w:tcW w:w="3652" w:type="dxa"/>
            <w:shd w:val="clear" w:color="auto" w:fill="auto"/>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650DFAE"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tc>
        <w:tc>
          <w:tcPr>
            <w:tcW w:w="4360" w:type="dxa"/>
            <w:shd w:val="clear" w:color="auto" w:fill="auto"/>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CA18EC">
        <w:trPr>
          <w:trHeight w:val="572"/>
        </w:trPr>
        <w:tc>
          <w:tcPr>
            <w:tcW w:w="3652" w:type="dxa"/>
            <w:shd w:val="clear" w:color="auto" w:fill="auto"/>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B47BE71"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brutto</w:t>
            </w:r>
          </w:p>
        </w:tc>
        <w:tc>
          <w:tcPr>
            <w:tcW w:w="4360" w:type="dxa"/>
            <w:shd w:val="clear" w:color="auto" w:fill="auto"/>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5702BA">
        <w:trPr>
          <w:trHeight w:val="396"/>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auto"/>
          </w:tcPr>
          <w:p w14:paraId="7D04B9A9" w14:textId="03FD6526" w:rsidR="002A666B" w:rsidRPr="00485DCC"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tc>
      </w:tr>
      <w:tr w:rsidR="002A666B" w:rsidRPr="001F3060" w14:paraId="4C3F1E91" w14:textId="77777777" w:rsidTr="00CA18EC">
        <w:trPr>
          <w:trHeight w:val="415"/>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CA18EC">
        <w:trPr>
          <w:trHeight w:val="1015"/>
        </w:trPr>
        <w:tc>
          <w:tcPr>
            <w:tcW w:w="9288" w:type="dxa"/>
            <w:gridSpan w:val="3"/>
            <w:tcBorders>
              <w:top w:val="single" w:sz="4" w:space="0" w:color="000000"/>
              <w:left w:val="single" w:sz="4" w:space="0" w:color="000000"/>
              <w:bottom w:val="single" w:sz="4" w:space="0" w:color="000000"/>
            </w:tcBorders>
            <w:shd w:val="clear" w:color="auto" w:fill="auto"/>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24CC6484"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w:t>
            </w:r>
            <w:r w:rsidR="00702E49">
              <w:rPr>
                <w:rFonts w:ascii="Calibri Light" w:hAnsi="Calibri Light"/>
                <w:color w:val="auto"/>
                <w:sz w:val="18"/>
                <w:szCs w:val="18"/>
              </w:rPr>
              <w:t xml:space="preserve"> </w:t>
            </w:r>
            <w:r w:rsidR="00702E49">
              <w:rPr>
                <w:rFonts w:ascii="Calibri Light" w:hAnsi="Calibri Light"/>
                <w:sz w:val="18"/>
                <w:szCs w:val="18"/>
              </w:rPr>
              <w:t xml:space="preserve">– </w:t>
            </w:r>
            <w:r w:rsidRPr="00564165">
              <w:rPr>
                <w:rFonts w:ascii="Calibri Light" w:hAnsi="Calibri Light"/>
                <w:color w:val="auto"/>
                <w:sz w:val="18"/>
                <w:szCs w:val="18"/>
              </w:rPr>
              <w:t>Oświadczenie o braku podstaw do wykluczenia</w:t>
            </w:r>
          </w:p>
          <w:p w14:paraId="25DE6BEC" w14:textId="6766245C" w:rsidR="002724E5" w:rsidRPr="00702E49" w:rsidRDefault="002724E5"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 xml:space="preserve">Załącznik nr </w:t>
            </w:r>
            <w:r w:rsidR="001F3266">
              <w:rPr>
                <w:rFonts w:ascii="Calibri Light" w:eastAsia="Times New Roman" w:hAnsi="Calibri Light"/>
                <w:sz w:val="18"/>
                <w:szCs w:val="18"/>
                <w:lang w:eastAsia="pl-PL"/>
              </w:rPr>
              <w:t>3</w:t>
            </w:r>
            <w:r>
              <w:rPr>
                <w:rFonts w:ascii="Calibri Light" w:eastAsia="Times New Roman" w:hAnsi="Calibri Light"/>
                <w:sz w:val="18"/>
                <w:szCs w:val="18"/>
                <w:lang w:eastAsia="pl-PL"/>
              </w:rPr>
              <w:t xml:space="preserve"> – Klauzula informacyjna</w:t>
            </w:r>
          </w:p>
          <w:p w14:paraId="3F7AA849" w14:textId="38741914" w:rsidR="00702E49" w:rsidRPr="00E34B65" w:rsidRDefault="00702E49"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w:t>
            </w:r>
            <w:r>
              <w:t xml:space="preserve"> </w:t>
            </w:r>
            <w:r w:rsidRPr="00702E49">
              <w:rPr>
                <w:rFonts w:ascii="Calibri Light" w:eastAsia="Times New Roman" w:hAnsi="Calibri Light"/>
                <w:sz w:val="18"/>
                <w:szCs w:val="18"/>
                <w:lang w:eastAsia="pl-PL"/>
              </w:rPr>
              <w:t>Deklaracja zgodności dostawy z zamówieniem</w:t>
            </w:r>
          </w:p>
          <w:p w14:paraId="6A80AD8F" w14:textId="5CD27E46"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r w:rsidR="002724E5">
              <w:rPr>
                <w:rFonts w:ascii="Calibri Light" w:hAnsi="Calibri Light"/>
                <w:sz w:val="18"/>
                <w:szCs w:val="18"/>
              </w:rPr>
              <w:t xml:space="preserve"> (np. Pałnomocnictwo)</w:t>
            </w:r>
            <w:r w:rsidRPr="00564165">
              <w:rPr>
                <w:rFonts w:ascii="Calibri Light" w:hAnsi="Calibri Light"/>
                <w:sz w:val="18"/>
                <w:szCs w:val="18"/>
              </w:rPr>
              <w:t>?</w:t>
            </w:r>
          </w:p>
        </w:tc>
      </w:tr>
      <w:tr w:rsidR="004D4E07" w:rsidRPr="001F3060" w14:paraId="5FF332D3" w14:textId="77777777" w:rsidTr="00CA18EC">
        <w:trPr>
          <w:trHeight w:val="663"/>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shd w:val="clear" w:color="auto" w:fill="auto"/>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CA18EC">
        <w:trPr>
          <w:trHeight w:val="985"/>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shd w:val="clear" w:color="auto" w:fill="auto"/>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CA18EC">
        <w:trPr>
          <w:trHeight w:val="1126"/>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shd w:val="clear" w:color="auto" w:fill="auto"/>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0E48E564" w:rsidR="006E1EBF" w:rsidRPr="001F3060" w:rsidRDefault="002724E5" w:rsidP="009312FB">
      <w:pPr>
        <w:spacing w:after="0"/>
        <w:jc w:val="right"/>
        <w:rPr>
          <w:rFonts w:ascii="Calibri Light" w:hAnsi="Calibri Light"/>
          <w:sz w:val="20"/>
          <w:szCs w:val="20"/>
        </w:rPr>
      </w:pPr>
      <w:r w:rsidRPr="002724E5">
        <w:rPr>
          <w:rFonts w:ascii="Calibri Light" w:hAnsi="Calibri Light"/>
          <w:sz w:val="20"/>
          <w:szCs w:val="20"/>
        </w:rPr>
        <w:t>l.dz. 0</w:t>
      </w:r>
      <w:r w:rsidR="008D3252">
        <w:rPr>
          <w:rFonts w:ascii="Calibri Light" w:hAnsi="Calibri Light"/>
          <w:sz w:val="20"/>
          <w:szCs w:val="20"/>
        </w:rPr>
        <w:t>4</w:t>
      </w:r>
      <w:r w:rsidRPr="002724E5">
        <w:rPr>
          <w:rFonts w:ascii="Calibri Light" w:hAnsi="Calibri Light"/>
          <w:sz w:val="20"/>
          <w:szCs w:val="20"/>
        </w:rPr>
        <w:t>_03_2025_FEWM_1_2_Polgustus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bookmarkStart w:id="0" w:name="_Hlk192756962"/>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shd w:val="clear" w:color="auto" w:fill="auto"/>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shd w:val="clear" w:color="auto" w:fill="auto"/>
          </w:tcPr>
          <w:p w14:paraId="77286AC3" w14:textId="77777777" w:rsidR="006E1EBF" w:rsidRPr="001F3060" w:rsidRDefault="006E1EBF" w:rsidP="007B1ACC">
            <w:pPr>
              <w:pStyle w:val="Default"/>
              <w:rPr>
                <w:rFonts w:ascii="Calibri Light" w:hAnsi="Calibri Light"/>
                <w:bCs/>
                <w:color w:val="auto"/>
                <w:sz w:val="20"/>
                <w:szCs w:val="20"/>
              </w:rPr>
            </w:pPr>
          </w:p>
        </w:tc>
      </w:tr>
      <w:bookmarkEnd w:id="0"/>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bookmarkStart w:id="1" w:name="_Hlk192756938"/>
            <w:r>
              <w:rPr>
                <w:rFonts w:ascii="Calibri Light" w:hAnsi="Calibri Light"/>
                <w:sz w:val="20"/>
                <w:szCs w:val="20"/>
              </w:rPr>
              <w:t>Data</w:t>
            </w:r>
            <w:r w:rsidRPr="006E1EBF">
              <w:rPr>
                <w:rFonts w:ascii="Calibri Light" w:hAnsi="Calibri Light"/>
                <w:sz w:val="20"/>
                <w:szCs w:val="20"/>
              </w:rPr>
              <w:t xml:space="preserve"> </w:t>
            </w:r>
          </w:p>
        </w:tc>
        <w:tc>
          <w:tcPr>
            <w:tcW w:w="5778" w:type="dxa"/>
            <w:shd w:val="clear" w:color="auto" w:fill="auto"/>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shd w:val="clear" w:color="auto" w:fill="auto"/>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shd w:val="clear" w:color="auto" w:fill="auto"/>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bookmarkEnd w:id="1"/>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768A27FB" w:rsidR="00F53950" w:rsidRDefault="00F53950" w:rsidP="00560E35">
      <w:pPr>
        <w:pStyle w:val="Defaul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p>
    <w:p w14:paraId="0ED1A593" w14:textId="5A1C7BE1" w:rsidR="002724E5" w:rsidRPr="006E1EBF" w:rsidRDefault="002724E5" w:rsidP="00702E49">
      <w:pPr>
        <w:spacing w:after="0" w:line="240" w:lineRule="auto"/>
        <w:rPr>
          <w:rFonts w:ascii="Calibri Light" w:hAnsi="Calibri Light"/>
          <w:b/>
          <w:bCs/>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bookmarkStart w:id="2" w:name="_Hlk192756891"/>
      <w:r w:rsidR="00702E49">
        <w:rPr>
          <w:rFonts w:ascii="Calibri Light" w:hAnsi="Calibri Light"/>
          <w:sz w:val="20"/>
          <w:szCs w:val="20"/>
        </w:rPr>
        <w:tab/>
      </w:r>
      <w:r w:rsidR="00702E49">
        <w:rPr>
          <w:rFonts w:ascii="Calibri Light" w:hAnsi="Calibri Light"/>
          <w:sz w:val="20"/>
          <w:szCs w:val="20"/>
        </w:rPr>
        <w:tab/>
      </w:r>
      <w:r w:rsidR="00702E49">
        <w:rPr>
          <w:rFonts w:ascii="Calibri Light" w:hAnsi="Calibri Light"/>
          <w:sz w:val="20"/>
          <w:szCs w:val="20"/>
        </w:rPr>
        <w:tab/>
      </w:r>
      <w:r w:rsidR="00702E49">
        <w:rPr>
          <w:rFonts w:ascii="Calibri Light" w:hAnsi="Calibri Light"/>
          <w:sz w:val="20"/>
          <w:szCs w:val="20"/>
        </w:rPr>
        <w:tab/>
      </w:r>
      <w:r>
        <w:rPr>
          <w:rFonts w:ascii="Calibri Light" w:hAnsi="Calibri Light"/>
          <w:b/>
          <w:bCs/>
          <w:sz w:val="20"/>
          <w:szCs w:val="20"/>
        </w:rPr>
        <w:t xml:space="preserve">Załącznik nr </w:t>
      </w:r>
      <w:r w:rsidR="001F3266">
        <w:rPr>
          <w:rFonts w:ascii="Calibri Light" w:hAnsi="Calibri Light"/>
          <w:b/>
          <w:bCs/>
          <w:sz w:val="20"/>
          <w:szCs w:val="20"/>
        </w:rPr>
        <w:t>3</w:t>
      </w:r>
    </w:p>
    <w:p w14:paraId="1BC9B70C" w14:textId="734A72F6" w:rsidR="002724E5" w:rsidRPr="001F3060" w:rsidRDefault="002724E5" w:rsidP="002724E5">
      <w:pPr>
        <w:jc w:val="right"/>
        <w:rPr>
          <w:rFonts w:ascii="Calibri Light" w:hAnsi="Calibri Light"/>
          <w:sz w:val="20"/>
          <w:szCs w:val="20"/>
        </w:rPr>
      </w:pPr>
      <w:r w:rsidRPr="002724E5">
        <w:rPr>
          <w:rFonts w:ascii="Calibri Light" w:hAnsi="Calibri Light"/>
          <w:sz w:val="20"/>
          <w:szCs w:val="20"/>
        </w:rPr>
        <w:t>l.dz. 0</w:t>
      </w:r>
      <w:r w:rsidR="008D3252">
        <w:rPr>
          <w:rFonts w:ascii="Calibri Light" w:hAnsi="Calibri Light"/>
          <w:sz w:val="20"/>
          <w:szCs w:val="20"/>
        </w:rPr>
        <w:t>4</w:t>
      </w:r>
      <w:r w:rsidRPr="002724E5">
        <w:rPr>
          <w:rFonts w:ascii="Calibri Light" w:hAnsi="Calibri Light"/>
          <w:sz w:val="20"/>
          <w:szCs w:val="20"/>
        </w:rPr>
        <w:t>_03_2025_FEWM_1_2_Polgustus</w:t>
      </w:r>
    </w:p>
    <w:bookmarkEnd w:id="2"/>
    <w:p w14:paraId="4BB0FEEF" w14:textId="247FF524" w:rsidR="002724E5" w:rsidRDefault="002724E5" w:rsidP="002724E5">
      <w:pPr>
        <w:tabs>
          <w:tab w:val="left" w:pos="2490"/>
        </w:tabs>
        <w:spacing w:after="0"/>
        <w:rPr>
          <w:rFonts w:ascii="Calibri Light" w:hAnsi="Calibri Light"/>
          <w:sz w:val="20"/>
          <w:szCs w:val="20"/>
        </w:rPr>
      </w:pPr>
    </w:p>
    <w:p w14:paraId="4BB672E2" w14:textId="77777777" w:rsidR="002724E5" w:rsidRDefault="002724E5" w:rsidP="002724E5">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73B7BAFB" w14:textId="64848A31" w:rsidR="002724E5" w:rsidRDefault="002724E5" w:rsidP="002724E5">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07544B86" w14:textId="77777777" w:rsidR="002724E5" w:rsidRPr="002724E5" w:rsidRDefault="002724E5" w:rsidP="006612F5">
      <w:pPr>
        <w:tabs>
          <w:tab w:val="left" w:pos="2490"/>
        </w:tabs>
        <w:spacing w:after="0"/>
        <w:jc w:val="both"/>
        <w:rPr>
          <w:rFonts w:ascii="Calibri Light" w:hAnsi="Calibri Light"/>
          <w:b/>
          <w:bCs/>
          <w:sz w:val="20"/>
          <w:szCs w:val="20"/>
        </w:rPr>
      </w:pPr>
    </w:p>
    <w:p w14:paraId="6A8D2DB3" w14:textId="2F2E5BC4"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 xml:space="preserve">"Infrastruktura badawczo-rozwojowa przedsiębiorstwa POLGUSTUS” (nr Projektu </w:t>
      </w:r>
      <w:bookmarkStart w:id="3" w:name="_Hlk190265209"/>
      <w:r w:rsidRPr="006612F5">
        <w:rPr>
          <w:rFonts w:ascii="Calibri Light" w:hAnsi="Calibri Light"/>
          <w:b/>
          <w:bCs/>
          <w:sz w:val="20"/>
          <w:szCs w:val="20"/>
        </w:rPr>
        <w:t>FEWM.01.02-IP.02-0036/24</w:t>
      </w:r>
      <w:bookmarkEnd w:id="3"/>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5593A09B" w14:textId="77777777" w:rsidR="006612F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sidR="006612F5">
        <w:rPr>
          <w:rFonts w:ascii="Calibri Light" w:hAnsi="Calibri Light"/>
          <w:sz w:val="20"/>
          <w:szCs w:val="20"/>
        </w:rPr>
        <w:t>-</w:t>
      </w:r>
    </w:p>
    <w:p w14:paraId="451F0DA9" w14:textId="70891265"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535BD9DF" w14:textId="0DBD971F"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sidR="006612F5">
        <w:rPr>
          <w:rFonts w:ascii="Calibri Light" w:hAnsi="Calibri Light"/>
          <w:sz w:val="20"/>
          <w:szCs w:val="20"/>
        </w:rPr>
        <w:t>– nie dotyczy.</w:t>
      </w:r>
    </w:p>
    <w:p w14:paraId="05C212D0" w14:textId="0F7444E8"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006612F5" w:rsidRPr="006612F5">
        <w:rPr>
          <w:rFonts w:ascii="Calibri Light" w:hAnsi="Calibri Light"/>
          <w:b/>
          <w:bCs/>
          <w:sz w:val="20"/>
          <w:szCs w:val="20"/>
        </w:rPr>
        <w:t>FEWM.01.02-IP.02-0036/24-00</w:t>
      </w:r>
      <w:r w:rsidRPr="002724E5">
        <w:rPr>
          <w:rFonts w:ascii="Calibri Light" w:hAnsi="Calibri Light"/>
          <w:sz w:val="20"/>
          <w:szCs w:val="20"/>
        </w:rPr>
        <w:t xml:space="preserve"> oraz przepisami m.in. w niżej wymienionych aktach prawnych:</w:t>
      </w:r>
    </w:p>
    <w:p w14:paraId="01585E07"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361BE951"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67D299CC"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15631675"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61854C44" w14:textId="30084660"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006612F5" w:rsidRPr="006612F5">
        <w:rPr>
          <w:rFonts w:ascii="Calibri Light" w:hAnsi="Calibri Light"/>
          <w:b/>
          <w:bCs/>
          <w:sz w:val="20"/>
          <w:szCs w:val="20"/>
        </w:rPr>
        <w:t>FEWM.01.02-IP.02-0036/24</w:t>
      </w:r>
      <w:r w:rsidR="006612F5">
        <w:rPr>
          <w:rFonts w:ascii="Calibri Light" w:hAnsi="Calibri Light"/>
          <w:sz w:val="20"/>
          <w:szCs w:val="20"/>
        </w:rPr>
        <w:t xml:space="preserve"> </w:t>
      </w:r>
      <w:r w:rsidRPr="002724E5">
        <w:rPr>
          <w:rFonts w:ascii="Calibri Light" w:hAnsi="Calibri Light"/>
          <w:sz w:val="20"/>
          <w:szCs w:val="20"/>
        </w:rPr>
        <w:t xml:space="preserve">obowiązków w związku z realizacją Projektu nr </w:t>
      </w:r>
      <w:r w:rsidR="006612F5" w:rsidRPr="006612F5">
        <w:rPr>
          <w:rFonts w:ascii="Calibri Light" w:hAnsi="Calibri Light"/>
          <w:sz w:val="20"/>
          <w:szCs w:val="20"/>
        </w:rPr>
        <w:t>FEWM.01.02-IP.02-0036/24</w:t>
      </w:r>
      <w:r w:rsidRPr="002724E5">
        <w:rPr>
          <w:rFonts w:ascii="Calibri Light" w:hAnsi="Calibri Light"/>
          <w:sz w:val="20"/>
          <w:szCs w:val="20"/>
        </w:rPr>
        <w:t xml:space="preserve"> pn. </w:t>
      </w:r>
      <w:r w:rsidR="006612F5">
        <w:rPr>
          <w:rFonts w:ascii="Calibri Light" w:hAnsi="Calibri Light"/>
          <w:sz w:val="20"/>
          <w:szCs w:val="20"/>
        </w:rPr>
        <w:t>„</w:t>
      </w:r>
      <w:r w:rsidR="006612F5" w:rsidRPr="006612F5">
        <w:rPr>
          <w:rFonts w:ascii="Calibri Light" w:hAnsi="Calibri Light"/>
          <w:b/>
          <w:bCs/>
          <w:sz w:val="20"/>
          <w:szCs w:val="20"/>
        </w:rPr>
        <w:t>Infrastruktura badawczo-rozwojowa przedsiębiorstwa POLGUSTUS”</w:t>
      </w:r>
    </w:p>
    <w:p w14:paraId="51CBBC0C"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0FF9EF0E"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0254A5A3"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0462FE83"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3) Instytucji Zarządzającej programem regionalnym Fundusze Europejskie dla Warmii i Mazur 2021-2027 – Zarządowi Województwa Warmińsko-Mazurskiego, ul. Emilii Plater 1, 10-562 Olsztyn,</w:t>
      </w:r>
    </w:p>
    <w:p w14:paraId="64CAA615"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4D5250D4"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5) Instytucji Audytowej – Szefowi Krajowej Administracji Skarbowej, ul. Świętokrzyska 12, 00-916 Warszawa,</w:t>
      </w:r>
    </w:p>
    <w:p w14:paraId="69F3C46F"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4883407E" w14:textId="77777777" w:rsidR="006612F5" w:rsidRDefault="006612F5" w:rsidP="006612F5">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47C3B3FC" w14:textId="776DC09D" w:rsidR="002724E5" w:rsidRPr="006612F5" w:rsidRDefault="006612F5" w:rsidP="006612F5">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39DCA656"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0E5F846"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717276C2"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4F42EECE"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55D03844"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00B63F8"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269DB42B"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36466346" w14:textId="455B5204" w:rsidR="006612F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1AE2ADE" w14:textId="77777777" w:rsidR="006612F5" w:rsidRPr="005702BA" w:rsidRDefault="006612F5" w:rsidP="006612F5">
      <w:pPr>
        <w:tabs>
          <w:tab w:val="left" w:pos="2490"/>
        </w:tabs>
        <w:spacing w:after="0"/>
        <w:jc w:val="both"/>
        <w:rPr>
          <w:rFonts w:ascii="Calibri Light" w:hAnsi="Calibri Light"/>
        </w:rPr>
      </w:pPr>
    </w:p>
    <w:p w14:paraId="11F9257A" w14:textId="77777777" w:rsidR="005702BA" w:rsidRDefault="005702BA" w:rsidP="006612F5">
      <w:pPr>
        <w:tabs>
          <w:tab w:val="left" w:pos="2490"/>
        </w:tabs>
        <w:spacing w:after="0"/>
        <w:jc w:val="both"/>
        <w:rPr>
          <w:rFonts w:ascii="Calibri Light" w:hAnsi="Calibri Light"/>
          <w:b/>
          <w:bCs/>
        </w:rPr>
      </w:pPr>
    </w:p>
    <w:p w14:paraId="59553AE9" w14:textId="174D77C9"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Zapoznałem się*</w:t>
      </w:r>
    </w:p>
    <w:p w14:paraId="361C459A" w14:textId="77777777" w:rsidR="005702BA" w:rsidRPr="00560E35" w:rsidRDefault="005702BA" w:rsidP="006612F5">
      <w:pPr>
        <w:tabs>
          <w:tab w:val="left" w:pos="2490"/>
        </w:tabs>
        <w:spacing w:after="0"/>
        <w:jc w:val="both"/>
        <w:rPr>
          <w:rFonts w:ascii="Calibri Light" w:hAnsi="Calibri Light"/>
          <w:b/>
          <w:bCs/>
          <w:sz w:val="24"/>
          <w:szCs w:val="24"/>
        </w:rPr>
      </w:pPr>
    </w:p>
    <w:p w14:paraId="3388D47D" w14:textId="77777777" w:rsidR="005702BA" w:rsidRPr="00560E35" w:rsidRDefault="005702BA" w:rsidP="006612F5">
      <w:pPr>
        <w:tabs>
          <w:tab w:val="left" w:pos="2490"/>
        </w:tabs>
        <w:spacing w:after="0"/>
        <w:jc w:val="both"/>
        <w:rPr>
          <w:rFonts w:ascii="Calibri Light" w:hAnsi="Calibri Light"/>
          <w:b/>
          <w:bCs/>
          <w:sz w:val="24"/>
          <w:szCs w:val="24"/>
        </w:rPr>
      </w:pPr>
    </w:p>
    <w:p w14:paraId="35C1DAC1" w14:textId="77777777"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w:t>
      </w:r>
    </w:p>
    <w:p w14:paraId="68F1FD58" w14:textId="77777777"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PODPIS</w:t>
      </w:r>
    </w:p>
    <w:p w14:paraId="05FA8931" w14:textId="77777777" w:rsidR="006612F5" w:rsidRPr="00560E35" w:rsidRDefault="006612F5" w:rsidP="006612F5">
      <w:pPr>
        <w:tabs>
          <w:tab w:val="left" w:pos="2490"/>
        </w:tabs>
        <w:spacing w:after="0"/>
        <w:jc w:val="both"/>
        <w:rPr>
          <w:rFonts w:ascii="Calibri Light" w:hAnsi="Calibri Light"/>
          <w:b/>
          <w:bCs/>
          <w:sz w:val="24"/>
          <w:szCs w:val="24"/>
        </w:rPr>
      </w:pPr>
    </w:p>
    <w:p w14:paraId="48BC415D" w14:textId="41AF87D3"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*W przypadku uczestnika projektu nieposiadającego zdolności do czynności prawnych fakt zapoznania się z powyższymi informacjami potwierdza jego opiekun prawny.</w:t>
      </w:r>
    </w:p>
    <w:p w14:paraId="07255B69" w14:textId="77777777" w:rsidR="002724E5" w:rsidRPr="005702BA" w:rsidRDefault="002724E5" w:rsidP="006612F5">
      <w:pPr>
        <w:tabs>
          <w:tab w:val="left" w:pos="2490"/>
        </w:tabs>
        <w:spacing w:after="0"/>
        <w:jc w:val="both"/>
        <w:rPr>
          <w:rFonts w:ascii="Calibri Light" w:hAnsi="Calibri Light"/>
          <w:b/>
          <w:bCs/>
          <w:sz w:val="20"/>
          <w:szCs w:val="20"/>
        </w:rPr>
      </w:pPr>
    </w:p>
    <w:p w14:paraId="7B80FE6F" w14:textId="77777777" w:rsidR="002E538B" w:rsidRDefault="002E538B" w:rsidP="006612F5">
      <w:pPr>
        <w:tabs>
          <w:tab w:val="left" w:pos="2490"/>
        </w:tabs>
        <w:spacing w:after="0"/>
        <w:jc w:val="both"/>
        <w:rPr>
          <w:rFonts w:ascii="Calibri Light" w:hAnsi="Calibri Light"/>
          <w:sz w:val="20"/>
          <w:szCs w:val="20"/>
        </w:rPr>
      </w:pPr>
    </w:p>
    <w:p w14:paraId="1084D761" w14:textId="77777777" w:rsidR="002E538B" w:rsidRDefault="002E538B" w:rsidP="006612F5">
      <w:pPr>
        <w:tabs>
          <w:tab w:val="left" w:pos="2490"/>
        </w:tabs>
        <w:spacing w:after="0"/>
        <w:jc w:val="both"/>
        <w:rPr>
          <w:rFonts w:ascii="Calibri Light" w:hAnsi="Calibri Light"/>
          <w:sz w:val="20"/>
          <w:szCs w:val="20"/>
        </w:rPr>
      </w:pPr>
    </w:p>
    <w:p w14:paraId="74D16412" w14:textId="77777777" w:rsidR="002E538B" w:rsidRDefault="002E538B" w:rsidP="006612F5">
      <w:pPr>
        <w:tabs>
          <w:tab w:val="left" w:pos="2490"/>
        </w:tabs>
        <w:spacing w:after="0"/>
        <w:jc w:val="both"/>
        <w:rPr>
          <w:rFonts w:ascii="Calibri Light" w:hAnsi="Calibri Light"/>
          <w:sz w:val="20"/>
          <w:szCs w:val="20"/>
        </w:rPr>
      </w:pPr>
    </w:p>
    <w:p w14:paraId="2C84FB3A" w14:textId="77777777" w:rsidR="002E538B" w:rsidRDefault="002E538B" w:rsidP="006612F5">
      <w:pPr>
        <w:tabs>
          <w:tab w:val="left" w:pos="2490"/>
        </w:tabs>
        <w:spacing w:after="0"/>
        <w:jc w:val="both"/>
        <w:rPr>
          <w:rFonts w:ascii="Calibri Light" w:hAnsi="Calibri Light"/>
          <w:sz w:val="20"/>
          <w:szCs w:val="20"/>
        </w:rPr>
      </w:pPr>
    </w:p>
    <w:p w14:paraId="0951272D" w14:textId="77777777" w:rsidR="002E538B" w:rsidRDefault="002E538B" w:rsidP="006612F5">
      <w:pPr>
        <w:tabs>
          <w:tab w:val="left" w:pos="2490"/>
        </w:tabs>
        <w:spacing w:after="0"/>
        <w:jc w:val="both"/>
        <w:rPr>
          <w:rFonts w:ascii="Calibri Light" w:hAnsi="Calibri Light"/>
          <w:sz w:val="20"/>
          <w:szCs w:val="20"/>
        </w:rPr>
      </w:pPr>
    </w:p>
    <w:p w14:paraId="2856F2E3" w14:textId="77777777" w:rsidR="002E538B" w:rsidRDefault="002E538B" w:rsidP="006612F5">
      <w:pPr>
        <w:tabs>
          <w:tab w:val="left" w:pos="2490"/>
        </w:tabs>
        <w:spacing w:after="0"/>
        <w:jc w:val="both"/>
        <w:rPr>
          <w:rFonts w:ascii="Calibri Light" w:hAnsi="Calibri Light"/>
          <w:sz w:val="20"/>
          <w:szCs w:val="20"/>
        </w:rPr>
      </w:pPr>
    </w:p>
    <w:p w14:paraId="56190286" w14:textId="77777777" w:rsidR="002E538B" w:rsidRDefault="002E538B" w:rsidP="006612F5">
      <w:pPr>
        <w:tabs>
          <w:tab w:val="left" w:pos="2490"/>
        </w:tabs>
        <w:spacing w:after="0"/>
        <w:jc w:val="both"/>
        <w:rPr>
          <w:rFonts w:ascii="Calibri Light" w:hAnsi="Calibri Light"/>
          <w:sz w:val="20"/>
          <w:szCs w:val="20"/>
        </w:rPr>
      </w:pPr>
    </w:p>
    <w:p w14:paraId="6046D2E5" w14:textId="77777777" w:rsidR="00702E49" w:rsidRDefault="00702E49" w:rsidP="006612F5">
      <w:pPr>
        <w:tabs>
          <w:tab w:val="left" w:pos="2490"/>
        </w:tabs>
        <w:spacing w:after="0"/>
        <w:jc w:val="both"/>
        <w:rPr>
          <w:rFonts w:ascii="Calibri Light" w:hAnsi="Calibri Light"/>
          <w:sz w:val="20"/>
          <w:szCs w:val="20"/>
        </w:rPr>
      </w:pPr>
    </w:p>
    <w:p w14:paraId="0B8AB652" w14:textId="77777777" w:rsidR="00702E49" w:rsidRDefault="00702E49" w:rsidP="006612F5">
      <w:pPr>
        <w:tabs>
          <w:tab w:val="left" w:pos="2490"/>
        </w:tabs>
        <w:spacing w:after="0"/>
        <w:jc w:val="both"/>
        <w:rPr>
          <w:rFonts w:ascii="Calibri Light" w:hAnsi="Calibri Light"/>
          <w:sz w:val="20"/>
          <w:szCs w:val="20"/>
        </w:rPr>
      </w:pPr>
    </w:p>
    <w:p w14:paraId="67232C83" w14:textId="77777777" w:rsidR="002E538B" w:rsidRDefault="002E538B" w:rsidP="006612F5">
      <w:pPr>
        <w:tabs>
          <w:tab w:val="left" w:pos="2490"/>
        </w:tabs>
        <w:spacing w:after="0"/>
        <w:jc w:val="both"/>
        <w:rPr>
          <w:rFonts w:ascii="Calibri Light" w:hAnsi="Calibri Light"/>
          <w:sz w:val="20"/>
          <w:szCs w:val="20"/>
        </w:rPr>
      </w:pPr>
    </w:p>
    <w:p w14:paraId="1292771B" w14:textId="77777777" w:rsidR="002E538B" w:rsidRDefault="002E538B" w:rsidP="006612F5">
      <w:pPr>
        <w:tabs>
          <w:tab w:val="left" w:pos="2490"/>
        </w:tabs>
        <w:spacing w:after="0"/>
        <w:jc w:val="both"/>
        <w:rPr>
          <w:rFonts w:ascii="Calibri Light" w:hAnsi="Calibri Light"/>
          <w:sz w:val="20"/>
          <w:szCs w:val="20"/>
        </w:rPr>
      </w:pPr>
    </w:p>
    <w:p w14:paraId="5818D2BC" w14:textId="77777777" w:rsidR="00702E49" w:rsidRDefault="00702E49" w:rsidP="006612F5">
      <w:pPr>
        <w:tabs>
          <w:tab w:val="left" w:pos="2490"/>
        </w:tabs>
        <w:spacing w:after="0"/>
        <w:jc w:val="both"/>
        <w:rPr>
          <w:rFonts w:ascii="Calibri Light" w:hAnsi="Calibri Light"/>
          <w:sz w:val="20"/>
          <w:szCs w:val="20"/>
        </w:rPr>
        <w:sectPr w:rsidR="00702E49" w:rsidSect="006612F5">
          <w:footerReference w:type="default" r:id="rId12"/>
          <w:pgSz w:w="11906" w:h="16838"/>
          <w:pgMar w:top="1417" w:right="1417" w:bottom="1417" w:left="1417" w:header="708" w:footer="708" w:gutter="0"/>
          <w:pgNumType w:start="1"/>
          <w:cols w:space="708"/>
          <w:docGrid w:linePitch="360"/>
        </w:sectPr>
      </w:pPr>
    </w:p>
    <w:p w14:paraId="39B91D71" w14:textId="77777777" w:rsidR="002E538B" w:rsidRDefault="002E538B" w:rsidP="006612F5">
      <w:pPr>
        <w:tabs>
          <w:tab w:val="left" w:pos="2490"/>
        </w:tabs>
        <w:spacing w:after="0"/>
        <w:jc w:val="both"/>
        <w:rPr>
          <w:rFonts w:ascii="Calibri Light" w:hAnsi="Calibri Light"/>
          <w:sz w:val="20"/>
          <w:szCs w:val="20"/>
        </w:rPr>
      </w:pPr>
    </w:p>
    <w:p w14:paraId="6A886182" w14:textId="22A72DBA" w:rsidR="002E538B" w:rsidRPr="006E1EBF" w:rsidRDefault="002E538B" w:rsidP="002E538B">
      <w:pPr>
        <w:pStyle w:val="Default"/>
        <w:jc w:val="right"/>
        <w:rPr>
          <w:rFonts w:ascii="Calibri Light" w:hAnsi="Calibri Light"/>
          <w:b/>
          <w:bCs/>
          <w:color w:val="auto"/>
          <w:sz w:val="20"/>
          <w:szCs w:val="20"/>
        </w:rPr>
      </w:pP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rFonts w:ascii="Calibri Light" w:hAnsi="Calibri Light"/>
          <w:b/>
          <w:bCs/>
          <w:color w:val="auto"/>
          <w:sz w:val="20"/>
          <w:szCs w:val="20"/>
        </w:rPr>
        <w:t xml:space="preserve">Załącznik nr </w:t>
      </w:r>
      <w:r w:rsidR="00702E49">
        <w:rPr>
          <w:rFonts w:ascii="Calibri Light" w:hAnsi="Calibri Light"/>
          <w:b/>
          <w:bCs/>
          <w:color w:val="auto"/>
          <w:sz w:val="20"/>
          <w:szCs w:val="20"/>
        </w:rPr>
        <w:t>4</w:t>
      </w:r>
    </w:p>
    <w:p w14:paraId="54E98B1A" w14:textId="6CD69BEB" w:rsidR="002E538B" w:rsidRDefault="002E538B" w:rsidP="002E538B">
      <w:pPr>
        <w:jc w:val="right"/>
        <w:rPr>
          <w:rFonts w:ascii="Calibri Light" w:hAnsi="Calibri Light"/>
          <w:sz w:val="20"/>
          <w:szCs w:val="20"/>
        </w:rPr>
      </w:pPr>
      <w:r w:rsidRPr="002724E5">
        <w:rPr>
          <w:rFonts w:ascii="Calibri Light" w:hAnsi="Calibri Light"/>
          <w:sz w:val="20"/>
          <w:szCs w:val="20"/>
        </w:rPr>
        <w:t>l.dz. 0</w:t>
      </w:r>
      <w:r w:rsidR="008D3252">
        <w:rPr>
          <w:rFonts w:ascii="Calibri Light" w:hAnsi="Calibri Light"/>
          <w:sz w:val="20"/>
          <w:szCs w:val="20"/>
        </w:rPr>
        <w:t>4</w:t>
      </w:r>
      <w:r w:rsidRPr="002724E5">
        <w:rPr>
          <w:rFonts w:ascii="Calibri Light" w:hAnsi="Calibri Light"/>
          <w:sz w:val="20"/>
          <w:szCs w:val="20"/>
        </w:rPr>
        <w:t>_03_2025_FEWM_1_2_Polgustus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2E538B" w:rsidRPr="001F3060" w14:paraId="55B1726A" w14:textId="77777777" w:rsidTr="000920F7">
        <w:trPr>
          <w:trHeight w:val="465"/>
        </w:trPr>
        <w:tc>
          <w:tcPr>
            <w:tcW w:w="3510" w:type="dxa"/>
            <w:shd w:val="clear" w:color="auto" w:fill="E7E6E6"/>
          </w:tcPr>
          <w:p w14:paraId="51B80FBC" w14:textId="77777777" w:rsidR="002E538B" w:rsidRPr="001F3060" w:rsidRDefault="002E538B" w:rsidP="000920F7">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D40723F" w14:textId="77777777" w:rsidR="002E538B" w:rsidRPr="001F3060" w:rsidRDefault="002E538B" w:rsidP="000920F7">
            <w:pPr>
              <w:pStyle w:val="Default"/>
              <w:rPr>
                <w:rFonts w:ascii="Calibri Light" w:hAnsi="Calibri Light"/>
                <w:b/>
                <w:bCs/>
                <w:color w:val="auto"/>
                <w:sz w:val="20"/>
                <w:szCs w:val="20"/>
              </w:rPr>
            </w:pPr>
          </w:p>
        </w:tc>
        <w:tc>
          <w:tcPr>
            <w:tcW w:w="5778" w:type="dxa"/>
            <w:shd w:val="clear" w:color="auto" w:fill="auto"/>
          </w:tcPr>
          <w:p w14:paraId="4C6B9149" w14:textId="77777777" w:rsidR="002E538B" w:rsidRPr="001F3060" w:rsidRDefault="002E538B" w:rsidP="000920F7">
            <w:pPr>
              <w:pStyle w:val="Default"/>
              <w:rPr>
                <w:rFonts w:ascii="Calibri Light" w:hAnsi="Calibri Light"/>
                <w:bCs/>
                <w:color w:val="auto"/>
                <w:sz w:val="20"/>
                <w:szCs w:val="20"/>
              </w:rPr>
            </w:pPr>
          </w:p>
        </w:tc>
      </w:tr>
      <w:tr w:rsidR="002E538B" w:rsidRPr="001F3060" w14:paraId="7F0BC303" w14:textId="77777777" w:rsidTr="000920F7">
        <w:trPr>
          <w:trHeight w:val="255"/>
        </w:trPr>
        <w:tc>
          <w:tcPr>
            <w:tcW w:w="3510" w:type="dxa"/>
            <w:shd w:val="clear" w:color="auto" w:fill="E7E6E6"/>
          </w:tcPr>
          <w:p w14:paraId="137F1EA2" w14:textId="77777777" w:rsidR="002E538B" w:rsidRPr="001F3060" w:rsidRDefault="002E538B" w:rsidP="000920F7">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shd w:val="clear" w:color="auto" w:fill="auto"/>
          </w:tcPr>
          <w:p w14:paraId="0EC6E354" w14:textId="77777777" w:rsidR="002E538B" w:rsidRPr="001F3060" w:rsidRDefault="002E538B" w:rsidP="000920F7">
            <w:pPr>
              <w:pStyle w:val="Default"/>
              <w:rPr>
                <w:rFonts w:ascii="Calibri Light" w:hAnsi="Calibri Light"/>
                <w:bCs/>
                <w:color w:val="auto"/>
                <w:sz w:val="20"/>
                <w:szCs w:val="20"/>
              </w:rPr>
            </w:pPr>
          </w:p>
        </w:tc>
      </w:tr>
    </w:tbl>
    <w:p w14:paraId="1B1608CA" w14:textId="77777777" w:rsidR="002E538B" w:rsidRPr="002E538B" w:rsidRDefault="002E538B" w:rsidP="002E538B">
      <w:pPr>
        <w:rPr>
          <w:rFonts w:ascii="Calibri Light" w:hAnsi="Calibri Light"/>
          <w:sz w:val="20"/>
          <w:szCs w:val="20"/>
        </w:rPr>
      </w:pPr>
    </w:p>
    <w:p w14:paraId="6129F46D" w14:textId="1C611EDB" w:rsidR="002E538B" w:rsidRDefault="002E538B" w:rsidP="00592882">
      <w:pPr>
        <w:spacing w:after="60" w:line="256" w:lineRule="auto"/>
        <w:jc w:val="center"/>
        <w:rPr>
          <w:rFonts w:ascii="Calibri Light" w:eastAsia="Times New Roman" w:hAnsi="Calibri Light" w:cs="Calibri Light"/>
          <w:b/>
          <w:color w:val="002060"/>
          <w:kern w:val="2"/>
          <w14:ligatures w14:val="standardContextual"/>
        </w:rPr>
      </w:pPr>
      <w:r w:rsidRPr="002E538B">
        <w:rPr>
          <w:rFonts w:ascii="Calibri Light" w:eastAsia="Times New Roman" w:hAnsi="Calibri Light" w:cs="Calibri Light"/>
          <w:b/>
          <w:color w:val="002060"/>
          <w:kern w:val="2"/>
          <w14:ligatures w14:val="standardContextual"/>
        </w:rPr>
        <w:t>Deklaracja zgodności dostawy z zamówieniem</w:t>
      </w:r>
    </w:p>
    <w:p w14:paraId="690EAE97" w14:textId="77777777" w:rsidR="00592882" w:rsidRPr="002E538B" w:rsidRDefault="00592882" w:rsidP="00592882">
      <w:pPr>
        <w:spacing w:after="60" w:line="256" w:lineRule="auto"/>
        <w:jc w:val="center"/>
        <w:rPr>
          <w:rFonts w:ascii="Calibri Light" w:eastAsia="Times New Roman" w:hAnsi="Calibri Light" w:cs="Calibri Light"/>
          <w:b/>
          <w:color w:val="002060"/>
          <w:kern w:val="2"/>
          <w14:ligatures w14:val="standardContextual"/>
        </w:rPr>
      </w:pPr>
    </w:p>
    <w:p w14:paraId="2192E3FF" w14:textId="6AEC7260"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 urządzenia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 model urządzenia – jeżeli posiada</w:t>
      </w:r>
      <w:r w:rsidRPr="002E538B">
        <w:rPr>
          <w:rFonts w:ascii="Calibri Light" w:hAnsi="Calibri Light" w:cs="Calibri Light"/>
          <w:color w:val="262626" w:themeColor="text1" w:themeTint="D9"/>
          <w:kern w:val="2"/>
          <w14:ligatures w14:val="standardContextual"/>
        </w:rPr>
        <w:t>):</w:t>
      </w:r>
    </w:p>
    <w:p w14:paraId="648384F6" w14:textId="77777777"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p>
    <w:p w14:paraId="1B4184C8" w14:textId="2D1B6A88" w:rsidR="002E538B" w:rsidRPr="002E538B" w:rsidRDefault="008D3252" w:rsidP="002E538B">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r>
        <w:rPr>
          <w:rFonts w:ascii="Calibri Light" w:eastAsia="Times New Roman" w:hAnsi="Calibri Light" w:cs="Calibri Light"/>
          <w:b/>
          <w:color w:val="262626" w:themeColor="text1" w:themeTint="D9"/>
          <w:kern w:val="2"/>
          <w14:ligatures w14:val="standardContextual"/>
        </w:rPr>
        <w:t>Młynek kulowy</w:t>
      </w:r>
      <w:r w:rsidR="00905256">
        <w:rPr>
          <w:rFonts w:ascii="Calibri Light" w:eastAsia="Times New Roman" w:hAnsi="Calibri Light" w:cs="Calibri Light"/>
          <w:b/>
          <w:color w:val="262626" w:themeColor="text1" w:themeTint="D9"/>
          <w:kern w:val="2"/>
          <w14:ligatures w14:val="standardContextual"/>
        </w:rPr>
        <w:t xml:space="preserve"> kriogeniczny</w:t>
      </w:r>
    </w:p>
    <w:tbl>
      <w:tblPr>
        <w:tblStyle w:val="Tabela-Siatka3"/>
        <w:tblpPr w:leftFromText="141" w:rightFromText="141" w:vertAnchor="text" w:tblpY="1"/>
        <w:tblOverlap w:val="never"/>
        <w:tblW w:w="0" w:type="auto"/>
        <w:tblInd w:w="0" w:type="dxa"/>
        <w:tblLayout w:type="fixed"/>
        <w:tblLook w:val="04A0" w:firstRow="1" w:lastRow="0" w:firstColumn="1" w:lastColumn="0" w:noHBand="0" w:noVBand="1"/>
      </w:tblPr>
      <w:tblGrid>
        <w:gridCol w:w="4088"/>
        <w:gridCol w:w="4974"/>
      </w:tblGrid>
      <w:tr w:rsidR="002E538B" w:rsidRPr="002E538B" w14:paraId="7B1EE9AE" w14:textId="77777777" w:rsidTr="002E538B">
        <w:trPr>
          <w:trHeight w:val="699"/>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8FA9A6" w14:textId="77777777" w:rsidR="002E538B" w:rsidRPr="002E538B" w:rsidRDefault="002E538B" w:rsidP="002E538B">
            <w:pPr>
              <w:spacing w:after="60" w:line="240" w:lineRule="auto"/>
              <w:rPr>
                <w:rFonts w:ascii="Calibri Light" w:hAnsi="Calibri Light" w:cs="Calibri Light"/>
                <w:color w:val="262626" w:themeColor="text1" w:themeTint="D9"/>
              </w:rPr>
            </w:pPr>
            <w:r w:rsidRPr="002E538B">
              <w:rPr>
                <w:rFonts w:ascii="Calibri Light" w:hAnsi="Calibri Light" w:cs="Calibri Light"/>
                <w:color w:val="262626" w:themeColor="text1" w:themeTint="D9"/>
              </w:rPr>
              <w:t>Producent, marka:</w:t>
            </w:r>
          </w:p>
        </w:tc>
        <w:tc>
          <w:tcPr>
            <w:tcW w:w="4974" w:type="dxa"/>
            <w:tcBorders>
              <w:top w:val="single" w:sz="4" w:space="0" w:color="auto"/>
              <w:left w:val="single" w:sz="4" w:space="0" w:color="auto"/>
              <w:bottom w:val="single" w:sz="4" w:space="0" w:color="auto"/>
              <w:right w:val="single" w:sz="4" w:space="0" w:color="auto"/>
            </w:tcBorders>
          </w:tcPr>
          <w:p w14:paraId="116C199A" w14:textId="77777777" w:rsidR="002E538B" w:rsidRPr="002E538B" w:rsidRDefault="002E538B" w:rsidP="002E538B">
            <w:pPr>
              <w:spacing w:after="60" w:line="240" w:lineRule="auto"/>
              <w:rPr>
                <w:rFonts w:ascii="Calibri Light" w:hAnsi="Calibri Light" w:cs="Calibri Light"/>
                <w:color w:val="262626" w:themeColor="text1" w:themeTint="D9"/>
              </w:rPr>
            </w:pPr>
          </w:p>
        </w:tc>
      </w:tr>
      <w:tr w:rsidR="002E538B" w:rsidRPr="002E538B" w14:paraId="5EC63D8B" w14:textId="77777777" w:rsidTr="002E538B">
        <w:trPr>
          <w:trHeight w:val="704"/>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F7B603" w14:textId="77777777" w:rsidR="002E538B" w:rsidRPr="002E538B" w:rsidRDefault="002E538B" w:rsidP="002E538B">
            <w:pPr>
              <w:spacing w:after="60" w:line="240" w:lineRule="auto"/>
              <w:rPr>
                <w:rFonts w:ascii="Calibri Light" w:hAnsi="Calibri Light" w:cs="Calibri Light"/>
                <w:color w:val="262626" w:themeColor="text1" w:themeTint="D9"/>
              </w:rPr>
            </w:pPr>
            <w:r w:rsidRPr="002E538B">
              <w:rPr>
                <w:rFonts w:ascii="Calibri Light" w:hAnsi="Calibri Light" w:cs="Calibri Light"/>
                <w:color w:val="262626" w:themeColor="text1" w:themeTint="D9"/>
              </w:rPr>
              <w:t>Typ, model:</w:t>
            </w:r>
          </w:p>
        </w:tc>
        <w:tc>
          <w:tcPr>
            <w:tcW w:w="4974" w:type="dxa"/>
            <w:tcBorders>
              <w:top w:val="single" w:sz="4" w:space="0" w:color="auto"/>
              <w:left w:val="single" w:sz="4" w:space="0" w:color="auto"/>
              <w:bottom w:val="single" w:sz="4" w:space="0" w:color="auto"/>
              <w:right w:val="single" w:sz="4" w:space="0" w:color="auto"/>
            </w:tcBorders>
          </w:tcPr>
          <w:p w14:paraId="190E9065" w14:textId="77777777" w:rsidR="002E538B" w:rsidRPr="002E538B" w:rsidRDefault="002E538B" w:rsidP="002E538B">
            <w:pPr>
              <w:spacing w:after="60" w:line="240" w:lineRule="auto"/>
              <w:rPr>
                <w:rFonts w:ascii="Calibri Light" w:hAnsi="Calibri Light" w:cs="Calibri Light"/>
                <w:color w:val="262626" w:themeColor="text1" w:themeTint="D9"/>
              </w:rPr>
            </w:pPr>
          </w:p>
        </w:tc>
      </w:tr>
    </w:tbl>
    <w:p w14:paraId="7633E8F1" w14:textId="77777777"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p>
    <w:p w14:paraId="407C5186" w14:textId="7020042F" w:rsidR="002E538B" w:rsidRPr="005702BA" w:rsidRDefault="002E538B" w:rsidP="002E538B">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 xml:space="preserve">Oświadczam, że ww. </w:t>
      </w:r>
      <w:r w:rsidR="005702BA" w:rsidRPr="005702BA">
        <w:rPr>
          <w:rFonts w:ascii="Calibri Light" w:hAnsi="Calibri Light" w:cs="Calibri Light"/>
          <w:b/>
          <w:bCs/>
          <w:color w:val="262626" w:themeColor="text1" w:themeTint="D9"/>
          <w:kern w:val="2"/>
          <w14:ligatures w14:val="standardContextual"/>
        </w:rPr>
        <w:t xml:space="preserve">urządzenie </w:t>
      </w:r>
      <w:r w:rsidRPr="005702BA">
        <w:rPr>
          <w:rFonts w:ascii="Calibri Light" w:hAnsi="Calibri Light" w:cs="Calibri Light"/>
          <w:b/>
          <w:bCs/>
          <w:color w:val="262626" w:themeColor="text1" w:themeTint="D9"/>
          <w:kern w:val="2"/>
          <w14:ligatures w14:val="standardContextual"/>
        </w:rPr>
        <w:t>w dniu dostawy będzie spełniała wszystkie wymagania techniczne i funkcjonalne określone w Zapytaniu ofertowym w rubryce: przedmiot zamówienia (charakterystyka, specyfikacja, funkcjonalności, ilości).</w:t>
      </w:r>
    </w:p>
    <w:p w14:paraId="4C19879B" w14:textId="77777777" w:rsidR="002E538B" w:rsidRDefault="002E538B" w:rsidP="002E538B">
      <w:pPr>
        <w:spacing w:after="60" w:line="256" w:lineRule="auto"/>
        <w:rPr>
          <w:color w:val="262626" w:themeColor="text1" w:themeTint="D9"/>
          <w:kern w:val="2"/>
          <w:sz w:val="24"/>
          <w:szCs w:val="20"/>
          <w14:ligatures w14:val="standardContextual"/>
        </w:rPr>
      </w:pPr>
    </w:p>
    <w:p w14:paraId="25151862" w14:textId="77777777" w:rsidR="002E538B" w:rsidRPr="002E538B" w:rsidRDefault="002E538B" w:rsidP="002E538B">
      <w:pPr>
        <w:spacing w:after="60" w:line="256" w:lineRule="auto"/>
        <w:rPr>
          <w:color w:val="262626" w:themeColor="text1" w:themeTint="D9"/>
          <w:kern w:val="2"/>
          <w:sz w:val="24"/>
          <w:szCs w:val="20"/>
          <w14:ligatures w14:val="standardContextual"/>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2E538B" w:rsidRPr="006E1EBF" w14:paraId="00F990FD"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3B03A39D" w14:textId="77777777" w:rsidR="002E538B" w:rsidRPr="006E1EBF" w:rsidRDefault="002E538B" w:rsidP="000920F7">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shd w:val="clear" w:color="auto" w:fill="auto"/>
          </w:tcPr>
          <w:p w14:paraId="15A89F72" w14:textId="77777777" w:rsidR="002E538B" w:rsidRPr="006E1EBF" w:rsidRDefault="002E538B" w:rsidP="000920F7">
            <w:pPr>
              <w:pStyle w:val="Default"/>
              <w:jc w:val="both"/>
              <w:rPr>
                <w:rFonts w:ascii="Calibri Light" w:hAnsi="Calibri Light"/>
                <w:color w:val="auto"/>
                <w:sz w:val="20"/>
                <w:szCs w:val="20"/>
              </w:rPr>
            </w:pPr>
          </w:p>
        </w:tc>
      </w:tr>
      <w:tr w:rsidR="002E538B" w:rsidRPr="006E1EBF" w14:paraId="2D887058"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013BF2B6" w14:textId="77777777" w:rsidR="002E538B" w:rsidRPr="006E1EBF" w:rsidRDefault="002E538B" w:rsidP="000920F7">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shd w:val="clear" w:color="auto" w:fill="auto"/>
          </w:tcPr>
          <w:p w14:paraId="73DAD774" w14:textId="77777777" w:rsidR="002E538B" w:rsidRPr="006E1EBF" w:rsidRDefault="002E538B" w:rsidP="000920F7">
            <w:pPr>
              <w:pStyle w:val="Default"/>
              <w:jc w:val="both"/>
              <w:rPr>
                <w:rFonts w:ascii="Calibri Light" w:hAnsi="Calibri Light"/>
                <w:color w:val="auto"/>
                <w:sz w:val="20"/>
                <w:szCs w:val="20"/>
              </w:rPr>
            </w:pPr>
          </w:p>
        </w:tc>
      </w:tr>
      <w:tr w:rsidR="002E538B" w:rsidRPr="006E1EBF" w14:paraId="721DB31F"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664A9A30" w14:textId="77777777" w:rsidR="002E538B" w:rsidRPr="006E1EBF" w:rsidRDefault="002E538B" w:rsidP="000920F7">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shd w:val="clear" w:color="auto" w:fill="auto"/>
          </w:tcPr>
          <w:p w14:paraId="570A0272" w14:textId="77777777" w:rsidR="002E538B" w:rsidRPr="006E1EBF" w:rsidRDefault="002E538B" w:rsidP="000920F7">
            <w:pPr>
              <w:pStyle w:val="Default"/>
              <w:jc w:val="both"/>
              <w:rPr>
                <w:rFonts w:ascii="Calibri Light" w:hAnsi="Calibri Light"/>
                <w:color w:val="auto"/>
                <w:sz w:val="20"/>
                <w:szCs w:val="20"/>
              </w:rPr>
            </w:pPr>
          </w:p>
          <w:p w14:paraId="360CB58B" w14:textId="77777777" w:rsidR="002E538B" w:rsidRPr="006E1EBF" w:rsidRDefault="002E538B" w:rsidP="000920F7">
            <w:pPr>
              <w:pStyle w:val="Default"/>
              <w:jc w:val="both"/>
              <w:rPr>
                <w:rFonts w:ascii="Calibri Light" w:hAnsi="Calibri Light"/>
                <w:color w:val="auto"/>
                <w:sz w:val="20"/>
                <w:szCs w:val="20"/>
              </w:rPr>
            </w:pPr>
          </w:p>
          <w:p w14:paraId="209D5F14" w14:textId="77777777" w:rsidR="002E538B" w:rsidRPr="006E1EBF" w:rsidRDefault="002E538B" w:rsidP="000920F7">
            <w:pPr>
              <w:pStyle w:val="Default"/>
              <w:jc w:val="both"/>
              <w:rPr>
                <w:rFonts w:ascii="Calibri Light" w:hAnsi="Calibri Light"/>
                <w:color w:val="auto"/>
                <w:sz w:val="20"/>
                <w:szCs w:val="20"/>
              </w:rPr>
            </w:pPr>
          </w:p>
          <w:p w14:paraId="505543FA" w14:textId="77777777" w:rsidR="002E538B" w:rsidRPr="006E1EBF" w:rsidRDefault="002E538B" w:rsidP="000920F7">
            <w:pPr>
              <w:pStyle w:val="Default"/>
              <w:jc w:val="both"/>
              <w:rPr>
                <w:rFonts w:ascii="Calibri Light" w:hAnsi="Calibri Light"/>
                <w:color w:val="auto"/>
                <w:sz w:val="20"/>
                <w:szCs w:val="20"/>
              </w:rPr>
            </w:pPr>
          </w:p>
        </w:tc>
      </w:tr>
    </w:tbl>
    <w:p w14:paraId="681A31F0" w14:textId="77777777" w:rsidR="002E538B" w:rsidRDefault="002E538B" w:rsidP="006612F5">
      <w:pPr>
        <w:tabs>
          <w:tab w:val="left" w:pos="2490"/>
        </w:tabs>
        <w:spacing w:after="0"/>
        <w:jc w:val="both"/>
        <w:rPr>
          <w:rFonts w:ascii="Calibri Light" w:hAnsi="Calibri Light"/>
          <w:sz w:val="20"/>
          <w:szCs w:val="20"/>
        </w:rPr>
      </w:pPr>
    </w:p>
    <w:p w14:paraId="4E58AE96" w14:textId="77777777" w:rsidR="00702E49" w:rsidRPr="00702E49" w:rsidRDefault="00702E49" w:rsidP="00702E49">
      <w:pPr>
        <w:rPr>
          <w:rFonts w:ascii="Calibri Light" w:hAnsi="Calibri Light"/>
          <w:sz w:val="20"/>
          <w:szCs w:val="20"/>
        </w:rPr>
      </w:pPr>
    </w:p>
    <w:p w14:paraId="03B16E3A" w14:textId="77777777" w:rsidR="00702E49" w:rsidRPr="00702E49" w:rsidRDefault="00702E49" w:rsidP="00702E49">
      <w:pPr>
        <w:rPr>
          <w:rFonts w:ascii="Calibri Light" w:hAnsi="Calibri Light"/>
          <w:sz w:val="20"/>
          <w:szCs w:val="20"/>
        </w:rPr>
      </w:pPr>
    </w:p>
    <w:p w14:paraId="1594FAEA" w14:textId="77777777" w:rsidR="00702E49" w:rsidRPr="00702E49" w:rsidRDefault="00702E49" w:rsidP="00702E49">
      <w:pPr>
        <w:rPr>
          <w:rFonts w:ascii="Calibri Light" w:hAnsi="Calibri Light"/>
          <w:sz w:val="20"/>
          <w:szCs w:val="20"/>
        </w:rPr>
      </w:pPr>
    </w:p>
    <w:p w14:paraId="06FF2604" w14:textId="77777777" w:rsidR="00702E49" w:rsidRPr="00702E49" w:rsidRDefault="00702E49" w:rsidP="00702E49">
      <w:pPr>
        <w:rPr>
          <w:rFonts w:ascii="Calibri Light" w:hAnsi="Calibri Light"/>
          <w:sz w:val="20"/>
          <w:szCs w:val="20"/>
        </w:rPr>
      </w:pPr>
    </w:p>
    <w:p w14:paraId="200BE9FF" w14:textId="77777777" w:rsidR="00702E49" w:rsidRPr="00702E49" w:rsidRDefault="00702E49" w:rsidP="00702E49">
      <w:pPr>
        <w:rPr>
          <w:rFonts w:ascii="Calibri Light" w:hAnsi="Calibri Light"/>
          <w:sz w:val="20"/>
          <w:szCs w:val="20"/>
        </w:rPr>
      </w:pPr>
    </w:p>
    <w:p w14:paraId="59D5B8BC" w14:textId="77777777" w:rsidR="00702E49" w:rsidRPr="00702E49" w:rsidRDefault="00702E49" w:rsidP="00702E49">
      <w:pPr>
        <w:jc w:val="right"/>
        <w:rPr>
          <w:rFonts w:ascii="Calibri Light" w:hAnsi="Calibri Light"/>
          <w:sz w:val="20"/>
          <w:szCs w:val="20"/>
        </w:rPr>
      </w:pPr>
    </w:p>
    <w:sectPr w:rsidR="00702E49" w:rsidRPr="00702E49" w:rsidSect="006612F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pl-PL"/>
      </w:rPr>
      <w:id w:val="-1074894083"/>
      <w:docPartObj>
        <w:docPartGallery w:val="Page Numbers (Bottom of Page)"/>
        <w:docPartUnique/>
      </w:docPartObj>
    </w:sdtPr>
    <w:sdtEndPr/>
    <w:sdtContent>
      <w:p w14:paraId="5E3745B3" w14:textId="1E59394A" w:rsidR="00702E49" w:rsidRDefault="00702E49">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sdtContent>
  </w:sdt>
  <w:p w14:paraId="51199A0A" w14:textId="77777777" w:rsidR="00702E49" w:rsidRDefault="00702E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pl-PL"/>
      </w:rPr>
      <w:id w:val="1943344030"/>
      <w:docPartObj>
        <w:docPartGallery w:val="Page Numbers (Bottom of Page)"/>
        <w:docPartUnique/>
      </w:docPartObj>
    </w:sdtPr>
    <w:sdtEndPr/>
    <w:sdtContent>
      <w:p w14:paraId="6EF8D7A5" w14:textId="72970837" w:rsidR="00702E49" w:rsidRDefault="00702E49">
        <w:pPr>
          <w:pStyle w:val="Stopka"/>
          <w:jc w:val="right"/>
        </w:pPr>
        <w:r>
          <w:rPr>
            <w:lang w:val="pl-PL"/>
          </w:rPr>
          <w:t>Strona |</w:t>
        </w:r>
        <w:r>
          <w:fldChar w:fldCharType="begin"/>
        </w:r>
        <w:r>
          <w:instrText>PAGE   \* MERGEFORMAT</w:instrText>
        </w:r>
        <w:r>
          <w:fldChar w:fldCharType="separate"/>
        </w:r>
        <w:r>
          <w:rPr>
            <w:lang w:val="pl-PL"/>
          </w:rPr>
          <w:t>2</w:t>
        </w:r>
        <w:r>
          <w:fldChar w:fldCharType="end"/>
        </w:r>
        <w:r>
          <w:rPr>
            <w:lang w:val="pl-PL"/>
          </w:rPr>
          <w:t xml:space="preserve"> </w:t>
        </w:r>
      </w:p>
    </w:sdtContent>
  </w:sdt>
  <w:p w14:paraId="5B75C1F6" w14:textId="77777777" w:rsidR="00702E49" w:rsidRDefault="00702E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7B90FDB6" w:rsidR="00C13170" w:rsidRPr="00BF60C0" w:rsidRDefault="002724E5" w:rsidP="002724E5">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0462267B" wp14:editId="6390F76F">
          <wp:simplePos x="0" y="0"/>
          <wp:positionH relativeFrom="column">
            <wp:posOffset>-95250</wp:posOffset>
          </wp:positionH>
          <wp:positionV relativeFrom="page">
            <wp:posOffset>48895</wp:posOffset>
          </wp:positionV>
          <wp:extent cx="5760720" cy="671830"/>
          <wp:effectExtent l="0" t="0" r="11430" b="13970"/>
          <wp:wrapTight wrapText="bothSides">
            <wp:wrapPolygon edited="0">
              <wp:start x="0" y="0"/>
              <wp:lineTo x="0" y="21437"/>
              <wp:lineTo x="21571" y="21437"/>
              <wp:lineTo x="21571" y="0"/>
              <wp:lineTo x="0" y="0"/>
            </wp:wrapPolygon>
          </wp:wrapTight>
          <wp:docPr id="13341873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2"/>
  </w:num>
  <w:num w:numId="5" w16cid:durableId="423377501">
    <w:abstractNumId w:val="29"/>
  </w:num>
  <w:num w:numId="6" w16cid:durableId="728041326">
    <w:abstractNumId w:val="23"/>
  </w:num>
  <w:num w:numId="7" w16cid:durableId="1718815634">
    <w:abstractNumId w:val="18"/>
  </w:num>
  <w:num w:numId="8" w16cid:durableId="809980212">
    <w:abstractNumId w:val="4"/>
  </w:num>
  <w:num w:numId="9" w16cid:durableId="1200627359">
    <w:abstractNumId w:val="16"/>
  </w:num>
  <w:num w:numId="10" w16cid:durableId="1833646140">
    <w:abstractNumId w:val="30"/>
  </w:num>
  <w:num w:numId="11" w16cid:durableId="6732685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6"/>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4"/>
  </w:num>
  <w:num w:numId="20" w16cid:durableId="1317997014">
    <w:abstractNumId w:val="9"/>
  </w:num>
  <w:num w:numId="21" w16cid:durableId="1517187310">
    <w:abstractNumId w:val="20"/>
  </w:num>
  <w:num w:numId="22" w16cid:durableId="986402900">
    <w:abstractNumId w:val="12"/>
  </w:num>
  <w:num w:numId="23" w16cid:durableId="579946722">
    <w:abstractNumId w:val="21"/>
  </w:num>
  <w:num w:numId="24" w16cid:durableId="498276541">
    <w:abstractNumId w:val="27"/>
  </w:num>
  <w:num w:numId="25" w16cid:durableId="771170709">
    <w:abstractNumId w:val="15"/>
  </w:num>
  <w:num w:numId="26" w16cid:durableId="361900919">
    <w:abstractNumId w:val="19"/>
  </w:num>
  <w:num w:numId="27" w16cid:durableId="448672843">
    <w:abstractNumId w:val="8"/>
  </w:num>
  <w:num w:numId="28" w16cid:durableId="1492523041">
    <w:abstractNumId w:val="25"/>
  </w:num>
  <w:num w:numId="29" w16cid:durableId="949748721">
    <w:abstractNumId w:val="28"/>
  </w:num>
  <w:num w:numId="30" w16cid:durableId="50825148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40468"/>
    <w:rsid w:val="00040950"/>
    <w:rsid w:val="000478B3"/>
    <w:rsid w:val="00053D26"/>
    <w:rsid w:val="00057736"/>
    <w:rsid w:val="00061E4E"/>
    <w:rsid w:val="00063437"/>
    <w:rsid w:val="00063DD7"/>
    <w:rsid w:val="000674E3"/>
    <w:rsid w:val="0008101A"/>
    <w:rsid w:val="0008397A"/>
    <w:rsid w:val="00086920"/>
    <w:rsid w:val="00091FCF"/>
    <w:rsid w:val="00094C2E"/>
    <w:rsid w:val="000977DE"/>
    <w:rsid w:val="000A3ADE"/>
    <w:rsid w:val="000A7C34"/>
    <w:rsid w:val="000B6526"/>
    <w:rsid w:val="000C0610"/>
    <w:rsid w:val="000C5417"/>
    <w:rsid w:val="000C6551"/>
    <w:rsid w:val="000D05E4"/>
    <w:rsid w:val="000D2C2A"/>
    <w:rsid w:val="000D6228"/>
    <w:rsid w:val="000D712E"/>
    <w:rsid w:val="000D71CC"/>
    <w:rsid w:val="000E31A5"/>
    <w:rsid w:val="000E437D"/>
    <w:rsid w:val="000F1B64"/>
    <w:rsid w:val="000F2076"/>
    <w:rsid w:val="000F236B"/>
    <w:rsid w:val="000F44B6"/>
    <w:rsid w:val="000F5BBB"/>
    <w:rsid w:val="000F7F8C"/>
    <w:rsid w:val="00100A2A"/>
    <w:rsid w:val="00101745"/>
    <w:rsid w:val="00106040"/>
    <w:rsid w:val="001060F5"/>
    <w:rsid w:val="00112FE2"/>
    <w:rsid w:val="001141B3"/>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1F3266"/>
    <w:rsid w:val="00204306"/>
    <w:rsid w:val="00212C2D"/>
    <w:rsid w:val="00215CD1"/>
    <w:rsid w:val="0021739D"/>
    <w:rsid w:val="00223F30"/>
    <w:rsid w:val="00234942"/>
    <w:rsid w:val="0024075F"/>
    <w:rsid w:val="002460F6"/>
    <w:rsid w:val="0025118B"/>
    <w:rsid w:val="00255F5D"/>
    <w:rsid w:val="0026067F"/>
    <w:rsid w:val="00264281"/>
    <w:rsid w:val="00265133"/>
    <w:rsid w:val="002652BD"/>
    <w:rsid w:val="00266190"/>
    <w:rsid w:val="0027205F"/>
    <w:rsid w:val="002724E5"/>
    <w:rsid w:val="0027322F"/>
    <w:rsid w:val="00273BDB"/>
    <w:rsid w:val="0027488A"/>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E538B"/>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460C"/>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7B2E"/>
    <w:rsid w:val="003C0B6D"/>
    <w:rsid w:val="003C1D5D"/>
    <w:rsid w:val="003C352F"/>
    <w:rsid w:val="003C388D"/>
    <w:rsid w:val="003C4242"/>
    <w:rsid w:val="003C4317"/>
    <w:rsid w:val="003C4765"/>
    <w:rsid w:val="003C543E"/>
    <w:rsid w:val="003C5D5E"/>
    <w:rsid w:val="003C6AFD"/>
    <w:rsid w:val="003C6EA1"/>
    <w:rsid w:val="003D2738"/>
    <w:rsid w:val="003D364D"/>
    <w:rsid w:val="003D3946"/>
    <w:rsid w:val="003D43D0"/>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25FEE"/>
    <w:rsid w:val="004300FD"/>
    <w:rsid w:val="00436B79"/>
    <w:rsid w:val="00441F29"/>
    <w:rsid w:val="00450BF2"/>
    <w:rsid w:val="00454801"/>
    <w:rsid w:val="00454D98"/>
    <w:rsid w:val="004559EA"/>
    <w:rsid w:val="004561A2"/>
    <w:rsid w:val="004616BB"/>
    <w:rsid w:val="004633B8"/>
    <w:rsid w:val="00467106"/>
    <w:rsid w:val="00474394"/>
    <w:rsid w:val="00474CFB"/>
    <w:rsid w:val="00484224"/>
    <w:rsid w:val="00484411"/>
    <w:rsid w:val="004844B6"/>
    <w:rsid w:val="00485DCC"/>
    <w:rsid w:val="004862F5"/>
    <w:rsid w:val="00491D58"/>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3A3D"/>
    <w:rsid w:val="004F55A8"/>
    <w:rsid w:val="004F7D1B"/>
    <w:rsid w:val="005013B3"/>
    <w:rsid w:val="005020DD"/>
    <w:rsid w:val="00512F49"/>
    <w:rsid w:val="005150F6"/>
    <w:rsid w:val="00515509"/>
    <w:rsid w:val="00520C73"/>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0E35"/>
    <w:rsid w:val="005621D6"/>
    <w:rsid w:val="0056238E"/>
    <w:rsid w:val="0056276C"/>
    <w:rsid w:val="00564165"/>
    <w:rsid w:val="00565AAA"/>
    <w:rsid w:val="00565ACC"/>
    <w:rsid w:val="005702BA"/>
    <w:rsid w:val="00574DEB"/>
    <w:rsid w:val="00577A53"/>
    <w:rsid w:val="00582D34"/>
    <w:rsid w:val="0058457A"/>
    <w:rsid w:val="005869EC"/>
    <w:rsid w:val="00586E91"/>
    <w:rsid w:val="005904EA"/>
    <w:rsid w:val="00590BAA"/>
    <w:rsid w:val="00592882"/>
    <w:rsid w:val="00593960"/>
    <w:rsid w:val="00593DF0"/>
    <w:rsid w:val="005943FD"/>
    <w:rsid w:val="005A0BF2"/>
    <w:rsid w:val="005A1965"/>
    <w:rsid w:val="005A40A4"/>
    <w:rsid w:val="005A57DD"/>
    <w:rsid w:val="005A7915"/>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31FBA"/>
    <w:rsid w:val="006332DB"/>
    <w:rsid w:val="00634DC8"/>
    <w:rsid w:val="0063795E"/>
    <w:rsid w:val="00645897"/>
    <w:rsid w:val="00650F82"/>
    <w:rsid w:val="006612F5"/>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EBF"/>
    <w:rsid w:val="006E3768"/>
    <w:rsid w:val="006E3F15"/>
    <w:rsid w:val="006E6A8D"/>
    <w:rsid w:val="006E7280"/>
    <w:rsid w:val="006E75F9"/>
    <w:rsid w:val="006E7842"/>
    <w:rsid w:val="006F09BF"/>
    <w:rsid w:val="006F0DEC"/>
    <w:rsid w:val="006F3F5C"/>
    <w:rsid w:val="007000BE"/>
    <w:rsid w:val="00702E49"/>
    <w:rsid w:val="00702E73"/>
    <w:rsid w:val="0070471C"/>
    <w:rsid w:val="00705F01"/>
    <w:rsid w:val="00706D6E"/>
    <w:rsid w:val="00706E4A"/>
    <w:rsid w:val="00713CDE"/>
    <w:rsid w:val="00714595"/>
    <w:rsid w:val="00723C8B"/>
    <w:rsid w:val="0072516F"/>
    <w:rsid w:val="00726056"/>
    <w:rsid w:val="00727EF5"/>
    <w:rsid w:val="00730560"/>
    <w:rsid w:val="00734D94"/>
    <w:rsid w:val="00741C8A"/>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B0BBE"/>
    <w:rsid w:val="007B1ACC"/>
    <w:rsid w:val="007B2F4D"/>
    <w:rsid w:val="007B5E27"/>
    <w:rsid w:val="007B69A4"/>
    <w:rsid w:val="007C2718"/>
    <w:rsid w:val="007C2B1F"/>
    <w:rsid w:val="007C4A31"/>
    <w:rsid w:val="007C54E0"/>
    <w:rsid w:val="007D190A"/>
    <w:rsid w:val="007D4463"/>
    <w:rsid w:val="007D49F1"/>
    <w:rsid w:val="007D5209"/>
    <w:rsid w:val="007D7041"/>
    <w:rsid w:val="007D7750"/>
    <w:rsid w:val="007E122D"/>
    <w:rsid w:val="007E292E"/>
    <w:rsid w:val="007E3B1B"/>
    <w:rsid w:val="007E4ADD"/>
    <w:rsid w:val="007E5C94"/>
    <w:rsid w:val="007F618F"/>
    <w:rsid w:val="007F62F0"/>
    <w:rsid w:val="007F7428"/>
    <w:rsid w:val="008025AC"/>
    <w:rsid w:val="00807420"/>
    <w:rsid w:val="0081350E"/>
    <w:rsid w:val="00816186"/>
    <w:rsid w:val="008215F4"/>
    <w:rsid w:val="0082400C"/>
    <w:rsid w:val="00847E75"/>
    <w:rsid w:val="008543C3"/>
    <w:rsid w:val="00856AE6"/>
    <w:rsid w:val="008605F7"/>
    <w:rsid w:val="008721F7"/>
    <w:rsid w:val="00872910"/>
    <w:rsid w:val="008738D7"/>
    <w:rsid w:val="00875B36"/>
    <w:rsid w:val="00877A1C"/>
    <w:rsid w:val="00883E17"/>
    <w:rsid w:val="00887D2E"/>
    <w:rsid w:val="00887FD3"/>
    <w:rsid w:val="008956F0"/>
    <w:rsid w:val="008965FF"/>
    <w:rsid w:val="008A5740"/>
    <w:rsid w:val="008B026D"/>
    <w:rsid w:val="008B0349"/>
    <w:rsid w:val="008B0985"/>
    <w:rsid w:val="008B249F"/>
    <w:rsid w:val="008B69FB"/>
    <w:rsid w:val="008D1B6A"/>
    <w:rsid w:val="008D3252"/>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311E"/>
    <w:rsid w:val="00905256"/>
    <w:rsid w:val="009064C9"/>
    <w:rsid w:val="00906EBD"/>
    <w:rsid w:val="00912FBD"/>
    <w:rsid w:val="00913155"/>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679"/>
    <w:rsid w:val="009E58B3"/>
    <w:rsid w:val="009E7AAE"/>
    <w:rsid w:val="009F2B3F"/>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CEC"/>
    <w:rsid w:val="00B156B6"/>
    <w:rsid w:val="00B23B70"/>
    <w:rsid w:val="00B307A8"/>
    <w:rsid w:val="00B33B63"/>
    <w:rsid w:val="00B3657F"/>
    <w:rsid w:val="00B40D68"/>
    <w:rsid w:val="00B427B9"/>
    <w:rsid w:val="00B42C80"/>
    <w:rsid w:val="00B461EC"/>
    <w:rsid w:val="00B475B6"/>
    <w:rsid w:val="00B47629"/>
    <w:rsid w:val="00B57579"/>
    <w:rsid w:val="00B64504"/>
    <w:rsid w:val="00B6577E"/>
    <w:rsid w:val="00B673F3"/>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0615"/>
    <w:rsid w:val="00C01F42"/>
    <w:rsid w:val="00C070B9"/>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8EC"/>
    <w:rsid w:val="00CA1A94"/>
    <w:rsid w:val="00CA2BF1"/>
    <w:rsid w:val="00CB08AF"/>
    <w:rsid w:val="00CB4828"/>
    <w:rsid w:val="00CB7466"/>
    <w:rsid w:val="00CC0CF5"/>
    <w:rsid w:val="00CC4052"/>
    <w:rsid w:val="00CC75C5"/>
    <w:rsid w:val="00CD3303"/>
    <w:rsid w:val="00CD39C3"/>
    <w:rsid w:val="00CD72EF"/>
    <w:rsid w:val="00CE798A"/>
    <w:rsid w:val="00CF22C9"/>
    <w:rsid w:val="00CF2F4E"/>
    <w:rsid w:val="00CF6DEF"/>
    <w:rsid w:val="00D04C44"/>
    <w:rsid w:val="00D06963"/>
    <w:rsid w:val="00D11FDF"/>
    <w:rsid w:val="00D12006"/>
    <w:rsid w:val="00D16AB4"/>
    <w:rsid w:val="00D21B98"/>
    <w:rsid w:val="00D235EB"/>
    <w:rsid w:val="00D31275"/>
    <w:rsid w:val="00D31499"/>
    <w:rsid w:val="00D349CD"/>
    <w:rsid w:val="00D4195A"/>
    <w:rsid w:val="00D427BC"/>
    <w:rsid w:val="00D46AC4"/>
    <w:rsid w:val="00D5096F"/>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F4D"/>
    <w:rsid w:val="00DD450E"/>
    <w:rsid w:val="00DE1F42"/>
    <w:rsid w:val="00DE2D31"/>
    <w:rsid w:val="00DE5576"/>
    <w:rsid w:val="00DE7885"/>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29AE"/>
    <w:rsid w:val="00E84410"/>
    <w:rsid w:val="00E90DF1"/>
    <w:rsid w:val="00E913CB"/>
    <w:rsid w:val="00E96C97"/>
    <w:rsid w:val="00E975F7"/>
    <w:rsid w:val="00EA7839"/>
    <w:rsid w:val="00EB0877"/>
    <w:rsid w:val="00EB087C"/>
    <w:rsid w:val="00EC022E"/>
    <w:rsid w:val="00EC3FC4"/>
    <w:rsid w:val="00EC4F63"/>
    <w:rsid w:val="00EC61C0"/>
    <w:rsid w:val="00ED2258"/>
    <w:rsid w:val="00ED4543"/>
    <w:rsid w:val="00ED6B63"/>
    <w:rsid w:val="00EE12AB"/>
    <w:rsid w:val="00EE28C7"/>
    <w:rsid w:val="00EE324D"/>
    <w:rsid w:val="00EF2B67"/>
    <w:rsid w:val="00EF6F1B"/>
    <w:rsid w:val="00EF754B"/>
    <w:rsid w:val="00F011AB"/>
    <w:rsid w:val="00F06DC0"/>
    <w:rsid w:val="00F07393"/>
    <w:rsid w:val="00F07DDA"/>
    <w:rsid w:val="00F10AC1"/>
    <w:rsid w:val="00F15132"/>
    <w:rsid w:val="00F243D9"/>
    <w:rsid w:val="00F254CD"/>
    <w:rsid w:val="00F32CF0"/>
    <w:rsid w:val="00F33398"/>
    <w:rsid w:val="00F405E9"/>
    <w:rsid w:val="00F4101F"/>
    <w:rsid w:val="00F458ED"/>
    <w:rsid w:val="00F45E9F"/>
    <w:rsid w:val="00F47686"/>
    <w:rsid w:val="00F50F71"/>
    <w:rsid w:val="00F514DE"/>
    <w:rsid w:val="00F531A9"/>
    <w:rsid w:val="00F53950"/>
    <w:rsid w:val="00F55D39"/>
    <w:rsid w:val="00F67642"/>
    <w:rsid w:val="00F708A6"/>
    <w:rsid w:val="00F71369"/>
    <w:rsid w:val="00F7228C"/>
    <w:rsid w:val="00F74410"/>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C0484"/>
    <w:rsid w:val="00FC31D1"/>
    <w:rsid w:val="00FC429B"/>
    <w:rsid w:val="00FD2B7B"/>
    <w:rsid w:val="00FD457B"/>
    <w:rsid w:val="00FD5E46"/>
    <w:rsid w:val="00FD7CF3"/>
    <w:rsid w:val="00FE076F"/>
    <w:rsid w:val="00FE1A52"/>
    <w:rsid w:val="00FE5186"/>
    <w:rsid w:val="00FF1BDD"/>
    <w:rsid w:val="00FF1CAC"/>
    <w:rsid w:val="00FF21F2"/>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38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2E53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character" w:customStyle="1" w:styleId="Nagwek3Znak">
    <w:name w:val="Nagłówek 3 Znak"/>
    <w:basedOn w:val="Domylnaczcionkaakapitu"/>
    <w:link w:val="Nagwek3"/>
    <w:uiPriority w:val="9"/>
    <w:semiHidden/>
    <w:rsid w:val="002E538B"/>
    <w:rPr>
      <w:rFonts w:asciiTheme="majorHAnsi" w:eastAsiaTheme="majorEastAsia" w:hAnsiTheme="majorHAnsi" w:cstheme="majorBidi"/>
      <w:color w:val="1F3763" w:themeColor="accent1" w:themeShade="7F"/>
      <w:sz w:val="24"/>
      <w:szCs w:val="24"/>
      <w:lang w:eastAsia="en-US"/>
    </w:rPr>
  </w:style>
  <w:style w:type="table" w:customStyle="1" w:styleId="Tabela-Siatka3">
    <w:name w:val="Tabela - Siatka3"/>
    <w:basedOn w:val="Standardowy"/>
    <w:next w:val="Tabela-Siatka"/>
    <w:uiPriority w:val="39"/>
    <w:rsid w:val="002E538B"/>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51484873">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1561</Words>
  <Characters>9369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Marika Lis</cp:lastModifiedBy>
  <cp:revision>25</cp:revision>
  <cp:lastPrinted>2015-03-30T11:01:00Z</cp:lastPrinted>
  <dcterms:created xsi:type="dcterms:W3CDTF">2023-07-31T14:06:00Z</dcterms:created>
  <dcterms:modified xsi:type="dcterms:W3CDTF">2025-03-31T13:02:00Z</dcterms:modified>
</cp:coreProperties>
</file>