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276"/>
        <w:gridCol w:w="4360"/>
      </w:tblGrid>
      <w:tr w:rsidR="00292523" w:rsidRPr="001F3060" w14:paraId="089CAEE7" w14:textId="77777777" w:rsidTr="005A1965">
        <w:trPr>
          <w:trHeight w:val="274"/>
        </w:trPr>
        <w:tc>
          <w:tcPr>
            <w:tcW w:w="9288" w:type="dxa"/>
            <w:gridSpan w:val="3"/>
            <w:shd w:val="clear" w:color="auto" w:fill="BFBFBF"/>
          </w:tcPr>
          <w:p w14:paraId="047E9EBF" w14:textId="77777777" w:rsidR="00292523" w:rsidRPr="001F3060"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5A1965">
        <w:trPr>
          <w:trHeight w:val="278"/>
        </w:trPr>
        <w:tc>
          <w:tcPr>
            <w:tcW w:w="9288" w:type="dxa"/>
            <w:gridSpan w:val="3"/>
            <w:shd w:val="clear" w:color="auto" w:fill="auto"/>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1D939BD7" w:rsidR="00292523" w:rsidRPr="001F3060" w:rsidRDefault="00734454" w:rsidP="00564165">
            <w:pPr>
              <w:pStyle w:val="Default"/>
              <w:jc w:val="center"/>
              <w:rPr>
                <w:rFonts w:ascii="Calibri Light" w:hAnsi="Calibri Light"/>
                <w:b/>
                <w:bCs/>
                <w:color w:val="auto"/>
                <w:sz w:val="20"/>
                <w:szCs w:val="20"/>
              </w:rPr>
            </w:pPr>
            <w:r w:rsidRPr="00734454">
              <w:rPr>
                <w:rFonts w:ascii="Calibri Light" w:hAnsi="Calibri Light"/>
                <w:b/>
                <w:bCs/>
                <w:color w:val="auto"/>
                <w:sz w:val="22"/>
                <w:szCs w:val="22"/>
              </w:rPr>
              <w:t xml:space="preserve">z dnia 09.05.2025 r. r., l.dz. </w:t>
            </w:r>
            <w:bookmarkStart w:id="0" w:name="_Hlk197689779"/>
            <w:r w:rsidRPr="00734454">
              <w:rPr>
                <w:rFonts w:ascii="Calibri Light" w:hAnsi="Calibri Light"/>
                <w:b/>
                <w:bCs/>
                <w:color w:val="auto"/>
                <w:sz w:val="22"/>
                <w:szCs w:val="22"/>
              </w:rPr>
              <w:t>01_05_2025_FEWM_1_2_Lens</w:t>
            </w:r>
            <w:bookmarkEnd w:id="0"/>
          </w:p>
        </w:tc>
      </w:tr>
      <w:tr w:rsidR="00292523" w:rsidRPr="001F3060" w14:paraId="1CBF878C" w14:textId="77777777" w:rsidTr="005A1965">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shd w:val="clear" w:color="auto" w:fill="auto"/>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5A1965">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shd w:val="clear" w:color="auto" w:fill="auto"/>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5A1965">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shd w:val="clear" w:color="auto" w:fill="auto"/>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5A1965">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shd w:val="clear" w:color="auto" w:fill="auto"/>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5A1965">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shd w:val="clear" w:color="auto" w:fill="auto"/>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5A1965">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shd w:val="clear" w:color="auto" w:fill="auto"/>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5A1965">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794B3343" w14:textId="6B585CFD" w:rsidR="001C5207" w:rsidRPr="001F3060" w:rsidRDefault="001C5207" w:rsidP="00977F0E">
            <w:pPr>
              <w:spacing w:after="0" w:line="240" w:lineRule="auto"/>
              <w:jc w:val="center"/>
              <w:rPr>
                <w:rFonts w:ascii="Calibri Light" w:hAnsi="Calibri Light"/>
                <w:b/>
                <w:sz w:val="20"/>
                <w:szCs w:val="20"/>
              </w:rPr>
            </w:pPr>
            <w:r w:rsidRPr="00DF1E58">
              <w:rPr>
                <w:rFonts w:ascii="Calibri Light" w:hAnsi="Calibri Light" w:cs="Calibri Light"/>
                <w:b/>
                <w:sz w:val="20"/>
                <w:szCs w:val="20"/>
              </w:rPr>
              <w:t>(</w:t>
            </w:r>
            <w:r w:rsidR="00B96128">
              <w:t xml:space="preserve"> </w:t>
            </w:r>
            <w:r w:rsidR="00B96128" w:rsidRPr="00B96128">
              <w:rPr>
                <w:rFonts w:ascii="Calibri Light" w:hAnsi="Calibri Light" w:cs="Calibri Light"/>
                <w:b/>
                <w:sz w:val="20"/>
                <w:szCs w:val="20"/>
              </w:rPr>
              <w:t>Rozbudowa budynku przychodni okulistycznej wraz z zagospodarowaniem terenu</w:t>
            </w:r>
            <w:r w:rsidR="00D5177D">
              <w:rPr>
                <w:rFonts w:ascii="Calibri Light" w:hAnsi="Calibri Light" w:cs="Calibri Light"/>
                <w:b/>
                <w:sz w:val="20"/>
                <w:szCs w:val="20"/>
              </w:rPr>
              <w:t>)</w:t>
            </w:r>
          </w:p>
        </w:tc>
      </w:tr>
      <w:tr w:rsidR="00101745" w:rsidRPr="001F3060" w14:paraId="1784B702" w14:textId="77777777" w:rsidTr="005A1965">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5A1965">
        <w:trPr>
          <w:trHeight w:val="284"/>
        </w:trPr>
        <w:tc>
          <w:tcPr>
            <w:tcW w:w="3652" w:type="dxa"/>
            <w:shd w:val="clear" w:color="auto" w:fill="auto"/>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5886A6C7"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netto</w:t>
            </w:r>
          </w:p>
        </w:tc>
        <w:tc>
          <w:tcPr>
            <w:tcW w:w="4360" w:type="dxa"/>
            <w:shd w:val="clear" w:color="auto" w:fill="auto"/>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5A1965">
        <w:trPr>
          <w:trHeight w:val="203"/>
        </w:trPr>
        <w:tc>
          <w:tcPr>
            <w:tcW w:w="3652" w:type="dxa"/>
            <w:shd w:val="clear" w:color="auto" w:fill="auto"/>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650DFAE"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tc>
        <w:tc>
          <w:tcPr>
            <w:tcW w:w="4360" w:type="dxa"/>
            <w:shd w:val="clear" w:color="auto" w:fill="auto"/>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5A1965">
        <w:trPr>
          <w:trHeight w:val="284"/>
        </w:trPr>
        <w:tc>
          <w:tcPr>
            <w:tcW w:w="3652" w:type="dxa"/>
            <w:shd w:val="clear" w:color="auto" w:fill="auto"/>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B47BE71" w14:textId="77777777" w:rsidR="00101745" w:rsidRPr="00B00C87"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brutto</w:t>
            </w:r>
          </w:p>
        </w:tc>
        <w:tc>
          <w:tcPr>
            <w:tcW w:w="4360" w:type="dxa"/>
            <w:shd w:val="clear" w:color="auto" w:fill="auto"/>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5A1965">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D04B9A9" w14:textId="03FD6526" w:rsidR="002A666B" w:rsidRPr="00485DCC"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tc>
      </w:tr>
      <w:tr w:rsidR="002A666B" w:rsidRPr="001F3060" w14:paraId="4C3F1E91" w14:textId="77777777" w:rsidTr="005A1965">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5A1965">
        <w:trPr>
          <w:trHeight w:val="397"/>
        </w:trPr>
        <w:tc>
          <w:tcPr>
            <w:tcW w:w="9288" w:type="dxa"/>
            <w:gridSpan w:val="3"/>
            <w:tcBorders>
              <w:top w:val="single" w:sz="4" w:space="0" w:color="000000"/>
              <w:left w:val="single" w:sz="4" w:space="0" w:color="000000"/>
              <w:bottom w:val="single" w:sz="4" w:space="0" w:color="000000"/>
            </w:tcBorders>
            <w:shd w:val="clear" w:color="auto" w:fill="auto"/>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02524FAC" w14:textId="77777777" w:rsidR="00B96128" w:rsidRPr="00B96128" w:rsidRDefault="00B96128" w:rsidP="00B96128">
            <w:pPr>
              <w:pStyle w:val="Default"/>
              <w:numPr>
                <w:ilvl w:val="0"/>
                <w:numId w:val="1"/>
              </w:numPr>
              <w:jc w:val="both"/>
              <w:rPr>
                <w:rFonts w:ascii="Calibri Light" w:hAnsi="Calibri Light"/>
                <w:color w:val="auto"/>
                <w:sz w:val="18"/>
                <w:szCs w:val="18"/>
              </w:rPr>
            </w:pPr>
            <w:r w:rsidRPr="00B96128">
              <w:rPr>
                <w:rFonts w:ascii="Calibri Light" w:hAnsi="Calibri Light"/>
                <w:color w:val="auto"/>
                <w:sz w:val="18"/>
                <w:szCs w:val="18"/>
              </w:rPr>
              <w:t>Załącznik nr 2 - Oświadczenie o braku podstaw do wykluczenia</w:t>
            </w:r>
          </w:p>
          <w:p w14:paraId="2AC73B6C" w14:textId="77777777" w:rsidR="00B96128" w:rsidRPr="00B96128" w:rsidRDefault="00B96128" w:rsidP="00B96128">
            <w:pPr>
              <w:pStyle w:val="Default"/>
              <w:numPr>
                <w:ilvl w:val="0"/>
                <w:numId w:val="1"/>
              </w:numPr>
              <w:jc w:val="both"/>
              <w:rPr>
                <w:rFonts w:ascii="Calibri Light" w:hAnsi="Calibri Light"/>
                <w:color w:val="auto"/>
                <w:sz w:val="18"/>
                <w:szCs w:val="18"/>
              </w:rPr>
            </w:pPr>
            <w:r w:rsidRPr="00B96128">
              <w:rPr>
                <w:rFonts w:ascii="Calibri Light" w:hAnsi="Calibri Light"/>
                <w:color w:val="auto"/>
                <w:sz w:val="18"/>
                <w:szCs w:val="18"/>
              </w:rPr>
              <w:t>Załącznik nr 3 – Wykaz osób, które będą uczestniczyć w wykonywaniu zamówienia</w:t>
            </w:r>
          </w:p>
          <w:p w14:paraId="383F7215" w14:textId="77777777" w:rsidR="00B96128" w:rsidRPr="00B96128" w:rsidRDefault="00B96128" w:rsidP="00B96128">
            <w:pPr>
              <w:pStyle w:val="Default"/>
              <w:numPr>
                <w:ilvl w:val="0"/>
                <w:numId w:val="1"/>
              </w:numPr>
              <w:jc w:val="both"/>
              <w:rPr>
                <w:rFonts w:ascii="Calibri Light" w:hAnsi="Calibri Light"/>
                <w:color w:val="auto"/>
                <w:sz w:val="18"/>
                <w:szCs w:val="18"/>
              </w:rPr>
            </w:pPr>
            <w:r w:rsidRPr="00B96128">
              <w:rPr>
                <w:rFonts w:ascii="Calibri Light" w:hAnsi="Calibri Light"/>
                <w:color w:val="auto"/>
                <w:sz w:val="18"/>
                <w:szCs w:val="18"/>
              </w:rPr>
              <w:t>Załącznik nr 4 – Wykaz robót, potwierdzających posiadane doświadczenie</w:t>
            </w:r>
          </w:p>
          <w:p w14:paraId="750863EC" w14:textId="77777777" w:rsidR="00B96128" w:rsidRPr="00B96128" w:rsidRDefault="00B96128" w:rsidP="00B96128">
            <w:pPr>
              <w:pStyle w:val="Default"/>
              <w:numPr>
                <w:ilvl w:val="0"/>
                <w:numId w:val="1"/>
              </w:numPr>
              <w:jc w:val="both"/>
              <w:rPr>
                <w:rFonts w:ascii="Calibri Light" w:hAnsi="Calibri Light"/>
                <w:color w:val="auto"/>
                <w:sz w:val="18"/>
                <w:szCs w:val="18"/>
              </w:rPr>
            </w:pPr>
            <w:r w:rsidRPr="00B96128">
              <w:rPr>
                <w:rFonts w:ascii="Calibri Light" w:hAnsi="Calibri Light"/>
                <w:color w:val="auto"/>
                <w:sz w:val="18"/>
                <w:szCs w:val="18"/>
              </w:rPr>
              <w:t>Załącznik nr 5 – Klauzula Informacyjna</w:t>
            </w:r>
          </w:p>
          <w:p w14:paraId="4F23705C" w14:textId="77777777" w:rsidR="00B96128" w:rsidRDefault="00B96128" w:rsidP="00B96128">
            <w:pPr>
              <w:numPr>
                <w:ilvl w:val="0"/>
                <w:numId w:val="1"/>
              </w:numPr>
              <w:spacing w:after="0" w:line="240" w:lineRule="auto"/>
              <w:rPr>
                <w:rFonts w:ascii="Calibri Light" w:hAnsi="Calibri Light"/>
                <w:sz w:val="18"/>
                <w:szCs w:val="18"/>
              </w:rPr>
            </w:pPr>
            <w:r w:rsidRPr="00B96128">
              <w:rPr>
                <w:rFonts w:ascii="Calibri Light" w:hAnsi="Calibri Light"/>
                <w:sz w:val="18"/>
                <w:szCs w:val="18"/>
              </w:rPr>
              <w:t>Załącznik nr 7 – Wzór umowy na roboty budowlane</w:t>
            </w:r>
          </w:p>
          <w:p w14:paraId="6A80AD8F" w14:textId="4B95DBF0" w:rsidR="002A666B" w:rsidRPr="00564165" w:rsidRDefault="002A666B" w:rsidP="00B96128">
            <w:pPr>
              <w:numPr>
                <w:ilvl w:val="0"/>
                <w:numId w:val="1"/>
              </w:numPr>
              <w:spacing w:after="0" w:line="240" w:lineRule="auto"/>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shd w:val="clear" w:color="auto" w:fill="auto"/>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shd w:val="clear" w:color="auto" w:fill="auto"/>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5A1965">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shd w:val="clear" w:color="auto" w:fill="auto"/>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612BAFD3"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1C09D2" w:rsidRPr="001F3060">
        <w:rPr>
          <w:rFonts w:ascii="Calibri Light" w:hAnsi="Calibri Light"/>
          <w:sz w:val="20"/>
          <w:szCs w:val="20"/>
        </w:rPr>
        <w:t xml:space="preserve">l.dz. </w:t>
      </w:r>
      <w:r w:rsidR="00734454" w:rsidRPr="00734454">
        <w:rPr>
          <w:rFonts w:ascii="Calibri Light" w:hAnsi="Calibri Light"/>
          <w:sz w:val="20"/>
          <w:szCs w:val="20"/>
        </w:rPr>
        <w:t>01_05_2025_FEWM_1_2_Lens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shd w:val="clear" w:color="auto" w:fill="auto"/>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shd w:val="clear" w:color="auto" w:fill="auto"/>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shd w:val="clear" w:color="auto" w:fill="auto"/>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shd w:val="clear" w:color="auto" w:fill="auto"/>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shd w:val="clear" w:color="auto" w:fill="auto"/>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51B90C5"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B96128">
        <w:rPr>
          <w:rFonts w:ascii="Calibri Light" w:hAnsi="Calibri Light"/>
          <w:b/>
          <w:bCs/>
          <w:color w:val="auto"/>
          <w:sz w:val="20"/>
          <w:szCs w:val="20"/>
        </w:rPr>
        <w:t>3</w:t>
      </w:r>
    </w:p>
    <w:p w14:paraId="6040F305" w14:textId="3862B7B6"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l.dz. </w:t>
      </w:r>
      <w:r w:rsidR="00734454" w:rsidRPr="00734454">
        <w:rPr>
          <w:rFonts w:ascii="Calibri Light" w:hAnsi="Calibri Light"/>
          <w:sz w:val="20"/>
          <w:szCs w:val="20"/>
        </w:rPr>
        <w:t>01_05_2025_FEWM_1_2_Lens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shd w:val="clear" w:color="auto" w:fill="auto"/>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shd w:val="clear" w:color="auto" w:fill="auto"/>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F599D69" w14:textId="77777777" w:rsidR="00B96128" w:rsidRDefault="00B96128" w:rsidP="00B96128">
      <w:pPr>
        <w:spacing w:after="0" w:line="240" w:lineRule="auto"/>
        <w:jc w:val="center"/>
        <w:rPr>
          <w:rFonts w:ascii="Calibri Light" w:eastAsia="Times New Roman" w:hAnsi="Calibri Light"/>
          <w:b/>
          <w:color w:val="000000"/>
          <w:sz w:val="24"/>
          <w:szCs w:val="24"/>
          <w:lang w:eastAsia="pl-PL"/>
        </w:rPr>
      </w:pPr>
      <w:r>
        <w:rPr>
          <w:rFonts w:ascii="Calibri Light" w:eastAsia="Times New Roman" w:hAnsi="Calibri Light"/>
          <w:b/>
          <w:color w:val="000000"/>
          <w:sz w:val="24"/>
          <w:szCs w:val="24"/>
          <w:lang w:eastAsia="pl-PL"/>
        </w:rPr>
        <w:t>Wykaz osób, które będą uczestniczyć w wykonywaniu zamówienia</w:t>
      </w:r>
    </w:p>
    <w:p w14:paraId="4BF889B4" w14:textId="77777777" w:rsidR="00B96128" w:rsidRDefault="00B96128" w:rsidP="00B96128">
      <w:pPr>
        <w:spacing w:after="0" w:line="240" w:lineRule="auto"/>
        <w:jc w:val="both"/>
        <w:rPr>
          <w:rFonts w:ascii="Calibri Light" w:eastAsia="Times New Roman" w:hAnsi="Calibri Light"/>
          <w:b/>
          <w:color w:val="000000"/>
          <w:sz w:val="24"/>
          <w:szCs w:val="24"/>
          <w:lang w:eastAsia="pl-PL"/>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B96128" w14:paraId="3F483CF0"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18C79FF3"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Funkcja:</w:t>
            </w:r>
          </w:p>
        </w:tc>
        <w:tc>
          <w:tcPr>
            <w:tcW w:w="5778" w:type="dxa"/>
            <w:tcBorders>
              <w:top w:val="single" w:sz="4" w:space="0" w:color="auto"/>
              <w:left w:val="single" w:sz="4" w:space="0" w:color="auto"/>
              <w:bottom w:val="single" w:sz="4" w:space="0" w:color="auto"/>
              <w:right w:val="single" w:sz="4" w:space="0" w:color="auto"/>
            </w:tcBorders>
            <w:hideMark/>
          </w:tcPr>
          <w:p w14:paraId="3D4FF3C9"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Kierownik budowy</w:t>
            </w:r>
          </w:p>
        </w:tc>
      </w:tr>
      <w:tr w:rsidR="00B96128" w14:paraId="762E22FC"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515691A3"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Imię i nazwisko:</w:t>
            </w:r>
          </w:p>
        </w:tc>
        <w:tc>
          <w:tcPr>
            <w:tcW w:w="5778" w:type="dxa"/>
            <w:tcBorders>
              <w:top w:val="single" w:sz="4" w:space="0" w:color="auto"/>
              <w:left w:val="single" w:sz="4" w:space="0" w:color="auto"/>
              <w:bottom w:val="single" w:sz="4" w:space="0" w:color="auto"/>
              <w:right w:val="single" w:sz="4" w:space="0" w:color="auto"/>
            </w:tcBorders>
          </w:tcPr>
          <w:p w14:paraId="011DFAE0" w14:textId="77777777" w:rsidR="00B96128" w:rsidRDefault="00B96128" w:rsidP="00F420EF">
            <w:pPr>
              <w:spacing w:after="0" w:line="240" w:lineRule="auto"/>
              <w:jc w:val="both"/>
              <w:rPr>
                <w:rFonts w:ascii="Calibri Light" w:eastAsia="Times New Roman" w:hAnsi="Calibri Light" w:cs="Calibri Light"/>
                <w:color w:val="000000"/>
                <w:sz w:val="20"/>
                <w:szCs w:val="20"/>
                <w:lang w:eastAsia="pl-PL"/>
              </w:rPr>
            </w:pPr>
          </w:p>
        </w:tc>
      </w:tr>
      <w:tr w:rsidR="00B96128" w14:paraId="4CA16ACA"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630125EA"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Wykształcenie:</w:t>
            </w:r>
          </w:p>
        </w:tc>
        <w:tc>
          <w:tcPr>
            <w:tcW w:w="5778" w:type="dxa"/>
            <w:tcBorders>
              <w:top w:val="single" w:sz="4" w:space="0" w:color="auto"/>
              <w:left w:val="single" w:sz="4" w:space="0" w:color="auto"/>
              <w:bottom w:val="single" w:sz="4" w:space="0" w:color="auto"/>
              <w:right w:val="single" w:sz="4" w:space="0" w:color="auto"/>
            </w:tcBorders>
          </w:tcPr>
          <w:p w14:paraId="3E187DDD" w14:textId="77777777" w:rsidR="00B96128" w:rsidRDefault="00B96128" w:rsidP="00F420EF">
            <w:pPr>
              <w:spacing w:after="0" w:line="240" w:lineRule="auto"/>
              <w:jc w:val="both"/>
              <w:rPr>
                <w:rFonts w:ascii="Calibri Light" w:eastAsia="Times New Roman" w:hAnsi="Calibri Light" w:cs="Calibri Light"/>
                <w:color w:val="000000"/>
                <w:sz w:val="20"/>
                <w:szCs w:val="20"/>
                <w:lang w:eastAsia="pl-PL"/>
              </w:rPr>
            </w:pPr>
          </w:p>
        </w:tc>
      </w:tr>
      <w:tr w:rsidR="00B96128" w14:paraId="2935006D"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678AA99D" w14:textId="77777777" w:rsidR="00B96128" w:rsidRPr="00DB454A" w:rsidRDefault="00B96128" w:rsidP="00F420EF">
            <w:pPr>
              <w:spacing w:after="0" w:line="240" w:lineRule="auto"/>
              <w:jc w:val="both"/>
              <w:rPr>
                <w:rFonts w:ascii="Calibri Light" w:eastAsia="Times New Roman" w:hAnsi="Calibri Light" w:cs="Calibri Light"/>
                <w:b/>
                <w:bCs/>
                <w:color w:val="000000"/>
                <w:sz w:val="20"/>
                <w:szCs w:val="20"/>
                <w:lang w:eastAsia="pl-PL"/>
              </w:rPr>
            </w:pPr>
            <w:r w:rsidRPr="00DB454A">
              <w:rPr>
                <w:rFonts w:ascii="Calibri Light" w:eastAsia="Times New Roman" w:hAnsi="Calibri Light" w:cs="Calibri Light"/>
                <w:b/>
                <w:bCs/>
                <w:color w:val="000000"/>
                <w:sz w:val="20"/>
                <w:szCs w:val="20"/>
                <w:lang w:eastAsia="pl-PL"/>
              </w:rPr>
              <w:t>Uprawnienia budowlane w specjalności konstrukcyjno-budowlanej lub odpowiadające im ważne uprawnienia, które zostały wydane na podstawie wcześniej obowiązujących przepisów.</w:t>
            </w:r>
          </w:p>
        </w:tc>
        <w:tc>
          <w:tcPr>
            <w:tcW w:w="5778" w:type="dxa"/>
            <w:tcBorders>
              <w:top w:val="single" w:sz="4" w:space="0" w:color="auto"/>
              <w:left w:val="single" w:sz="4" w:space="0" w:color="auto"/>
              <w:bottom w:val="single" w:sz="4" w:space="0" w:color="auto"/>
              <w:right w:val="single" w:sz="4" w:space="0" w:color="auto"/>
            </w:tcBorders>
            <w:hideMark/>
          </w:tcPr>
          <w:p w14:paraId="4D99CAE5"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TAK</w:t>
            </w:r>
          </w:p>
          <w:p w14:paraId="20098B62"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NIE</w:t>
            </w:r>
          </w:p>
        </w:tc>
      </w:tr>
      <w:tr w:rsidR="00B96128" w14:paraId="730C2842"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715E168F" w14:textId="77777777" w:rsidR="00B96128" w:rsidRPr="00DB454A" w:rsidRDefault="00B96128" w:rsidP="00F420EF">
            <w:pPr>
              <w:spacing w:after="0" w:line="240" w:lineRule="auto"/>
              <w:jc w:val="both"/>
              <w:rPr>
                <w:rFonts w:ascii="Calibri Light" w:eastAsia="Times New Roman" w:hAnsi="Calibri Light" w:cs="Calibri Light"/>
                <w:b/>
                <w:bCs/>
                <w:color w:val="000000"/>
                <w:sz w:val="20"/>
                <w:szCs w:val="20"/>
                <w:lang w:eastAsia="pl-PL"/>
              </w:rPr>
            </w:pPr>
            <w:r w:rsidRPr="00DB454A">
              <w:rPr>
                <w:rFonts w:ascii="Calibri Light" w:eastAsia="Times New Roman" w:hAnsi="Calibri Light" w:cs="Calibri Light"/>
                <w:b/>
                <w:bCs/>
                <w:color w:val="000000"/>
                <w:sz w:val="20"/>
                <w:szCs w:val="20"/>
                <w:lang w:eastAsia="pl-PL"/>
              </w:rPr>
              <w:t>Numer uprawnień:</w:t>
            </w:r>
          </w:p>
        </w:tc>
        <w:tc>
          <w:tcPr>
            <w:tcW w:w="5778" w:type="dxa"/>
            <w:tcBorders>
              <w:top w:val="single" w:sz="4" w:space="0" w:color="auto"/>
              <w:left w:val="single" w:sz="4" w:space="0" w:color="auto"/>
              <w:bottom w:val="single" w:sz="4" w:space="0" w:color="auto"/>
              <w:right w:val="single" w:sz="4" w:space="0" w:color="auto"/>
            </w:tcBorders>
          </w:tcPr>
          <w:p w14:paraId="4194584C" w14:textId="77777777" w:rsidR="00B96128" w:rsidRDefault="00B96128" w:rsidP="00F420EF">
            <w:pPr>
              <w:spacing w:after="0" w:line="240" w:lineRule="auto"/>
              <w:jc w:val="both"/>
              <w:rPr>
                <w:rFonts w:ascii="Calibri Light" w:eastAsia="Times New Roman" w:hAnsi="Calibri Light" w:cs="Calibri Light"/>
                <w:color w:val="000000"/>
                <w:sz w:val="20"/>
                <w:szCs w:val="20"/>
                <w:lang w:eastAsia="pl-PL"/>
              </w:rPr>
            </w:pPr>
          </w:p>
        </w:tc>
      </w:tr>
      <w:tr w:rsidR="00B96128" w14:paraId="74A5F992" w14:textId="77777777" w:rsidTr="00F420EF">
        <w:tc>
          <w:tcPr>
            <w:tcW w:w="3510" w:type="dxa"/>
            <w:tcBorders>
              <w:top w:val="single" w:sz="4" w:space="0" w:color="auto"/>
              <w:left w:val="single" w:sz="4" w:space="0" w:color="auto"/>
              <w:bottom w:val="single" w:sz="4" w:space="0" w:color="auto"/>
              <w:right w:val="single" w:sz="4" w:space="0" w:color="auto"/>
            </w:tcBorders>
            <w:hideMark/>
          </w:tcPr>
          <w:p w14:paraId="34716536" w14:textId="77777777" w:rsidR="00B96128" w:rsidRPr="00DB454A" w:rsidRDefault="00B96128" w:rsidP="00F420EF">
            <w:pPr>
              <w:spacing w:after="0" w:line="240" w:lineRule="auto"/>
              <w:jc w:val="both"/>
              <w:rPr>
                <w:rFonts w:ascii="Calibri Light" w:eastAsia="Times New Roman" w:hAnsi="Calibri Light" w:cs="Calibri Light"/>
                <w:b/>
                <w:bCs/>
                <w:color w:val="000000"/>
                <w:sz w:val="20"/>
                <w:szCs w:val="20"/>
                <w:lang w:eastAsia="pl-PL"/>
              </w:rPr>
            </w:pPr>
            <w:r w:rsidRPr="00DB454A">
              <w:rPr>
                <w:rFonts w:ascii="Calibri Light" w:eastAsia="Times New Roman" w:hAnsi="Calibri Light" w:cs="Calibri Light"/>
                <w:b/>
                <w:bCs/>
                <w:color w:val="000000"/>
                <w:sz w:val="20"/>
                <w:szCs w:val="20"/>
                <w:lang w:eastAsia="pl-PL"/>
              </w:rPr>
              <w:t>Wpis na listę członków właściwej izby samorządu zawodowego :</w:t>
            </w:r>
          </w:p>
        </w:tc>
        <w:tc>
          <w:tcPr>
            <w:tcW w:w="5778" w:type="dxa"/>
            <w:tcBorders>
              <w:top w:val="single" w:sz="4" w:space="0" w:color="auto"/>
              <w:left w:val="single" w:sz="4" w:space="0" w:color="auto"/>
              <w:bottom w:val="single" w:sz="4" w:space="0" w:color="auto"/>
              <w:right w:val="single" w:sz="4" w:space="0" w:color="auto"/>
            </w:tcBorders>
          </w:tcPr>
          <w:p w14:paraId="7D449E8E"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TAK</w:t>
            </w:r>
          </w:p>
          <w:p w14:paraId="4C83BAE6" w14:textId="77777777" w:rsidR="00B96128" w:rsidRDefault="00B96128" w:rsidP="00F420EF">
            <w:pPr>
              <w:spacing w:after="0" w:line="240" w:lineRule="auto"/>
              <w:jc w:val="both"/>
              <w:rPr>
                <w:rFonts w:ascii="Calibri Light" w:eastAsia="Times New Roman" w:hAnsi="Calibri Light" w:cs="Calibri Light"/>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NIE</w:t>
            </w:r>
          </w:p>
        </w:tc>
      </w:tr>
      <w:tr w:rsidR="00B96128" w14:paraId="37E67029" w14:textId="77777777" w:rsidTr="00F420EF">
        <w:tc>
          <w:tcPr>
            <w:tcW w:w="3510" w:type="dxa"/>
            <w:tcBorders>
              <w:top w:val="single" w:sz="4" w:space="0" w:color="auto"/>
              <w:left w:val="single" w:sz="4" w:space="0" w:color="auto"/>
              <w:bottom w:val="single" w:sz="4" w:space="0" w:color="auto"/>
              <w:right w:val="single" w:sz="4" w:space="0" w:color="auto"/>
            </w:tcBorders>
          </w:tcPr>
          <w:p w14:paraId="1E644516" w14:textId="5D41ED5A" w:rsidR="00B96128" w:rsidRPr="00DB454A" w:rsidRDefault="00B96128" w:rsidP="00F420EF">
            <w:pPr>
              <w:spacing w:after="0" w:line="240" w:lineRule="auto"/>
              <w:jc w:val="both"/>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 xml:space="preserve">Posiada </w:t>
            </w:r>
            <w:r>
              <w:t xml:space="preserve"> </w:t>
            </w:r>
            <w:r w:rsidRPr="00B96128">
              <w:rPr>
                <w:rFonts w:ascii="Calibri Light" w:eastAsia="Times New Roman" w:hAnsi="Calibri Light" w:cs="Calibri Light"/>
                <w:b/>
                <w:bCs/>
                <w:color w:val="000000"/>
                <w:sz w:val="20"/>
                <w:szCs w:val="20"/>
                <w:lang w:eastAsia="pl-PL"/>
              </w:rPr>
              <w:t>co najmniej 2 lata doświadczenia zawodowego w kierowaniu robotami w wymaganej specjalności</w:t>
            </w:r>
          </w:p>
        </w:tc>
        <w:tc>
          <w:tcPr>
            <w:tcW w:w="5778" w:type="dxa"/>
            <w:tcBorders>
              <w:top w:val="single" w:sz="4" w:space="0" w:color="auto"/>
              <w:left w:val="single" w:sz="4" w:space="0" w:color="auto"/>
              <w:bottom w:val="single" w:sz="4" w:space="0" w:color="auto"/>
              <w:right w:val="single" w:sz="4" w:space="0" w:color="auto"/>
            </w:tcBorders>
          </w:tcPr>
          <w:p w14:paraId="07BB17F7" w14:textId="77777777" w:rsidR="00B96128" w:rsidRDefault="00B96128" w:rsidP="00F420E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TAK</w:t>
            </w:r>
          </w:p>
          <w:p w14:paraId="2F931056" w14:textId="77777777" w:rsidR="00B96128" w:rsidRDefault="00B96128" w:rsidP="00F420EF">
            <w:pPr>
              <w:spacing w:after="0" w:line="240" w:lineRule="auto"/>
              <w:jc w:val="both"/>
              <w:rPr>
                <w:rFonts w:ascii="Verdana" w:eastAsia="Times New Roman" w:hAnsi="Verdana" w:cs="Calibri Light"/>
                <w:b/>
                <w:color w:val="000000"/>
                <w:sz w:val="24"/>
                <w:szCs w:val="24"/>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NIE</w:t>
            </w:r>
          </w:p>
        </w:tc>
      </w:tr>
    </w:tbl>
    <w:p w14:paraId="1E69A239" w14:textId="77777777" w:rsidR="00B96128" w:rsidRDefault="00B96128" w:rsidP="00B96128">
      <w:pPr>
        <w:spacing w:after="0" w:line="240" w:lineRule="auto"/>
        <w:rPr>
          <w:rFonts w:ascii="Calibri Light" w:hAnsi="Calibri Light"/>
          <w:sz w:val="20"/>
          <w:szCs w:val="20"/>
        </w:rPr>
      </w:pPr>
    </w:p>
    <w:p w14:paraId="55812991" w14:textId="77777777" w:rsidR="00B96128" w:rsidRDefault="00B96128" w:rsidP="00B96128">
      <w:pPr>
        <w:spacing w:after="0" w:line="240" w:lineRule="auto"/>
        <w:rPr>
          <w:rFonts w:ascii="Calibri Light" w:hAnsi="Calibri Light"/>
          <w:sz w:val="20"/>
          <w:szCs w:val="20"/>
        </w:rPr>
      </w:pPr>
      <w:r>
        <w:rPr>
          <w:rFonts w:ascii="Calibri Light" w:hAnsi="Calibri Light"/>
          <w:sz w:val="20"/>
          <w:szCs w:val="20"/>
        </w:rPr>
        <w:t>Uwaga: Wykonawca zobowiązany jest wypełnić wszystkie rubryki podając kompletne i jednoznaczne</w:t>
      </w:r>
    </w:p>
    <w:p w14:paraId="572476BE" w14:textId="77777777" w:rsidR="00B96128" w:rsidRDefault="00B96128" w:rsidP="00B96128">
      <w:pPr>
        <w:spacing w:after="0" w:line="240" w:lineRule="auto"/>
        <w:rPr>
          <w:rFonts w:ascii="Calibri Light" w:hAnsi="Calibri Light"/>
          <w:sz w:val="20"/>
          <w:szCs w:val="20"/>
        </w:rPr>
      </w:pPr>
      <w:r>
        <w:rPr>
          <w:rFonts w:ascii="Calibri Light" w:hAnsi="Calibri Light"/>
          <w:sz w:val="20"/>
          <w:szCs w:val="20"/>
        </w:rPr>
        <w:t>informacje z których wynikać będzie spełnienie warunku określonego w zapytaniu ofertowym.</w:t>
      </w:r>
    </w:p>
    <w:p w14:paraId="2CEC3369" w14:textId="77777777" w:rsidR="00B96128" w:rsidRPr="00474CFB" w:rsidRDefault="00B96128" w:rsidP="00B96128">
      <w:pPr>
        <w:spacing w:after="0" w:line="240" w:lineRule="auto"/>
        <w:rPr>
          <w:rFonts w:ascii="Calibri Light" w:hAnsi="Calibri Light"/>
          <w:sz w:val="20"/>
          <w:szCs w:val="20"/>
        </w:rPr>
      </w:pPr>
    </w:p>
    <w:p w14:paraId="5BBA54C7" w14:textId="77777777" w:rsidR="00F53950" w:rsidRDefault="00F53950" w:rsidP="00F53950">
      <w:pPr>
        <w:tabs>
          <w:tab w:val="left" w:pos="2490"/>
        </w:tabs>
        <w:rPr>
          <w:rFonts w:ascii="Calibri Light" w:hAnsi="Calibri Light"/>
          <w:sz w:val="20"/>
          <w:szCs w:val="20"/>
        </w:rPr>
      </w:pP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shd w:val="clear" w:color="auto" w:fill="auto"/>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shd w:val="clear" w:color="auto" w:fill="auto"/>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shd w:val="clear" w:color="auto" w:fill="auto"/>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1814167E" w14:textId="77777777" w:rsidR="00B96128" w:rsidRDefault="003D2C7F">
      <w:pPr>
        <w:spacing w:after="0" w:line="240" w:lineRule="auto"/>
        <w:rPr>
          <w:rFonts w:ascii="Calibri Light" w:hAnsi="Calibri Light"/>
          <w:sz w:val="20"/>
          <w:szCs w:val="20"/>
        </w:rPr>
        <w:sectPr w:rsidR="00B96128"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6B5FADD" w14:textId="0546B3AB" w:rsidR="00B96128" w:rsidRPr="006E1EBF" w:rsidRDefault="00B96128" w:rsidP="00B96128">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Załącznik nr 4</w:t>
      </w:r>
    </w:p>
    <w:p w14:paraId="7E65B271" w14:textId="5F2BD335" w:rsidR="00B96128" w:rsidRPr="001F3060" w:rsidRDefault="00B96128" w:rsidP="00B96128">
      <w:pPr>
        <w:jc w:val="right"/>
        <w:rPr>
          <w:rFonts w:ascii="Calibri Light" w:hAnsi="Calibri Light"/>
          <w:sz w:val="20"/>
          <w:szCs w:val="20"/>
        </w:rPr>
      </w:pPr>
      <w:r w:rsidRPr="001F3060">
        <w:rPr>
          <w:rFonts w:ascii="Calibri Light" w:hAnsi="Calibri Light"/>
          <w:sz w:val="20"/>
          <w:szCs w:val="20"/>
        </w:rPr>
        <w:t xml:space="preserve">Zapytanie ofertowe l.dz. </w:t>
      </w:r>
      <w:r w:rsidR="00734454" w:rsidRPr="00734454">
        <w:rPr>
          <w:rFonts w:ascii="Calibri Light" w:hAnsi="Calibri Light"/>
          <w:sz w:val="20"/>
          <w:szCs w:val="20"/>
        </w:rPr>
        <w:t>01_05_2025_FEWM_1_2_Lens</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B96128" w:rsidRPr="006E1EBF" w14:paraId="47C42E00" w14:textId="77777777" w:rsidTr="00F420EF">
        <w:trPr>
          <w:trHeight w:val="465"/>
        </w:trPr>
        <w:tc>
          <w:tcPr>
            <w:tcW w:w="3510" w:type="dxa"/>
            <w:shd w:val="clear" w:color="auto" w:fill="E7E6E6"/>
          </w:tcPr>
          <w:p w14:paraId="1E7BA82B" w14:textId="77777777" w:rsidR="00B96128" w:rsidRPr="006E1EBF" w:rsidRDefault="00B96128" w:rsidP="00F420EF">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08EF2AB4" w14:textId="77777777" w:rsidR="00B96128" w:rsidRPr="006E1EBF" w:rsidRDefault="00B96128" w:rsidP="00F420EF">
            <w:pPr>
              <w:pStyle w:val="Default"/>
              <w:rPr>
                <w:rFonts w:ascii="Calibri Light" w:hAnsi="Calibri Light"/>
                <w:b/>
                <w:bCs/>
                <w:color w:val="auto"/>
                <w:sz w:val="20"/>
                <w:szCs w:val="20"/>
              </w:rPr>
            </w:pPr>
          </w:p>
        </w:tc>
        <w:tc>
          <w:tcPr>
            <w:tcW w:w="5778" w:type="dxa"/>
            <w:shd w:val="clear" w:color="auto" w:fill="auto"/>
          </w:tcPr>
          <w:p w14:paraId="5A45EDE4" w14:textId="77777777" w:rsidR="00B96128" w:rsidRPr="006E1EBF" w:rsidRDefault="00B96128" w:rsidP="00F420EF">
            <w:pPr>
              <w:pStyle w:val="Default"/>
              <w:rPr>
                <w:rFonts w:ascii="Calibri Light" w:hAnsi="Calibri Light"/>
                <w:bCs/>
                <w:color w:val="auto"/>
                <w:sz w:val="20"/>
                <w:szCs w:val="20"/>
              </w:rPr>
            </w:pPr>
          </w:p>
        </w:tc>
      </w:tr>
      <w:tr w:rsidR="00B96128" w:rsidRPr="006E1EBF" w14:paraId="3B1CB425" w14:textId="77777777" w:rsidTr="00F420EF">
        <w:trPr>
          <w:trHeight w:val="255"/>
        </w:trPr>
        <w:tc>
          <w:tcPr>
            <w:tcW w:w="3510" w:type="dxa"/>
            <w:shd w:val="clear" w:color="auto" w:fill="E7E6E6"/>
          </w:tcPr>
          <w:p w14:paraId="4C259E99" w14:textId="77777777" w:rsidR="00B96128" w:rsidRPr="006E1EBF" w:rsidRDefault="00B96128" w:rsidP="00F420EF">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shd w:val="clear" w:color="auto" w:fill="auto"/>
          </w:tcPr>
          <w:p w14:paraId="5A42434D" w14:textId="77777777" w:rsidR="00B96128" w:rsidRPr="006E1EBF" w:rsidRDefault="00B96128" w:rsidP="00F420EF">
            <w:pPr>
              <w:pStyle w:val="Default"/>
              <w:rPr>
                <w:rFonts w:ascii="Calibri Light" w:hAnsi="Calibri Light"/>
                <w:bCs/>
                <w:color w:val="auto"/>
                <w:sz w:val="20"/>
                <w:szCs w:val="20"/>
              </w:rPr>
            </w:pPr>
          </w:p>
        </w:tc>
      </w:tr>
    </w:tbl>
    <w:p w14:paraId="5737BABE" w14:textId="77777777" w:rsidR="00B96128" w:rsidRPr="001F3060" w:rsidRDefault="00B96128" w:rsidP="00B96128">
      <w:pPr>
        <w:rPr>
          <w:rFonts w:ascii="Calibri Light" w:hAnsi="Calibri Light"/>
          <w:sz w:val="20"/>
          <w:szCs w:val="20"/>
        </w:rPr>
      </w:pPr>
    </w:p>
    <w:p w14:paraId="5B4D91CA" w14:textId="77777777" w:rsidR="00874BEB" w:rsidRPr="00474CFB" w:rsidRDefault="00874BEB" w:rsidP="00874BEB">
      <w:pPr>
        <w:spacing w:after="0" w:line="240" w:lineRule="auto"/>
        <w:jc w:val="center"/>
        <w:rPr>
          <w:rFonts w:ascii="Calibri Light" w:eastAsia="Times New Roman" w:hAnsi="Calibri Light"/>
          <w:b/>
          <w:color w:val="000000"/>
          <w:sz w:val="24"/>
          <w:szCs w:val="24"/>
          <w:lang w:eastAsia="pl-PL"/>
        </w:rPr>
      </w:pPr>
      <w:r w:rsidRPr="00474CFB">
        <w:rPr>
          <w:rFonts w:ascii="Calibri Light" w:eastAsia="Times New Roman" w:hAnsi="Calibri Light"/>
          <w:b/>
          <w:color w:val="000000"/>
          <w:sz w:val="24"/>
          <w:szCs w:val="24"/>
          <w:lang w:eastAsia="pl-PL"/>
        </w:rPr>
        <w:t>Wykaz robót, wykonanych w okresie ostatnich pięciu lat</w:t>
      </w:r>
    </w:p>
    <w:p w14:paraId="49DEE04D" w14:textId="77777777" w:rsidR="00874BEB" w:rsidRDefault="00874BEB" w:rsidP="00874BEB">
      <w:pPr>
        <w:spacing w:after="0" w:line="240" w:lineRule="auto"/>
        <w:jc w:val="both"/>
        <w:rPr>
          <w:rFonts w:ascii="Calibri Light" w:eastAsia="Times New Roman" w:hAnsi="Calibri Light"/>
          <w:b/>
          <w:color w:val="000000"/>
          <w:sz w:val="24"/>
          <w:szCs w:val="24"/>
          <w:lang w:eastAsia="pl-PL"/>
        </w:rPr>
      </w:pPr>
    </w:p>
    <w:p w14:paraId="064FD5B9" w14:textId="77777777" w:rsidR="00874BEB" w:rsidRPr="00474CFB" w:rsidRDefault="00874BEB" w:rsidP="00874BEB">
      <w:pPr>
        <w:spacing w:after="0" w:line="240" w:lineRule="auto"/>
        <w:jc w:val="both"/>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1559"/>
        <w:gridCol w:w="1724"/>
        <w:gridCol w:w="1495"/>
        <w:gridCol w:w="1850"/>
      </w:tblGrid>
      <w:tr w:rsidR="00874BEB" w:rsidRPr="007B1ACC" w14:paraId="241A91BE" w14:textId="77777777" w:rsidTr="00F420EF">
        <w:tc>
          <w:tcPr>
            <w:tcW w:w="534" w:type="dxa"/>
            <w:shd w:val="clear" w:color="auto" w:fill="auto"/>
          </w:tcPr>
          <w:p w14:paraId="3FC6D553" w14:textId="77777777" w:rsidR="00874BEB" w:rsidRPr="007B1ACC" w:rsidRDefault="00874BEB" w:rsidP="00F420EF">
            <w:pPr>
              <w:jc w:val="center"/>
              <w:rPr>
                <w:rFonts w:ascii="Calibri Light" w:hAnsi="Calibri Light"/>
                <w:sz w:val="20"/>
                <w:szCs w:val="20"/>
              </w:rPr>
            </w:pPr>
            <w:r w:rsidRPr="007B1ACC">
              <w:rPr>
                <w:rFonts w:ascii="Calibri Light" w:hAnsi="Calibri Light"/>
                <w:sz w:val="20"/>
                <w:szCs w:val="20"/>
              </w:rPr>
              <w:t>L.p.</w:t>
            </w:r>
          </w:p>
        </w:tc>
        <w:tc>
          <w:tcPr>
            <w:tcW w:w="2126" w:type="dxa"/>
            <w:shd w:val="clear" w:color="auto" w:fill="auto"/>
          </w:tcPr>
          <w:p w14:paraId="49F2B70E" w14:textId="77777777" w:rsidR="00874BEB" w:rsidRPr="007B1ACC" w:rsidRDefault="00874BEB" w:rsidP="00F420EF">
            <w:pPr>
              <w:jc w:val="center"/>
              <w:rPr>
                <w:rFonts w:ascii="Calibri Light" w:hAnsi="Calibri Light"/>
                <w:sz w:val="20"/>
                <w:szCs w:val="20"/>
              </w:rPr>
            </w:pPr>
            <w:r>
              <w:rPr>
                <w:rFonts w:ascii="Calibri Light" w:hAnsi="Calibri Light"/>
                <w:sz w:val="20"/>
                <w:szCs w:val="20"/>
              </w:rPr>
              <w:t>Zakres</w:t>
            </w:r>
            <w:r w:rsidRPr="007B1ACC">
              <w:rPr>
                <w:rFonts w:ascii="Calibri Light" w:hAnsi="Calibri Light"/>
                <w:sz w:val="20"/>
                <w:szCs w:val="20"/>
              </w:rPr>
              <w:t xml:space="preserve"> robót</w:t>
            </w:r>
            <w:r>
              <w:rPr>
                <w:rFonts w:ascii="Calibri Light" w:hAnsi="Calibri Light"/>
                <w:sz w:val="20"/>
                <w:szCs w:val="20"/>
              </w:rPr>
              <w:t>, w tym kategoria obiektu, którego dotyczą</w:t>
            </w:r>
          </w:p>
        </w:tc>
        <w:tc>
          <w:tcPr>
            <w:tcW w:w="1559" w:type="dxa"/>
            <w:shd w:val="clear" w:color="auto" w:fill="auto"/>
          </w:tcPr>
          <w:p w14:paraId="7F656F1F" w14:textId="77777777" w:rsidR="00874BEB" w:rsidRPr="007B1ACC" w:rsidRDefault="00874BEB" w:rsidP="00F420EF">
            <w:pPr>
              <w:jc w:val="center"/>
              <w:rPr>
                <w:rFonts w:ascii="Calibri Light" w:hAnsi="Calibri Light"/>
                <w:sz w:val="20"/>
                <w:szCs w:val="20"/>
              </w:rPr>
            </w:pPr>
            <w:r w:rsidRPr="007B1ACC">
              <w:rPr>
                <w:rFonts w:ascii="Calibri Light" w:hAnsi="Calibri Light"/>
                <w:sz w:val="20"/>
                <w:szCs w:val="20"/>
              </w:rPr>
              <w:t>Wartość</w:t>
            </w:r>
          </w:p>
        </w:tc>
        <w:tc>
          <w:tcPr>
            <w:tcW w:w="1724" w:type="dxa"/>
            <w:shd w:val="clear" w:color="auto" w:fill="auto"/>
          </w:tcPr>
          <w:p w14:paraId="7164ECB3" w14:textId="77777777" w:rsidR="00874BEB" w:rsidRPr="007B1ACC" w:rsidRDefault="00874BEB" w:rsidP="00F420EF">
            <w:pPr>
              <w:jc w:val="center"/>
              <w:rPr>
                <w:rFonts w:ascii="Calibri Light" w:hAnsi="Calibri Light"/>
                <w:sz w:val="20"/>
                <w:szCs w:val="20"/>
              </w:rPr>
            </w:pPr>
            <w:r w:rsidRPr="007B1ACC">
              <w:rPr>
                <w:rFonts w:ascii="Calibri Light" w:hAnsi="Calibri Light"/>
                <w:sz w:val="20"/>
                <w:szCs w:val="20"/>
              </w:rPr>
              <w:t>Miejsce wykonania</w:t>
            </w:r>
          </w:p>
        </w:tc>
        <w:tc>
          <w:tcPr>
            <w:tcW w:w="1495" w:type="dxa"/>
            <w:shd w:val="clear" w:color="auto" w:fill="auto"/>
          </w:tcPr>
          <w:p w14:paraId="47D9735B" w14:textId="77777777" w:rsidR="00874BEB" w:rsidRPr="007B1ACC" w:rsidRDefault="00874BEB" w:rsidP="00F420EF">
            <w:pPr>
              <w:jc w:val="center"/>
              <w:rPr>
                <w:rFonts w:ascii="Calibri Light" w:hAnsi="Calibri Light"/>
                <w:sz w:val="20"/>
                <w:szCs w:val="20"/>
              </w:rPr>
            </w:pPr>
            <w:r w:rsidRPr="007B1ACC">
              <w:rPr>
                <w:rFonts w:ascii="Calibri Light" w:hAnsi="Calibri Light"/>
                <w:sz w:val="20"/>
                <w:szCs w:val="20"/>
              </w:rPr>
              <w:t>Termin realizacji (od do, dd-mm-rrrr)</w:t>
            </w:r>
          </w:p>
        </w:tc>
        <w:tc>
          <w:tcPr>
            <w:tcW w:w="1850" w:type="dxa"/>
            <w:shd w:val="clear" w:color="auto" w:fill="auto"/>
          </w:tcPr>
          <w:p w14:paraId="7C2B4C49" w14:textId="77777777" w:rsidR="00874BEB" w:rsidRPr="007B1ACC" w:rsidRDefault="00874BEB" w:rsidP="00F420EF">
            <w:pPr>
              <w:jc w:val="center"/>
              <w:rPr>
                <w:rFonts w:ascii="Calibri Light" w:hAnsi="Calibri Light"/>
                <w:sz w:val="20"/>
                <w:szCs w:val="20"/>
              </w:rPr>
            </w:pPr>
            <w:r>
              <w:rPr>
                <w:rFonts w:ascii="Calibri Light" w:hAnsi="Calibri Light"/>
                <w:sz w:val="20"/>
                <w:szCs w:val="20"/>
              </w:rPr>
              <w:t>Nazwa wykonawcy robót</w:t>
            </w:r>
          </w:p>
        </w:tc>
      </w:tr>
      <w:tr w:rsidR="00874BEB" w:rsidRPr="007B1ACC" w14:paraId="1A4E91BE" w14:textId="77777777" w:rsidTr="00F420EF">
        <w:tc>
          <w:tcPr>
            <w:tcW w:w="534" w:type="dxa"/>
            <w:shd w:val="clear" w:color="auto" w:fill="auto"/>
          </w:tcPr>
          <w:p w14:paraId="2A55FE5E" w14:textId="77777777" w:rsidR="00874BEB" w:rsidRPr="007B1ACC" w:rsidRDefault="00874BEB" w:rsidP="00F420EF">
            <w:pPr>
              <w:rPr>
                <w:rFonts w:ascii="Calibri Light" w:hAnsi="Calibri Light"/>
                <w:sz w:val="20"/>
                <w:szCs w:val="20"/>
              </w:rPr>
            </w:pPr>
          </w:p>
        </w:tc>
        <w:tc>
          <w:tcPr>
            <w:tcW w:w="2126" w:type="dxa"/>
            <w:shd w:val="clear" w:color="auto" w:fill="auto"/>
          </w:tcPr>
          <w:p w14:paraId="400C158B" w14:textId="77777777" w:rsidR="00874BEB" w:rsidRPr="007B1ACC" w:rsidRDefault="00874BEB" w:rsidP="00F420EF">
            <w:pPr>
              <w:rPr>
                <w:rFonts w:ascii="Calibri Light" w:hAnsi="Calibri Light"/>
                <w:sz w:val="20"/>
                <w:szCs w:val="20"/>
              </w:rPr>
            </w:pPr>
          </w:p>
        </w:tc>
        <w:tc>
          <w:tcPr>
            <w:tcW w:w="1559" w:type="dxa"/>
            <w:shd w:val="clear" w:color="auto" w:fill="auto"/>
          </w:tcPr>
          <w:p w14:paraId="2AA35495" w14:textId="77777777" w:rsidR="00874BEB" w:rsidRPr="007B1ACC" w:rsidRDefault="00874BEB" w:rsidP="00F420EF">
            <w:pPr>
              <w:rPr>
                <w:rFonts w:ascii="Calibri Light" w:hAnsi="Calibri Light"/>
                <w:sz w:val="20"/>
                <w:szCs w:val="20"/>
              </w:rPr>
            </w:pPr>
          </w:p>
        </w:tc>
        <w:tc>
          <w:tcPr>
            <w:tcW w:w="1724" w:type="dxa"/>
            <w:shd w:val="clear" w:color="auto" w:fill="auto"/>
          </w:tcPr>
          <w:p w14:paraId="56F09EDC" w14:textId="77777777" w:rsidR="00874BEB" w:rsidRPr="007B1ACC" w:rsidRDefault="00874BEB" w:rsidP="00F420EF">
            <w:pPr>
              <w:rPr>
                <w:rFonts w:ascii="Calibri Light" w:hAnsi="Calibri Light"/>
                <w:sz w:val="20"/>
                <w:szCs w:val="20"/>
              </w:rPr>
            </w:pPr>
          </w:p>
        </w:tc>
        <w:tc>
          <w:tcPr>
            <w:tcW w:w="1495" w:type="dxa"/>
            <w:shd w:val="clear" w:color="auto" w:fill="auto"/>
          </w:tcPr>
          <w:p w14:paraId="680B49BE" w14:textId="77777777" w:rsidR="00874BEB" w:rsidRPr="007B1ACC" w:rsidRDefault="00874BEB" w:rsidP="00F420EF">
            <w:pPr>
              <w:rPr>
                <w:rFonts w:ascii="Calibri Light" w:hAnsi="Calibri Light"/>
                <w:sz w:val="20"/>
                <w:szCs w:val="20"/>
              </w:rPr>
            </w:pPr>
          </w:p>
        </w:tc>
        <w:tc>
          <w:tcPr>
            <w:tcW w:w="1850" w:type="dxa"/>
            <w:shd w:val="clear" w:color="auto" w:fill="auto"/>
          </w:tcPr>
          <w:p w14:paraId="1418E67A" w14:textId="77777777" w:rsidR="00874BEB" w:rsidRPr="007B1ACC" w:rsidRDefault="00874BEB" w:rsidP="00F420EF">
            <w:pPr>
              <w:rPr>
                <w:rFonts w:ascii="Calibri Light" w:hAnsi="Calibri Light"/>
                <w:sz w:val="20"/>
                <w:szCs w:val="20"/>
              </w:rPr>
            </w:pPr>
          </w:p>
        </w:tc>
      </w:tr>
      <w:tr w:rsidR="00874BEB" w:rsidRPr="007B1ACC" w14:paraId="6BFDA964" w14:textId="77777777" w:rsidTr="00F420EF">
        <w:tc>
          <w:tcPr>
            <w:tcW w:w="534" w:type="dxa"/>
            <w:shd w:val="clear" w:color="auto" w:fill="auto"/>
          </w:tcPr>
          <w:p w14:paraId="5339DB12" w14:textId="77777777" w:rsidR="00874BEB" w:rsidRPr="007B1ACC" w:rsidRDefault="00874BEB" w:rsidP="00F420EF">
            <w:pPr>
              <w:rPr>
                <w:rFonts w:ascii="Calibri Light" w:hAnsi="Calibri Light"/>
                <w:sz w:val="20"/>
                <w:szCs w:val="20"/>
              </w:rPr>
            </w:pPr>
          </w:p>
        </w:tc>
        <w:tc>
          <w:tcPr>
            <w:tcW w:w="2126" w:type="dxa"/>
            <w:shd w:val="clear" w:color="auto" w:fill="auto"/>
          </w:tcPr>
          <w:p w14:paraId="6D963274" w14:textId="77777777" w:rsidR="00874BEB" w:rsidRPr="007B1ACC" w:rsidRDefault="00874BEB" w:rsidP="00F420EF">
            <w:pPr>
              <w:rPr>
                <w:rFonts w:ascii="Calibri Light" w:hAnsi="Calibri Light"/>
                <w:sz w:val="20"/>
                <w:szCs w:val="20"/>
              </w:rPr>
            </w:pPr>
          </w:p>
        </w:tc>
        <w:tc>
          <w:tcPr>
            <w:tcW w:w="1559" w:type="dxa"/>
            <w:shd w:val="clear" w:color="auto" w:fill="auto"/>
          </w:tcPr>
          <w:p w14:paraId="361A8214" w14:textId="77777777" w:rsidR="00874BEB" w:rsidRPr="007B1ACC" w:rsidRDefault="00874BEB" w:rsidP="00F420EF">
            <w:pPr>
              <w:rPr>
                <w:rFonts w:ascii="Calibri Light" w:hAnsi="Calibri Light"/>
                <w:sz w:val="20"/>
                <w:szCs w:val="20"/>
              </w:rPr>
            </w:pPr>
          </w:p>
        </w:tc>
        <w:tc>
          <w:tcPr>
            <w:tcW w:w="1724" w:type="dxa"/>
            <w:shd w:val="clear" w:color="auto" w:fill="auto"/>
          </w:tcPr>
          <w:p w14:paraId="31FD0F82" w14:textId="77777777" w:rsidR="00874BEB" w:rsidRPr="007B1ACC" w:rsidRDefault="00874BEB" w:rsidP="00F420EF">
            <w:pPr>
              <w:rPr>
                <w:rFonts w:ascii="Calibri Light" w:hAnsi="Calibri Light"/>
                <w:sz w:val="20"/>
                <w:szCs w:val="20"/>
              </w:rPr>
            </w:pPr>
          </w:p>
        </w:tc>
        <w:tc>
          <w:tcPr>
            <w:tcW w:w="1495" w:type="dxa"/>
            <w:shd w:val="clear" w:color="auto" w:fill="auto"/>
          </w:tcPr>
          <w:p w14:paraId="5448CAB0" w14:textId="77777777" w:rsidR="00874BEB" w:rsidRPr="007B1ACC" w:rsidRDefault="00874BEB" w:rsidP="00F420EF">
            <w:pPr>
              <w:rPr>
                <w:rFonts w:ascii="Calibri Light" w:hAnsi="Calibri Light"/>
                <w:sz w:val="20"/>
                <w:szCs w:val="20"/>
              </w:rPr>
            </w:pPr>
          </w:p>
        </w:tc>
        <w:tc>
          <w:tcPr>
            <w:tcW w:w="1850" w:type="dxa"/>
            <w:shd w:val="clear" w:color="auto" w:fill="auto"/>
          </w:tcPr>
          <w:p w14:paraId="0794A153" w14:textId="77777777" w:rsidR="00874BEB" w:rsidRPr="007B1ACC" w:rsidRDefault="00874BEB" w:rsidP="00F420EF">
            <w:pPr>
              <w:rPr>
                <w:rFonts w:ascii="Calibri Light" w:hAnsi="Calibri Light"/>
                <w:sz w:val="20"/>
                <w:szCs w:val="20"/>
              </w:rPr>
            </w:pPr>
          </w:p>
        </w:tc>
      </w:tr>
      <w:tr w:rsidR="00874BEB" w:rsidRPr="007B1ACC" w14:paraId="31012BE5" w14:textId="77777777" w:rsidTr="00F420EF">
        <w:tc>
          <w:tcPr>
            <w:tcW w:w="534" w:type="dxa"/>
            <w:shd w:val="clear" w:color="auto" w:fill="auto"/>
          </w:tcPr>
          <w:p w14:paraId="7D586307" w14:textId="77777777" w:rsidR="00874BEB" w:rsidRPr="007B1ACC" w:rsidRDefault="00874BEB" w:rsidP="00F420EF">
            <w:pPr>
              <w:rPr>
                <w:rFonts w:ascii="Calibri Light" w:hAnsi="Calibri Light"/>
                <w:sz w:val="20"/>
                <w:szCs w:val="20"/>
              </w:rPr>
            </w:pPr>
          </w:p>
        </w:tc>
        <w:tc>
          <w:tcPr>
            <w:tcW w:w="2126" w:type="dxa"/>
            <w:shd w:val="clear" w:color="auto" w:fill="auto"/>
          </w:tcPr>
          <w:p w14:paraId="42DBED91" w14:textId="77777777" w:rsidR="00874BEB" w:rsidRPr="007B1ACC" w:rsidRDefault="00874BEB" w:rsidP="00F420EF">
            <w:pPr>
              <w:rPr>
                <w:rFonts w:ascii="Calibri Light" w:hAnsi="Calibri Light"/>
                <w:sz w:val="20"/>
                <w:szCs w:val="20"/>
              </w:rPr>
            </w:pPr>
          </w:p>
        </w:tc>
        <w:tc>
          <w:tcPr>
            <w:tcW w:w="1559" w:type="dxa"/>
            <w:shd w:val="clear" w:color="auto" w:fill="auto"/>
          </w:tcPr>
          <w:p w14:paraId="0A35AE6B" w14:textId="77777777" w:rsidR="00874BEB" w:rsidRPr="007B1ACC" w:rsidRDefault="00874BEB" w:rsidP="00F420EF">
            <w:pPr>
              <w:rPr>
                <w:rFonts w:ascii="Calibri Light" w:hAnsi="Calibri Light"/>
                <w:sz w:val="20"/>
                <w:szCs w:val="20"/>
              </w:rPr>
            </w:pPr>
          </w:p>
        </w:tc>
        <w:tc>
          <w:tcPr>
            <w:tcW w:w="1724" w:type="dxa"/>
            <w:shd w:val="clear" w:color="auto" w:fill="auto"/>
          </w:tcPr>
          <w:p w14:paraId="4870F113" w14:textId="77777777" w:rsidR="00874BEB" w:rsidRPr="007B1ACC" w:rsidRDefault="00874BEB" w:rsidP="00F420EF">
            <w:pPr>
              <w:rPr>
                <w:rFonts w:ascii="Calibri Light" w:hAnsi="Calibri Light"/>
                <w:sz w:val="20"/>
                <w:szCs w:val="20"/>
              </w:rPr>
            </w:pPr>
          </w:p>
        </w:tc>
        <w:tc>
          <w:tcPr>
            <w:tcW w:w="1495" w:type="dxa"/>
            <w:shd w:val="clear" w:color="auto" w:fill="auto"/>
          </w:tcPr>
          <w:p w14:paraId="2FDD3434" w14:textId="77777777" w:rsidR="00874BEB" w:rsidRPr="007B1ACC" w:rsidRDefault="00874BEB" w:rsidP="00F420EF">
            <w:pPr>
              <w:rPr>
                <w:rFonts w:ascii="Calibri Light" w:hAnsi="Calibri Light"/>
                <w:sz w:val="20"/>
                <w:szCs w:val="20"/>
              </w:rPr>
            </w:pPr>
          </w:p>
        </w:tc>
        <w:tc>
          <w:tcPr>
            <w:tcW w:w="1850" w:type="dxa"/>
            <w:shd w:val="clear" w:color="auto" w:fill="auto"/>
          </w:tcPr>
          <w:p w14:paraId="5428819C" w14:textId="77777777" w:rsidR="00874BEB" w:rsidRPr="007B1ACC" w:rsidRDefault="00874BEB" w:rsidP="00F420EF">
            <w:pPr>
              <w:rPr>
                <w:rFonts w:ascii="Calibri Light" w:hAnsi="Calibri Light"/>
                <w:sz w:val="20"/>
                <w:szCs w:val="20"/>
              </w:rPr>
            </w:pPr>
          </w:p>
        </w:tc>
      </w:tr>
    </w:tbl>
    <w:p w14:paraId="14FDAB17" w14:textId="77777777" w:rsidR="00874BEB" w:rsidRPr="00474CFB" w:rsidRDefault="00874BEB" w:rsidP="00874BEB">
      <w:pPr>
        <w:rPr>
          <w:rFonts w:ascii="Calibri Light" w:hAnsi="Calibri Light"/>
          <w:sz w:val="20"/>
          <w:szCs w:val="20"/>
        </w:rPr>
      </w:pPr>
    </w:p>
    <w:p w14:paraId="62993BFD" w14:textId="77777777" w:rsidR="00874BEB" w:rsidRPr="00A427BB" w:rsidRDefault="00874BEB" w:rsidP="00874BEB">
      <w:pPr>
        <w:spacing w:after="0" w:line="240" w:lineRule="auto"/>
        <w:rPr>
          <w:rFonts w:ascii="Calibri Light" w:hAnsi="Calibri Light"/>
          <w:sz w:val="20"/>
          <w:szCs w:val="20"/>
        </w:rPr>
      </w:pPr>
      <w:r w:rsidRPr="00A427BB">
        <w:rPr>
          <w:rFonts w:ascii="Calibri Light" w:hAnsi="Calibri Light"/>
          <w:sz w:val="20"/>
          <w:szCs w:val="20"/>
        </w:rPr>
        <w:t>Uwaga:</w:t>
      </w:r>
    </w:p>
    <w:p w14:paraId="2B9F4050" w14:textId="77777777" w:rsidR="00874BEB" w:rsidRPr="00A427BB" w:rsidRDefault="00874BEB" w:rsidP="00874BEB">
      <w:pPr>
        <w:spacing w:after="0" w:line="240" w:lineRule="auto"/>
        <w:rPr>
          <w:rFonts w:ascii="Calibri Light" w:hAnsi="Calibri Light"/>
          <w:sz w:val="20"/>
          <w:szCs w:val="20"/>
        </w:rPr>
      </w:pPr>
      <w:r w:rsidRPr="00A427BB">
        <w:rPr>
          <w:rFonts w:ascii="Calibri Light" w:hAnsi="Calibri Light"/>
          <w:sz w:val="20"/>
          <w:szCs w:val="20"/>
        </w:rPr>
        <w:t xml:space="preserve">Wykonawca jest zobowiązany wypełnić wszystkie rubryki, podając </w:t>
      </w:r>
      <w:r>
        <w:rPr>
          <w:rFonts w:ascii="Calibri Light" w:hAnsi="Calibri Light"/>
          <w:sz w:val="20"/>
          <w:szCs w:val="20"/>
        </w:rPr>
        <w:t xml:space="preserve">kompletne informacje, z których </w:t>
      </w:r>
      <w:r w:rsidRPr="00A427BB">
        <w:rPr>
          <w:rFonts w:ascii="Calibri Light" w:hAnsi="Calibri Light"/>
          <w:sz w:val="20"/>
          <w:szCs w:val="20"/>
        </w:rPr>
        <w:t xml:space="preserve">wynikać będzie spełnienie warunków, o których mowa </w:t>
      </w:r>
      <w:r>
        <w:rPr>
          <w:rFonts w:ascii="Calibri Light" w:hAnsi="Calibri Light"/>
          <w:sz w:val="20"/>
          <w:szCs w:val="20"/>
        </w:rPr>
        <w:t>zapytaniu ofertowym</w:t>
      </w:r>
      <w:r w:rsidRPr="00A427BB">
        <w:rPr>
          <w:rFonts w:ascii="Calibri Light" w:hAnsi="Calibri Light"/>
          <w:sz w:val="20"/>
          <w:szCs w:val="20"/>
        </w:rPr>
        <w:t>.</w:t>
      </w:r>
    </w:p>
    <w:p w14:paraId="17730A04" w14:textId="77777777" w:rsidR="00874BEB" w:rsidRPr="00A427BB" w:rsidRDefault="00874BEB" w:rsidP="00874BEB">
      <w:pPr>
        <w:spacing w:after="0" w:line="240" w:lineRule="auto"/>
        <w:rPr>
          <w:rFonts w:ascii="Calibri Light" w:hAnsi="Calibri Light"/>
          <w:sz w:val="20"/>
          <w:szCs w:val="20"/>
        </w:rPr>
      </w:pPr>
      <w:r w:rsidRPr="00A427BB">
        <w:rPr>
          <w:rFonts w:ascii="Calibri Light" w:hAnsi="Calibri Light"/>
          <w:sz w:val="20"/>
          <w:szCs w:val="20"/>
        </w:rPr>
        <w:t>Do wykazu należy dołączyć dokumenty potwierdzające, iż roboty został</w:t>
      </w:r>
      <w:r>
        <w:rPr>
          <w:rFonts w:ascii="Calibri Light" w:hAnsi="Calibri Light"/>
          <w:sz w:val="20"/>
          <w:szCs w:val="20"/>
        </w:rPr>
        <w:t xml:space="preserve">y wykonane należycie, zgodnie z </w:t>
      </w:r>
      <w:r w:rsidRPr="00A427BB">
        <w:rPr>
          <w:rFonts w:ascii="Calibri Light" w:hAnsi="Calibri Light"/>
          <w:sz w:val="20"/>
          <w:szCs w:val="20"/>
        </w:rPr>
        <w:t>zasadami sztuki budowlanej i prawidłowo ukończone.</w:t>
      </w:r>
    </w:p>
    <w:p w14:paraId="335403D6" w14:textId="7B61CAAE" w:rsidR="00874BEB" w:rsidRDefault="00874BEB" w:rsidP="00874BEB">
      <w:pPr>
        <w:spacing w:after="0" w:line="240" w:lineRule="auto"/>
        <w:rPr>
          <w:rFonts w:ascii="Calibri Light" w:hAnsi="Calibri Light"/>
          <w:sz w:val="20"/>
          <w:szCs w:val="20"/>
        </w:rPr>
      </w:pPr>
    </w:p>
    <w:p w14:paraId="3923EE0D" w14:textId="77777777" w:rsidR="00874BEB" w:rsidRDefault="00874BEB" w:rsidP="00874BEB">
      <w:pPr>
        <w:spacing w:after="0" w:line="240" w:lineRule="auto"/>
        <w:rPr>
          <w:rFonts w:ascii="Calibri Light" w:hAnsi="Calibri Light"/>
          <w:sz w:val="20"/>
          <w:szCs w:val="20"/>
        </w:rPr>
      </w:pPr>
    </w:p>
    <w:p w14:paraId="3270433D" w14:textId="77777777" w:rsidR="00874BEB" w:rsidRDefault="00874BEB" w:rsidP="00874BEB">
      <w:pPr>
        <w:spacing w:after="0" w:line="240" w:lineRule="auto"/>
        <w:rPr>
          <w:rFonts w:ascii="Calibri Light" w:hAnsi="Calibri Light"/>
          <w:sz w:val="20"/>
          <w:szCs w:val="20"/>
        </w:rPr>
      </w:pPr>
    </w:p>
    <w:p w14:paraId="6B6DA0F1" w14:textId="77777777" w:rsidR="00B96128" w:rsidRPr="00474CFB" w:rsidRDefault="00B96128" w:rsidP="00B96128">
      <w:pPr>
        <w:spacing w:after="0" w:line="240" w:lineRule="auto"/>
        <w:rPr>
          <w:rFonts w:ascii="Calibri Light" w:hAnsi="Calibri Light"/>
          <w:sz w:val="20"/>
          <w:szCs w:val="20"/>
        </w:rPr>
      </w:pPr>
    </w:p>
    <w:p w14:paraId="67C42985" w14:textId="77777777" w:rsidR="00B96128" w:rsidRDefault="00B96128" w:rsidP="00B96128">
      <w:pPr>
        <w:tabs>
          <w:tab w:val="left" w:pos="2490"/>
        </w:tabs>
        <w:rPr>
          <w:rFonts w:ascii="Calibri Light" w:hAnsi="Calibri Light"/>
          <w:sz w:val="20"/>
          <w:szCs w:val="20"/>
        </w:rPr>
      </w:pPr>
    </w:p>
    <w:p w14:paraId="6B79C9C7" w14:textId="77777777" w:rsidR="00B96128" w:rsidRDefault="00B96128" w:rsidP="00B96128">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B96128" w:rsidRPr="006E1EBF" w14:paraId="02AC8AD8" w14:textId="77777777" w:rsidTr="00F420E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3A3EB7CD" w14:textId="77777777" w:rsidR="00B96128" w:rsidRPr="006E1EBF" w:rsidRDefault="00B96128" w:rsidP="00F420EF">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shd w:val="clear" w:color="auto" w:fill="auto"/>
          </w:tcPr>
          <w:p w14:paraId="131E0B84" w14:textId="77777777" w:rsidR="00B96128" w:rsidRPr="006E1EBF" w:rsidRDefault="00B96128" w:rsidP="00F420EF">
            <w:pPr>
              <w:pStyle w:val="Default"/>
              <w:jc w:val="both"/>
              <w:rPr>
                <w:rFonts w:ascii="Calibri Light" w:hAnsi="Calibri Light"/>
                <w:color w:val="auto"/>
                <w:sz w:val="20"/>
                <w:szCs w:val="20"/>
              </w:rPr>
            </w:pPr>
          </w:p>
        </w:tc>
      </w:tr>
      <w:tr w:rsidR="00B96128" w:rsidRPr="006E1EBF" w14:paraId="06244329" w14:textId="77777777" w:rsidTr="00F420E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30572350" w14:textId="77777777" w:rsidR="00B96128" w:rsidRPr="006E1EBF" w:rsidRDefault="00B96128" w:rsidP="00F420EF">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shd w:val="clear" w:color="auto" w:fill="auto"/>
          </w:tcPr>
          <w:p w14:paraId="19F2794D" w14:textId="77777777" w:rsidR="00B96128" w:rsidRPr="006E1EBF" w:rsidRDefault="00B96128" w:rsidP="00F420EF">
            <w:pPr>
              <w:pStyle w:val="Default"/>
              <w:jc w:val="both"/>
              <w:rPr>
                <w:rFonts w:ascii="Calibri Light" w:hAnsi="Calibri Light"/>
                <w:color w:val="auto"/>
                <w:sz w:val="20"/>
                <w:szCs w:val="20"/>
              </w:rPr>
            </w:pPr>
          </w:p>
        </w:tc>
      </w:tr>
      <w:tr w:rsidR="00B96128" w:rsidRPr="006E1EBF" w14:paraId="3F2BC7EC" w14:textId="77777777" w:rsidTr="00F420EF">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8313A9C" w14:textId="77777777" w:rsidR="00B96128" w:rsidRPr="006E1EBF" w:rsidRDefault="00B96128" w:rsidP="00F420EF">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shd w:val="clear" w:color="auto" w:fill="auto"/>
          </w:tcPr>
          <w:p w14:paraId="53A24DC9" w14:textId="77777777" w:rsidR="00B96128" w:rsidRPr="006E1EBF" w:rsidRDefault="00B96128" w:rsidP="00F420EF">
            <w:pPr>
              <w:pStyle w:val="Default"/>
              <w:jc w:val="both"/>
              <w:rPr>
                <w:rFonts w:ascii="Calibri Light" w:hAnsi="Calibri Light"/>
                <w:color w:val="auto"/>
                <w:sz w:val="20"/>
                <w:szCs w:val="20"/>
              </w:rPr>
            </w:pPr>
          </w:p>
          <w:p w14:paraId="148EED11" w14:textId="77777777" w:rsidR="00B96128" w:rsidRPr="006E1EBF" w:rsidRDefault="00B96128" w:rsidP="00F420EF">
            <w:pPr>
              <w:pStyle w:val="Default"/>
              <w:jc w:val="both"/>
              <w:rPr>
                <w:rFonts w:ascii="Calibri Light" w:hAnsi="Calibri Light"/>
                <w:color w:val="auto"/>
                <w:sz w:val="20"/>
                <w:szCs w:val="20"/>
              </w:rPr>
            </w:pPr>
          </w:p>
          <w:p w14:paraId="4A295EDF" w14:textId="77777777" w:rsidR="00B96128" w:rsidRPr="006E1EBF" w:rsidRDefault="00B96128" w:rsidP="00F420EF">
            <w:pPr>
              <w:pStyle w:val="Default"/>
              <w:jc w:val="both"/>
              <w:rPr>
                <w:rFonts w:ascii="Calibri Light" w:hAnsi="Calibri Light"/>
                <w:color w:val="auto"/>
                <w:sz w:val="20"/>
                <w:szCs w:val="20"/>
              </w:rPr>
            </w:pPr>
          </w:p>
          <w:p w14:paraId="3029659B" w14:textId="77777777" w:rsidR="00B96128" w:rsidRPr="006E1EBF" w:rsidRDefault="00B96128" w:rsidP="00F420EF">
            <w:pPr>
              <w:pStyle w:val="Default"/>
              <w:jc w:val="both"/>
              <w:rPr>
                <w:rFonts w:ascii="Calibri Light" w:hAnsi="Calibri Light"/>
                <w:color w:val="auto"/>
                <w:sz w:val="20"/>
                <w:szCs w:val="20"/>
              </w:rPr>
            </w:pPr>
          </w:p>
        </w:tc>
      </w:tr>
    </w:tbl>
    <w:p w14:paraId="46AECD3F" w14:textId="353046AC"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p>
    <w:p w14:paraId="68C5F514" w14:textId="77777777" w:rsidR="003D2C7F" w:rsidRDefault="003D2C7F">
      <w:pPr>
        <w:spacing w:after="0" w:line="240" w:lineRule="auto"/>
        <w:rPr>
          <w:rFonts w:ascii="Calibri Light" w:hAnsi="Calibri Light"/>
          <w:sz w:val="20"/>
          <w:szCs w:val="20"/>
        </w:rPr>
      </w:pPr>
    </w:p>
    <w:p w14:paraId="3AA9311D" w14:textId="037806DF"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 xml:space="preserve">Załącznik nr </w:t>
      </w:r>
      <w:r w:rsidR="00B96128">
        <w:rPr>
          <w:rFonts w:ascii="Calibri Light" w:hAnsi="Calibri Light"/>
          <w:b/>
          <w:bCs/>
          <w:color w:val="auto"/>
          <w:sz w:val="20"/>
          <w:szCs w:val="20"/>
        </w:rPr>
        <w:t>5</w:t>
      </w:r>
    </w:p>
    <w:p w14:paraId="028ED149" w14:textId="6D1CC072"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734454" w:rsidRPr="00734454">
        <w:rPr>
          <w:rFonts w:ascii="Calibri Light" w:hAnsi="Calibri Light"/>
          <w:sz w:val="20"/>
          <w:szCs w:val="20"/>
        </w:rPr>
        <w:t>01_05_2025_FEWM_1_2_Lens</w:t>
      </w:r>
    </w:p>
    <w:p w14:paraId="7B588A29" w14:textId="77777777" w:rsidR="003D2C7F" w:rsidRDefault="003D2C7F" w:rsidP="003D2C7F">
      <w:pPr>
        <w:tabs>
          <w:tab w:val="left" w:pos="2490"/>
        </w:tabs>
        <w:spacing w:after="0"/>
        <w:jc w:val="center"/>
        <w:rPr>
          <w:rFonts w:ascii="Calibri Light" w:hAnsi="Calibri Light"/>
          <w:b/>
          <w:bCs/>
          <w:sz w:val="20"/>
          <w:szCs w:val="20"/>
        </w:rPr>
      </w:pPr>
    </w:p>
    <w:p w14:paraId="3BFF9F02" w14:textId="11B22C42" w:rsidR="003D2C7F" w:rsidRDefault="003D2C7F" w:rsidP="003D2C7F">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5883E020" w14:textId="77777777" w:rsidR="003D2C7F" w:rsidRDefault="003D2C7F" w:rsidP="003D2C7F">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0DD056CC" w14:textId="30C9E2E9"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00B96128" w:rsidRPr="00B96128">
        <w:rPr>
          <w:rFonts w:ascii="Calibri Light" w:hAnsi="Calibri Light"/>
          <w:b/>
          <w:bCs/>
          <w:sz w:val="20"/>
          <w:szCs w:val="20"/>
        </w:rPr>
        <w:t>Infrastruktura badawczo-rozwojowa przedsiębiorstwa LENS</w:t>
      </w:r>
      <w:r w:rsidRPr="006612F5">
        <w:rPr>
          <w:rFonts w:ascii="Calibri Light" w:hAnsi="Calibri Light"/>
          <w:b/>
          <w:bCs/>
          <w:sz w:val="20"/>
          <w:szCs w:val="20"/>
        </w:rPr>
        <w:t xml:space="preserve">” (nr Projektu </w:t>
      </w:r>
      <w:r w:rsidR="00B96128" w:rsidRPr="00B96128">
        <w:rPr>
          <w:rFonts w:ascii="Calibri Light" w:hAnsi="Calibri Light"/>
          <w:b/>
          <w:bCs/>
          <w:sz w:val="20"/>
          <w:szCs w:val="20"/>
        </w:rPr>
        <w:t>FEWM.01.02-IP.02-0037/24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0C9E9652"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3AF982D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111D045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213B5039" w14:textId="22718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00B96128" w:rsidRPr="00B96128">
        <w:rPr>
          <w:rFonts w:ascii="Calibri Light" w:hAnsi="Calibri Light"/>
          <w:b/>
          <w:bCs/>
          <w:sz w:val="20"/>
          <w:szCs w:val="20"/>
        </w:rPr>
        <w:t>FEWM.01.02-IP.02-0037/24</w:t>
      </w:r>
      <w:r w:rsidR="00B96128">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B816868"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2E8F457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49696882"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6BDB217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0A07F37" w14:textId="78BC7400"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00B96128" w:rsidRPr="00B96128">
        <w:rPr>
          <w:rFonts w:ascii="Calibri Light" w:hAnsi="Calibri Light"/>
          <w:b/>
          <w:bCs/>
          <w:sz w:val="20"/>
          <w:szCs w:val="20"/>
        </w:rPr>
        <w:t>FEWM.01.02-IP.02-0037/24</w:t>
      </w:r>
      <w:r w:rsidR="00B96128">
        <w:rPr>
          <w:rFonts w:ascii="Calibri Light" w:hAnsi="Calibri Light"/>
          <w:b/>
          <w:bCs/>
          <w:sz w:val="20"/>
          <w:szCs w:val="20"/>
        </w:rPr>
        <w:t>-00</w:t>
      </w:r>
      <w:r w:rsidR="004941A2">
        <w:rPr>
          <w:rFonts w:ascii="Calibri Light" w:hAnsi="Calibri Light"/>
          <w:b/>
          <w:bCs/>
          <w:sz w:val="20"/>
          <w:szCs w:val="20"/>
        </w:rPr>
        <w:t xml:space="preserve"> </w:t>
      </w:r>
      <w:r w:rsidRPr="002724E5">
        <w:rPr>
          <w:rFonts w:ascii="Calibri Light" w:hAnsi="Calibri Light"/>
          <w:sz w:val="20"/>
          <w:szCs w:val="20"/>
        </w:rPr>
        <w:t xml:space="preserve">obowiązków w związku z realizacją Projektu nr </w:t>
      </w:r>
      <w:r w:rsidR="00B96128" w:rsidRPr="00B96128">
        <w:rPr>
          <w:rFonts w:ascii="Calibri Light" w:hAnsi="Calibri Light"/>
          <w:b/>
          <w:bCs/>
          <w:sz w:val="20"/>
          <w:szCs w:val="20"/>
        </w:rPr>
        <w:t>FEWM.01.02-IP.02-0037/24</w:t>
      </w:r>
      <w:r w:rsidRPr="002724E5">
        <w:rPr>
          <w:rFonts w:ascii="Calibri Light" w:hAnsi="Calibri Light"/>
          <w:sz w:val="20"/>
          <w:szCs w:val="20"/>
        </w:rPr>
        <w:t xml:space="preserve"> pn. </w:t>
      </w:r>
      <w:r>
        <w:rPr>
          <w:rFonts w:ascii="Calibri Light" w:hAnsi="Calibri Light"/>
          <w:sz w:val="20"/>
          <w:szCs w:val="20"/>
        </w:rPr>
        <w:t>„</w:t>
      </w:r>
      <w:r w:rsidR="00B96128" w:rsidRPr="00B96128">
        <w:rPr>
          <w:rFonts w:ascii="Calibri Light" w:hAnsi="Calibri Light"/>
          <w:b/>
          <w:bCs/>
          <w:sz w:val="20"/>
          <w:szCs w:val="20"/>
        </w:rPr>
        <w:t>Infrastruktura badawczo-rozwojowa przedsiębiorstwa LENS</w:t>
      </w:r>
      <w:r w:rsidRPr="006612F5">
        <w:rPr>
          <w:rFonts w:ascii="Calibri Light" w:hAnsi="Calibri Light"/>
          <w:b/>
          <w:bCs/>
          <w:sz w:val="20"/>
          <w:szCs w:val="20"/>
        </w:rPr>
        <w:t>”</w:t>
      </w:r>
    </w:p>
    <w:p w14:paraId="383D53D9"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23C670C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0EE0ED3E"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65FA156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3) Instytucji Zarządzającej programem regionalnym Fundusze Europejskie dla Warmii i Mazur 2021-2027 – Zarządowi Województwa Warmińsko-Mazurskiego, ul. Emilii Plater 1, 10-562 Olsztyn,</w:t>
      </w:r>
    </w:p>
    <w:p w14:paraId="4614CF63"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4) Instytucji Pośredniczącej programu regionalnego Fundusze Europejskie dla Warmii i Mazur 2021-2027 –Warmińsko-Mazurskiej Agencji Rozwoju Regionalnego S.A. w Olsztynie, Plac Gen. Józefa Bema 3, 10-516 Olsztyn ,</w:t>
      </w:r>
    </w:p>
    <w:p w14:paraId="2764EC2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65C51A57"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55906AF3" w14:textId="77777777" w:rsidR="003D2C7F" w:rsidRDefault="003D2C7F" w:rsidP="003D2C7F">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2063C2F9" w14:textId="77777777" w:rsidR="003D2C7F" w:rsidRPr="006612F5" w:rsidRDefault="003D2C7F" w:rsidP="003D2C7F">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2E3B840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3C43E105"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131C61A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42DBC9B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04D56CB6"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0AB83AB1"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58B05118"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F23F9C7"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2232555C" w14:textId="77777777" w:rsidR="003D2C7F" w:rsidRPr="002724E5" w:rsidRDefault="003D2C7F" w:rsidP="003D2C7F">
      <w:pPr>
        <w:tabs>
          <w:tab w:val="left" w:pos="2490"/>
        </w:tabs>
        <w:spacing w:after="0"/>
        <w:jc w:val="both"/>
        <w:rPr>
          <w:rFonts w:ascii="Calibri Light" w:hAnsi="Calibri Light"/>
          <w:sz w:val="20"/>
          <w:szCs w:val="20"/>
        </w:rPr>
      </w:pPr>
    </w:p>
    <w:p w14:paraId="00016CE3"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355808C9" w14:textId="77777777" w:rsidR="004941A2" w:rsidRDefault="004941A2" w:rsidP="003D2C7F">
      <w:pPr>
        <w:tabs>
          <w:tab w:val="left" w:pos="2490"/>
        </w:tabs>
        <w:spacing w:after="0"/>
        <w:jc w:val="both"/>
        <w:rPr>
          <w:rFonts w:ascii="Calibri Light" w:hAnsi="Calibri Light"/>
          <w:sz w:val="20"/>
          <w:szCs w:val="20"/>
        </w:rPr>
      </w:pPr>
    </w:p>
    <w:p w14:paraId="3172572D" w14:textId="77777777" w:rsidR="004941A2" w:rsidRPr="002724E5" w:rsidRDefault="004941A2" w:rsidP="003D2C7F">
      <w:pPr>
        <w:tabs>
          <w:tab w:val="left" w:pos="2490"/>
        </w:tabs>
        <w:spacing w:after="0"/>
        <w:jc w:val="both"/>
        <w:rPr>
          <w:rFonts w:ascii="Calibri Light" w:hAnsi="Calibri Light"/>
          <w:sz w:val="20"/>
          <w:szCs w:val="20"/>
        </w:rPr>
      </w:pPr>
    </w:p>
    <w:p w14:paraId="51BAF85C"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0CD6CE99" w14:textId="77777777" w:rsidR="003D2C7F" w:rsidRPr="002724E5"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27C07782" w14:textId="77777777" w:rsidR="003D2C7F" w:rsidRDefault="003D2C7F" w:rsidP="003D2C7F">
      <w:pPr>
        <w:tabs>
          <w:tab w:val="left" w:pos="2490"/>
        </w:tabs>
        <w:spacing w:after="0"/>
        <w:jc w:val="both"/>
        <w:rPr>
          <w:rFonts w:ascii="Calibri Light" w:hAnsi="Calibri Light"/>
          <w:sz w:val="20"/>
          <w:szCs w:val="20"/>
        </w:rPr>
      </w:pPr>
    </w:p>
    <w:p w14:paraId="1DB58B59" w14:textId="77777777" w:rsidR="003D2C7F" w:rsidRDefault="003D2C7F" w:rsidP="003D2C7F">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8AF95FE" w14:textId="77777777" w:rsidR="003D2C7F" w:rsidRPr="001F3060" w:rsidRDefault="003D2C7F" w:rsidP="003D2C7F">
      <w:pPr>
        <w:tabs>
          <w:tab w:val="left" w:pos="2490"/>
        </w:tabs>
        <w:spacing w:after="0"/>
        <w:jc w:val="both"/>
        <w:rPr>
          <w:rFonts w:ascii="Calibri Light" w:hAnsi="Calibri Light"/>
          <w:sz w:val="20"/>
          <w:szCs w:val="20"/>
        </w:rPr>
      </w:pPr>
    </w:p>
    <w:p w14:paraId="67D1D24A" w14:textId="77777777" w:rsidR="00F53950" w:rsidRDefault="00F53950" w:rsidP="00101745">
      <w:pPr>
        <w:tabs>
          <w:tab w:val="left" w:pos="2490"/>
        </w:tabs>
        <w:rPr>
          <w:rFonts w:ascii="Calibri Light" w:hAnsi="Calibri Light"/>
          <w:sz w:val="20"/>
          <w:szCs w:val="20"/>
        </w:rPr>
      </w:pPr>
    </w:p>
    <w:p w14:paraId="1B4DF0DB" w14:textId="77777777" w:rsidR="003D2C7F" w:rsidRPr="003D2C7F" w:rsidRDefault="003D2C7F" w:rsidP="003D2C7F">
      <w:pPr>
        <w:rPr>
          <w:rFonts w:ascii="Calibri Light" w:hAnsi="Calibri Light"/>
          <w:sz w:val="20"/>
          <w:szCs w:val="20"/>
        </w:rPr>
      </w:pPr>
    </w:p>
    <w:p w14:paraId="46B6EBF1" w14:textId="77777777" w:rsidR="003D2C7F" w:rsidRPr="003D2C7F" w:rsidRDefault="003D2C7F" w:rsidP="003D2C7F">
      <w:pPr>
        <w:rPr>
          <w:rFonts w:ascii="Calibri Light" w:hAnsi="Calibri Light"/>
          <w:sz w:val="20"/>
          <w:szCs w:val="20"/>
        </w:rPr>
      </w:pPr>
    </w:p>
    <w:p w14:paraId="269BCCC7" w14:textId="77777777" w:rsidR="003D2C7F" w:rsidRPr="003D2C7F" w:rsidRDefault="003D2C7F" w:rsidP="003D2C7F">
      <w:pPr>
        <w:rPr>
          <w:rFonts w:ascii="Calibri Light" w:hAnsi="Calibri Light"/>
          <w:sz w:val="20"/>
          <w:szCs w:val="20"/>
        </w:rPr>
      </w:pPr>
    </w:p>
    <w:p w14:paraId="56ED2A56" w14:textId="77777777" w:rsidR="003D2C7F" w:rsidRPr="003D2C7F" w:rsidRDefault="003D2C7F" w:rsidP="003D2C7F">
      <w:pPr>
        <w:rPr>
          <w:rFonts w:ascii="Calibri Light" w:hAnsi="Calibri Light"/>
          <w:sz w:val="20"/>
          <w:szCs w:val="20"/>
        </w:rPr>
      </w:pP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6920"/>
    <w:rsid w:val="00091FCF"/>
    <w:rsid w:val="00094C2E"/>
    <w:rsid w:val="000977DE"/>
    <w:rsid w:val="000A3ADE"/>
    <w:rsid w:val="000A7C34"/>
    <w:rsid w:val="000B6526"/>
    <w:rsid w:val="000C0610"/>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6040"/>
    <w:rsid w:val="001060F5"/>
    <w:rsid w:val="00112FE2"/>
    <w:rsid w:val="001141B3"/>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5F1"/>
    <w:rsid w:val="00234942"/>
    <w:rsid w:val="0024075F"/>
    <w:rsid w:val="00241245"/>
    <w:rsid w:val="00243378"/>
    <w:rsid w:val="002460F6"/>
    <w:rsid w:val="0025118B"/>
    <w:rsid w:val="00255F5D"/>
    <w:rsid w:val="0026067F"/>
    <w:rsid w:val="00264281"/>
    <w:rsid w:val="00265133"/>
    <w:rsid w:val="002652BD"/>
    <w:rsid w:val="00266190"/>
    <w:rsid w:val="0027205F"/>
    <w:rsid w:val="0027322F"/>
    <w:rsid w:val="00273BDB"/>
    <w:rsid w:val="002756F3"/>
    <w:rsid w:val="00292523"/>
    <w:rsid w:val="00294557"/>
    <w:rsid w:val="002A4B63"/>
    <w:rsid w:val="002A666B"/>
    <w:rsid w:val="002A7023"/>
    <w:rsid w:val="002B32B4"/>
    <w:rsid w:val="002B507F"/>
    <w:rsid w:val="002B7828"/>
    <w:rsid w:val="002C133F"/>
    <w:rsid w:val="002C47B1"/>
    <w:rsid w:val="002D0B51"/>
    <w:rsid w:val="002D1D9E"/>
    <w:rsid w:val="002E13A0"/>
    <w:rsid w:val="002E148B"/>
    <w:rsid w:val="002E3666"/>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2550B"/>
    <w:rsid w:val="004300FD"/>
    <w:rsid w:val="00436B79"/>
    <w:rsid w:val="00441F29"/>
    <w:rsid w:val="00450BF2"/>
    <w:rsid w:val="00454801"/>
    <w:rsid w:val="00454D98"/>
    <w:rsid w:val="004559EA"/>
    <w:rsid w:val="004561A2"/>
    <w:rsid w:val="004616BB"/>
    <w:rsid w:val="004633B8"/>
    <w:rsid w:val="00467106"/>
    <w:rsid w:val="00474394"/>
    <w:rsid w:val="00474CFB"/>
    <w:rsid w:val="00484224"/>
    <w:rsid w:val="00484411"/>
    <w:rsid w:val="004844B6"/>
    <w:rsid w:val="00485DCC"/>
    <w:rsid w:val="004862F5"/>
    <w:rsid w:val="00491D58"/>
    <w:rsid w:val="004941A2"/>
    <w:rsid w:val="00497649"/>
    <w:rsid w:val="00497DAA"/>
    <w:rsid w:val="004A7804"/>
    <w:rsid w:val="004B2585"/>
    <w:rsid w:val="004B342E"/>
    <w:rsid w:val="004B4EF6"/>
    <w:rsid w:val="004C2309"/>
    <w:rsid w:val="004C3042"/>
    <w:rsid w:val="004C4A0F"/>
    <w:rsid w:val="004C517C"/>
    <w:rsid w:val="004C6FDB"/>
    <w:rsid w:val="004D4E07"/>
    <w:rsid w:val="004D6F3F"/>
    <w:rsid w:val="004D741E"/>
    <w:rsid w:val="004E0820"/>
    <w:rsid w:val="004F0CF5"/>
    <w:rsid w:val="004F2D57"/>
    <w:rsid w:val="004F337D"/>
    <w:rsid w:val="004F55A8"/>
    <w:rsid w:val="004F7D1B"/>
    <w:rsid w:val="005013B3"/>
    <w:rsid w:val="005020DD"/>
    <w:rsid w:val="00512F49"/>
    <w:rsid w:val="005150F6"/>
    <w:rsid w:val="00515509"/>
    <w:rsid w:val="00520C73"/>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454"/>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5C94"/>
    <w:rsid w:val="007F618F"/>
    <w:rsid w:val="007F62F0"/>
    <w:rsid w:val="007F7428"/>
    <w:rsid w:val="008025AC"/>
    <w:rsid w:val="00807420"/>
    <w:rsid w:val="00810E00"/>
    <w:rsid w:val="0081350E"/>
    <w:rsid w:val="00816186"/>
    <w:rsid w:val="008215F4"/>
    <w:rsid w:val="00823A31"/>
    <w:rsid w:val="0082400C"/>
    <w:rsid w:val="008371BB"/>
    <w:rsid w:val="00847E75"/>
    <w:rsid w:val="008543C3"/>
    <w:rsid w:val="00856AE6"/>
    <w:rsid w:val="008605F7"/>
    <w:rsid w:val="008721F7"/>
    <w:rsid w:val="00872910"/>
    <w:rsid w:val="008738D7"/>
    <w:rsid w:val="00874BEB"/>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CEC"/>
    <w:rsid w:val="00B156B6"/>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96128"/>
    <w:rsid w:val="00BA16A2"/>
    <w:rsid w:val="00BA2B84"/>
    <w:rsid w:val="00BA54AD"/>
    <w:rsid w:val="00BA5E52"/>
    <w:rsid w:val="00BB0DF4"/>
    <w:rsid w:val="00BB26C8"/>
    <w:rsid w:val="00BB2FA0"/>
    <w:rsid w:val="00BB328A"/>
    <w:rsid w:val="00BB78C8"/>
    <w:rsid w:val="00BC2495"/>
    <w:rsid w:val="00BD036F"/>
    <w:rsid w:val="00BD6327"/>
    <w:rsid w:val="00BE1BEB"/>
    <w:rsid w:val="00BF13F9"/>
    <w:rsid w:val="00BF216E"/>
    <w:rsid w:val="00BF2D31"/>
    <w:rsid w:val="00BF60C0"/>
    <w:rsid w:val="00BF7519"/>
    <w:rsid w:val="00C00923"/>
    <w:rsid w:val="00C01F42"/>
    <w:rsid w:val="00C070B9"/>
    <w:rsid w:val="00C11564"/>
    <w:rsid w:val="00C13170"/>
    <w:rsid w:val="00C164DF"/>
    <w:rsid w:val="00C1747C"/>
    <w:rsid w:val="00C23E25"/>
    <w:rsid w:val="00C35A19"/>
    <w:rsid w:val="00C401E9"/>
    <w:rsid w:val="00C41166"/>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A94"/>
    <w:rsid w:val="00CA2BF1"/>
    <w:rsid w:val="00CB08AF"/>
    <w:rsid w:val="00CB482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424"/>
    <w:rsid w:val="00F92939"/>
    <w:rsid w:val="00F937A0"/>
    <w:rsid w:val="00F93CEE"/>
    <w:rsid w:val="00F948C5"/>
    <w:rsid w:val="00F94E6D"/>
    <w:rsid w:val="00FA18F0"/>
    <w:rsid w:val="00FA27DF"/>
    <w:rsid w:val="00FA2FC2"/>
    <w:rsid w:val="00FA4852"/>
    <w:rsid w:val="00FB19B3"/>
    <w:rsid w:val="00FB54F9"/>
    <w:rsid w:val="00FC0484"/>
    <w:rsid w:val="00FC31D1"/>
    <w:rsid w:val="00FC429B"/>
    <w:rsid w:val="00FD2B7B"/>
    <w:rsid w:val="00FD457B"/>
    <w:rsid w:val="00FD5E46"/>
    <w:rsid w:val="00FD7CF3"/>
    <w:rsid w:val="00FE076F"/>
    <w:rsid w:val="00FE1A52"/>
    <w:rsid w:val="00FE5186"/>
    <w:rsid w:val="00FF1BDD"/>
    <w:rsid w:val="00FF1CAC"/>
    <w:rsid w:val="00FF21F2"/>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1728</Words>
  <Characters>10372</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21</cp:revision>
  <cp:lastPrinted>2015-03-30T11:01:00Z</cp:lastPrinted>
  <dcterms:created xsi:type="dcterms:W3CDTF">2023-07-31T14:06:00Z</dcterms:created>
  <dcterms:modified xsi:type="dcterms:W3CDTF">2025-05-09T11:29:00Z</dcterms:modified>
</cp:coreProperties>
</file>