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824BF" w14:textId="77777777" w:rsidR="006D784B" w:rsidRPr="00A37717" w:rsidRDefault="00000000">
      <w:pPr>
        <w:rPr>
          <w:rFonts w:ascii="Calibri" w:hAnsi="Calibri" w:cs="Calibri"/>
          <w:lang w:val="pl-PL"/>
        </w:rPr>
      </w:pPr>
      <w:r w:rsidRPr="00A37717">
        <w:rPr>
          <w:rFonts w:ascii="Calibri" w:hAnsi="Calibri" w:cs="Calibri"/>
          <w:lang w:val="pl-PL"/>
        </w:rPr>
        <w:t>Załącznik nr 6 do Formularza oferty</w:t>
      </w:r>
    </w:p>
    <w:p w14:paraId="3FB4638E" w14:textId="77777777" w:rsidR="00A06451" w:rsidRPr="00A37717" w:rsidRDefault="00A06451">
      <w:pPr>
        <w:rPr>
          <w:rFonts w:ascii="Calibri" w:hAnsi="Calibri" w:cs="Calibri"/>
          <w:lang w:val="pl-PL"/>
        </w:rPr>
      </w:pPr>
    </w:p>
    <w:p w14:paraId="68136FE6" w14:textId="77777777" w:rsidR="0053224D" w:rsidRPr="00A37717" w:rsidRDefault="0053224D">
      <w:pPr>
        <w:rPr>
          <w:rFonts w:ascii="Calibri" w:hAnsi="Calibri" w:cs="Calibri"/>
          <w:lang w:val="pl-PL"/>
        </w:rPr>
      </w:pPr>
    </w:p>
    <w:p w14:paraId="42055D7B" w14:textId="6E644167" w:rsidR="006D784B" w:rsidRPr="00A37717" w:rsidRDefault="00000000">
      <w:pPr>
        <w:rPr>
          <w:rFonts w:ascii="Calibri" w:hAnsi="Calibri" w:cs="Calibri"/>
          <w:lang w:val="pl-PL"/>
        </w:rPr>
      </w:pPr>
      <w:r w:rsidRPr="00A37717">
        <w:rPr>
          <w:rFonts w:ascii="Calibri" w:hAnsi="Calibri" w:cs="Calibri"/>
          <w:lang w:val="pl-PL"/>
        </w:rPr>
        <w:t>……………………………………….</w:t>
      </w:r>
    </w:p>
    <w:p w14:paraId="62E00BD4" w14:textId="77777777" w:rsidR="006D784B" w:rsidRPr="00A37717" w:rsidRDefault="00000000">
      <w:pPr>
        <w:rPr>
          <w:rFonts w:ascii="Calibri" w:hAnsi="Calibri" w:cs="Calibri"/>
          <w:lang w:val="pl-PL"/>
        </w:rPr>
      </w:pPr>
      <w:r w:rsidRPr="00A37717">
        <w:rPr>
          <w:rFonts w:ascii="Calibri" w:hAnsi="Calibri" w:cs="Calibri"/>
          <w:lang w:val="pl-PL"/>
        </w:rPr>
        <w:t>(pieczęć firmowa Wykonawcy)</w:t>
      </w:r>
    </w:p>
    <w:p w14:paraId="58C4CD65" w14:textId="748DB745" w:rsidR="006D784B" w:rsidRPr="00A37717" w:rsidRDefault="0053224D" w:rsidP="00A06451">
      <w:pPr>
        <w:jc w:val="center"/>
        <w:rPr>
          <w:rFonts w:ascii="Calibri" w:hAnsi="Calibri" w:cs="Calibri"/>
          <w:b/>
          <w:bCs/>
          <w:lang w:val="pl-PL"/>
        </w:rPr>
      </w:pPr>
      <w:r w:rsidRPr="00A37717">
        <w:rPr>
          <w:rFonts w:ascii="Calibri" w:hAnsi="Calibri" w:cs="Calibri"/>
          <w:b/>
          <w:bCs/>
          <w:lang w:val="pl-PL"/>
        </w:rPr>
        <w:t>SPECYFIKACJA ZAMÓWIENIA</w:t>
      </w:r>
    </w:p>
    <w:p w14:paraId="5FB69CDC" w14:textId="19471633" w:rsidR="00B2568F" w:rsidRPr="00A37717" w:rsidRDefault="00B2568F" w:rsidP="00A06451">
      <w:pPr>
        <w:jc w:val="center"/>
        <w:rPr>
          <w:rFonts w:ascii="Calibri" w:hAnsi="Calibri" w:cs="Calibri"/>
          <w:b/>
          <w:bCs/>
          <w:lang w:val="pl-PL"/>
        </w:rPr>
      </w:pPr>
      <w:r w:rsidRPr="00A37717">
        <w:rPr>
          <w:rFonts w:ascii="Calibri" w:hAnsi="Calibri" w:cs="Calibri"/>
          <w:b/>
          <w:bCs/>
          <w:i/>
          <w:iCs/>
          <w:sz w:val="20"/>
          <w:szCs w:val="20"/>
          <w:lang w:val="pl-PL"/>
        </w:rPr>
        <w:t>pn.: „Dostawa mobilnej chłodni dla ROGATY GOŚCINIEC MAGDALENA FRANKIEWICZ-KARAŚ w Rogach adres: 38-430 Rogi ul. Trakt Papieski nr 50.”</w:t>
      </w:r>
    </w:p>
    <w:tbl>
      <w:tblPr>
        <w:tblStyle w:val="Tabela-Siatka"/>
        <w:tblW w:w="12803" w:type="dxa"/>
        <w:tblInd w:w="38" w:type="dxa"/>
        <w:tblLook w:val="04A0" w:firstRow="1" w:lastRow="0" w:firstColumn="1" w:lastColumn="0" w:noHBand="0" w:noVBand="1"/>
      </w:tblPr>
      <w:tblGrid>
        <w:gridCol w:w="495"/>
        <w:gridCol w:w="1865"/>
        <w:gridCol w:w="826"/>
        <w:gridCol w:w="4077"/>
        <w:gridCol w:w="1463"/>
        <w:gridCol w:w="1398"/>
        <w:gridCol w:w="12"/>
        <w:gridCol w:w="1323"/>
        <w:gridCol w:w="12"/>
        <w:gridCol w:w="1323"/>
        <w:gridCol w:w="9"/>
      </w:tblGrid>
      <w:tr w:rsidR="00EC4332" w:rsidRPr="00EC4332" w14:paraId="40C3DEDD" w14:textId="0F419006" w:rsidTr="00056E0F">
        <w:trPr>
          <w:gridAfter w:val="1"/>
          <w:wAfter w:w="9" w:type="dxa"/>
          <w:trHeight w:val="270"/>
        </w:trPr>
        <w:tc>
          <w:tcPr>
            <w:tcW w:w="495" w:type="dxa"/>
            <w:vMerge w:val="restart"/>
          </w:tcPr>
          <w:p w14:paraId="551C4D46" w14:textId="47037265" w:rsidR="00EC4332" w:rsidRPr="00EC4332" w:rsidRDefault="00EC4332" w:rsidP="00710EF1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EC4332">
              <w:rPr>
                <w:rFonts w:ascii="Calibri" w:hAnsi="Calibri" w:cs="Calibri"/>
                <w:b/>
                <w:bCs/>
                <w:lang w:val="pl-PL"/>
              </w:rPr>
              <w:t>Lp.</w:t>
            </w:r>
          </w:p>
        </w:tc>
        <w:tc>
          <w:tcPr>
            <w:tcW w:w="1865" w:type="dxa"/>
            <w:vMerge w:val="restart"/>
          </w:tcPr>
          <w:p w14:paraId="39CD604E" w14:textId="31251593" w:rsidR="00EC4332" w:rsidRPr="00EC4332" w:rsidRDefault="00EC4332" w:rsidP="00710EF1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EC4332">
              <w:rPr>
                <w:rFonts w:ascii="Calibri" w:hAnsi="Calibri" w:cs="Calibri"/>
                <w:b/>
                <w:bCs/>
                <w:lang w:val="pl-PL"/>
              </w:rPr>
              <w:t>Wyszczególnienie</w:t>
            </w:r>
          </w:p>
        </w:tc>
        <w:tc>
          <w:tcPr>
            <w:tcW w:w="826" w:type="dxa"/>
            <w:vMerge w:val="restart"/>
          </w:tcPr>
          <w:p w14:paraId="048FC058" w14:textId="6631C960" w:rsidR="00EC4332" w:rsidRPr="00EC4332" w:rsidRDefault="00EC4332" w:rsidP="00710EF1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EC4332">
              <w:rPr>
                <w:rFonts w:ascii="Calibri" w:hAnsi="Calibri" w:cs="Calibri"/>
                <w:b/>
                <w:bCs/>
                <w:lang w:val="pl-PL"/>
              </w:rPr>
              <w:t>Liczba sztuk</w:t>
            </w:r>
          </w:p>
        </w:tc>
        <w:tc>
          <w:tcPr>
            <w:tcW w:w="4077" w:type="dxa"/>
          </w:tcPr>
          <w:p w14:paraId="4DD62878" w14:textId="65334508" w:rsidR="00EC4332" w:rsidRPr="00EC4332" w:rsidRDefault="00EC4332" w:rsidP="00710EF1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EC4332">
              <w:rPr>
                <w:rFonts w:ascii="Calibri" w:hAnsi="Calibri" w:cs="Calibri"/>
                <w:b/>
                <w:bCs/>
                <w:lang w:val="pl-PL"/>
              </w:rPr>
              <w:t>Parametry wg OPZ</w:t>
            </w:r>
          </w:p>
        </w:tc>
        <w:tc>
          <w:tcPr>
            <w:tcW w:w="1463" w:type="dxa"/>
          </w:tcPr>
          <w:p w14:paraId="2BDB50FF" w14:textId="23C7735D" w:rsidR="00EC4332" w:rsidRPr="00EC4332" w:rsidRDefault="00EC4332" w:rsidP="00710EF1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EC4332">
              <w:rPr>
                <w:rFonts w:ascii="Calibri" w:hAnsi="Calibri" w:cs="Calibri"/>
                <w:b/>
                <w:bCs/>
                <w:lang w:val="pl-PL"/>
              </w:rPr>
              <w:t>TAK/NIE</w:t>
            </w:r>
          </w:p>
        </w:tc>
        <w:tc>
          <w:tcPr>
            <w:tcW w:w="1398" w:type="dxa"/>
            <w:vMerge w:val="restart"/>
          </w:tcPr>
          <w:p w14:paraId="57D6C31C" w14:textId="6EF95259" w:rsidR="00EC4332" w:rsidRPr="00EC4332" w:rsidRDefault="00EC4332" w:rsidP="00710EF1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EC4332">
              <w:rPr>
                <w:rFonts w:ascii="Calibri" w:hAnsi="Calibri" w:cs="Calibri"/>
                <w:b/>
                <w:bCs/>
                <w:lang w:val="pl-PL"/>
              </w:rPr>
              <w:t>Cena jednostkowa</w:t>
            </w:r>
          </w:p>
          <w:p w14:paraId="19D2A2FF" w14:textId="2BBB9F30" w:rsidR="00EC4332" w:rsidRPr="00EC4332" w:rsidRDefault="00EC4332" w:rsidP="00710EF1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EC4332">
              <w:rPr>
                <w:rFonts w:ascii="Calibri" w:hAnsi="Calibri" w:cs="Calibri"/>
                <w:b/>
                <w:bCs/>
                <w:lang w:val="pl-PL"/>
              </w:rPr>
              <w:t>netto</w:t>
            </w:r>
          </w:p>
        </w:tc>
        <w:tc>
          <w:tcPr>
            <w:tcW w:w="1335" w:type="dxa"/>
            <w:gridSpan w:val="2"/>
            <w:vMerge w:val="restart"/>
          </w:tcPr>
          <w:p w14:paraId="2290912B" w14:textId="424D0F2E" w:rsidR="00EC4332" w:rsidRPr="00EC4332" w:rsidRDefault="00EC4332" w:rsidP="00710EF1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EC4332">
              <w:rPr>
                <w:rFonts w:ascii="Calibri" w:hAnsi="Calibri" w:cs="Calibri"/>
                <w:b/>
                <w:bCs/>
                <w:lang w:val="pl-PL"/>
              </w:rPr>
              <w:t>Wartość netto</w:t>
            </w:r>
          </w:p>
        </w:tc>
        <w:tc>
          <w:tcPr>
            <w:tcW w:w="1335" w:type="dxa"/>
            <w:gridSpan w:val="2"/>
            <w:vMerge w:val="restart"/>
          </w:tcPr>
          <w:p w14:paraId="613EFD23" w14:textId="2F2CE92F" w:rsidR="00EC4332" w:rsidRPr="00EC4332" w:rsidRDefault="00EC4332" w:rsidP="00710EF1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EC4332">
              <w:rPr>
                <w:rFonts w:ascii="Calibri" w:hAnsi="Calibri" w:cs="Calibri"/>
                <w:b/>
                <w:bCs/>
                <w:lang w:val="pl-PL"/>
              </w:rPr>
              <w:t>Wartość brutto</w:t>
            </w:r>
          </w:p>
        </w:tc>
      </w:tr>
      <w:tr w:rsidR="00EC4332" w:rsidRPr="00C31CD1" w14:paraId="5C962309" w14:textId="77777777" w:rsidTr="00056E0F">
        <w:trPr>
          <w:gridAfter w:val="1"/>
          <w:wAfter w:w="9" w:type="dxa"/>
          <w:trHeight w:val="270"/>
        </w:trPr>
        <w:tc>
          <w:tcPr>
            <w:tcW w:w="495" w:type="dxa"/>
            <w:vMerge/>
          </w:tcPr>
          <w:p w14:paraId="5D8318AA" w14:textId="77777777" w:rsidR="00EC4332" w:rsidRPr="00A37717" w:rsidRDefault="00EC4332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09561258" w14:textId="77777777" w:rsidR="00EC4332" w:rsidRPr="00A37717" w:rsidRDefault="00EC4332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460A729D" w14:textId="77777777" w:rsidR="00EC4332" w:rsidRPr="00A37717" w:rsidRDefault="00EC4332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540" w:type="dxa"/>
            <w:gridSpan w:val="2"/>
          </w:tcPr>
          <w:p w14:paraId="21DA2FD7" w14:textId="6DD915D1" w:rsidR="00EC4332" w:rsidRPr="00EC4332" w:rsidRDefault="00EC4332" w:rsidP="00710EF1">
            <w:pPr>
              <w:jc w:val="center"/>
              <w:rPr>
                <w:rFonts w:ascii="Calibri" w:hAnsi="Calibri" w:cs="Calibri"/>
                <w:lang w:val="pl-PL"/>
              </w:rPr>
            </w:pPr>
            <w:r w:rsidRPr="00EC4332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val="pl-PL" w:eastAsia="pl-PL"/>
              </w:rPr>
              <w:t>(proszę odnieść się do wszystkich parametrów i opisów zawartych w Specyfikacji dostaw)</w:t>
            </w:r>
          </w:p>
        </w:tc>
        <w:tc>
          <w:tcPr>
            <w:tcW w:w="1398" w:type="dxa"/>
            <w:vMerge/>
          </w:tcPr>
          <w:p w14:paraId="4A6A0CD1" w14:textId="77777777" w:rsidR="00EC4332" w:rsidRPr="00A37717" w:rsidRDefault="00EC4332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617A933A" w14:textId="77777777" w:rsidR="00EC4332" w:rsidRPr="00A37717" w:rsidRDefault="00EC4332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366F0817" w14:textId="77777777" w:rsidR="00EC4332" w:rsidRPr="00A37717" w:rsidRDefault="00EC4332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C31CD1" w14:paraId="223FBF69" w14:textId="77777777" w:rsidTr="00056E0F">
        <w:trPr>
          <w:gridAfter w:val="1"/>
          <w:wAfter w:w="9" w:type="dxa"/>
          <w:trHeight w:val="31"/>
        </w:trPr>
        <w:tc>
          <w:tcPr>
            <w:tcW w:w="495" w:type="dxa"/>
            <w:vMerge w:val="restart"/>
          </w:tcPr>
          <w:p w14:paraId="2E29E5D7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 w:val="restart"/>
          </w:tcPr>
          <w:p w14:paraId="18633B01" w14:textId="2CA3D104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>Mobilna chłodnia</w:t>
            </w:r>
          </w:p>
        </w:tc>
        <w:tc>
          <w:tcPr>
            <w:tcW w:w="826" w:type="dxa"/>
            <w:vMerge w:val="restart"/>
          </w:tcPr>
          <w:p w14:paraId="31DB5D4C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4796EE79" w14:textId="7F5C1D0E" w:rsidR="00A37717" w:rsidRPr="00A37717" w:rsidRDefault="00A37717" w:rsidP="00943FFB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 xml:space="preserve">Wewnątrz przestrzeń ładunkowa (ładownia) o wymiarach wewnętrznych: </w:t>
            </w:r>
            <w:r w:rsidR="00943FFB" w:rsidRPr="00943FFB">
              <w:rPr>
                <w:rFonts w:ascii="Calibri" w:hAnsi="Calibri" w:cs="Calibri"/>
                <w:lang w:val="pl-PL"/>
              </w:rPr>
              <w:t xml:space="preserve">długość min. 300 </w:t>
            </w:r>
            <w:r w:rsidR="00C31CD1" w:rsidRPr="00521B0B">
              <w:rPr>
                <w:rFonts w:ascii="Calibri" w:hAnsi="Calibri" w:cs="Calibri"/>
                <w:lang w:val="pl-PL"/>
              </w:rPr>
              <w:t>cm</w:t>
            </w:r>
            <w:r w:rsidR="00C31CD1" w:rsidRPr="00943FFB">
              <w:rPr>
                <w:rFonts w:ascii="Calibri" w:hAnsi="Calibri" w:cs="Calibri"/>
                <w:lang w:val="pl-PL"/>
              </w:rPr>
              <w:t xml:space="preserve"> </w:t>
            </w:r>
            <w:r w:rsidR="00943FFB" w:rsidRPr="00943FFB">
              <w:rPr>
                <w:rFonts w:ascii="Calibri" w:hAnsi="Calibri" w:cs="Calibri"/>
                <w:lang w:val="pl-PL"/>
              </w:rPr>
              <w:t>×</w:t>
            </w:r>
            <w:r w:rsidR="00C31CD1">
              <w:rPr>
                <w:rFonts w:ascii="Calibri" w:hAnsi="Calibri" w:cs="Calibri"/>
                <w:lang w:val="pl-PL"/>
              </w:rPr>
              <w:t xml:space="preserve"> </w:t>
            </w:r>
            <w:r w:rsidR="00943FFB" w:rsidRPr="00943FFB">
              <w:rPr>
                <w:rFonts w:ascii="Calibri" w:hAnsi="Calibri" w:cs="Calibri"/>
                <w:lang w:val="pl-PL"/>
              </w:rPr>
              <w:t>szerokość min</w:t>
            </w:r>
            <w:r w:rsidR="00C31CD1">
              <w:rPr>
                <w:rFonts w:ascii="Calibri" w:hAnsi="Calibri" w:cs="Calibri"/>
                <w:lang w:val="pl-PL"/>
              </w:rPr>
              <w:t>.</w:t>
            </w:r>
            <w:r w:rsidR="00943FFB" w:rsidRPr="00943FFB">
              <w:rPr>
                <w:rFonts w:ascii="Calibri" w:hAnsi="Calibri" w:cs="Calibri"/>
                <w:lang w:val="pl-PL"/>
              </w:rPr>
              <w:t xml:space="preserve"> 160</w:t>
            </w:r>
            <w:r w:rsidR="00C31CD1">
              <w:rPr>
                <w:rFonts w:ascii="Calibri" w:hAnsi="Calibri" w:cs="Calibri"/>
                <w:lang w:val="pl-PL"/>
              </w:rPr>
              <w:t xml:space="preserve"> </w:t>
            </w:r>
            <w:r w:rsidR="00C31CD1" w:rsidRPr="00521B0B">
              <w:rPr>
                <w:rFonts w:ascii="Calibri" w:hAnsi="Calibri" w:cs="Calibri"/>
                <w:lang w:val="pl-PL"/>
              </w:rPr>
              <w:t>cm</w:t>
            </w:r>
            <w:r w:rsidR="00943FFB" w:rsidRPr="00943FFB">
              <w:rPr>
                <w:rFonts w:ascii="Calibri" w:hAnsi="Calibri" w:cs="Calibri"/>
                <w:lang w:val="pl-PL"/>
              </w:rPr>
              <w:t xml:space="preserve"> ×  wysokość min. 195 cm.</w:t>
            </w:r>
          </w:p>
        </w:tc>
        <w:tc>
          <w:tcPr>
            <w:tcW w:w="1463" w:type="dxa"/>
          </w:tcPr>
          <w:p w14:paraId="044764D6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 w:val="restart"/>
          </w:tcPr>
          <w:p w14:paraId="41F42728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 w:val="restart"/>
          </w:tcPr>
          <w:p w14:paraId="4E8EF2F6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 w:val="restart"/>
          </w:tcPr>
          <w:p w14:paraId="5D0BA181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C31CD1" w14:paraId="5055D3BD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5CC88E61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150AFC4D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617DE060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3515AAE0" w14:textId="6D9DF8AC" w:rsidR="00A37717" w:rsidRPr="00943FFB" w:rsidRDefault="00943FFB" w:rsidP="00943FFB">
            <w:pPr>
              <w:rPr>
                <w:lang w:val="pl-PL"/>
              </w:rPr>
            </w:pPr>
            <w:r w:rsidRPr="00943FFB">
              <w:rPr>
                <w:rFonts w:ascii="Calibri" w:hAnsi="Calibri" w:cs="Calibri"/>
                <w:lang w:val="pl-PL"/>
              </w:rPr>
              <w:t>Całkowita dopuszczalna masa przyczepy (DMC): min. 2600 kg, z dopuszczalną ładownością co najmniej 1200 kg.</w:t>
            </w:r>
          </w:p>
        </w:tc>
        <w:tc>
          <w:tcPr>
            <w:tcW w:w="1463" w:type="dxa"/>
          </w:tcPr>
          <w:p w14:paraId="1B4931B6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6204E0E4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7034797F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2825E1D8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056E0F" w14:paraId="4E729461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38D735A6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3331FFDE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2031A3F8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2B6C1D0A" w14:textId="375098EE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 xml:space="preserve">Rama przyczepy stalowa, ocynkowana </w:t>
            </w:r>
          </w:p>
        </w:tc>
        <w:tc>
          <w:tcPr>
            <w:tcW w:w="1463" w:type="dxa"/>
          </w:tcPr>
          <w:p w14:paraId="6DA2C818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18E33B28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60611983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081CA856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C31CD1" w14:paraId="09BEDAEB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1CB31C5D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1E53EE6F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14EED937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2A0FD1FF" w14:textId="698DA4D1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>Podłoga izolowana, z warstwą izolacyjną</w:t>
            </w:r>
          </w:p>
        </w:tc>
        <w:tc>
          <w:tcPr>
            <w:tcW w:w="1463" w:type="dxa"/>
          </w:tcPr>
          <w:p w14:paraId="3BF7F443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326272E6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05DEC31D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4DEFF60B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C31CD1" w14:paraId="4913255B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79E11174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4A679629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02F88907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13AD74C3" w14:textId="619A2064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>Ściany i dach wykonane z płyty warstwowej (izolacyjnej), grubość min. 60 mm.</w:t>
            </w:r>
          </w:p>
        </w:tc>
        <w:tc>
          <w:tcPr>
            <w:tcW w:w="1463" w:type="dxa"/>
          </w:tcPr>
          <w:p w14:paraId="00651E8F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42520387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5F5E38FF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3CBD6687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056E0F" w14:paraId="18E8834E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7E8CE581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7E4D70B5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7BE9D0DA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53FE3A33" w14:textId="79F8C9BB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 xml:space="preserve">Zabudowa izotermiczna </w:t>
            </w:r>
          </w:p>
        </w:tc>
        <w:tc>
          <w:tcPr>
            <w:tcW w:w="1463" w:type="dxa"/>
          </w:tcPr>
          <w:p w14:paraId="5B0B8BDF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6501BF94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0F1F7B3E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45C7B145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943FFB" w14:paraId="78E6DD66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2B01F5A5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05397829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08C37FBC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400D3FA1" w14:textId="77777777" w:rsidR="00171ACC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>Agregat chłodniczy (lub agregaty)</w:t>
            </w:r>
            <w:r w:rsidR="00056E0F">
              <w:rPr>
                <w:rFonts w:ascii="Calibri" w:hAnsi="Calibri" w:cs="Calibri"/>
                <w:lang w:val="pl-PL"/>
              </w:rPr>
              <w:t xml:space="preserve"> </w:t>
            </w:r>
          </w:p>
          <w:p w14:paraId="5D61371C" w14:textId="77777777" w:rsidR="00943FFB" w:rsidRPr="00943FFB" w:rsidRDefault="00943FFB" w:rsidP="00943FFB">
            <w:pPr>
              <w:pStyle w:val="Akapitzlist"/>
              <w:numPr>
                <w:ilvl w:val="0"/>
                <w:numId w:val="14"/>
              </w:numPr>
              <w:suppressAutoHyphens/>
              <w:ind w:left="714" w:hanging="357"/>
              <w:jc w:val="both"/>
              <w:rPr>
                <w:rFonts w:ascii="Calibri" w:hAnsi="Calibri" w:cs="Calibri"/>
                <w:lang w:val="pl-PL"/>
              </w:rPr>
            </w:pPr>
            <w:r w:rsidRPr="00943FFB">
              <w:rPr>
                <w:rFonts w:ascii="Calibri" w:hAnsi="Calibri" w:cs="Calibri"/>
                <w:lang w:val="pl-PL"/>
              </w:rPr>
              <w:t>Moc chłodzenia: min. 1500 W</w:t>
            </w:r>
          </w:p>
          <w:p w14:paraId="758C1C36" w14:textId="77777777" w:rsidR="00943FFB" w:rsidRPr="00943FFB" w:rsidRDefault="00943FFB" w:rsidP="00943FFB">
            <w:pPr>
              <w:pStyle w:val="Akapitzlist"/>
              <w:numPr>
                <w:ilvl w:val="0"/>
                <w:numId w:val="14"/>
              </w:numPr>
              <w:suppressAutoHyphens/>
              <w:ind w:left="714" w:hanging="357"/>
              <w:jc w:val="both"/>
              <w:rPr>
                <w:rFonts w:ascii="Calibri" w:hAnsi="Calibri" w:cs="Calibri"/>
                <w:lang w:val="pl-PL"/>
              </w:rPr>
            </w:pPr>
            <w:r w:rsidRPr="00943FFB">
              <w:rPr>
                <w:rFonts w:ascii="Calibri" w:hAnsi="Calibri" w:cs="Calibri"/>
                <w:lang w:val="pl-PL"/>
              </w:rPr>
              <w:lastRenderedPageBreak/>
              <w:t xml:space="preserve">Zakres temperatur pracy: od 0°C do 15°C </w:t>
            </w:r>
          </w:p>
          <w:p w14:paraId="4F0803AC" w14:textId="5924055E" w:rsidR="00171ACC" w:rsidRPr="00943FFB" w:rsidRDefault="00943FFB" w:rsidP="00943FFB">
            <w:pPr>
              <w:pStyle w:val="Akapitzlist"/>
              <w:numPr>
                <w:ilvl w:val="0"/>
                <w:numId w:val="14"/>
              </w:numPr>
              <w:suppressAutoHyphens/>
              <w:ind w:left="714" w:hanging="357"/>
              <w:jc w:val="both"/>
            </w:pPr>
            <w:r w:rsidRPr="00943FFB">
              <w:rPr>
                <w:rFonts w:ascii="Calibri" w:hAnsi="Calibri" w:cs="Calibri"/>
                <w:lang w:val="pl-PL"/>
              </w:rPr>
              <w:t>Zasilanie: 230 V</w:t>
            </w:r>
          </w:p>
        </w:tc>
        <w:tc>
          <w:tcPr>
            <w:tcW w:w="1463" w:type="dxa"/>
          </w:tcPr>
          <w:p w14:paraId="0181B60E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6831DF05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5C45BBE6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7A46603C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C31CD1" w14:paraId="0C531D27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635AC1FC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2BD0C960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03CA1FC7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7C31B5BC" w14:textId="5A1B07E5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 xml:space="preserve">Dwuosiowa konstrukcja z hamowanymi osiami </w:t>
            </w:r>
          </w:p>
        </w:tc>
        <w:tc>
          <w:tcPr>
            <w:tcW w:w="1463" w:type="dxa"/>
          </w:tcPr>
          <w:p w14:paraId="1A15E017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54429052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18A77BF3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6C4ACACD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C31CD1" w14:paraId="56426B97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7A3E890D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4C1CA425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01D1F2FE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6E639BB0" w14:textId="5A0AC9A9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>Możliwość mocowania ładunku wewnątrz chłodni — punktami do mocowania pasów / linki zabezpieczające</w:t>
            </w:r>
          </w:p>
        </w:tc>
        <w:tc>
          <w:tcPr>
            <w:tcW w:w="1463" w:type="dxa"/>
          </w:tcPr>
          <w:p w14:paraId="7E58AF97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2B551FFB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7BB897DA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73A684D2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C31CD1" w14:paraId="28A613E2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1850E457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72549619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320F3BA3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0D6FAE1D" w14:textId="6AE740B1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>Podpora (koło podporowe) oraz stabilne podparcia konstrukcji przy postoju — zapewniające stabilność przy załadunku/rozładunku</w:t>
            </w:r>
          </w:p>
        </w:tc>
        <w:tc>
          <w:tcPr>
            <w:tcW w:w="1463" w:type="dxa"/>
          </w:tcPr>
          <w:p w14:paraId="10775678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4D3CFB75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37878462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64EE6503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056E0F" w14:paraId="08F75A09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5BE25227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1476799D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20242E8A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271A27F2" w14:textId="3F4B1EF5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>Oświetlenie wewnętrzne</w:t>
            </w:r>
          </w:p>
        </w:tc>
        <w:tc>
          <w:tcPr>
            <w:tcW w:w="1463" w:type="dxa"/>
          </w:tcPr>
          <w:p w14:paraId="317B3127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5E196E85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10B1DDDA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1298BF80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C31CD1" w14:paraId="60F88183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10EE394B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1E18BC34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35F8D515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26135754" w14:textId="109F7165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>Drzwi tylne (dwuskrzydłowe) z zawiasami stalowymi</w:t>
            </w:r>
            <w:r w:rsidR="00056E0F">
              <w:rPr>
                <w:rFonts w:ascii="Calibri" w:hAnsi="Calibri" w:cs="Calibri"/>
                <w:lang w:val="pl-PL"/>
              </w:rPr>
              <w:t xml:space="preserve"> i </w:t>
            </w:r>
            <w:r w:rsidRPr="00A37717">
              <w:rPr>
                <w:rFonts w:ascii="Calibri" w:hAnsi="Calibri" w:cs="Calibri"/>
                <w:lang w:val="pl-PL"/>
              </w:rPr>
              <w:t xml:space="preserve">zamknięciem zabezpieczającym </w:t>
            </w:r>
          </w:p>
        </w:tc>
        <w:tc>
          <w:tcPr>
            <w:tcW w:w="1463" w:type="dxa"/>
          </w:tcPr>
          <w:p w14:paraId="4F09FD0B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4D3D6C6E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4875A535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644FB5A6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C31CD1" w14:paraId="49B4F299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7FAFCD3F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1661E153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440DF54F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6688AE77" w14:textId="5A027AC9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>Przyczepa powinna być homologowana do ruchu drogowego (jeśli wymaga tego prawo) - z dokumentacją niezbędną do rejestracji.</w:t>
            </w:r>
          </w:p>
        </w:tc>
        <w:tc>
          <w:tcPr>
            <w:tcW w:w="1463" w:type="dxa"/>
          </w:tcPr>
          <w:p w14:paraId="2499F21C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40E9DEB5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6711AAFB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2BD9483C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521B0B" w14:paraId="132DBE28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3612E688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0E22B9F7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6544E1F0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1E9CB0A5" w14:textId="5CDF555F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>Przyczepa dostarczana jako nowa — fabrycznie nowa, bez śladów użycia.</w:t>
            </w:r>
          </w:p>
        </w:tc>
        <w:tc>
          <w:tcPr>
            <w:tcW w:w="1463" w:type="dxa"/>
          </w:tcPr>
          <w:p w14:paraId="7C317877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10E754DC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15AF377E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7DF09FC2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521B0B" w14:paraId="326285EB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459714B5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50023294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7F5B34E6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6909534A" w14:textId="742D8750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>Dołączona dokumentacja homologacyjna/rejestracyjna, zgodna z obowiązującymi przepisami dla przyczep o DMC 2</w:t>
            </w:r>
            <w:r w:rsidR="00943FFB">
              <w:rPr>
                <w:rFonts w:ascii="Calibri" w:hAnsi="Calibri" w:cs="Calibri"/>
                <w:lang w:val="pl-PL"/>
              </w:rPr>
              <w:t>6</w:t>
            </w:r>
            <w:r w:rsidRPr="00A37717">
              <w:rPr>
                <w:rFonts w:ascii="Calibri" w:hAnsi="Calibri" w:cs="Calibri"/>
                <w:lang w:val="pl-PL"/>
              </w:rPr>
              <w:t>00 kg.</w:t>
            </w:r>
          </w:p>
        </w:tc>
        <w:tc>
          <w:tcPr>
            <w:tcW w:w="1463" w:type="dxa"/>
          </w:tcPr>
          <w:p w14:paraId="25CD21EA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499AD44A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53CF0342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47BCD5CA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521B0B" w14:paraId="59E93D4D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26F4DC86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1ABCB67B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54B15031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315E5AE4" w14:textId="6A8CE283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>Instrukcja obsługi i konserwacji (w języku polskim lub angielskim), wraz z informacją o serwisowaniu agregatu chłodniczego.</w:t>
            </w:r>
          </w:p>
        </w:tc>
        <w:tc>
          <w:tcPr>
            <w:tcW w:w="1463" w:type="dxa"/>
          </w:tcPr>
          <w:p w14:paraId="0BD1B6AC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07598FCC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11EE3824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7AEC64F0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EC4332" w:rsidRPr="00521B0B" w14:paraId="34ECAC0C" w14:textId="77777777" w:rsidTr="00056E0F">
        <w:trPr>
          <w:gridAfter w:val="1"/>
          <w:wAfter w:w="9" w:type="dxa"/>
          <w:trHeight w:val="28"/>
        </w:trPr>
        <w:tc>
          <w:tcPr>
            <w:tcW w:w="495" w:type="dxa"/>
            <w:vMerge/>
          </w:tcPr>
          <w:p w14:paraId="4B10D703" w14:textId="77777777" w:rsidR="00A37717" w:rsidRPr="00A37717" w:rsidRDefault="00A37717" w:rsidP="00710EF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865" w:type="dxa"/>
            <w:vMerge/>
          </w:tcPr>
          <w:p w14:paraId="601577F6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826" w:type="dxa"/>
            <w:vMerge/>
          </w:tcPr>
          <w:p w14:paraId="32A80B75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4077" w:type="dxa"/>
          </w:tcPr>
          <w:p w14:paraId="73CC6157" w14:textId="39DAB3ED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  <w:r w:rsidRPr="00A37717">
              <w:rPr>
                <w:rFonts w:ascii="Calibri" w:hAnsi="Calibri" w:cs="Calibri"/>
                <w:lang w:val="pl-PL"/>
              </w:rPr>
              <w:t xml:space="preserve">Gwarancja minimum 12 miesięcy na konstrukcję chłodni, agregat i istotne </w:t>
            </w:r>
            <w:r w:rsidRPr="00A37717">
              <w:rPr>
                <w:rFonts w:ascii="Calibri" w:hAnsi="Calibri" w:cs="Calibri"/>
                <w:lang w:val="pl-PL"/>
              </w:rPr>
              <w:lastRenderedPageBreak/>
              <w:t>elementy eksploatacyjne.</w:t>
            </w:r>
          </w:p>
        </w:tc>
        <w:tc>
          <w:tcPr>
            <w:tcW w:w="1463" w:type="dxa"/>
          </w:tcPr>
          <w:p w14:paraId="02BF3EA5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98" w:type="dxa"/>
            <w:vMerge/>
          </w:tcPr>
          <w:p w14:paraId="7DD2F31D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20C5A211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335" w:type="dxa"/>
            <w:gridSpan w:val="2"/>
            <w:vMerge/>
          </w:tcPr>
          <w:p w14:paraId="58E71A66" w14:textId="77777777" w:rsidR="00A37717" w:rsidRPr="00A37717" w:rsidRDefault="00A37717" w:rsidP="00710EF1">
            <w:pPr>
              <w:rPr>
                <w:rFonts w:ascii="Calibri" w:hAnsi="Calibri" w:cs="Calibri"/>
                <w:lang w:val="pl-PL"/>
              </w:rPr>
            </w:pPr>
          </w:p>
        </w:tc>
      </w:tr>
      <w:tr w:rsidR="00917966" w:rsidRPr="00A37717" w14:paraId="41E240DC" w14:textId="77777777" w:rsidTr="00056E0F">
        <w:tc>
          <w:tcPr>
            <w:tcW w:w="10136" w:type="dxa"/>
            <w:gridSpan w:val="7"/>
          </w:tcPr>
          <w:p w14:paraId="79C862AB" w14:textId="63A35523" w:rsidR="00917966" w:rsidRPr="00A37717" w:rsidRDefault="00917966" w:rsidP="00710EF1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A37717">
              <w:rPr>
                <w:rFonts w:ascii="Calibri" w:hAnsi="Calibri" w:cs="Calibri"/>
                <w:b/>
                <w:bCs/>
                <w:lang w:val="pl-PL"/>
              </w:rPr>
              <w:t xml:space="preserve">Ogółem </w:t>
            </w:r>
          </w:p>
        </w:tc>
        <w:tc>
          <w:tcPr>
            <w:tcW w:w="1335" w:type="dxa"/>
            <w:gridSpan w:val="2"/>
          </w:tcPr>
          <w:p w14:paraId="177E2486" w14:textId="77777777" w:rsidR="00917966" w:rsidRPr="00A37717" w:rsidRDefault="00917966" w:rsidP="00710EF1">
            <w:pPr>
              <w:rPr>
                <w:rFonts w:ascii="Calibri" w:hAnsi="Calibri" w:cs="Calibri"/>
                <w:b/>
                <w:bCs/>
                <w:lang w:val="pl-PL"/>
              </w:rPr>
            </w:pPr>
          </w:p>
        </w:tc>
        <w:tc>
          <w:tcPr>
            <w:tcW w:w="1332" w:type="dxa"/>
            <w:gridSpan w:val="2"/>
          </w:tcPr>
          <w:p w14:paraId="5D4BD975" w14:textId="77777777" w:rsidR="00917966" w:rsidRPr="00A37717" w:rsidRDefault="00917966" w:rsidP="00710EF1">
            <w:pPr>
              <w:rPr>
                <w:rFonts w:ascii="Calibri" w:hAnsi="Calibri" w:cs="Calibri"/>
                <w:b/>
                <w:bCs/>
                <w:lang w:val="pl-PL"/>
              </w:rPr>
            </w:pPr>
          </w:p>
        </w:tc>
      </w:tr>
    </w:tbl>
    <w:p w14:paraId="35D00DAE" w14:textId="77777777" w:rsidR="00917966" w:rsidRPr="00A37717" w:rsidRDefault="00917966">
      <w:pPr>
        <w:rPr>
          <w:rFonts w:ascii="Calibri" w:hAnsi="Calibri" w:cs="Calibri"/>
          <w:lang w:val="pl-PL"/>
        </w:rPr>
      </w:pPr>
    </w:p>
    <w:p w14:paraId="12D075CA" w14:textId="77777777" w:rsidR="0053224D" w:rsidRPr="00A37717" w:rsidRDefault="0053224D">
      <w:pPr>
        <w:rPr>
          <w:rFonts w:ascii="Calibri" w:hAnsi="Calibri" w:cs="Calibri"/>
          <w:lang w:val="pl-PL"/>
        </w:rPr>
      </w:pPr>
    </w:p>
    <w:p w14:paraId="0FB51208" w14:textId="7BBCBDF6" w:rsidR="006D784B" w:rsidRPr="00A37717" w:rsidRDefault="00000000">
      <w:pPr>
        <w:rPr>
          <w:rFonts w:ascii="Calibri" w:hAnsi="Calibri" w:cs="Calibri"/>
          <w:lang w:val="pl-PL"/>
        </w:rPr>
      </w:pPr>
      <w:r w:rsidRPr="00A37717">
        <w:rPr>
          <w:rFonts w:ascii="Calibri" w:hAnsi="Calibri" w:cs="Calibri"/>
          <w:lang w:val="pl-PL"/>
        </w:rPr>
        <w:t>Miejscowość ……………………………………, dnia ………………… 202… r.</w:t>
      </w:r>
    </w:p>
    <w:p w14:paraId="308179E6" w14:textId="77777777" w:rsidR="006D784B" w:rsidRPr="00A37717" w:rsidRDefault="006D784B">
      <w:pPr>
        <w:rPr>
          <w:rFonts w:ascii="Calibri" w:hAnsi="Calibri" w:cs="Calibri"/>
          <w:lang w:val="pl-PL"/>
        </w:rPr>
      </w:pPr>
    </w:p>
    <w:p w14:paraId="523C37DE" w14:textId="77777777" w:rsidR="0053224D" w:rsidRPr="00A37717" w:rsidRDefault="0053224D">
      <w:pPr>
        <w:rPr>
          <w:rFonts w:ascii="Calibri" w:hAnsi="Calibri" w:cs="Calibri"/>
          <w:lang w:val="pl-PL"/>
        </w:rPr>
      </w:pPr>
    </w:p>
    <w:p w14:paraId="722E40D9" w14:textId="6486C770" w:rsidR="006D784B" w:rsidRPr="00A37717" w:rsidRDefault="00000000">
      <w:pPr>
        <w:rPr>
          <w:rFonts w:ascii="Calibri" w:hAnsi="Calibri" w:cs="Calibri"/>
          <w:lang w:val="pl-PL"/>
        </w:rPr>
      </w:pPr>
      <w:r w:rsidRPr="00A37717">
        <w:rPr>
          <w:rFonts w:ascii="Calibri" w:hAnsi="Calibri" w:cs="Calibri"/>
          <w:lang w:val="pl-PL"/>
        </w:rPr>
        <w:t>……………………………………………………………………………………………………………………………</w:t>
      </w:r>
    </w:p>
    <w:p w14:paraId="737AABEE" w14:textId="77777777" w:rsidR="006D784B" w:rsidRPr="00A37717" w:rsidRDefault="00000000">
      <w:pPr>
        <w:rPr>
          <w:rFonts w:ascii="Calibri" w:hAnsi="Calibri" w:cs="Calibri"/>
          <w:lang w:val="pl-PL"/>
        </w:rPr>
      </w:pPr>
      <w:r w:rsidRPr="00A37717">
        <w:rPr>
          <w:rFonts w:ascii="Calibri" w:hAnsi="Calibri" w:cs="Calibri"/>
          <w:lang w:val="pl-PL"/>
        </w:rPr>
        <w:t>(podpis/y osoby/osób uprawnionych do reprezentowania Wykonawcy)</w:t>
      </w:r>
    </w:p>
    <w:p w14:paraId="4422C744" w14:textId="77777777" w:rsidR="006D784B" w:rsidRPr="00A37717" w:rsidRDefault="006D784B">
      <w:pPr>
        <w:rPr>
          <w:rFonts w:ascii="Calibri" w:hAnsi="Calibri" w:cs="Calibri"/>
          <w:lang w:val="pl-PL"/>
        </w:rPr>
      </w:pPr>
    </w:p>
    <w:sectPr w:rsidR="006D784B" w:rsidRPr="00A37717" w:rsidSect="00917966">
      <w:headerReference w:type="default" r:id="rId8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691D6" w14:textId="77777777" w:rsidR="00C40B02" w:rsidRDefault="00C40B02" w:rsidP="00A06451">
      <w:pPr>
        <w:spacing w:after="0" w:line="240" w:lineRule="auto"/>
      </w:pPr>
      <w:r>
        <w:separator/>
      </w:r>
    </w:p>
  </w:endnote>
  <w:endnote w:type="continuationSeparator" w:id="0">
    <w:p w14:paraId="0D09AE81" w14:textId="77777777" w:rsidR="00C40B02" w:rsidRDefault="00C40B02" w:rsidP="00A0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A162F" w14:textId="77777777" w:rsidR="00C40B02" w:rsidRDefault="00C40B02" w:rsidP="00A06451">
      <w:pPr>
        <w:spacing w:after="0" w:line="240" w:lineRule="auto"/>
      </w:pPr>
      <w:r>
        <w:separator/>
      </w:r>
    </w:p>
  </w:footnote>
  <w:footnote w:type="continuationSeparator" w:id="0">
    <w:p w14:paraId="4450F6A9" w14:textId="77777777" w:rsidR="00C40B02" w:rsidRDefault="00C40B02" w:rsidP="00A06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2E181" w14:textId="2FFE0E6B" w:rsidR="00A06451" w:rsidRDefault="00A06451">
    <w:pPr>
      <w:pStyle w:val="Nagwek"/>
    </w:pPr>
    <w:r>
      <w:rPr>
        <w:noProof/>
      </w:rPr>
      <w:drawing>
        <wp:inline distT="0" distB="0" distL="0" distR="0" wp14:anchorId="407BE275" wp14:editId="10109401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904930"/>
    <w:multiLevelType w:val="multilevel"/>
    <w:tmpl w:val="EF649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E44745"/>
    <w:multiLevelType w:val="hybridMultilevel"/>
    <w:tmpl w:val="7B3E8F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E02355"/>
    <w:multiLevelType w:val="hybridMultilevel"/>
    <w:tmpl w:val="25045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A5399F"/>
    <w:multiLevelType w:val="hybridMultilevel"/>
    <w:tmpl w:val="84A2B488"/>
    <w:lvl w:ilvl="0" w:tplc="9EB63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C27A0A"/>
    <w:multiLevelType w:val="multilevel"/>
    <w:tmpl w:val="41E8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5DB81C9F"/>
    <w:multiLevelType w:val="multilevel"/>
    <w:tmpl w:val="70108FD6"/>
    <w:lvl w:ilvl="0">
      <w:start w:val="1"/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6AB5ADC"/>
    <w:multiLevelType w:val="hybridMultilevel"/>
    <w:tmpl w:val="02ACF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083830">
    <w:abstractNumId w:val="8"/>
  </w:num>
  <w:num w:numId="2" w16cid:durableId="1191264783">
    <w:abstractNumId w:val="6"/>
  </w:num>
  <w:num w:numId="3" w16cid:durableId="1673101076">
    <w:abstractNumId w:val="5"/>
  </w:num>
  <w:num w:numId="4" w16cid:durableId="262804514">
    <w:abstractNumId w:val="4"/>
  </w:num>
  <w:num w:numId="5" w16cid:durableId="947272187">
    <w:abstractNumId w:val="7"/>
  </w:num>
  <w:num w:numId="6" w16cid:durableId="1626227413">
    <w:abstractNumId w:val="3"/>
  </w:num>
  <w:num w:numId="7" w16cid:durableId="431779590">
    <w:abstractNumId w:val="2"/>
  </w:num>
  <w:num w:numId="8" w16cid:durableId="1953511525">
    <w:abstractNumId w:val="1"/>
  </w:num>
  <w:num w:numId="9" w16cid:durableId="453527137">
    <w:abstractNumId w:val="0"/>
  </w:num>
  <w:num w:numId="10" w16cid:durableId="889269381">
    <w:abstractNumId w:val="11"/>
  </w:num>
  <w:num w:numId="11" w16cid:durableId="339741480">
    <w:abstractNumId w:val="9"/>
  </w:num>
  <w:num w:numId="12" w16cid:durableId="586697562">
    <w:abstractNumId w:val="15"/>
  </w:num>
  <w:num w:numId="13" w16cid:durableId="2018606764">
    <w:abstractNumId w:val="10"/>
  </w:num>
  <w:num w:numId="14" w16cid:durableId="895287390">
    <w:abstractNumId w:val="12"/>
  </w:num>
  <w:num w:numId="15" w16cid:durableId="461770624">
    <w:abstractNumId w:val="13"/>
  </w:num>
  <w:num w:numId="16" w16cid:durableId="11056893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3489B"/>
    <w:rsid w:val="00056E0F"/>
    <w:rsid w:val="0006063C"/>
    <w:rsid w:val="000857F8"/>
    <w:rsid w:val="000C5E1C"/>
    <w:rsid w:val="0012070E"/>
    <w:rsid w:val="0015074B"/>
    <w:rsid w:val="00171ACC"/>
    <w:rsid w:val="00203143"/>
    <w:rsid w:val="0029639D"/>
    <w:rsid w:val="00326F90"/>
    <w:rsid w:val="003B41D8"/>
    <w:rsid w:val="003C6489"/>
    <w:rsid w:val="00435271"/>
    <w:rsid w:val="00452E5E"/>
    <w:rsid w:val="004757FF"/>
    <w:rsid w:val="004D4427"/>
    <w:rsid w:val="004F3821"/>
    <w:rsid w:val="00521B0B"/>
    <w:rsid w:val="00530E66"/>
    <w:rsid w:val="0053224D"/>
    <w:rsid w:val="00544041"/>
    <w:rsid w:val="00600CE0"/>
    <w:rsid w:val="00645E0B"/>
    <w:rsid w:val="006D784B"/>
    <w:rsid w:val="00710EF1"/>
    <w:rsid w:val="008A0C4F"/>
    <w:rsid w:val="00917966"/>
    <w:rsid w:val="00943FFB"/>
    <w:rsid w:val="009831F3"/>
    <w:rsid w:val="009D4C74"/>
    <w:rsid w:val="00A06451"/>
    <w:rsid w:val="00A11BAC"/>
    <w:rsid w:val="00A37717"/>
    <w:rsid w:val="00A75284"/>
    <w:rsid w:val="00AA1D8D"/>
    <w:rsid w:val="00AA37C8"/>
    <w:rsid w:val="00B2568F"/>
    <w:rsid w:val="00B47730"/>
    <w:rsid w:val="00BD0A54"/>
    <w:rsid w:val="00C31CD1"/>
    <w:rsid w:val="00C40B02"/>
    <w:rsid w:val="00CA1185"/>
    <w:rsid w:val="00CB0664"/>
    <w:rsid w:val="00CF2F5C"/>
    <w:rsid w:val="00EC4332"/>
    <w:rsid w:val="00F0620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FBCE2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317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12</cp:revision>
  <dcterms:created xsi:type="dcterms:W3CDTF">2025-12-02T10:44:00Z</dcterms:created>
  <dcterms:modified xsi:type="dcterms:W3CDTF">2025-12-17T13:38:00Z</dcterms:modified>
  <cp:category/>
</cp:coreProperties>
</file>