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F4199" w14:textId="77777777" w:rsidR="00B6240A" w:rsidRPr="007F2805" w:rsidRDefault="00000000">
      <w:pPr>
        <w:rPr>
          <w:lang w:val="pl-PL"/>
        </w:rPr>
      </w:pPr>
      <w:r w:rsidRPr="007F2805">
        <w:rPr>
          <w:lang w:val="pl-PL"/>
        </w:rPr>
        <w:t>Załącznik nr 5 do Formularza oferty</w:t>
      </w:r>
    </w:p>
    <w:p w14:paraId="7CC437FC" w14:textId="77777777" w:rsidR="00B6240A" w:rsidRPr="007F2805" w:rsidRDefault="00B6240A">
      <w:pPr>
        <w:rPr>
          <w:lang w:val="pl-PL"/>
        </w:rPr>
      </w:pPr>
    </w:p>
    <w:p w14:paraId="0EA4C19A" w14:textId="77777777" w:rsidR="00B6240A" w:rsidRPr="007F2805" w:rsidRDefault="00000000">
      <w:pPr>
        <w:rPr>
          <w:lang w:val="pl-PL"/>
        </w:rPr>
      </w:pPr>
      <w:r w:rsidRPr="007F2805">
        <w:rPr>
          <w:lang w:val="pl-PL"/>
        </w:rPr>
        <w:t>……………………………………….</w:t>
      </w:r>
    </w:p>
    <w:p w14:paraId="61A3D895" w14:textId="77777777" w:rsidR="00B6240A" w:rsidRPr="007F2805" w:rsidRDefault="00000000">
      <w:pPr>
        <w:rPr>
          <w:lang w:val="pl-PL"/>
        </w:rPr>
      </w:pPr>
      <w:r w:rsidRPr="007F2805">
        <w:rPr>
          <w:lang w:val="pl-PL"/>
        </w:rPr>
        <w:t>(pieczęć firmowa Wykonawcy)</w:t>
      </w:r>
    </w:p>
    <w:p w14:paraId="65B8A956" w14:textId="77777777" w:rsidR="00B6240A" w:rsidRPr="007F2805" w:rsidRDefault="00B6240A">
      <w:pPr>
        <w:rPr>
          <w:lang w:val="pl-PL"/>
        </w:rPr>
      </w:pPr>
    </w:p>
    <w:p w14:paraId="784546F1" w14:textId="77777777" w:rsidR="00B6240A" w:rsidRPr="007F2805" w:rsidRDefault="00000000" w:rsidP="007F2805">
      <w:pPr>
        <w:jc w:val="center"/>
        <w:rPr>
          <w:b/>
          <w:bCs/>
          <w:lang w:val="pl-PL"/>
        </w:rPr>
      </w:pPr>
      <w:r w:rsidRPr="007F2805">
        <w:rPr>
          <w:b/>
          <w:bCs/>
          <w:lang w:val="pl-PL"/>
        </w:rPr>
        <w:t>OŚWIADCZENIE</w:t>
      </w:r>
    </w:p>
    <w:p w14:paraId="14BF91AD" w14:textId="77777777" w:rsidR="00B6240A" w:rsidRPr="007F2805" w:rsidRDefault="00000000" w:rsidP="007F2805">
      <w:pPr>
        <w:jc w:val="center"/>
        <w:rPr>
          <w:b/>
          <w:bCs/>
          <w:lang w:val="pl-PL"/>
        </w:rPr>
      </w:pPr>
      <w:r w:rsidRPr="007F2805">
        <w:rPr>
          <w:b/>
          <w:bCs/>
          <w:lang w:val="pl-PL"/>
        </w:rPr>
        <w:t>dodatkowe Wykonawcy</w:t>
      </w:r>
    </w:p>
    <w:p w14:paraId="144452B9" w14:textId="77777777" w:rsidR="00B6240A" w:rsidRPr="007F2805" w:rsidRDefault="00B6240A">
      <w:pPr>
        <w:rPr>
          <w:lang w:val="pl-PL"/>
        </w:rPr>
      </w:pPr>
    </w:p>
    <w:p w14:paraId="0046522C" w14:textId="2A3EEFB2" w:rsidR="00B6240A" w:rsidRPr="007F2805" w:rsidRDefault="00000000" w:rsidP="00C47FBF">
      <w:pPr>
        <w:jc w:val="both"/>
        <w:rPr>
          <w:lang w:val="pl-PL"/>
        </w:rPr>
      </w:pPr>
      <w:r w:rsidRPr="007F2805">
        <w:rPr>
          <w:lang w:val="pl-PL"/>
        </w:rPr>
        <w:t>Składając ofertę w postępowaniu o udzielenie zamówienia pn.:</w:t>
      </w:r>
      <w:r w:rsidR="007F2805">
        <w:rPr>
          <w:lang w:val="pl-PL"/>
        </w:rPr>
        <w:t xml:space="preserve"> </w:t>
      </w:r>
      <w:r w:rsidR="00C47FBF" w:rsidRPr="00970440">
        <w:rPr>
          <w:lang w:val="pl-PL"/>
        </w:rPr>
        <w:t>„Dostawa mobilnej chłodni dla</w:t>
      </w:r>
      <w:r w:rsidR="00C47FBF" w:rsidRPr="007D40B0">
        <w:rPr>
          <w:lang w:val="pl-PL"/>
        </w:rPr>
        <w:t xml:space="preserve"> ROGATY GOŚCINIEC MAGDALENA FRANKIEWICZ-KARAŚ w Rogach adres: 38-430 Rogi ul. Trakt Papieski nr 50”</w:t>
      </w:r>
      <w:r w:rsidRPr="007F2805">
        <w:rPr>
          <w:lang w:val="pl-PL"/>
        </w:rPr>
        <w:t>,</w:t>
      </w:r>
    </w:p>
    <w:p w14:paraId="24CB24D3" w14:textId="77777777" w:rsidR="00B6240A" w:rsidRPr="007F2805" w:rsidRDefault="00000000">
      <w:pPr>
        <w:rPr>
          <w:lang w:val="pl-PL"/>
        </w:rPr>
      </w:pPr>
      <w:r w:rsidRPr="007F2805">
        <w:rPr>
          <w:lang w:val="pl-PL"/>
        </w:rPr>
        <w:t>oświadczam/y*, że:</w:t>
      </w:r>
    </w:p>
    <w:p w14:paraId="478D5E7F" w14:textId="77777777" w:rsidR="00B6240A" w:rsidRPr="007F2805" w:rsidRDefault="00000000">
      <w:pPr>
        <w:rPr>
          <w:lang w:val="pl-PL"/>
        </w:rPr>
      </w:pPr>
      <w:r w:rsidRPr="007F2805">
        <w:rPr>
          <w:lang w:val="pl-PL"/>
        </w:rPr>
        <w:t>1) wszystkie informacje podane w ofercie oraz załącznikach są prawdziwe i kompletne,</w:t>
      </w:r>
    </w:p>
    <w:p w14:paraId="156EF7A5" w14:textId="77777777" w:rsidR="00B6240A" w:rsidRPr="007F2805" w:rsidRDefault="00000000">
      <w:pPr>
        <w:rPr>
          <w:lang w:val="pl-PL"/>
        </w:rPr>
      </w:pPr>
      <w:r w:rsidRPr="007F2805">
        <w:rPr>
          <w:lang w:val="pl-PL"/>
        </w:rPr>
        <w:t>2) zapoznałem/liśmy się z warunkami realizacji zamówienia określonymi w zapytaniu ofertowym i akceptuję/my je w całości,</w:t>
      </w:r>
    </w:p>
    <w:p w14:paraId="5D1F2FAF" w14:textId="77777777" w:rsidR="00B6240A" w:rsidRPr="007F2805" w:rsidRDefault="00000000">
      <w:pPr>
        <w:rPr>
          <w:lang w:val="pl-PL"/>
        </w:rPr>
      </w:pPr>
      <w:r w:rsidRPr="007F2805">
        <w:rPr>
          <w:lang w:val="pl-PL"/>
        </w:rPr>
        <w:t>3) zobowiązuję/my się do niezwłocznego poinformowania Zamawiającego o każdej zmianie okoliczności mogącej mieć wpływ na prawidłową realizację zamówienia.</w:t>
      </w:r>
    </w:p>
    <w:p w14:paraId="10753600" w14:textId="77777777" w:rsidR="00B6240A" w:rsidRPr="007F2805" w:rsidRDefault="00B6240A">
      <w:pPr>
        <w:rPr>
          <w:lang w:val="pl-PL"/>
        </w:rPr>
      </w:pPr>
    </w:p>
    <w:p w14:paraId="7BA56747" w14:textId="77777777" w:rsidR="00B6240A" w:rsidRPr="007F2805" w:rsidRDefault="00000000">
      <w:pPr>
        <w:rPr>
          <w:lang w:val="pl-PL"/>
        </w:rPr>
      </w:pPr>
      <w:r w:rsidRPr="007F2805">
        <w:rPr>
          <w:lang w:val="pl-PL"/>
        </w:rPr>
        <w:t>*niepotrzebne skreślić</w:t>
      </w:r>
    </w:p>
    <w:p w14:paraId="1378015D" w14:textId="77777777" w:rsidR="00B6240A" w:rsidRPr="007F2805" w:rsidRDefault="00B6240A">
      <w:pPr>
        <w:rPr>
          <w:lang w:val="pl-PL"/>
        </w:rPr>
      </w:pPr>
    </w:p>
    <w:p w14:paraId="7DD8F5EB" w14:textId="77777777" w:rsidR="00B6240A" w:rsidRPr="007F2805" w:rsidRDefault="00000000">
      <w:pPr>
        <w:rPr>
          <w:lang w:val="pl-PL"/>
        </w:rPr>
      </w:pPr>
      <w:r w:rsidRPr="007F2805">
        <w:rPr>
          <w:lang w:val="pl-PL"/>
        </w:rPr>
        <w:t>Miejscowość ……………………………………, dnia ………………… 202… r.</w:t>
      </w:r>
    </w:p>
    <w:p w14:paraId="075F2DDD" w14:textId="77777777" w:rsidR="00B6240A" w:rsidRDefault="00B6240A">
      <w:pPr>
        <w:rPr>
          <w:lang w:val="pl-PL"/>
        </w:rPr>
      </w:pPr>
    </w:p>
    <w:p w14:paraId="5E7CAF95" w14:textId="77777777" w:rsidR="007F2805" w:rsidRPr="007F2805" w:rsidRDefault="007F2805">
      <w:pPr>
        <w:rPr>
          <w:lang w:val="pl-PL"/>
        </w:rPr>
      </w:pPr>
    </w:p>
    <w:p w14:paraId="696F2391" w14:textId="77777777" w:rsidR="00B6240A" w:rsidRPr="007F2805" w:rsidRDefault="00000000">
      <w:pPr>
        <w:rPr>
          <w:lang w:val="pl-PL"/>
        </w:rPr>
      </w:pPr>
      <w:r w:rsidRPr="007F2805">
        <w:rPr>
          <w:lang w:val="pl-PL"/>
        </w:rPr>
        <w:t>……………………………………………………………………………………………………………………………</w:t>
      </w:r>
    </w:p>
    <w:p w14:paraId="67B458ED" w14:textId="77777777" w:rsidR="00B6240A" w:rsidRPr="007F2805" w:rsidRDefault="00000000">
      <w:pPr>
        <w:rPr>
          <w:lang w:val="pl-PL"/>
        </w:rPr>
      </w:pPr>
      <w:r w:rsidRPr="007F2805">
        <w:rPr>
          <w:lang w:val="pl-PL"/>
        </w:rPr>
        <w:t>(podpis/y osoby/osób uprawnionych do reprezentowania Wykonawcy)</w:t>
      </w:r>
    </w:p>
    <w:p w14:paraId="0CC4617B" w14:textId="77777777" w:rsidR="00B6240A" w:rsidRPr="007F2805" w:rsidRDefault="00B6240A">
      <w:pPr>
        <w:rPr>
          <w:lang w:val="pl-PL"/>
        </w:rPr>
      </w:pPr>
    </w:p>
    <w:sectPr w:rsidR="00B6240A" w:rsidRPr="007F2805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57DF3" w14:textId="77777777" w:rsidR="002F3FBB" w:rsidRDefault="002F3FBB" w:rsidP="007F2805">
      <w:pPr>
        <w:spacing w:after="0" w:line="240" w:lineRule="auto"/>
      </w:pPr>
      <w:r>
        <w:separator/>
      </w:r>
    </w:p>
  </w:endnote>
  <w:endnote w:type="continuationSeparator" w:id="0">
    <w:p w14:paraId="7A8DE664" w14:textId="77777777" w:rsidR="002F3FBB" w:rsidRDefault="002F3FBB" w:rsidP="007F2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25C8C" w14:textId="77777777" w:rsidR="002F3FBB" w:rsidRDefault="002F3FBB" w:rsidP="007F2805">
      <w:pPr>
        <w:spacing w:after="0" w:line="240" w:lineRule="auto"/>
      </w:pPr>
      <w:r>
        <w:separator/>
      </w:r>
    </w:p>
  </w:footnote>
  <w:footnote w:type="continuationSeparator" w:id="0">
    <w:p w14:paraId="45DB74BC" w14:textId="77777777" w:rsidR="002F3FBB" w:rsidRDefault="002F3FBB" w:rsidP="007F2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4FBD2" w14:textId="2E7073AE" w:rsidR="007F2805" w:rsidRDefault="007F2805">
    <w:pPr>
      <w:pStyle w:val="Nagwek"/>
    </w:pPr>
    <w:r>
      <w:rPr>
        <w:noProof/>
      </w:rPr>
      <w:drawing>
        <wp:inline distT="0" distB="0" distL="0" distR="0" wp14:anchorId="2B12AF2F" wp14:editId="55876A2B">
          <wp:extent cx="5486400" cy="669925"/>
          <wp:effectExtent l="0" t="0" r="0" b="0"/>
          <wp:docPr id="13675917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162230">
    <w:abstractNumId w:val="8"/>
  </w:num>
  <w:num w:numId="2" w16cid:durableId="771896562">
    <w:abstractNumId w:val="6"/>
  </w:num>
  <w:num w:numId="3" w16cid:durableId="262304123">
    <w:abstractNumId w:val="5"/>
  </w:num>
  <w:num w:numId="4" w16cid:durableId="1623223477">
    <w:abstractNumId w:val="4"/>
  </w:num>
  <w:num w:numId="5" w16cid:durableId="197861248">
    <w:abstractNumId w:val="7"/>
  </w:num>
  <w:num w:numId="6" w16cid:durableId="1141461834">
    <w:abstractNumId w:val="3"/>
  </w:num>
  <w:num w:numId="7" w16cid:durableId="1546674334">
    <w:abstractNumId w:val="2"/>
  </w:num>
  <w:num w:numId="8" w16cid:durableId="468061596">
    <w:abstractNumId w:val="1"/>
  </w:num>
  <w:num w:numId="9" w16cid:durableId="35275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078D9"/>
    <w:rsid w:val="0015074B"/>
    <w:rsid w:val="001F17BE"/>
    <w:rsid w:val="0029639D"/>
    <w:rsid w:val="002F3FBB"/>
    <w:rsid w:val="00326F90"/>
    <w:rsid w:val="00374D65"/>
    <w:rsid w:val="004F3821"/>
    <w:rsid w:val="00645E0B"/>
    <w:rsid w:val="007F2805"/>
    <w:rsid w:val="00AA1D8D"/>
    <w:rsid w:val="00B47730"/>
    <w:rsid w:val="00B6240A"/>
    <w:rsid w:val="00C47FBF"/>
    <w:rsid w:val="00CB0664"/>
    <w:rsid w:val="00D00A6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F3969C"/>
  <w14:defaultImageDpi w14:val="300"/>
  <w15:docId w15:val="{F7D53903-D98C-4F47-94E4-79A73E9D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Paweł Mentelski</cp:lastModifiedBy>
  <cp:revision>5</cp:revision>
  <dcterms:created xsi:type="dcterms:W3CDTF">2013-12-23T23:15:00Z</dcterms:created>
  <dcterms:modified xsi:type="dcterms:W3CDTF">2025-12-17T08:22:00Z</dcterms:modified>
  <cp:category/>
</cp:coreProperties>
</file>