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730AA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Załącznik nr 2 do Formularza oferty</w:t>
      </w:r>
    </w:p>
    <w:p w14:paraId="1722A63A" w14:textId="77777777" w:rsidR="00F836B6" w:rsidRPr="00875FDE" w:rsidRDefault="00F836B6">
      <w:pPr>
        <w:rPr>
          <w:lang w:val="pl-PL"/>
        </w:rPr>
      </w:pPr>
    </w:p>
    <w:p w14:paraId="274FC8F4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……………………………………….</w:t>
      </w:r>
    </w:p>
    <w:p w14:paraId="3ADCEFDD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(pieczęć firmowa Wykonawcy)</w:t>
      </w:r>
    </w:p>
    <w:p w14:paraId="71BEC4F5" w14:textId="77777777" w:rsidR="00F836B6" w:rsidRPr="00875FDE" w:rsidRDefault="00000000" w:rsidP="00875FDE">
      <w:pPr>
        <w:jc w:val="center"/>
        <w:rPr>
          <w:b/>
          <w:bCs/>
          <w:lang w:val="pl-PL"/>
        </w:rPr>
      </w:pPr>
      <w:r w:rsidRPr="00875FDE">
        <w:rPr>
          <w:b/>
          <w:bCs/>
          <w:lang w:val="pl-PL"/>
        </w:rPr>
        <w:t>OŚWIADCZENIE</w:t>
      </w:r>
    </w:p>
    <w:p w14:paraId="3E96F253" w14:textId="77777777" w:rsidR="00F836B6" w:rsidRPr="00875FDE" w:rsidRDefault="00000000" w:rsidP="00875FDE">
      <w:pPr>
        <w:jc w:val="center"/>
        <w:rPr>
          <w:b/>
          <w:bCs/>
          <w:lang w:val="pl-PL"/>
        </w:rPr>
      </w:pPr>
      <w:r w:rsidRPr="00875FDE">
        <w:rPr>
          <w:b/>
          <w:bCs/>
          <w:lang w:val="pl-PL"/>
        </w:rPr>
        <w:t>o braku podstaw do wykluczenia i braku powiązań</w:t>
      </w:r>
    </w:p>
    <w:p w14:paraId="656ED2AD" w14:textId="47A34894" w:rsidR="00F836B6" w:rsidRPr="00875FDE" w:rsidRDefault="00000000" w:rsidP="007F6885">
      <w:pPr>
        <w:jc w:val="both"/>
        <w:rPr>
          <w:lang w:val="pl-PL"/>
        </w:rPr>
      </w:pPr>
      <w:r w:rsidRPr="00875FDE">
        <w:rPr>
          <w:lang w:val="pl-PL"/>
        </w:rPr>
        <w:t>Składając ofertę w postępowaniu o udzielenie zamówienia pn.:</w:t>
      </w:r>
      <w:r w:rsidR="00875FDE">
        <w:rPr>
          <w:lang w:val="pl-PL"/>
        </w:rPr>
        <w:t xml:space="preserve"> </w:t>
      </w:r>
      <w:r w:rsidR="007F6885" w:rsidRPr="00970440">
        <w:rPr>
          <w:lang w:val="pl-PL"/>
        </w:rPr>
        <w:t>„</w:t>
      </w:r>
      <w:r w:rsidR="00D634A5" w:rsidRPr="00D634A5">
        <w:rPr>
          <w:lang w:val="pl-PL"/>
        </w:rPr>
        <w:t>Dostawa mobilnej chłodni</w:t>
      </w:r>
      <w:r w:rsidR="007F6885" w:rsidRPr="00970440">
        <w:rPr>
          <w:lang w:val="pl-PL"/>
        </w:rPr>
        <w:t xml:space="preserve"> dla</w:t>
      </w:r>
      <w:r w:rsidR="007F6885" w:rsidRPr="007D40B0">
        <w:rPr>
          <w:lang w:val="pl-PL"/>
        </w:rPr>
        <w:t xml:space="preserve"> ROGATY GOŚCINIEC MAGDALENA FRANKIEWICZ-KARAŚ w Rogach adres: 38-430 Rogi ul. Trakt Papieski nr 50”</w:t>
      </w:r>
      <w:r w:rsidRPr="00875FDE">
        <w:rPr>
          <w:lang w:val="pl-PL"/>
        </w:rPr>
        <w:t>,</w:t>
      </w:r>
    </w:p>
    <w:p w14:paraId="6795346D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oświadczam/y*, że nie podlegam/y* wykluczeniu z postępowania na podstawie wymogów określonych w zapytaniu ofertowym.</w:t>
      </w:r>
    </w:p>
    <w:p w14:paraId="13B3E4E9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W szczególności oświadczam/y*, że w celu uniknięcia konfliktu interesów nie posiadam/y* powiązań osobowych ani kapitałowych z Zamawiającym, tj. Rogaty Gościniec, ul. Trakt Papieski 50, 38-430 Rogi, rozumianych jako w szczególności:</w:t>
      </w:r>
    </w:p>
    <w:p w14:paraId="726F0965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1) uczestniczenie w spółce jako wspólnik spółki cywilnej lub osobowej z Zamawiającym lub osobami upoważnionymi do reprezentowania Zamawiającego,</w:t>
      </w:r>
    </w:p>
    <w:p w14:paraId="280AB330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2) posiadanie co najmniej 10% udziałów lub akcji w podmiocie Zamawiającego,</w:t>
      </w:r>
    </w:p>
    <w:p w14:paraId="496D5A91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3) pełnienie funkcji członka organu nadzorczego lub zarządzającego, prokurenta lub pełnomocnika Zamawiającego,</w:t>
      </w:r>
    </w:p>
    <w:p w14:paraId="216BE253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4) pozostawanie w związku małżeńskim, w stosunku pokrewieństwa lub powinowactwa w linii prostej, pokrewieństwa lub powinowactwa w linii bocznej do drugiego stopnia,</w:t>
      </w:r>
    </w:p>
    <w:p w14:paraId="42D65409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a także w stosunku przysposobienia, opieki lub kurateli z osobami upoważnionymi do reprezentowania Zamawiającego lub biorącymi udział w przygotowaniu i prowadzeniu postępowania.</w:t>
      </w:r>
    </w:p>
    <w:p w14:paraId="6B59F2E3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*niepotrzebne skreślić</w:t>
      </w:r>
    </w:p>
    <w:p w14:paraId="33081FDF" w14:textId="77777777" w:rsidR="00F836B6" w:rsidRDefault="00000000" w:rsidP="00875FDE">
      <w:pPr>
        <w:rPr>
          <w:lang w:val="pl-PL"/>
        </w:rPr>
      </w:pPr>
      <w:r w:rsidRPr="00875FDE">
        <w:rPr>
          <w:lang w:val="pl-PL"/>
        </w:rPr>
        <w:t>Miejscowość ……………………………………, dnia ………………… 202… r.</w:t>
      </w:r>
    </w:p>
    <w:p w14:paraId="3B6EFFEF" w14:textId="77777777" w:rsidR="00875FDE" w:rsidRPr="00875FDE" w:rsidRDefault="00875FDE">
      <w:pPr>
        <w:rPr>
          <w:lang w:val="pl-PL"/>
        </w:rPr>
      </w:pPr>
    </w:p>
    <w:p w14:paraId="05E53B16" w14:textId="77777777" w:rsidR="00F836B6" w:rsidRPr="00875FDE" w:rsidRDefault="00000000">
      <w:pPr>
        <w:rPr>
          <w:lang w:val="pl-PL"/>
        </w:rPr>
      </w:pPr>
      <w:r w:rsidRPr="00875FDE">
        <w:rPr>
          <w:lang w:val="pl-PL"/>
        </w:rPr>
        <w:t>……………………………………………………………………………………………………………………………</w:t>
      </w:r>
    </w:p>
    <w:p w14:paraId="2F9B2290" w14:textId="2C5D4ECA" w:rsidR="00F836B6" w:rsidRPr="00875FDE" w:rsidRDefault="00000000">
      <w:pPr>
        <w:rPr>
          <w:lang w:val="pl-PL"/>
        </w:rPr>
      </w:pPr>
      <w:r w:rsidRPr="00875FDE">
        <w:rPr>
          <w:lang w:val="pl-PL"/>
        </w:rPr>
        <w:t>(podpis/y osoby/osób uprawnionych do reprezentowania Wykonawcy)</w:t>
      </w:r>
    </w:p>
    <w:sectPr w:rsidR="00F836B6" w:rsidRPr="00875FDE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235CF" w14:textId="77777777" w:rsidR="00EF73FA" w:rsidRDefault="00EF73FA" w:rsidP="00875FDE">
      <w:pPr>
        <w:spacing w:after="0" w:line="240" w:lineRule="auto"/>
      </w:pPr>
      <w:r>
        <w:separator/>
      </w:r>
    </w:p>
  </w:endnote>
  <w:endnote w:type="continuationSeparator" w:id="0">
    <w:p w14:paraId="4F39C497" w14:textId="77777777" w:rsidR="00EF73FA" w:rsidRDefault="00EF73FA" w:rsidP="0087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49F13" w14:textId="77777777" w:rsidR="00EF73FA" w:rsidRDefault="00EF73FA" w:rsidP="00875FDE">
      <w:pPr>
        <w:spacing w:after="0" w:line="240" w:lineRule="auto"/>
      </w:pPr>
      <w:r>
        <w:separator/>
      </w:r>
    </w:p>
  </w:footnote>
  <w:footnote w:type="continuationSeparator" w:id="0">
    <w:p w14:paraId="35EDF61D" w14:textId="77777777" w:rsidR="00EF73FA" w:rsidRDefault="00EF73FA" w:rsidP="00875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B794" w14:textId="60273DB6" w:rsidR="00875FDE" w:rsidRDefault="00875FDE">
    <w:pPr>
      <w:pStyle w:val="Nagwek"/>
    </w:pPr>
    <w:r>
      <w:rPr>
        <w:noProof/>
      </w:rPr>
      <w:drawing>
        <wp:inline distT="0" distB="0" distL="0" distR="0" wp14:anchorId="5C775159" wp14:editId="36493433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2025612">
    <w:abstractNumId w:val="8"/>
  </w:num>
  <w:num w:numId="2" w16cid:durableId="366613012">
    <w:abstractNumId w:val="6"/>
  </w:num>
  <w:num w:numId="3" w16cid:durableId="1932425001">
    <w:abstractNumId w:val="5"/>
  </w:num>
  <w:num w:numId="4" w16cid:durableId="1720594387">
    <w:abstractNumId w:val="4"/>
  </w:num>
  <w:num w:numId="5" w16cid:durableId="1227642775">
    <w:abstractNumId w:val="7"/>
  </w:num>
  <w:num w:numId="6" w16cid:durableId="1840191939">
    <w:abstractNumId w:val="3"/>
  </w:num>
  <w:num w:numId="7" w16cid:durableId="1080325606">
    <w:abstractNumId w:val="2"/>
  </w:num>
  <w:num w:numId="8" w16cid:durableId="1442073392">
    <w:abstractNumId w:val="1"/>
  </w:num>
  <w:num w:numId="9" w16cid:durableId="3994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D00A1"/>
    <w:rsid w:val="00326F90"/>
    <w:rsid w:val="00393066"/>
    <w:rsid w:val="004F3821"/>
    <w:rsid w:val="00645E0B"/>
    <w:rsid w:val="00647883"/>
    <w:rsid w:val="007F6885"/>
    <w:rsid w:val="00875FDE"/>
    <w:rsid w:val="00AA1D8D"/>
    <w:rsid w:val="00AA3D9D"/>
    <w:rsid w:val="00B47730"/>
    <w:rsid w:val="00BC36C3"/>
    <w:rsid w:val="00CB0664"/>
    <w:rsid w:val="00D634A5"/>
    <w:rsid w:val="00EB5145"/>
    <w:rsid w:val="00EF73FA"/>
    <w:rsid w:val="00F836B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4DA7B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7</cp:revision>
  <dcterms:created xsi:type="dcterms:W3CDTF">2013-12-23T23:15:00Z</dcterms:created>
  <dcterms:modified xsi:type="dcterms:W3CDTF">2025-12-17T08:21:00Z</dcterms:modified>
  <cp:category/>
</cp:coreProperties>
</file>