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7E1461" w14:textId="77777777" w:rsidR="0074467E" w:rsidRPr="00970440" w:rsidRDefault="00000000">
      <w:pPr>
        <w:rPr>
          <w:lang w:val="pl-PL"/>
        </w:rPr>
      </w:pPr>
      <w:r w:rsidRPr="00970440">
        <w:rPr>
          <w:lang w:val="pl-PL"/>
        </w:rPr>
        <w:t>Załącznik nr 1 do Formularza oferty</w:t>
      </w:r>
    </w:p>
    <w:p w14:paraId="40E0946C" w14:textId="77777777" w:rsidR="0074467E" w:rsidRPr="00970440" w:rsidRDefault="0074467E">
      <w:pPr>
        <w:rPr>
          <w:lang w:val="pl-PL"/>
        </w:rPr>
      </w:pPr>
    </w:p>
    <w:p w14:paraId="02AABC25" w14:textId="77777777" w:rsidR="0074467E" w:rsidRPr="00970440" w:rsidRDefault="00000000">
      <w:pPr>
        <w:rPr>
          <w:lang w:val="pl-PL"/>
        </w:rPr>
      </w:pPr>
      <w:r w:rsidRPr="00970440">
        <w:rPr>
          <w:lang w:val="pl-PL"/>
        </w:rPr>
        <w:t>……………………………………….</w:t>
      </w:r>
    </w:p>
    <w:p w14:paraId="6B0080CD" w14:textId="77777777" w:rsidR="0074467E" w:rsidRPr="00970440" w:rsidRDefault="00000000">
      <w:pPr>
        <w:rPr>
          <w:lang w:val="pl-PL"/>
        </w:rPr>
      </w:pPr>
      <w:r w:rsidRPr="00970440">
        <w:rPr>
          <w:lang w:val="pl-PL"/>
        </w:rPr>
        <w:t>(pieczęć firmowa Wykonawcy)</w:t>
      </w:r>
    </w:p>
    <w:p w14:paraId="0D5A1C82" w14:textId="77777777" w:rsidR="0074467E" w:rsidRPr="00970440" w:rsidRDefault="0074467E">
      <w:pPr>
        <w:rPr>
          <w:lang w:val="pl-PL"/>
        </w:rPr>
      </w:pPr>
    </w:p>
    <w:p w14:paraId="55045E26" w14:textId="77777777" w:rsidR="0074467E" w:rsidRPr="00941BA1" w:rsidRDefault="00000000" w:rsidP="00941BA1">
      <w:pPr>
        <w:jc w:val="center"/>
        <w:rPr>
          <w:b/>
          <w:bCs/>
          <w:lang w:val="pl-PL"/>
        </w:rPr>
      </w:pPr>
      <w:r w:rsidRPr="00941BA1">
        <w:rPr>
          <w:b/>
          <w:bCs/>
          <w:lang w:val="pl-PL"/>
        </w:rPr>
        <w:t>OŚWIADCZENIE</w:t>
      </w:r>
    </w:p>
    <w:p w14:paraId="239CB71E" w14:textId="77777777" w:rsidR="0074467E" w:rsidRPr="00941BA1" w:rsidRDefault="00000000" w:rsidP="00941BA1">
      <w:pPr>
        <w:jc w:val="center"/>
        <w:rPr>
          <w:b/>
          <w:bCs/>
          <w:lang w:val="pl-PL"/>
        </w:rPr>
      </w:pPr>
      <w:r w:rsidRPr="00941BA1">
        <w:rPr>
          <w:b/>
          <w:bCs/>
          <w:lang w:val="pl-PL"/>
        </w:rPr>
        <w:t>o spełnianiu warunków udziału w postępowaniu</w:t>
      </w:r>
    </w:p>
    <w:p w14:paraId="0AC77AA1" w14:textId="3025DF92" w:rsidR="0074467E" w:rsidRPr="007D40B0" w:rsidRDefault="00000000" w:rsidP="007D40B0">
      <w:pPr>
        <w:jc w:val="both"/>
        <w:rPr>
          <w:rFonts w:ascii="Arial" w:hAnsi="Arial" w:cs="Arial"/>
          <w:lang w:val="pl-PL"/>
        </w:rPr>
      </w:pPr>
      <w:r w:rsidRPr="00970440">
        <w:rPr>
          <w:lang w:val="pl-PL"/>
        </w:rPr>
        <w:t>Składając ofertę w postępowaniu o udzielenie zamówienia pn.:</w:t>
      </w:r>
      <w:r w:rsidR="00970440">
        <w:rPr>
          <w:lang w:val="pl-PL"/>
        </w:rPr>
        <w:t xml:space="preserve"> </w:t>
      </w:r>
      <w:r w:rsidRPr="00970440">
        <w:rPr>
          <w:lang w:val="pl-PL"/>
        </w:rPr>
        <w:t xml:space="preserve">„Dostawa </w:t>
      </w:r>
      <w:r w:rsidR="00F900FF">
        <w:rPr>
          <w:lang w:val="pl-PL"/>
        </w:rPr>
        <w:t>dostawa</w:t>
      </w:r>
      <w:r w:rsidRPr="00970440">
        <w:rPr>
          <w:lang w:val="pl-PL"/>
        </w:rPr>
        <w:t xml:space="preserve"> mobilnej chłodni dla</w:t>
      </w:r>
      <w:r w:rsidR="007D40B0" w:rsidRPr="007D40B0">
        <w:rPr>
          <w:lang w:val="pl-PL"/>
        </w:rPr>
        <w:t xml:space="preserve"> ROGATY GOŚCINIEC MAGDALENA FRANKIEWICZ-KARAŚ w Rogach adres: 38-430 Rogi ul. Trakt Papieski nr 50”</w:t>
      </w:r>
      <w:r w:rsidRPr="00970440">
        <w:rPr>
          <w:lang w:val="pl-PL"/>
        </w:rPr>
        <w:t>,</w:t>
      </w:r>
    </w:p>
    <w:p w14:paraId="3030AAEE" w14:textId="4BA35647" w:rsidR="0074467E" w:rsidRPr="00970440" w:rsidRDefault="00000000">
      <w:pPr>
        <w:rPr>
          <w:lang w:val="pl-PL"/>
        </w:rPr>
      </w:pPr>
      <w:r w:rsidRPr="00970440">
        <w:rPr>
          <w:lang w:val="pl-PL"/>
        </w:rPr>
        <w:t>oświadczam/y*, że spełniam/y* indywidualnie / razem z Wykonawcami wspólnie ubiegającymi się o udzielenie zamówienia* warunki udziału w postępowaniu określone w zapytaniu ofertowym, w szczególności dotyczące:</w:t>
      </w:r>
      <w:r w:rsidR="00970440">
        <w:rPr>
          <w:lang w:val="pl-PL"/>
        </w:rPr>
        <w:t xml:space="preserve"> </w:t>
      </w:r>
    </w:p>
    <w:p w14:paraId="561A3CA2" w14:textId="77777777" w:rsidR="0074467E" w:rsidRPr="00970440" w:rsidRDefault="00000000">
      <w:pPr>
        <w:rPr>
          <w:lang w:val="pl-PL"/>
        </w:rPr>
      </w:pPr>
      <w:r w:rsidRPr="00970440">
        <w:rPr>
          <w:lang w:val="pl-PL"/>
        </w:rPr>
        <w:t>1) posiadania uprawnień do wykonywania działalności lub czynności w zakresie objętym zamówieniem, jeżeli przepisy prawa nakładają obowiązek ich posiadania,</w:t>
      </w:r>
    </w:p>
    <w:p w14:paraId="39543C70" w14:textId="77777777" w:rsidR="0074467E" w:rsidRPr="00970440" w:rsidRDefault="00000000">
      <w:pPr>
        <w:rPr>
          <w:lang w:val="pl-PL"/>
        </w:rPr>
      </w:pPr>
      <w:r w:rsidRPr="00970440">
        <w:rPr>
          <w:lang w:val="pl-PL"/>
        </w:rPr>
        <w:t>2) dysponowania odpowiednimi zasobami niezbędnymi do realizacji zamówienia, w tym w szczególności:</w:t>
      </w:r>
    </w:p>
    <w:p w14:paraId="6F9F58F2" w14:textId="0455456A" w:rsidR="0074467E" w:rsidRPr="00970440" w:rsidRDefault="00000000">
      <w:pPr>
        <w:rPr>
          <w:lang w:val="pl-PL"/>
        </w:rPr>
      </w:pPr>
      <w:r w:rsidRPr="00970440">
        <w:rPr>
          <w:lang w:val="pl-PL"/>
        </w:rPr>
        <w:t xml:space="preserve">   a) posiadania wymagan</w:t>
      </w:r>
      <w:r w:rsidR="007656C6">
        <w:rPr>
          <w:lang w:val="pl-PL"/>
        </w:rPr>
        <w:t>ych kwalifikacji,</w:t>
      </w:r>
      <w:r w:rsidRPr="00970440">
        <w:rPr>
          <w:lang w:val="pl-PL"/>
        </w:rPr>
        <w:t xml:space="preserve"> wiedzy i doświadczenia,</w:t>
      </w:r>
    </w:p>
    <w:p w14:paraId="4F2427F6" w14:textId="77777777" w:rsidR="0074467E" w:rsidRPr="00970440" w:rsidRDefault="00000000">
      <w:pPr>
        <w:rPr>
          <w:lang w:val="pl-PL"/>
        </w:rPr>
      </w:pPr>
      <w:r w:rsidRPr="00970440">
        <w:rPr>
          <w:lang w:val="pl-PL"/>
        </w:rPr>
        <w:t xml:space="preserve">   b) dysponowania wymaganym potencjałem technicznym,</w:t>
      </w:r>
    </w:p>
    <w:p w14:paraId="391DDF82" w14:textId="77777777" w:rsidR="0074467E" w:rsidRPr="00970440" w:rsidRDefault="00000000">
      <w:pPr>
        <w:rPr>
          <w:lang w:val="pl-PL"/>
        </w:rPr>
      </w:pPr>
      <w:r w:rsidRPr="00970440">
        <w:rPr>
          <w:lang w:val="pl-PL"/>
        </w:rPr>
        <w:t xml:space="preserve">   c) dysponowania osobami zdolnymi do wykonania zamówienia,</w:t>
      </w:r>
    </w:p>
    <w:p w14:paraId="4A146195" w14:textId="77777777" w:rsidR="0074467E" w:rsidRPr="00970440" w:rsidRDefault="00000000">
      <w:pPr>
        <w:rPr>
          <w:lang w:val="pl-PL"/>
        </w:rPr>
      </w:pPr>
      <w:r w:rsidRPr="00970440">
        <w:rPr>
          <w:lang w:val="pl-PL"/>
        </w:rPr>
        <w:t xml:space="preserve">   d) znajdowania się w odpowiedniej sytuacji ekonomicznej i finansowej.</w:t>
      </w:r>
    </w:p>
    <w:p w14:paraId="436FC756" w14:textId="77777777" w:rsidR="0074467E" w:rsidRPr="00970440" w:rsidRDefault="00000000">
      <w:pPr>
        <w:rPr>
          <w:lang w:val="pl-PL"/>
        </w:rPr>
      </w:pPr>
      <w:r w:rsidRPr="00970440">
        <w:rPr>
          <w:lang w:val="pl-PL"/>
        </w:rPr>
        <w:t>*niepotrzebne skreślić</w:t>
      </w:r>
    </w:p>
    <w:p w14:paraId="323F05AF" w14:textId="77777777" w:rsidR="0074467E" w:rsidRPr="00970440" w:rsidRDefault="0074467E">
      <w:pPr>
        <w:rPr>
          <w:lang w:val="pl-PL"/>
        </w:rPr>
      </w:pPr>
    </w:p>
    <w:p w14:paraId="36C9E371" w14:textId="77777777" w:rsidR="0074467E" w:rsidRPr="00970440" w:rsidRDefault="00000000">
      <w:pPr>
        <w:rPr>
          <w:lang w:val="pl-PL"/>
        </w:rPr>
      </w:pPr>
      <w:r w:rsidRPr="00970440">
        <w:rPr>
          <w:lang w:val="pl-PL"/>
        </w:rPr>
        <w:t>Miejscowość ……………………………………, dnia ………………… 202… r.</w:t>
      </w:r>
    </w:p>
    <w:p w14:paraId="7A2729DC" w14:textId="77777777" w:rsidR="0074467E" w:rsidRPr="00970440" w:rsidRDefault="0074467E">
      <w:pPr>
        <w:rPr>
          <w:lang w:val="pl-PL"/>
        </w:rPr>
      </w:pPr>
    </w:p>
    <w:p w14:paraId="4B7DC585" w14:textId="77777777" w:rsidR="0074467E" w:rsidRPr="00970440" w:rsidRDefault="00000000">
      <w:pPr>
        <w:rPr>
          <w:lang w:val="pl-PL"/>
        </w:rPr>
      </w:pPr>
      <w:r w:rsidRPr="00970440">
        <w:rPr>
          <w:lang w:val="pl-PL"/>
        </w:rPr>
        <w:t>……………………………………………………………………………………………………………………………</w:t>
      </w:r>
    </w:p>
    <w:p w14:paraId="330F6F09" w14:textId="77777777" w:rsidR="0074467E" w:rsidRPr="00970440" w:rsidRDefault="00000000">
      <w:pPr>
        <w:rPr>
          <w:lang w:val="pl-PL"/>
        </w:rPr>
      </w:pPr>
      <w:r w:rsidRPr="00970440">
        <w:rPr>
          <w:lang w:val="pl-PL"/>
        </w:rPr>
        <w:t>(podpis/y osoby/osób uprawnionych do reprezentowania Wykonawcy)</w:t>
      </w:r>
    </w:p>
    <w:p w14:paraId="72237F70" w14:textId="77777777" w:rsidR="0074467E" w:rsidRPr="00970440" w:rsidRDefault="0074467E">
      <w:pPr>
        <w:rPr>
          <w:lang w:val="pl-PL"/>
        </w:rPr>
      </w:pPr>
    </w:p>
    <w:sectPr w:rsidR="0074467E" w:rsidRPr="00970440" w:rsidSect="00034616">
      <w:headerReference w:type="default" r:id="rId8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A64127" w14:textId="77777777" w:rsidR="00DC48DC" w:rsidRDefault="00DC48DC" w:rsidP="00970440">
      <w:pPr>
        <w:spacing w:after="0" w:line="240" w:lineRule="auto"/>
      </w:pPr>
      <w:r>
        <w:separator/>
      </w:r>
    </w:p>
  </w:endnote>
  <w:endnote w:type="continuationSeparator" w:id="0">
    <w:p w14:paraId="5BD2F38A" w14:textId="77777777" w:rsidR="00DC48DC" w:rsidRDefault="00DC48DC" w:rsidP="009704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1A192C" w14:textId="77777777" w:rsidR="00DC48DC" w:rsidRDefault="00DC48DC" w:rsidP="00970440">
      <w:pPr>
        <w:spacing w:after="0" w:line="240" w:lineRule="auto"/>
      </w:pPr>
      <w:r>
        <w:separator/>
      </w:r>
    </w:p>
  </w:footnote>
  <w:footnote w:type="continuationSeparator" w:id="0">
    <w:p w14:paraId="15226E38" w14:textId="77777777" w:rsidR="00DC48DC" w:rsidRDefault="00DC48DC" w:rsidP="009704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517ADE" w14:textId="368F2D0C" w:rsidR="00970440" w:rsidRDefault="00970440">
    <w:pPr>
      <w:pStyle w:val="Nagwek"/>
    </w:pPr>
    <w:r>
      <w:rPr>
        <w:noProof/>
      </w:rPr>
      <w:drawing>
        <wp:inline distT="0" distB="0" distL="0" distR="0" wp14:anchorId="2DBFF84E" wp14:editId="782E4C39">
          <wp:extent cx="5486400" cy="669925"/>
          <wp:effectExtent l="0" t="0" r="0" b="0"/>
          <wp:docPr id="136759172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86400" cy="669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anumerowana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anumerowana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apunktowana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apunktowana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909069438">
    <w:abstractNumId w:val="8"/>
  </w:num>
  <w:num w:numId="2" w16cid:durableId="451870767">
    <w:abstractNumId w:val="6"/>
  </w:num>
  <w:num w:numId="3" w16cid:durableId="1523664900">
    <w:abstractNumId w:val="5"/>
  </w:num>
  <w:num w:numId="4" w16cid:durableId="919146065">
    <w:abstractNumId w:val="4"/>
  </w:num>
  <w:num w:numId="5" w16cid:durableId="2064596736">
    <w:abstractNumId w:val="7"/>
  </w:num>
  <w:num w:numId="6" w16cid:durableId="88280824">
    <w:abstractNumId w:val="3"/>
  </w:num>
  <w:num w:numId="7" w16cid:durableId="774205005">
    <w:abstractNumId w:val="2"/>
  </w:num>
  <w:num w:numId="8" w16cid:durableId="971902305">
    <w:abstractNumId w:val="1"/>
  </w:num>
  <w:num w:numId="9" w16cid:durableId="6523758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132763"/>
    <w:rsid w:val="0015074B"/>
    <w:rsid w:val="00257A1B"/>
    <w:rsid w:val="0029639D"/>
    <w:rsid w:val="00326F90"/>
    <w:rsid w:val="003D4358"/>
    <w:rsid w:val="004F3821"/>
    <w:rsid w:val="0057043C"/>
    <w:rsid w:val="005E15F1"/>
    <w:rsid w:val="00645E0B"/>
    <w:rsid w:val="0074467E"/>
    <w:rsid w:val="007656C6"/>
    <w:rsid w:val="007D40B0"/>
    <w:rsid w:val="00941BA1"/>
    <w:rsid w:val="00970440"/>
    <w:rsid w:val="00AA1D8D"/>
    <w:rsid w:val="00B07026"/>
    <w:rsid w:val="00B47730"/>
    <w:rsid w:val="00BB684C"/>
    <w:rsid w:val="00CB0664"/>
    <w:rsid w:val="00CD7267"/>
    <w:rsid w:val="00DC48DC"/>
    <w:rsid w:val="00EB0053"/>
    <w:rsid w:val="00F900FF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C25999C"/>
  <w14:defaultImageDpi w14:val="300"/>
  <w15:docId w15:val="{F7D53903-D98C-4F47-94E4-79A73E9DD0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693F"/>
  </w:style>
  <w:style w:type="paragraph" w:styleId="Nagwek1">
    <w:name w:val="heading 1"/>
    <w:basedOn w:val="Normalny"/>
    <w:next w:val="Normalny"/>
    <w:link w:val="Nagwek1Znak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618BF"/>
  </w:style>
  <w:style w:type="paragraph" w:styleId="Stopka">
    <w:name w:val="footer"/>
    <w:basedOn w:val="Normalny"/>
    <w:link w:val="StopkaZnak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618BF"/>
  </w:style>
  <w:style w:type="paragraph" w:styleId="Bezodstpw">
    <w:name w:val="No Spacing"/>
    <w:uiPriority w:val="1"/>
    <w:qFormat/>
    <w:rsid w:val="00FC693F"/>
    <w:pPr>
      <w:spacing w:after="0" w:line="240" w:lineRule="auto"/>
    </w:pPr>
  </w:style>
  <w:style w:type="character" w:customStyle="1" w:styleId="Nagwek1Znak">
    <w:name w:val="Nagłówek 1 Znak"/>
    <w:basedOn w:val="Domylnaczcionkaakapitu"/>
    <w:link w:val="Nagwek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ytu">
    <w:name w:val="Title"/>
    <w:basedOn w:val="Normalny"/>
    <w:next w:val="Normalny"/>
    <w:link w:val="TytuZnak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kapitzlist">
    <w:name w:val="List Paragraph"/>
    <w:basedOn w:val="Normalny"/>
    <w:uiPriority w:val="34"/>
    <w:qFormat/>
    <w:rsid w:val="00FC693F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unhideWhenUsed/>
    <w:rsid w:val="00AA1D8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A1D8D"/>
  </w:style>
  <w:style w:type="paragraph" w:styleId="Tekstpodstawowy2">
    <w:name w:val="Body Text 2"/>
    <w:basedOn w:val="Normalny"/>
    <w:link w:val="Tekstpodstawowy2Znak"/>
    <w:uiPriority w:val="99"/>
    <w:unhideWhenUsed/>
    <w:rsid w:val="00AA1D8D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AA1D8D"/>
  </w:style>
  <w:style w:type="paragraph" w:styleId="Tekstpodstawowy3">
    <w:name w:val="Body Text 3"/>
    <w:basedOn w:val="Normalny"/>
    <w:link w:val="Tekstpodstawowy3Znak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A1D8D"/>
    <w:rPr>
      <w:sz w:val="16"/>
      <w:szCs w:val="16"/>
    </w:rPr>
  </w:style>
  <w:style w:type="paragraph" w:styleId="Lista">
    <w:name w:val="List"/>
    <w:basedOn w:val="Normalny"/>
    <w:uiPriority w:val="99"/>
    <w:unhideWhenUsed/>
    <w:rsid w:val="00AA1D8D"/>
    <w:pPr>
      <w:ind w:left="360" w:hanging="360"/>
      <w:contextualSpacing/>
    </w:pPr>
  </w:style>
  <w:style w:type="paragraph" w:styleId="Lista2">
    <w:name w:val="List 2"/>
    <w:basedOn w:val="Normalny"/>
    <w:uiPriority w:val="99"/>
    <w:unhideWhenUsed/>
    <w:rsid w:val="00326F90"/>
    <w:pPr>
      <w:ind w:left="720" w:hanging="360"/>
      <w:contextualSpacing/>
    </w:pPr>
  </w:style>
  <w:style w:type="paragraph" w:styleId="Lista3">
    <w:name w:val="List 3"/>
    <w:basedOn w:val="Normalny"/>
    <w:uiPriority w:val="99"/>
    <w:unhideWhenUsed/>
    <w:rsid w:val="00326F90"/>
    <w:pPr>
      <w:ind w:left="1080" w:hanging="360"/>
      <w:contextualSpacing/>
    </w:pPr>
  </w:style>
  <w:style w:type="paragraph" w:styleId="Listapunktowana">
    <w:name w:val="List Bullet"/>
    <w:basedOn w:val="Normalny"/>
    <w:uiPriority w:val="99"/>
    <w:unhideWhenUsed/>
    <w:rsid w:val="00326F90"/>
    <w:pPr>
      <w:numPr>
        <w:numId w:val="1"/>
      </w:numPr>
      <w:contextualSpacing/>
    </w:pPr>
  </w:style>
  <w:style w:type="paragraph" w:styleId="Listapunktowana2">
    <w:name w:val="List Bullet 2"/>
    <w:basedOn w:val="Normalny"/>
    <w:uiPriority w:val="99"/>
    <w:unhideWhenUsed/>
    <w:rsid w:val="00326F90"/>
    <w:pPr>
      <w:numPr>
        <w:numId w:val="2"/>
      </w:numPr>
      <w:contextualSpacing/>
    </w:pPr>
  </w:style>
  <w:style w:type="paragraph" w:styleId="Listapunktowana3">
    <w:name w:val="List Bullet 3"/>
    <w:basedOn w:val="Normalny"/>
    <w:uiPriority w:val="99"/>
    <w:unhideWhenUsed/>
    <w:rsid w:val="00326F90"/>
    <w:pPr>
      <w:numPr>
        <w:numId w:val="3"/>
      </w:numPr>
      <w:contextualSpacing/>
    </w:pPr>
  </w:style>
  <w:style w:type="paragraph" w:styleId="Listanumerowana">
    <w:name w:val="List Number"/>
    <w:basedOn w:val="Normalny"/>
    <w:uiPriority w:val="99"/>
    <w:unhideWhenUsed/>
    <w:rsid w:val="00326F90"/>
    <w:pPr>
      <w:numPr>
        <w:numId w:val="5"/>
      </w:numPr>
      <w:contextualSpacing/>
    </w:pPr>
  </w:style>
  <w:style w:type="paragraph" w:styleId="Listanumerowana2">
    <w:name w:val="List Number 2"/>
    <w:basedOn w:val="Normalny"/>
    <w:uiPriority w:val="99"/>
    <w:unhideWhenUsed/>
    <w:rsid w:val="0029639D"/>
    <w:pPr>
      <w:numPr>
        <w:numId w:val="6"/>
      </w:numPr>
      <w:contextualSpacing/>
    </w:pPr>
  </w:style>
  <w:style w:type="paragraph" w:styleId="Listanumerowana3">
    <w:name w:val="List Number 3"/>
    <w:basedOn w:val="Normalny"/>
    <w:uiPriority w:val="99"/>
    <w:unhideWhenUsed/>
    <w:rsid w:val="0029639D"/>
    <w:pPr>
      <w:numPr>
        <w:numId w:val="7"/>
      </w:numPr>
      <w:contextualSpacing/>
    </w:pPr>
  </w:style>
  <w:style w:type="paragraph" w:styleId="Lista-kontynuacja">
    <w:name w:val="List Continue"/>
    <w:basedOn w:val="Normalny"/>
    <w:uiPriority w:val="99"/>
    <w:unhideWhenUsed/>
    <w:rsid w:val="0029639D"/>
    <w:pPr>
      <w:spacing w:after="120"/>
      <w:ind w:left="360"/>
      <w:contextualSpacing/>
    </w:pPr>
  </w:style>
  <w:style w:type="paragraph" w:styleId="Lista-kontynuacja2">
    <w:name w:val="List Continue 2"/>
    <w:basedOn w:val="Normalny"/>
    <w:uiPriority w:val="99"/>
    <w:unhideWhenUsed/>
    <w:rsid w:val="0029639D"/>
    <w:pPr>
      <w:spacing w:after="120"/>
      <w:ind w:left="720"/>
      <w:contextualSpacing/>
    </w:pPr>
  </w:style>
  <w:style w:type="paragraph" w:styleId="Lista-kontynuacja3">
    <w:name w:val="List Continue 3"/>
    <w:basedOn w:val="Normalny"/>
    <w:uiPriority w:val="99"/>
    <w:unhideWhenUsed/>
    <w:rsid w:val="0029639D"/>
    <w:pPr>
      <w:spacing w:after="120"/>
      <w:ind w:left="1080"/>
      <w:contextualSpacing/>
    </w:pPr>
  </w:style>
  <w:style w:type="paragraph" w:styleId="Tekstmakra">
    <w:name w:val="macro"/>
    <w:link w:val="TekstmakraZnak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TekstmakraZnak">
    <w:name w:val="Tekst makra Znak"/>
    <w:basedOn w:val="Domylnaczcionkaakapitu"/>
    <w:link w:val="Tekstmakra"/>
    <w:uiPriority w:val="99"/>
    <w:rsid w:val="0029639D"/>
    <w:rPr>
      <w:rFonts w:ascii="Courier" w:hAnsi="Courier"/>
      <w:sz w:val="20"/>
      <w:szCs w:val="20"/>
    </w:rPr>
  </w:style>
  <w:style w:type="paragraph" w:styleId="Cytat">
    <w:name w:val="Quote"/>
    <w:basedOn w:val="Normalny"/>
    <w:next w:val="Normalny"/>
    <w:link w:val="CytatZnak"/>
    <w:uiPriority w:val="29"/>
    <w:qFormat/>
    <w:rsid w:val="00FC693F"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FC693F"/>
    <w:rPr>
      <w:i/>
      <w:iCs/>
      <w:color w:val="000000" w:themeColor="tex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FC693F"/>
    <w:rPr>
      <w:b/>
      <w:bCs/>
    </w:rPr>
  </w:style>
  <w:style w:type="character" w:styleId="Uwydatnienie">
    <w:name w:val="Emphasis"/>
    <w:basedOn w:val="Domylnaczcionkaakapitu"/>
    <w:uiPriority w:val="20"/>
    <w:qFormat/>
    <w:rsid w:val="00FC693F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C693F"/>
    <w:rPr>
      <w:b/>
      <w:bCs/>
      <w:i/>
      <w:iCs/>
      <w:color w:val="4F81BD" w:themeColor="accent1"/>
    </w:rPr>
  </w:style>
  <w:style w:type="character" w:styleId="Wyrnieniedelikatne">
    <w:name w:val="Subtle Emphasis"/>
    <w:basedOn w:val="Domylnaczcionkaakapitu"/>
    <w:uiPriority w:val="19"/>
    <w:qFormat/>
    <w:rsid w:val="00FC693F"/>
    <w:rPr>
      <w:i/>
      <w:iCs/>
      <w:color w:val="808080" w:themeColor="text1" w:themeTint="7F"/>
    </w:rPr>
  </w:style>
  <w:style w:type="character" w:styleId="Wyrnienieintensywne">
    <w:name w:val="Intense Emphasis"/>
    <w:basedOn w:val="Domylnaczcionkaakapitu"/>
    <w:uiPriority w:val="21"/>
    <w:qFormat/>
    <w:rsid w:val="00FC693F"/>
    <w:rPr>
      <w:b/>
      <w:bCs/>
      <w:i/>
      <w:iCs/>
      <w:color w:val="4F81BD" w:themeColor="accent1"/>
    </w:rPr>
  </w:style>
  <w:style w:type="character" w:styleId="Odwoaniedelikatne">
    <w:name w:val="Subtle Reference"/>
    <w:basedOn w:val="Domylnaczcionkaakapitu"/>
    <w:uiPriority w:val="31"/>
    <w:qFormat/>
    <w:rsid w:val="00FC693F"/>
    <w:rPr>
      <w:smallCaps/>
      <w:color w:val="C0504D" w:themeColor="accent2"/>
      <w:u w:val="single"/>
    </w:rPr>
  </w:style>
  <w:style w:type="character" w:styleId="Odwoanieintensywne">
    <w:name w:val="Intense Reference"/>
    <w:basedOn w:val="Domylnaczcionkaakapitu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Tytuksiki">
    <w:name w:val="Book Title"/>
    <w:basedOn w:val="Domylnaczcionkaakapitu"/>
    <w:uiPriority w:val="33"/>
    <w:qFormat/>
    <w:rsid w:val="00FC693F"/>
    <w:rPr>
      <w:b/>
      <w:bCs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C693F"/>
    <w:pPr>
      <w:outlineLvl w:val="9"/>
    </w:pPr>
  </w:style>
  <w:style w:type="table" w:styleId="Tabela-Siatka">
    <w:name w:val="Table Grid"/>
    <w:basedOn w:val="Standardowy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">
    <w:name w:val="Light Shading"/>
    <w:basedOn w:val="Standardowy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Jasnecieniowanieakcent1">
    <w:name w:val="Light Shading Accent 1"/>
    <w:basedOn w:val="Standardowy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Jasnecieniowanieakcent2">
    <w:name w:val="Light Shading Accent 2"/>
    <w:basedOn w:val="Standardowy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Jasnecieniowanieakcent3">
    <w:name w:val="Light Shading Accent 3"/>
    <w:basedOn w:val="Standardowy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Jasnecieniowanieakcent4">
    <w:name w:val="Light Shading Accent 4"/>
    <w:basedOn w:val="Standardowy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Jasnecieniowanieakcent5">
    <w:name w:val="Light Shading Accent 5"/>
    <w:basedOn w:val="Standardowy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Jasnecieniowanieakcent6">
    <w:name w:val="Light Shading Accent 6"/>
    <w:basedOn w:val="Standardowy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Jasnalista">
    <w:name w:val="Light List"/>
    <w:basedOn w:val="Standardowy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Jasnalistaakcent1">
    <w:name w:val="Light List Accent 1"/>
    <w:basedOn w:val="Standardowy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Jasnalistaakcent2">
    <w:name w:val="Light List Accent 2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Jasnalistaakcent3">
    <w:name w:val="Light List Accent 3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Jasnalistaakcent4">
    <w:name w:val="Light List Accent 4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Jasnalistaakcent5">
    <w:name w:val="Light List Accent 5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Jasnalistaakcent6">
    <w:name w:val="Light List Accent 6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Jasnasiatka">
    <w:name w:val="Light Grid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Jasnasiatkaakcent1">
    <w:name w:val="Light Grid Accent 1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Jasnasiatkaakcent2">
    <w:name w:val="Light Grid Accent 2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Jasnasiatkaakcent3">
    <w:name w:val="Light Grid Accent 3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Jasnasiatkaakcent4">
    <w:name w:val="Light Grid Accent 4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Jasnasiatkaakcent5">
    <w:name w:val="Light Grid Accent 5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Jasnasiatkaakcent6">
    <w:name w:val="Light Grid Accent 6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redniecieniowanie1">
    <w:name w:val="Medium Shading 1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1">
    <w:name w:val="Medium Shading 1 Accent 1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2">
    <w:name w:val="Medium Shading 1 Accent 2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3">
    <w:name w:val="Medium Shading 1 Accent 3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4">
    <w:name w:val="Medium Shading 1 Accent 4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5">
    <w:name w:val="Medium Shading 1 Accent 5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6">
    <w:name w:val="Medium Shading 1 Accent 6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2">
    <w:name w:val="Medium Shading 2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1">
    <w:name w:val="Medium Shading 2 Accent 1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2">
    <w:name w:val="Medium Shading 2 Accent 2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3">
    <w:name w:val="Medium Shading 2 Accent 3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4">
    <w:name w:val="Medium Shading 2 Accent 4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5">
    <w:name w:val="Medium Shading 2 Accent 5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6">
    <w:name w:val="Medium Shading 2 Accent 6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alista1">
    <w:name w:val="Medium List 1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rednialista1akcent1">
    <w:name w:val="Medium List 1 Accent 1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rednialista1akcent2">
    <w:name w:val="Medium List 1 Accent 2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rednialista1akcent3">
    <w:name w:val="Medium List 1 Accent 3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rednialista1akcent4">
    <w:name w:val="Medium List 1 Accent 4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rednialista1akcent5">
    <w:name w:val="Medium List 1 Accent 5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rednialista1akcent6">
    <w:name w:val="Medium List 1 Accent 6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rednialista2">
    <w:name w:val="Medium List 2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1">
    <w:name w:val="Medium List 2 Accent 1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2">
    <w:name w:val="Medium List 2 Accent 2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3">
    <w:name w:val="Medium List 2 Accent 3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4">
    <w:name w:val="Medium List 2 Accent 4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5">
    <w:name w:val="Medium List 2 Accent 5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6">
    <w:name w:val="Medium List 2 Accent 6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siatka1">
    <w:name w:val="Medium Grid 1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redniasiatka1akcent1">
    <w:name w:val="Medium Grid 1 Accent 1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redniasiatka1akcent2">
    <w:name w:val="Medium Grid 1 Accent 2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redniasiatka1akcent3">
    <w:name w:val="Medium Grid 1 Accent 3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redniasiatka1akcent4">
    <w:name w:val="Medium Grid 1 Accent 4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redniasiatka1akcent5">
    <w:name w:val="Medium Grid 1 Accent 5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redniasiatka1akcent6">
    <w:name w:val="Medium Grid 1 Accent 6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redniasiatka2">
    <w:name w:val="Medium Grid 2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1">
    <w:name w:val="Medium Grid 2 Accent 1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2">
    <w:name w:val="Medium Grid 2 Accent 2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3">
    <w:name w:val="Medium Grid 2 Accent 3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4">
    <w:name w:val="Medium Grid 2 Accent 4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5">
    <w:name w:val="Medium Grid 2 Accent 5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6">
    <w:name w:val="Medium Grid 2 Accent 6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3">
    <w:name w:val="Medium Grid 3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redniasiatka3akcent1">
    <w:name w:val="Medium Grid 3 Accent 1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redniasiatka3akcent2">
    <w:name w:val="Medium Grid 3 Accent 2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redniasiatka3akcent3">
    <w:name w:val="Medium Grid 3 Accent 3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redniasiatka3akcent4">
    <w:name w:val="Medium Grid 3 Accent 4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redniasiatka3akcent5">
    <w:name w:val="Medium Grid 3 Accent 5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redniasiatka3akcent6">
    <w:name w:val="Medium Grid 3 Accent 6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Ciemnalista">
    <w:name w:val="Dark List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Ciemnalista2akcent1">
    <w:name w:val="Dark List Accent 1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Ciemnalistaakcent2">
    <w:name w:val="Dark List Accent 2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Ciemnalistaakcent3">
    <w:name w:val="Dark List Accent 3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Ciemnalistaakcent4">
    <w:name w:val="Dark List Accent 4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Ciemnalistaakcent5">
    <w:name w:val="Dark List Accent 5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Ciemnalistaakcent6">
    <w:name w:val="Dark List Accent 6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Kolorowecieniowanie">
    <w:name w:val="Colorful Shading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1">
    <w:name w:val="Colorful Shading Accent 1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2">
    <w:name w:val="Colorful Shading Accent 2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3">
    <w:name w:val="Colorful Shading Accent 3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Kolorowecieniowanieakcent4">
    <w:name w:val="Colorful Shading Accent 4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5">
    <w:name w:val="Colorful Shading Accent 5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6">
    <w:name w:val="Colorful Shading Accent 6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alista">
    <w:name w:val="Colorful List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Kolorowalistaakcent1">
    <w:name w:val="Colorful List Accent 1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Kolorowalistaakcent2">
    <w:name w:val="Colorful List Accent 2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Kolorowalistaakcent3">
    <w:name w:val="Colorful List Accent 3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Kolorowalistaakcent4">
    <w:name w:val="Colorful List Accent 4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Kolorowalistaakcent5">
    <w:name w:val="Colorful List Accent 5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Kolorowalistaakcent6">
    <w:name w:val="Colorful List Accent 6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Kolorowasiatka">
    <w:name w:val="Colorful Grid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Kolorowasiatkaakcent1">
    <w:name w:val="Colorful Grid Accent 1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Kolorowasiatkaakcent2">
    <w:name w:val="Colorful Grid Accent 2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Kolorowasiatkaakcent3">
    <w:name w:val="Colorful Grid Accent 3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Kolorowasiatkaakcent4">
    <w:name w:val="Colorful Grid Accent 4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Kolorowasiatkaakcent5">
    <w:name w:val="Colorful Grid Accent 5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Kolorowasiatkaakcent6">
    <w:name w:val="Colorful Grid Accent 6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177</Words>
  <Characters>1068</Characters>
  <Application>Microsoft Office Word</Application>
  <DocSecurity>0</DocSecurity>
  <Lines>8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1243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Paweł Mentelski</cp:lastModifiedBy>
  <cp:revision>9</cp:revision>
  <dcterms:created xsi:type="dcterms:W3CDTF">2013-12-23T23:15:00Z</dcterms:created>
  <dcterms:modified xsi:type="dcterms:W3CDTF">2025-12-17T08:21:00Z</dcterms:modified>
  <cp:category/>
</cp:coreProperties>
</file>