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E1461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Załącznik nr 1 do Formularza oferty</w:t>
      </w:r>
    </w:p>
    <w:p w14:paraId="40E0946C" w14:textId="77777777" w:rsidR="0074467E" w:rsidRPr="00970440" w:rsidRDefault="0074467E">
      <w:pPr>
        <w:rPr>
          <w:lang w:val="pl-PL"/>
        </w:rPr>
      </w:pPr>
    </w:p>
    <w:p w14:paraId="02AABC2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……………………………………….</w:t>
      </w:r>
    </w:p>
    <w:p w14:paraId="6B0080CD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(pieczęć firmowa Wykonawcy)</w:t>
      </w:r>
    </w:p>
    <w:p w14:paraId="0D5A1C82" w14:textId="77777777" w:rsidR="0074467E" w:rsidRPr="00970440" w:rsidRDefault="0074467E">
      <w:pPr>
        <w:rPr>
          <w:lang w:val="pl-PL"/>
        </w:rPr>
      </w:pPr>
    </w:p>
    <w:p w14:paraId="55045E26" w14:textId="77777777" w:rsidR="0074467E" w:rsidRPr="00941BA1" w:rsidRDefault="00000000" w:rsidP="00941BA1">
      <w:pPr>
        <w:jc w:val="center"/>
        <w:rPr>
          <w:b/>
          <w:bCs/>
          <w:lang w:val="pl-PL"/>
        </w:rPr>
      </w:pPr>
      <w:r w:rsidRPr="00941BA1">
        <w:rPr>
          <w:b/>
          <w:bCs/>
          <w:lang w:val="pl-PL"/>
        </w:rPr>
        <w:t>OŚWIADCZENIE</w:t>
      </w:r>
    </w:p>
    <w:p w14:paraId="239CB71E" w14:textId="77777777" w:rsidR="0074467E" w:rsidRPr="00941BA1" w:rsidRDefault="00000000" w:rsidP="00941BA1">
      <w:pPr>
        <w:jc w:val="center"/>
        <w:rPr>
          <w:b/>
          <w:bCs/>
          <w:lang w:val="pl-PL"/>
        </w:rPr>
      </w:pPr>
      <w:r w:rsidRPr="00941BA1">
        <w:rPr>
          <w:b/>
          <w:bCs/>
          <w:lang w:val="pl-PL"/>
        </w:rPr>
        <w:t>o spełnianiu warunków udziału w postępowaniu</w:t>
      </w:r>
    </w:p>
    <w:p w14:paraId="0AC77AA1" w14:textId="0BD1B384" w:rsidR="0074467E" w:rsidRPr="00970440" w:rsidRDefault="00000000">
      <w:pPr>
        <w:rPr>
          <w:lang w:val="pl-PL"/>
        </w:rPr>
      </w:pPr>
      <w:r w:rsidRPr="009C1B99">
        <w:rPr>
          <w:lang w:val="pl-PL"/>
        </w:rPr>
        <w:t>Składając ofertę w postępowaniu o udzielenie zamówienia pn.:</w:t>
      </w:r>
      <w:r w:rsidR="00970440" w:rsidRPr="009C1B99">
        <w:rPr>
          <w:lang w:val="pl-PL"/>
        </w:rPr>
        <w:t xml:space="preserve"> </w:t>
      </w:r>
      <w:r w:rsidRPr="009C1B99">
        <w:rPr>
          <w:lang w:val="pl-PL"/>
        </w:rPr>
        <w:t>„</w:t>
      </w:r>
      <w:r w:rsidR="000A3A52" w:rsidRPr="009C1B99">
        <w:rPr>
          <w:lang w:val="pl-PL"/>
        </w:rPr>
        <w:t>Dostawa i montaż instalacji fotowoltaicznej dla ROGATY GOŚCINIEC MAGDALENA FRANKIEWICZ-KARAŚ w Rogach</w:t>
      </w:r>
      <w:r w:rsidRPr="009C1B99">
        <w:rPr>
          <w:lang w:val="pl-PL"/>
        </w:rPr>
        <w:t>”,</w:t>
      </w:r>
    </w:p>
    <w:p w14:paraId="3030AAEE" w14:textId="4BA35647" w:rsidR="0074467E" w:rsidRPr="00970440" w:rsidRDefault="00000000">
      <w:pPr>
        <w:rPr>
          <w:lang w:val="pl-PL"/>
        </w:rPr>
      </w:pPr>
      <w:r w:rsidRPr="00970440">
        <w:rPr>
          <w:lang w:val="pl-PL"/>
        </w:rPr>
        <w:t>oświadczam/y*, że spełniam/y* indywidualnie / razem z Wykonawcami wspólnie ubiegającymi się o udzielenie zamówienia* warunki udziału w postępowaniu określone w zapytaniu ofertowym, w szczególności dotyczące:</w:t>
      </w:r>
      <w:r w:rsidR="00970440">
        <w:rPr>
          <w:lang w:val="pl-PL"/>
        </w:rPr>
        <w:t xml:space="preserve"> </w:t>
      </w:r>
    </w:p>
    <w:p w14:paraId="561A3CA2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1) posiadania uprawnień do wykonywania działalności lub czynności w zakresie objętym zamówieniem, jeżeli przepisy prawa nakładają obowiązek ich posiadania,</w:t>
      </w:r>
    </w:p>
    <w:p w14:paraId="39543C70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2) dysponowania odpowiednimi zasobami niezbędnymi do realizacji zamówienia, w tym w szczególności:</w:t>
      </w:r>
    </w:p>
    <w:p w14:paraId="6F9F58F2" w14:textId="07B0236D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a) posiadania wymaganej </w:t>
      </w:r>
      <w:r w:rsidR="0062572E">
        <w:rPr>
          <w:lang w:val="pl-PL"/>
        </w:rPr>
        <w:t xml:space="preserve">kwalifikacji, </w:t>
      </w:r>
      <w:r w:rsidRPr="00970440">
        <w:rPr>
          <w:lang w:val="pl-PL"/>
        </w:rPr>
        <w:t>wiedzy i doświadczenia,</w:t>
      </w:r>
    </w:p>
    <w:p w14:paraId="4F2427F6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b) dysponowania wymaganym potencjałem technicznym,</w:t>
      </w:r>
    </w:p>
    <w:p w14:paraId="391DDF82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c) dysponowania osobami zdolnymi do wykonania zamówienia,</w:t>
      </w:r>
    </w:p>
    <w:p w14:paraId="4A14619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d) znajdowania się w odpowiedniej sytuacji ekonomicznej i finansowej.</w:t>
      </w:r>
    </w:p>
    <w:p w14:paraId="436FC756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*niepotrzebne skreślić</w:t>
      </w:r>
    </w:p>
    <w:p w14:paraId="323F05AF" w14:textId="77777777" w:rsidR="0074467E" w:rsidRPr="00970440" w:rsidRDefault="0074467E">
      <w:pPr>
        <w:rPr>
          <w:lang w:val="pl-PL"/>
        </w:rPr>
      </w:pPr>
    </w:p>
    <w:p w14:paraId="36C9E371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Miejscowość ……………………………………, dnia ………………… 202… r.</w:t>
      </w:r>
    </w:p>
    <w:p w14:paraId="7A2729DC" w14:textId="77777777" w:rsidR="0074467E" w:rsidRPr="00970440" w:rsidRDefault="0074467E">
      <w:pPr>
        <w:rPr>
          <w:lang w:val="pl-PL"/>
        </w:rPr>
      </w:pPr>
    </w:p>
    <w:p w14:paraId="4B7DC58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……………………………………………………………………………………………………………………………</w:t>
      </w:r>
    </w:p>
    <w:p w14:paraId="330F6F09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(podpis/y osoby/osób uprawnionych do reprezentowania Wykonawcy)</w:t>
      </w:r>
    </w:p>
    <w:p w14:paraId="72237F70" w14:textId="77777777" w:rsidR="0074467E" w:rsidRPr="00970440" w:rsidRDefault="0074467E">
      <w:pPr>
        <w:rPr>
          <w:lang w:val="pl-PL"/>
        </w:rPr>
      </w:pPr>
    </w:p>
    <w:sectPr w:rsidR="0074467E" w:rsidRPr="0097044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D2780" w14:textId="77777777" w:rsidR="00215A4E" w:rsidRDefault="00215A4E" w:rsidP="00970440">
      <w:pPr>
        <w:spacing w:after="0" w:line="240" w:lineRule="auto"/>
      </w:pPr>
      <w:r>
        <w:separator/>
      </w:r>
    </w:p>
  </w:endnote>
  <w:endnote w:type="continuationSeparator" w:id="0">
    <w:p w14:paraId="572EC6C3" w14:textId="77777777" w:rsidR="00215A4E" w:rsidRDefault="00215A4E" w:rsidP="0097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32874" w14:textId="77777777" w:rsidR="00215A4E" w:rsidRDefault="00215A4E" w:rsidP="00970440">
      <w:pPr>
        <w:spacing w:after="0" w:line="240" w:lineRule="auto"/>
      </w:pPr>
      <w:r>
        <w:separator/>
      </w:r>
    </w:p>
  </w:footnote>
  <w:footnote w:type="continuationSeparator" w:id="0">
    <w:p w14:paraId="455245DB" w14:textId="77777777" w:rsidR="00215A4E" w:rsidRDefault="00215A4E" w:rsidP="0097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17ADE" w14:textId="368F2D0C" w:rsidR="00970440" w:rsidRDefault="00970440">
    <w:pPr>
      <w:pStyle w:val="Nagwek"/>
    </w:pPr>
    <w:r>
      <w:rPr>
        <w:noProof/>
      </w:rPr>
      <w:drawing>
        <wp:inline distT="0" distB="0" distL="0" distR="0" wp14:anchorId="2DBFF84E" wp14:editId="782E4C39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09069438">
    <w:abstractNumId w:val="8"/>
  </w:num>
  <w:num w:numId="2" w16cid:durableId="451870767">
    <w:abstractNumId w:val="6"/>
  </w:num>
  <w:num w:numId="3" w16cid:durableId="1523664900">
    <w:abstractNumId w:val="5"/>
  </w:num>
  <w:num w:numId="4" w16cid:durableId="919146065">
    <w:abstractNumId w:val="4"/>
  </w:num>
  <w:num w:numId="5" w16cid:durableId="2064596736">
    <w:abstractNumId w:val="7"/>
  </w:num>
  <w:num w:numId="6" w16cid:durableId="88280824">
    <w:abstractNumId w:val="3"/>
  </w:num>
  <w:num w:numId="7" w16cid:durableId="774205005">
    <w:abstractNumId w:val="2"/>
  </w:num>
  <w:num w:numId="8" w16cid:durableId="971902305">
    <w:abstractNumId w:val="1"/>
  </w:num>
  <w:num w:numId="9" w16cid:durableId="65237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3A52"/>
    <w:rsid w:val="000C141D"/>
    <w:rsid w:val="00132763"/>
    <w:rsid w:val="0015074B"/>
    <w:rsid w:val="00215A4E"/>
    <w:rsid w:val="0029639D"/>
    <w:rsid w:val="00326F90"/>
    <w:rsid w:val="0062572E"/>
    <w:rsid w:val="00645E0B"/>
    <w:rsid w:val="006852BB"/>
    <w:rsid w:val="0074467E"/>
    <w:rsid w:val="008B536C"/>
    <w:rsid w:val="00941BA1"/>
    <w:rsid w:val="00970440"/>
    <w:rsid w:val="009C1B99"/>
    <w:rsid w:val="00AA1D8D"/>
    <w:rsid w:val="00AE2CF7"/>
    <w:rsid w:val="00B47730"/>
    <w:rsid w:val="00CB0664"/>
    <w:rsid w:val="00EB0053"/>
    <w:rsid w:val="00FC379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5999C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5</cp:revision>
  <dcterms:created xsi:type="dcterms:W3CDTF">2025-11-28T11:01:00Z</dcterms:created>
  <dcterms:modified xsi:type="dcterms:W3CDTF">2025-11-29T09:46:00Z</dcterms:modified>
  <cp:category/>
</cp:coreProperties>
</file>