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824BF" w14:textId="77777777" w:rsidR="006D784B" w:rsidRPr="00A06451" w:rsidRDefault="00000000">
      <w:pPr>
        <w:rPr>
          <w:lang w:val="pl-PL"/>
        </w:rPr>
      </w:pPr>
      <w:r w:rsidRPr="00A06451">
        <w:rPr>
          <w:lang w:val="pl-PL"/>
        </w:rPr>
        <w:t>Załącznik nr 6 do Formularza oferty</w:t>
      </w:r>
    </w:p>
    <w:p w14:paraId="3FB4638E" w14:textId="77777777" w:rsidR="00A06451" w:rsidRDefault="00A06451">
      <w:pPr>
        <w:rPr>
          <w:lang w:val="pl-PL"/>
        </w:rPr>
      </w:pPr>
    </w:p>
    <w:p w14:paraId="42055D7B" w14:textId="78DC8A59" w:rsidR="006D784B" w:rsidRPr="00A06451" w:rsidRDefault="00000000">
      <w:pPr>
        <w:rPr>
          <w:lang w:val="pl-PL"/>
        </w:rPr>
      </w:pPr>
      <w:r w:rsidRPr="00A06451">
        <w:rPr>
          <w:lang w:val="pl-PL"/>
        </w:rPr>
        <w:t>……………………………………….</w:t>
      </w:r>
    </w:p>
    <w:p w14:paraId="62E00BD4" w14:textId="77777777" w:rsidR="006D784B" w:rsidRPr="00A06451" w:rsidRDefault="00000000">
      <w:pPr>
        <w:rPr>
          <w:lang w:val="pl-PL"/>
        </w:rPr>
      </w:pPr>
      <w:r w:rsidRPr="00A06451">
        <w:rPr>
          <w:lang w:val="pl-PL"/>
        </w:rPr>
        <w:t>(pieczęć firmowa Wykonawcy)</w:t>
      </w:r>
    </w:p>
    <w:p w14:paraId="58C4CD65" w14:textId="77777777" w:rsidR="006D784B" w:rsidRPr="00A06451" w:rsidRDefault="00000000" w:rsidP="00A06451">
      <w:pPr>
        <w:jc w:val="center"/>
        <w:rPr>
          <w:b/>
          <w:bCs/>
          <w:lang w:val="pl-PL"/>
        </w:rPr>
      </w:pPr>
      <w:r w:rsidRPr="00A06451">
        <w:rPr>
          <w:b/>
          <w:bCs/>
          <w:lang w:val="pl-PL"/>
        </w:rPr>
        <w:t>SPECYFIKACJA ZAMÓWIENIA</w:t>
      </w:r>
    </w:p>
    <w:p w14:paraId="7D698FE1" w14:textId="03DDA9F7" w:rsidR="00D146E4" w:rsidRPr="00D146E4" w:rsidRDefault="00D146E4" w:rsidP="00D146E4">
      <w:pPr>
        <w:pStyle w:val="Bezodstpw"/>
        <w:tabs>
          <w:tab w:val="left" w:pos="9354"/>
        </w:tabs>
        <w:jc w:val="center"/>
        <w:rPr>
          <w:lang w:val="pl-PL"/>
        </w:rPr>
      </w:pPr>
      <w:r w:rsidRPr="00D146E4">
        <w:rPr>
          <w:lang w:val="pl-PL"/>
        </w:rPr>
        <w:t>Specyfikacja dostaw i wycena – Kompleksowa dostawa i montaż instalacji fotowoltaicznej on-</w:t>
      </w:r>
      <w:proofErr w:type="spellStart"/>
      <w:r w:rsidRPr="00D146E4">
        <w:rPr>
          <w:lang w:val="pl-PL"/>
        </w:rPr>
        <w:t>grid</w:t>
      </w:r>
      <w:proofErr w:type="spellEnd"/>
      <w:r w:rsidRPr="00D146E4">
        <w:rPr>
          <w:lang w:val="pl-PL"/>
        </w:rPr>
        <w:t xml:space="preserve"> o mocy </w:t>
      </w:r>
      <w:r w:rsidR="00B351EC">
        <w:rPr>
          <w:lang w:val="pl-PL"/>
        </w:rPr>
        <w:t>pomiędzy</w:t>
      </w:r>
      <w:r w:rsidRPr="00D146E4">
        <w:rPr>
          <w:lang w:val="pl-PL"/>
        </w:rPr>
        <w:t xml:space="preserve"> 39–40 </w:t>
      </w:r>
      <w:proofErr w:type="spellStart"/>
      <w:r w:rsidRPr="00D146E4">
        <w:rPr>
          <w:lang w:val="pl-PL"/>
        </w:rPr>
        <w:t>kWp</w:t>
      </w:r>
      <w:proofErr w:type="spellEnd"/>
      <w:r w:rsidRPr="00D146E4">
        <w:rPr>
          <w:lang w:val="pl-PL"/>
        </w:rPr>
        <w:t xml:space="preserve"> wraz </w:t>
      </w:r>
      <w:r w:rsidR="00AF1113">
        <w:rPr>
          <w:lang w:val="pl-PL"/>
        </w:rPr>
        <w:br/>
      </w:r>
      <w:r w:rsidRPr="00D146E4">
        <w:rPr>
          <w:lang w:val="pl-PL"/>
        </w:rPr>
        <w:t>z uruchomieniem, dokumentacją powykonawczą i zgłoszeniem do OSD</w:t>
      </w:r>
    </w:p>
    <w:p w14:paraId="55C1A23F" w14:textId="77777777" w:rsidR="00D146E4" w:rsidRPr="00D146E4" w:rsidRDefault="00D146E4" w:rsidP="00D146E4">
      <w:pPr>
        <w:pStyle w:val="Bezodstpw"/>
        <w:tabs>
          <w:tab w:val="left" w:pos="9354"/>
        </w:tabs>
        <w:jc w:val="center"/>
        <w:rPr>
          <w:rFonts w:ascii="Arial" w:hAnsi="Arial" w:cs="Arial"/>
          <w:u w:val="single"/>
          <w:lang w:val="pl-PL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"/>
        <w:gridCol w:w="1942"/>
        <w:gridCol w:w="3779"/>
        <w:gridCol w:w="1351"/>
        <w:gridCol w:w="1453"/>
        <w:gridCol w:w="1276"/>
        <w:gridCol w:w="6"/>
        <w:gridCol w:w="1126"/>
        <w:gridCol w:w="5"/>
        <w:gridCol w:w="763"/>
        <w:gridCol w:w="934"/>
      </w:tblGrid>
      <w:tr w:rsidR="008C65DA" w:rsidRPr="00D146E4" w14:paraId="2B650825" w14:textId="77777777" w:rsidTr="008C65DA">
        <w:trPr>
          <w:trHeight w:val="57"/>
        </w:trPr>
        <w:tc>
          <w:tcPr>
            <w:tcW w:w="129" w:type="pct"/>
            <w:vMerge w:val="restart"/>
            <w:noWrap/>
            <w:vAlign w:val="center"/>
            <w:hideMark/>
          </w:tcPr>
          <w:p w14:paraId="007A404E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749" w:type="pct"/>
            <w:vMerge w:val="restart"/>
            <w:noWrap/>
            <w:vAlign w:val="center"/>
            <w:hideMark/>
          </w:tcPr>
          <w:p w14:paraId="6D0195A6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  <w:t>Wyszczególnienie</w:t>
            </w:r>
            <w:proofErr w:type="spellEnd"/>
          </w:p>
        </w:tc>
        <w:tc>
          <w:tcPr>
            <w:tcW w:w="1978" w:type="pct"/>
            <w:gridSpan w:val="2"/>
            <w:vMerge w:val="restart"/>
            <w:noWrap/>
            <w:vAlign w:val="center"/>
            <w:hideMark/>
          </w:tcPr>
          <w:p w14:paraId="70D6ECAD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  <w:t xml:space="preserve">Charakterystyka dostaw – oferowane parametry </w:t>
            </w:r>
          </w:p>
          <w:p w14:paraId="00429978" w14:textId="010307D5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FF0000"/>
                <w:sz w:val="18"/>
                <w:szCs w:val="18"/>
                <w:lang w:val="pl-PL" w:eastAsia="pl-PL"/>
              </w:rPr>
            </w:pPr>
            <w:r w:rsidRPr="00D146E4">
              <w:rPr>
                <w:rFonts w:ascii="Canmbria" w:eastAsia="Times New Roman" w:hAnsi="Canmbria" w:cs="Arial"/>
                <w:b/>
                <w:bCs/>
                <w:color w:val="FF0000"/>
                <w:sz w:val="18"/>
                <w:szCs w:val="18"/>
                <w:lang w:val="pl-PL" w:eastAsia="pl-PL"/>
              </w:rPr>
              <w:t>(proszę odnieść się do wszystkich parametrów i opisów zawartych w Specyfikacji dostaw)</w:t>
            </w:r>
          </w:p>
        </w:tc>
        <w:tc>
          <w:tcPr>
            <w:tcW w:w="560" w:type="pct"/>
            <w:vMerge w:val="restart"/>
            <w:noWrap/>
            <w:vAlign w:val="center"/>
            <w:hideMark/>
          </w:tcPr>
          <w:p w14:paraId="1606445F" w14:textId="2831CB54" w:rsidR="00D146E4" w:rsidRPr="00D146E4" w:rsidRDefault="008C65DA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proofErr w:type="spellEnd"/>
            <w:r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  <w:t>parametru</w:t>
            </w:r>
            <w:proofErr w:type="spellEnd"/>
            <w:r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proofErr w:type="spellStart"/>
            <w:r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  <w:t>potwierdzenie</w:t>
            </w:r>
            <w:proofErr w:type="spellEnd"/>
          </w:p>
        </w:tc>
        <w:tc>
          <w:tcPr>
            <w:tcW w:w="492" w:type="pct"/>
            <w:vAlign w:val="center"/>
          </w:tcPr>
          <w:p w14:paraId="0979B7B3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  <w:t xml:space="preserve">Cena </w:t>
            </w:r>
            <w:proofErr w:type="spellStart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  <w:t>netto</w:t>
            </w:r>
            <w:proofErr w:type="spellEnd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  <w:t xml:space="preserve"> </w:t>
            </w:r>
            <w:proofErr w:type="spellStart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  <w:t>jednostkowa</w:t>
            </w:r>
            <w:proofErr w:type="spellEnd"/>
          </w:p>
        </w:tc>
        <w:tc>
          <w:tcPr>
            <w:tcW w:w="436" w:type="pct"/>
            <w:gridSpan w:val="2"/>
            <w:vAlign w:val="center"/>
          </w:tcPr>
          <w:p w14:paraId="1D88FEF0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proofErr w:type="spellStart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  <w:t>Wartość</w:t>
            </w:r>
            <w:proofErr w:type="spellEnd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  <w:t xml:space="preserve"> </w:t>
            </w:r>
            <w:proofErr w:type="spellStart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  <w:t>całkowita</w:t>
            </w:r>
            <w:proofErr w:type="spellEnd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  <w:t xml:space="preserve"> </w:t>
            </w:r>
            <w:proofErr w:type="spellStart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  <w:t>netto</w:t>
            </w:r>
            <w:proofErr w:type="spellEnd"/>
          </w:p>
        </w:tc>
        <w:tc>
          <w:tcPr>
            <w:tcW w:w="294" w:type="pct"/>
            <w:gridSpan w:val="2"/>
            <w:vAlign w:val="center"/>
          </w:tcPr>
          <w:p w14:paraId="2BA90FF7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  <w:t>VAT</w:t>
            </w:r>
          </w:p>
        </w:tc>
        <w:tc>
          <w:tcPr>
            <w:tcW w:w="360" w:type="pct"/>
            <w:vAlign w:val="center"/>
          </w:tcPr>
          <w:p w14:paraId="0FD64D6D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proofErr w:type="spellStart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  <w:t>Wartość</w:t>
            </w:r>
            <w:proofErr w:type="spellEnd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  <w:t xml:space="preserve"> </w:t>
            </w:r>
            <w:proofErr w:type="spellStart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6"/>
                <w:szCs w:val="18"/>
                <w:lang w:eastAsia="pl-PL"/>
              </w:rPr>
              <w:t>brutto</w:t>
            </w:r>
            <w:proofErr w:type="spellEnd"/>
          </w:p>
        </w:tc>
      </w:tr>
      <w:tr w:rsidR="008C65DA" w:rsidRPr="00D146E4" w14:paraId="23CF789D" w14:textId="77777777" w:rsidTr="008C65DA">
        <w:trPr>
          <w:trHeight w:val="57"/>
        </w:trPr>
        <w:tc>
          <w:tcPr>
            <w:tcW w:w="129" w:type="pct"/>
            <w:vMerge/>
            <w:noWrap/>
            <w:vAlign w:val="center"/>
          </w:tcPr>
          <w:p w14:paraId="5DF63A19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49" w:type="pct"/>
            <w:vMerge/>
            <w:noWrap/>
            <w:vAlign w:val="center"/>
          </w:tcPr>
          <w:p w14:paraId="4A1FB5EF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8" w:type="pct"/>
            <w:gridSpan w:val="2"/>
            <w:vMerge/>
            <w:noWrap/>
            <w:vAlign w:val="center"/>
          </w:tcPr>
          <w:p w14:paraId="3D937E65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0" w:type="pct"/>
            <w:vMerge/>
            <w:noWrap/>
            <w:vAlign w:val="center"/>
          </w:tcPr>
          <w:p w14:paraId="5E64CA19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81" w:type="pct"/>
            <w:gridSpan w:val="6"/>
            <w:vAlign w:val="center"/>
          </w:tcPr>
          <w:p w14:paraId="5BAA0004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  <w:t>PLN</w:t>
            </w:r>
          </w:p>
        </w:tc>
      </w:tr>
      <w:tr w:rsidR="008C65DA" w:rsidRPr="00D146E4" w14:paraId="67EF7508" w14:textId="77777777" w:rsidTr="008C65DA">
        <w:trPr>
          <w:trHeight w:val="164"/>
        </w:trPr>
        <w:tc>
          <w:tcPr>
            <w:tcW w:w="129" w:type="pct"/>
            <w:vMerge w:val="restart"/>
            <w:vAlign w:val="center"/>
          </w:tcPr>
          <w:p w14:paraId="1F471A02" w14:textId="77777777" w:rsid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51965242" w14:textId="77777777" w:rsid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6952ECBC" w14:textId="05BD7DF8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49" w:type="pct"/>
            <w:vMerge w:val="restart"/>
            <w:vAlign w:val="center"/>
          </w:tcPr>
          <w:p w14:paraId="2D50D000" w14:textId="45AC8D7F" w:rsidR="00D146E4" w:rsidRPr="00D146E4" w:rsidRDefault="00D146E4" w:rsidP="000237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  <w:r>
              <w:rPr>
                <w:lang w:val="pl-PL"/>
              </w:rPr>
              <w:t>D</w:t>
            </w:r>
            <w:r w:rsidRPr="00D146E4">
              <w:rPr>
                <w:lang w:val="pl-PL"/>
              </w:rPr>
              <w:t xml:space="preserve">ostawa, montaż, uruchomienie i konfiguracja instalacji fotowoltaicznej o łącznej mocy ok. 39-40 </w:t>
            </w:r>
            <w:proofErr w:type="spellStart"/>
            <w:r w:rsidRPr="00D146E4">
              <w:rPr>
                <w:lang w:val="pl-PL"/>
              </w:rPr>
              <w:t>kWp</w:t>
            </w:r>
            <w:proofErr w:type="spellEnd"/>
            <w:r w:rsidRPr="00D146E4">
              <w:rPr>
                <w:lang w:val="pl-PL"/>
              </w:rPr>
              <w:t>, podłączonej do sieci elektroenergetycznej (system on-</w:t>
            </w:r>
            <w:proofErr w:type="spellStart"/>
            <w:r w:rsidRPr="00D146E4">
              <w:rPr>
                <w:lang w:val="pl-PL"/>
              </w:rPr>
              <w:t>grid</w:t>
            </w:r>
            <w:proofErr w:type="spellEnd"/>
            <w:r w:rsidRPr="00D146E4">
              <w:rPr>
                <w:lang w:val="pl-PL"/>
              </w:rPr>
              <w:t>), wraz z niezbędną dokumentacją oraz zgłoszeniem do operatora sieci</w:t>
            </w:r>
          </w:p>
        </w:tc>
        <w:tc>
          <w:tcPr>
            <w:tcW w:w="2538" w:type="pct"/>
            <w:gridSpan w:val="3"/>
            <w:vAlign w:val="center"/>
          </w:tcPr>
          <w:p w14:paraId="596B53CB" w14:textId="10900D93" w:rsidR="00D146E4" w:rsidRPr="00D146E4" w:rsidRDefault="00D146E4" w:rsidP="0002378D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  <w:proofErr w:type="spellStart"/>
            <w:r w:rsidRPr="00CF6AC6">
              <w:rPr>
                <w:b/>
                <w:bCs/>
              </w:rPr>
              <w:t>Moduły</w:t>
            </w:r>
            <w:proofErr w:type="spellEnd"/>
            <w:r w:rsidRPr="00CF6AC6">
              <w:rPr>
                <w:b/>
                <w:bCs/>
              </w:rPr>
              <w:t xml:space="preserve"> </w:t>
            </w:r>
            <w:proofErr w:type="spellStart"/>
            <w:r w:rsidRPr="00CF6AC6">
              <w:rPr>
                <w:b/>
                <w:bCs/>
              </w:rPr>
              <w:t>fotowoltaiczne</w:t>
            </w:r>
            <w:proofErr w:type="spellEnd"/>
          </w:p>
        </w:tc>
        <w:tc>
          <w:tcPr>
            <w:tcW w:w="492" w:type="pct"/>
            <w:vMerge w:val="restart"/>
          </w:tcPr>
          <w:p w14:paraId="057A858A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 w:val="restart"/>
          </w:tcPr>
          <w:p w14:paraId="4861BD19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 w:val="restart"/>
          </w:tcPr>
          <w:p w14:paraId="68A04A3C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 w:val="restart"/>
          </w:tcPr>
          <w:p w14:paraId="684CDE0D" w14:textId="77777777" w:rsidR="00D146E4" w:rsidRPr="00D146E4" w:rsidRDefault="00D146E4" w:rsidP="0002378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43199DB8" w14:textId="77777777" w:rsidTr="008C65DA">
        <w:trPr>
          <w:trHeight w:val="164"/>
        </w:trPr>
        <w:tc>
          <w:tcPr>
            <w:tcW w:w="129" w:type="pct"/>
            <w:vMerge/>
            <w:vAlign w:val="center"/>
          </w:tcPr>
          <w:p w14:paraId="5510D416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01A535E6" w14:textId="77777777" w:rsidR="00D146E4" w:rsidRDefault="00D146E4" w:rsidP="00D146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3A116D3B" w14:textId="27E9F720" w:rsidR="00D146E4" w:rsidRPr="00D146E4" w:rsidRDefault="00D146E4" w:rsidP="00D146E4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 w:rsidRPr="00D146E4">
              <w:rPr>
                <w:rFonts w:hint="eastAsia"/>
                <w:lang w:val="pl-PL"/>
              </w:rPr>
              <w:t>L</w:t>
            </w:r>
            <w:r w:rsidRPr="00D146E4">
              <w:rPr>
                <w:lang w:val="pl-PL"/>
              </w:rPr>
              <w:t>iczba paneli fotowoltaicznych</w:t>
            </w:r>
          </w:p>
        </w:tc>
        <w:tc>
          <w:tcPr>
            <w:tcW w:w="521" w:type="pct"/>
            <w:vAlign w:val="center"/>
          </w:tcPr>
          <w:p w14:paraId="49983E83" w14:textId="55BA5EE4" w:rsidR="00D146E4" w:rsidRPr="00D146E4" w:rsidRDefault="00D146E4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D146E4">
              <w:rPr>
                <w:rFonts w:hint="eastAsia"/>
                <w:lang w:val="pl-PL"/>
              </w:rPr>
              <w:t>s</w:t>
            </w:r>
            <w:r w:rsidRPr="00D146E4">
              <w:rPr>
                <w:lang w:val="pl-PL"/>
              </w:rPr>
              <w:t>zt.</w:t>
            </w:r>
          </w:p>
        </w:tc>
        <w:tc>
          <w:tcPr>
            <w:tcW w:w="560" w:type="pct"/>
            <w:vAlign w:val="center"/>
          </w:tcPr>
          <w:p w14:paraId="70A2F0DE" w14:textId="77777777" w:rsidR="00D146E4" w:rsidRPr="00D146E4" w:rsidRDefault="00D146E4" w:rsidP="00D146E4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35FF6737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2227787B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5F45D5CE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152838D9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4E28E966" w14:textId="77777777" w:rsidTr="008C65DA">
        <w:trPr>
          <w:trHeight w:val="164"/>
        </w:trPr>
        <w:tc>
          <w:tcPr>
            <w:tcW w:w="129" w:type="pct"/>
            <w:vMerge/>
            <w:vAlign w:val="center"/>
          </w:tcPr>
          <w:p w14:paraId="6869ABB7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38ED7654" w14:textId="77777777" w:rsidR="00D146E4" w:rsidRPr="00D146E4" w:rsidRDefault="00D146E4" w:rsidP="00D146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1457" w:type="pct"/>
            <w:vAlign w:val="center"/>
          </w:tcPr>
          <w:p w14:paraId="08E14F1C" w14:textId="601A6125" w:rsidR="00D146E4" w:rsidRPr="00D146E4" w:rsidRDefault="00D146E4" w:rsidP="00D146E4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 w:rsidRPr="00D146E4">
              <w:rPr>
                <w:lang w:val="pl-PL"/>
              </w:rPr>
              <w:t>Łączna moc paneli fotowoltaicznych</w:t>
            </w:r>
          </w:p>
        </w:tc>
        <w:tc>
          <w:tcPr>
            <w:tcW w:w="521" w:type="pct"/>
            <w:vAlign w:val="center"/>
          </w:tcPr>
          <w:p w14:paraId="46A48970" w14:textId="2648AD78" w:rsidR="00D146E4" w:rsidRPr="00D146E4" w:rsidRDefault="00D146E4" w:rsidP="000B7D89">
            <w:pPr>
              <w:spacing w:after="0" w:line="240" w:lineRule="auto"/>
              <w:jc w:val="center"/>
              <w:rPr>
                <w:lang w:val="pl-PL"/>
              </w:rPr>
            </w:pPr>
            <w:proofErr w:type="spellStart"/>
            <w:r w:rsidRPr="00D146E4">
              <w:rPr>
                <w:lang w:val="pl-PL"/>
              </w:rPr>
              <w:t>kWp</w:t>
            </w:r>
            <w:proofErr w:type="spellEnd"/>
          </w:p>
        </w:tc>
        <w:tc>
          <w:tcPr>
            <w:tcW w:w="560" w:type="pct"/>
            <w:vAlign w:val="center"/>
          </w:tcPr>
          <w:p w14:paraId="3139643B" w14:textId="77777777" w:rsidR="00D146E4" w:rsidRPr="00D146E4" w:rsidRDefault="00D146E4" w:rsidP="00D146E4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01C6FD69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49F44DAE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3C54F051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219437AF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6BEE2C43" w14:textId="77777777" w:rsidTr="008C65DA">
        <w:trPr>
          <w:trHeight w:val="164"/>
        </w:trPr>
        <w:tc>
          <w:tcPr>
            <w:tcW w:w="129" w:type="pct"/>
            <w:vMerge/>
            <w:vAlign w:val="center"/>
          </w:tcPr>
          <w:p w14:paraId="4AADE3F9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0C0F97C9" w14:textId="77777777" w:rsidR="00D146E4" w:rsidRPr="00D146E4" w:rsidRDefault="00D146E4" w:rsidP="00D146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1457" w:type="pct"/>
            <w:vAlign w:val="center"/>
          </w:tcPr>
          <w:p w14:paraId="4D3EA2B5" w14:textId="0ADC1BB7" w:rsidR="00D146E4" w:rsidRPr="00D146E4" w:rsidRDefault="00D146E4" w:rsidP="00D146E4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 w:rsidRPr="00D146E4">
              <w:rPr>
                <w:lang w:val="pl-PL"/>
              </w:rPr>
              <w:t>Technologia monokrystaliczna</w:t>
            </w:r>
          </w:p>
        </w:tc>
        <w:tc>
          <w:tcPr>
            <w:tcW w:w="521" w:type="pct"/>
            <w:vAlign w:val="center"/>
          </w:tcPr>
          <w:p w14:paraId="76F4C56E" w14:textId="53251A8A" w:rsidR="00D146E4" w:rsidRPr="00D146E4" w:rsidRDefault="00D146E4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D146E4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2746F856" w14:textId="77777777" w:rsidR="00D146E4" w:rsidRPr="00D146E4" w:rsidRDefault="00D146E4" w:rsidP="00D146E4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68B1B9F4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0537C71F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47DE9EF1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4284639C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346D97BC" w14:textId="77777777" w:rsidTr="008C65DA">
        <w:trPr>
          <w:trHeight w:val="164"/>
        </w:trPr>
        <w:tc>
          <w:tcPr>
            <w:tcW w:w="129" w:type="pct"/>
            <w:vMerge/>
            <w:vAlign w:val="center"/>
          </w:tcPr>
          <w:p w14:paraId="3AB7AF74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33D2C64A" w14:textId="77777777" w:rsidR="00D146E4" w:rsidRPr="00D146E4" w:rsidRDefault="00D146E4" w:rsidP="00D146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1457" w:type="pct"/>
            <w:vAlign w:val="center"/>
          </w:tcPr>
          <w:p w14:paraId="380DD3DC" w14:textId="6B62C616" w:rsidR="00D146E4" w:rsidRPr="00D146E4" w:rsidRDefault="00D146E4" w:rsidP="00D146E4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 w:rsidRPr="00D146E4">
              <w:rPr>
                <w:lang w:val="pl-PL"/>
              </w:rPr>
              <w:t>Napięcie w punkcie MPP</w:t>
            </w:r>
          </w:p>
        </w:tc>
        <w:tc>
          <w:tcPr>
            <w:tcW w:w="521" w:type="pct"/>
            <w:vAlign w:val="center"/>
          </w:tcPr>
          <w:p w14:paraId="058563A3" w14:textId="6B9B6455" w:rsidR="00D146E4" w:rsidRPr="00D146E4" w:rsidRDefault="00D146E4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D146E4">
              <w:rPr>
                <w:lang w:val="pl-PL"/>
              </w:rPr>
              <w:t>V</w:t>
            </w:r>
          </w:p>
        </w:tc>
        <w:tc>
          <w:tcPr>
            <w:tcW w:w="560" w:type="pct"/>
            <w:vAlign w:val="center"/>
          </w:tcPr>
          <w:p w14:paraId="694C06FB" w14:textId="77777777" w:rsidR="00D146E4" w:rsidRPr="00D146E4" w:rsidRDefault="00D146E4" w:rsidP="00D146E4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24B4AFD0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42C9963B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4A951CD7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558041EA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3613539A" w14:textId="77777777" w:rsidTr="008C65DA">
        <w:trPr>
          <w:trHeight w:val="164"/>
        </w:trPr>
        <w:tc>
          <w:tcPr>
            <w:tcW w:w="129" w:type="pct"/>
            <w:vMerge/>
            <w:vAlign w:val="center"/>
          </w:tcPr>
          <w:p w14:paraId="15D4AA22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1A8F9FE3" w14:textId="77777777" w:rsidR="00D146E4" w:rsidRPr="00D146E4" w:rsidRDefault="00D146E4" w:rsidP="00D146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1457" w:type="pct"/>
            <w:vAlign w:val="center"/>
          </w:tcPr>
          <w:p w14:paraId="12F59086" w14:textId="4D060988" w:rsidR="00D146E4" w:rsidRPr="00D146E4" w:rsidRDefault="00D146E4" w:rsidP="00D146E4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 w:rsidRPr="00D146E4">
              <w:rPr>
                <w:lang w:val="pl-PL"/>
              </w:rPr>
              <w:t>Prąd w punkcie MPP</w:t>
            </w:r>
          </w:p>
        </w:tc>
        <w:tc>
          <w:tcPr>
            <w:tcW w:w="521" w:type="pct"/>
            <w:vAlign w:val="center"/>
          </w:tcPr>
          <w:p w14:paraId="71B61BF9" w14:textId="153D9F4E" w:rsidR="00D146E4" w:rsidRPr="00D146E4" w:rsidRDefault="00D146E4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D146E4">
              <w:rPr>
                <w:lang w:val="pl-PL"/>
              </w:rPr>
              <w:t>V</w:t>
            </w:r>
          </w:p>
        </w:tc>
        <w:tc>
          <w:tcPr>
            <w:tcW w:w="560" w:type="pct"/>
            <w:vAlign w:val="center"/>
          </w:tcPr>
          <w:p w14:paraId="725C219B" w14:textId="77777777" w:rsidR="00D146E4" w:rsidRPr="00D146E4" w:rsidRDefault="00D146E4" w:rsidP="00D146E4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538224C7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42C9CEAB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530A50EF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4DCFC05B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6B83DD84" w14:textId="77777777" w:rsidTr="008C65DA">
        <w:trPr>
          <w:trHeight w:val="164"/>
        </w:trPr>
        <w:tc>
          <w:tcPr>
            <w:tcW w:w="129" w:type="pct"/>
            <w:vMerge/>
            <w:vAlign w:val="center"/>
          </w:tcPr>
          <w:p w14:paraId="1A0CCB93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77EA7695" w14:textId="77777777" w:rsidR="00D146E4" w:rsidRPr="00D146E4" w:rsidRDefault="00D146E4" w:rsidP="00D146E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1457" w:type="pct"/>
            <w:vAlign w:val="center"/>
          </w:tcPr>
          <w:p w14:paraId="78D41B1A" w14:textId="0B0C22B9" w:rsidR="00D146E4" w:rsidRPr="00D146E4" w:rsidRDefault="00D146E4" w:rsidP="00D146E4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 w:rsidRPr="00D146E4">
              <w:rPr>
                <w:lang w:val="pl-PL"/>
              </w:rPr>
              <w:t>Sprawność modułu</w:t>
            </w:r>
          </w:p>
        </w:tc>
        <w:tc>
          <w:tcPr>
            <w:tcW w:w="521" w:type="pct"/>
            <w:vAlign w:val="center"/>
          </w:tcPr>
          <w:p w14:paraId="7C20A0B7" w14:textId="6B9CCEC6" w:rsidR="00D146E4" w:rsidRPr="00D146E4" w:rsidRDefault="00D146E4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D146E4">
              <w:rPr>
                <w:lang w:val="pl-PL"/>
              </w:rPr>
              <w:t>%</w:t>
            </w:r>
          </w:p>
        </w:tc>
        <w:tc>
          <w:tcPr>
            <w:tcW w:w="560" w:type="pct"/>
            <w:vAlign w:val="center"/>
          </w:tcPr>
          <w:p w14:paraId="0AC27875" w14:textId="77777777" w:rsidR="00D146E4" w:rsidRPr="00D146E4" w:rsidRDefault="00D146E4" w:rsidP="00D146E4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6193CA3D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7DC266AA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25E9862A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0ACCBD39" w14:textId="77777777" w:rsidR="00D146E4" w:rsidRPr="00D146E4" w:rsidRDefault="00D146E4" w:rsidP="00D146E4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76F3D85E" w14:textId="77777777" w:rsidTr="008C65DA">
        <w:trPr>
          <w:trHeight w:val="164"/>
        </w:trPr>
        <w:tc>
          <w:tcPr>
            <w:tcW w:w="129" w:type="pct"/>
            <w:vMerge/>
            <w:vAlign w:val="center"/>
          </w:tcPr>
          <w:p w14:paraId="5854F849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4EC5DF5C" w14:textId="77777777" w:rsidR="007678F5" w:rsidRPr="00D146E4" w:rsidRDefault="007678F5" w:rsidP="00767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1457" w:type="pct"/>
            <w:vAlign w:val="center"/>
          </w:tcPr>
          <w:p w14:paraId="1816BA45" w14:textId="29D51446" w:rsidR="007678F5" w:rsidRPr="007678F5" w:rsidRDefault="007678F5" w:rsidP="007678F5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 w:rsidRPr="00D146E4">
              <w:rPr>
                <w:lang w:val="pl-PL"/>
              </w:rPr>
              <w:t>Utrata mocy modułów po 20 latach</w:t>
            </w:r>
          </w:p>
        </w:tc>
        <w:tc>
          <w:tcPr>
            <w:tcW w:w="521" w:type="pct"/>
            <w:vAlign w:val="center"/>
          </w:tcPr>
          <w:p w14:paraId="3AF4A77B" w14:textId="6E777F0D" w:rsidR="007678F5" w:rsidRPr="007678F5" w:rsidRDefault="007678F5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7678F5">
              <w:rPr>
                <w:lang w:val="pl-PL"/>
              </w:rPr>
              <w:t>%</w:t>
            </w:r>
          </w:p>
        </w:tc>
        <w:tc>
          <w:tcPr>
            <w:tcW w:w="560" w:type="pct"/>
            <w:vAlign w:val="center"/>
          </w:tcPr>
          <w:p w14:paraId="56C9FF49" w14:textId="77777777" w:rsidR="007678F5" w:rsidRPr="00D146E4" w:rsidRDefault="007678F5" w:rsidP="007678F5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1E53790D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03579FEC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539EDD0D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10931E08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0831084E" w14:textId="77777777" w:rsidTr="008C65DA">
        <w:trPr>
          <w:trHeight w:val="164"/>
        </w:trPr>
        <w:tc>
          <w:tcPr>
            <w:tcW w:w="129" w:type="pct"/>
            <w:vMerge/>
            <w:vAlign w:val="center"/>
          </w:tcPr>
          <w:p w14:paraId="45522D88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7CA99ECF" w14:textId="77777777" w:rsidR="007678F5" w:rsidRPr="00D146E4" w:rsidRDefault="007678F5" w:rsidP="00767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2538" w:type="pct"/>
            <w:gridSpan w:val="3"/>
            <w:vAlign w:val="center"/>
          </w:tcPr>
          <w:p w14:paraId="3646654B" w14:textId="4A6B16BE" w:rsidR="007678F5" w:rsidRPr="00D146E4" w:rsidRDefault="007678F5" w:rsidP="007678F5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  <w:proofErr w:type="spellStart"/>
            <w:r w:rsidRPr="00CF6AC6">
              <w:rPr>
                <w:b/>
                <w:bCs/>
              </w:rPr>
              <w:t>Falownik</w:t>
            </w:r>
            <w:proofErr w:type="spellEnd"/>
            <w:r w:rsidRPr="00CF6AC6">
              <w:rPr>
                <w:b/>
                <w:bCs/>
              </w:rPr>
              <w:t xml:space="preserve"> (</w:t>
            </w:r>
            <w:proofErr w:type="spellStart"/>
            <w:r w:rsidRPr="00CF6AC6">
              <w:rPr>
                <w:b/>
                <w:bCs/>
              </w:rPr>
              <w:t>inwerter</w:t>
            </w:r>
            <w:proofErr w:type="spellEnd"/>
            <w:r w:rsidRPr="00CF6AC6">
              <w:rPr>
                <w:b/>
                <w:bCs/>
              </w:rPr>
              <w:t>)</w:t>
            </w:r>
          </w:p>
        </w:tc>
        <w:tc>
          <w:tcPr>
            <w:tcW w:w="492" w:type="pct"/>
            <w:vMerge/>
          </w:tcPr>
          <w:p w14:paraId="45A8B833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74AF6114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072C3355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45B9E91E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D146E4" w14:paraId="5C69542F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128ECA12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0AEACA1E" w14:textId="77777777" w:rsidR="007678F5" w:rsidRPr="00D146E4" w:rsidRDefault="007678F5" w:rsidP="00767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6C588F80" w14:textId="46F41700" w:rsidR="007678F5" w:rsidRPr="00D146E4" w:rsidRDefault="007678F5" w:rsidP="007678F5">
            <w:pPr>
              <w:pStyle w:val="Bezodstpw"/>
              <w:tabs>
                <w:tab w:val="left" w:pos="426"/>
              </w:tabs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  <w:r>
              <w:rPr>
                <w:lang w:val="pl-PL"/>
              </w:rPr>
              <w:t>F</w:t>
            </w:r>
            <w:r w:rsidRPr="00D146E4">
              <w:rPr>
                <w:lang w:val="pl-PL"/>
              </w:rPr>
              <w:t>alownik (inwerter) o mocy dostosowanej do generatora PV oraz konfiguracji MPPT</w:t>
            </w:r>
          </w:p>
        </w:tc>
        <w:tc>
          <w:tcPr>
            <w:tcW w:w="521" w:type="pct"/>
            <w:vAlign w:val="center"/>
          </w:tcPr>
          <w:p w14:paraId="1C8620F5" w14:textId="77777777" w:rsidR="007678F5" w:rsidRPr="007678F5" w:rsidRDefault="007678F5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7678F5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60AB096E" w14:textId="77777777" w:rsidR="007678F5" w:rsidRPr="00D146E4" w:rsidRDefault="007678F5" w:rsidP="007678F5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1C95A42B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33C7CBFB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12E9252B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154392F4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10187FAA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4ECA3ACF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3F3EE81F" w14:textId="77777777" w:rsidR="007678F5" w:rsidRPr="00D146E4" w:rsidRDefault="007678F5" w:rsidP="00767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6B5BCDB1" w14:textId="34F27616" w:rsidR="007678F5" w:rsidRDefault="007678F5" w:rsidP="007678F5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proofErr w:type="spellStart"/>
            <w:r w:rsidRPr="00CF6AC6">
              <w:t>Ilość</w:t>
            </w:r>
            <w:proofErr w:type="spellEnd"/>
            <w:r w:rsidRPr="00CF6AC6">
              <w:t xml:space="preserve"> </w:t>
            </w:r>
            <w:proofErr w:type="spellStart"/>
            <w:r w:rsidRPr="00CF6AC6">
              <w:t>trackerów</w:t>
            </w:r>
            <w:proofErr w:type="spellEnd"/>
            <w:r w:rsidRPr="00CF6AC6">
              <w:t xml:space="preserve"> MPPT</w:t>
            </w:r>
          </w:p>
        </w:tc>
        <w:tc>
          <w:tcPr>
            <w:tcW w:w="521" w:type="pct"/>
            <w:vAlign w:val="center"/>
          </w:tcPr>
          <w:p w14:paraId="3BEEF6BD" w14:textId="54A90A46" w:rsidR="007678F5" w:rsidRPr="007678F5" w:rsidRDefault="007678F5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7678F5">
              <w:rPr>
                <w:lang w:val="pl-PL"/>
              </w:rPr>
              <w:t>szt.</w:t>
            </w:r>
          </w:p>
        </w:tc>
        <w:tc>
          <w:tcPr>
            <w:tcW w:w="560" w:type="pct"/>
            <w:vAlign w:val="center"/>
          </w:tcPr>
          <w:p w14:paraId="597C78D1" w14:textId="77777777" w:rsidR="007678F5" w:rsidRPr="00D146E4" w:rsidRDefault="007678F5" w:rsidP="007678F5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1733C0B2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37742D2E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7EF6003E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3E74561E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19DB09A5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66E3EACB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50B364A8" w14:textId="77777777" w:rsidR="007678F5" w:rsidRPr="00D146E4" w:rsidRDefault="007678F5" w:rsidP="00767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0D2964FD" w14:textId="5E05012F" w:rsidR="007678F5" w:rsidRDefault="007678F5" w:rsidP="007678F5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proofErr w:type="spellStart"/>
            <w:r w:rsidRPr="00CF6AC6">
              <w:t>Wejścia</w:t>
            </w:r>
            <w:proofErr w:type="spellEnd"/>
            <w:r w:rsidRPr="00CF6AC6">
              <w:t xml:space="preserve"> DC</w:t>
            </w:r>
          </w:p>
        </w:tc>
        <w:tc>
          <w:tcPr>
            <w:tcW w:w="521" w:type="pct"/>
            <w:vAlign w:val="center"/>
          </w:tcPr>
          <w:p w14:paraId="0813FD3A" w14:textId="6DFF1E71" w:rsidR="007678F5" w:rsidRPr="007678F5" w:rsidRDefault="007678F5" w:rsidP="000B7D89">
            <w:pPr>
              <w:spacing w:after="0" w:line="240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s</w:t>
            </w:r>
            <w:r w:rsidRPr="007678F5">
              <w:rPr>
                <w:lang w:val="pl-PL"/>
              </w:rPr>
              <w:t>zt.</w:t>
            </w:r>
          </w:p>
        </w:tc>
        <w:tc>
          <w:tcPr>
            <w:tcW w:w="560" w:type="pct"/>
            <w:vAlign w:val="center"/>
          </w:tcPr>
          <w:p w14:paraId="01E66035" w14:textId="77777777" w:rsidR="007678F5" w:rsidRPr="00D146E4" w:rsidRDefault="007678F5" w:rsidP="007678F5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7E058553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34D8CA93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7BE038E6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63F3C50A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222F9AE2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4A801F5F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30406BEF" w14:textId="77777777" w:rsidR="007678F5" w:rsidRPr="00D146E4" w:rsidRDefault="007678F5" w:rsidP="00767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3279834C" w14:textId="6136572E" w:rsidR="007678F5" w:rsidRPr="00CF6AC6" w:rsidRDefault="007678F5" w:rsidP="007678F5">
            <w:pPr>
              <w:pStyle w:val="Bezodstpw"/>
              <w:tabs>
                <w:tab w:val="left" w:pos="426"/>
              </w:tabs>
            </w:pPr>
            <w:proofErr w:type="spellStart"/>
            <w:r w:rsidRPr="00CF6AC6">
              <w:t>Sprawność</w:t>
            </w:r>
            <w:proofErr w:type="spellEnd"/>
            <w:r w:rsidRPr="00CF6AC6">
              <w:t xml:space="preserve"> </w:t>
            </w:r>
            <w:proofErr w:type="spellStart"/>
            <w:r w:rsidRPr="00CF6AC6">
              <w:t>maksymalna</w:t>
            </w:r>
            <w:proofErr w:type="spellEnd"/>
          </w:p>
        </w:tc>
        <w:tc>
          <w:tcPr>
            <w:tcW w:w="521" w:type="pct"/>
            <w:vAlign w:val="center"/>
          </w:tcPr>
          <w:p w14:paraId="7AAEBB6B" w14:textId="7CBB6456" w:rsidR="007678F5" w:rsidRPr="007678F5" w:rsidRDefault="007678F5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7678F5">
              <w:rPr>
                <w:lang w:val="pl-PL"/>
              </w:rPr>
              <w:t>%</w:t>
            </w:r>
          </w:p>
        </w:tc>
        <w:tc>
          <w:tcPr>
            <w:tcW w:w="560" w:type="pct"/>
            <w:vAlign w:val="center"/>
          </w:tcPr>
          <w:p w14:paraId="1C58FCA6" w14:textId="77777777" w:rsidR="007678F5" w:rsidRPr="00D146E4" w:rsidRDefault="007678F5" w:rsidP="007678F5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1CE11AB0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02C99620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0A910858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78F9CCB8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06ED88B3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1ED14968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5DF9CF74" w14:textId="77777777" w:rsidR="007678F5" w:rsidRPr="00D146E4" w:rsidRDefault="007678F5" w:rsidP="00767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53988994" w14:textId="399CC146" w:rsidR="007678F5" w:rsidRPr="00CF6AC6" w:rsidRDefault="007678F5" w:rsidP="007678F5">
            <w:pPr>
              <w:pStyle w:val="Bezodstpw"/>
              <w:tabs>
                <w:tab w:val="left" w:pos="426"/>
              </w:tabs>
            </w:pPr>
            <w:proofErr w:type="spellStart"/>
            <w:r w:rsidRPr="00CF6AC6">
              <w:t>Zakres</w:t>
            </w:r>
            <w:proofErr w:type="spellEnd"/>
            <w:r w:rsidRPr="00CF6AC6">
              <w:t xml:space="preserve"> </w:t>
            </w:r>
            <w:proofErr w:type="spellStart"/>
            <w:r w:rsidRPr="00CF6AC6">
              <w:t>napięcia</w:t>
            </w:r>
            <w:proofErr w:type="spellEnd"/>
            <w:r w:rsidRPr="00CF6AC6">
              <w:t xml:space="preserve"> MPP</w:t>
            </w:r>
          </w:p>
        </w:tc>
        <w:tc>
          <w:tcPr>
            <w:tcW w:w="521" w:type="pct"/>
            <w:vAlign w:val="center"/>
          </w:tcPr>
          <w:p w14:paraId="1DE2D6F2" w14:textId="4DAF5B04" w:rsidR="007678F5" w:rsidRPr="007678F5" w:rsidRDefault="007678F5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7678F5">
              <w:rPr>
                <w:lang w:val="pl-PL"/>
              </w:rPr>
              <w:t>V</w:t>
            </w:r>
          </w:p>
        </w:tc>
        <w:tc>
          <w:tcPr>
            <w:tcW w:w="560" w:type="pct"/>
            <w:vAlign w:val="center"/>
          </w:tcPr>
          <w:p w14:paraId="225CD623" w14:textId="77777777" w:rsidR="007678F5" w:rsidRPr="00D146E4" w:rsidRDefault="007678F5" w:rsidP="007678F5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5E8FB67C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4A588E9C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4263CF2A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0A0F4598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6FFE744B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34A8DE90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4D6EFA73" w14:textId="77777777" w:rsidR="007678F5" w:rsidRPr="00D146E4" w:rsidRDefault="007678F5" w:rsidP="00767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358AFA33" w14:textId="5EA69874" w:rsidR="007678F5" w:rsidRPr="00D146E4" w:rsidRDefault="007678F5" w:rsidP="007678F5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 w:rsidRPr="00D146E4">
              <w:rPr>
                <w:lang w:val="pl-PL"/>
              </w:rPr>
              <w:t xml:space="preserve">Zabezpieczenia: przeciwzwarciowe, </w:t>
            </w:r>
            <w:r w:rsidRPr="00D146E4">
              <w:rPr>
                <w:lang w:val="pl-PL"/>
              </w:rPr>
              <w:lastRenderedPageBreak/>
              <w:t>termiczne, DC/AC</w:t>
            </w:r>
          </w:p>
        </w:tc>
        <w:tc>
          <w:tcPr>
            <w:tcW w:w="521" w:type="pct"/>
            <w:vAlign w:val="center"/>
          </w:tcPr>
          <w:p w14:paraId="2FAD4A00" w14:textId="3833727B" w:rsidR="007678F5" w:rsidRPr="007678F5" w:rsidRDefault="007678F5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7678F5">
              <w:rPr>
                <w:lang w:val="pl-PL"/>
              </w:rPr>
              <w:lastRenderedPageBreak/>
              <w:t>Tak/nie</w:t>
            </w:r>
          </w:p>
        </w:tc>
        <w:tc>
          <w:tcPr>
            <w:tcW w:w="560" w:type="pct"/>
            <w:vAlign w:val="center"/>
          </w:tcPr>
          <w:p w14:paraId="25FCA2D1" w14:textId="77777777" w:rsidR="007678F5" w:rsidRPr="00D146E4" w:rsidRDefault="007678F5" w:rsidP="007678F5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67FEE3F8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387C9C34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1F813B14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3BC42CFB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5EB855F4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1884F8BC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40470017" w14:textId="77777777" w:rsidR="007678F5" w:rsidRPr="00D146E4" w:rsidRDefault="007678F5" w:rsidP="00767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7EDB4A3E" w14:textId="50230A18" w:rsidR="007678F5" w:rsidRPr="00CF6AC6" w:rsidRDefault="007678F5" w:rsidP="007678F5">
            <w:pPr>
              <w:pStyle w:val="Bezodstpw"/>
              <w:tabs>
                <w:tab w:val="left" w:pos="426"/>
              </w:tabs>
            </w:pPr>
            <w:proofErr w:type="spellStart"/>
            <w:r w:rsidRPr="00CF6AC6">
              <w:t>Komunikacja</w:t>
            </w:r>
            <w:proofErr w:type="spellEnd"/>
            <w:r w:rsidRPr="00CF6AC6">
              <w:t xml:space="preserve">: </w:t>
            </w:r>
            <w:proofErr w:type="spellStart"/>
            <w:r w:rsidRPr="00CF6AC6">
              <w:t>możliwość</w:t>
            </w:r>
            <w:proofErr w:type="spellEnd"/>
            <w:r w:rsidRPr="00CF6AC6">
              <w:t xml:space="preserve"> </w:t>
            </w:r>
            <w:proofErr w:type="spellStart"/>
            <w:r w:rsidRPr="00CF6AC6">
              <w:t>monitoringu</w:t>
            </w:r>
            <w:proofErr w:type="spellEnd"/>
            <w:r w:rsidRPr="00CF6AC6">
              <w:t xml:space="preserve"> online</w:t>
            </w:r>
          </w:p>
        </w:tc>
        <w:tc>
          <w:tcPr>
            <w:tcW w:w="521" w:type="pct"/>
            <w:vAlign w:val="center"/>
          </w:tcPr>
          <w:p w14:paraId="3DBC2F33" w14:textId="6B472963" w:rsidR="007678F5" w:rsidRPr="007678F5" w:rsidRDefault="007678F5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7678F5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776B88F9" w14:textId="77777777" w:rsidR="007678F5" w:rsidRPr="00D146E4" w:rsidRDefault="007678F5" w:rsidP="007678F5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7372A34D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0FEFC214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7BF52B8A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079448C5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305A22B8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3821E024" w14:textId="77777777" w:rsidR="00EC4829" w:rsidRPr="00D146E4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06A09ED9" w14:textId="77777777" w:rsidR="00EC4829" w:rsidRPr="00D146E4" w:rsidRDefault="00EC4829" w:rsidP="00767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2538" w:type="pct"/>
            <w:gridSpan w:val="3"/>
            <w:vAlign w:val="center"/>
          </w:tcPr>
          <w:p w14:paraId="6FDC9DFC" w14:textId="7E7A0271" w:rsidR="00EC4829" w:rsidRPr="00D146E4" w:rsidRDefault="00EC4829" w:rsidP="000B7D89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  <w:proofErr w:type="spellStart"/>
            <w:r w:rsidRPr="00CF6AC6">
              <w:rPr>
                <w:b/>
                <w:bCs/>
              </w:rPr>
              <w:t>Konstrukcja</w:t>
            </w:r>
            <w:proofErr w:type="spellEnd"/>
            <w:r w:rsidRPr="00CF6AC6">
              <w:rPr>
                <w:b/>
                <w:bCs/>
              </w:rPr>
              <w:t xml:space="preserve"> </w:t>
            </w:r>
            <w:proofErr w:type="spellStart"/>
            <w:r w:rsidRPr="00CF6AC6">
              <w:rPr>
                <w:b/>
                <w:bCs/>
              </w:rPr>
              <w:t>montażowa</w:t>
            </w:r>
            <w:proofErr w:type="spellEnd"/>
          </w:p>
        </w:tc>
        <w:tc>
          <w:tcPr>
            <w:tcW w:w="492" w:type="pct"/>
            <w:vMerge/>
          </w:tcPr>
          <w:p w14:paraId="7DA5C22E" w14:textId="77777777" w:rsidR="00EC4829" w:rsidRPr="00D146E4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5B1765CE" w14:textId="77777777" w:rsidR="00EC4829" w:rsidRPr="00D146E4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2BA97CDC" w14:textId="77777777" w:rsidR="00EC4829" w:rsidRPr="00D146E4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2027C26A" w14:textId="77777777" w:rsidR="00EC4829" w:rsidRPr="00D146E4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EC4829" w14:paraId="628C7324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0FCFB927" w14:textId="77777777" w:rsidR="007678F5" w:rsidRPr="00D146E4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2EFEC271" w14:textId="77777777" w:rsidR="007678F5" w:rsidRPr="00D146E4" w:rsidRDefault="007678F5" w:rsidP="00767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7E764882" w14:textId="53488DCA" w:rsidR="007678F5" w:rsidRPr="00EC4829" w:rsidRDefault="00EC4829" w:rsidP="007678F5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 w:rsidRPr="00EC4829">
              <w:rPr>
                <w:lang w:val="pl-PL"/>
              </w:rPr>
              <w:t>Montaż na gruncie i dachu o ekspozycji południowej i południowo-zachodniej</w:t>
            </w:r>
          </w:p>
        </w:tc>
        <w:tc>
          <w:tcPr>
            <w:tcW w:w="521" w:type="pct"/>
            <w:vAlign w:val="center"/>
          </w:tcPr>
          <w:p w14:paraId="1AC88CCE" w14:textId="3FB53F49" w:rsidR="007678F5" w:rsidRPr="007678F5" w:rsidRDefault="00EC4829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7678F5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1ACE6BC4" w14:textId="77777777" w:rsidR="007678F5" w:rsidRPr="00EC4829" w:rsidRDefault="007678F5" w:rsidP="007678F5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492" w:type="pct"/>
            <w:vMerge/>
          </w:tcPr>
          <w:p w14:paraId="7C090921" w14:textId="77777777" w:rsidR="007678F5" w:rsidRPr="00EC4829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01B02968" w14:textId="77777777" w:rsidR="007678F5" w:rsidRPr="00EC4829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5E313C58" w14:textId="77777777" w:rsidR="007678F5" w:rsidRPr="00EC4829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21E4D357" w14:textId="77777777" w:rsidR="007678F5" w:rsidRPr="00EC4829" w:rsidRDefault="007678F5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EC4829" w14:paraId="00C1B45F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1A7EC80A" w14:textId="77777777" w:rsidR="00EC4829" w:rsidRPr="00D146E4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0CCCE441" w14:textId="77777777" w:rsidR="00EC4829" w:rsidRPr="00D146E4" w:rsidRDefault="00EC4829" w:rsidP="00767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2B5D4311" w14:textId="70FD887E" w:rsidR="00EC4829" w:rsidRPr="00EC4829" w:rsidRDefault="00EC4829" w:rsidP="007678F5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 w:rsidRPr="00EC4829">
              <w:rPr>
                <w:lang w:val="pl-PL"/>
              </w:rPr>
              <w:t>Pełna odporność na warunki atmosferyczne</w:t>
            </w:r>
          </w:p>
        </w:tc>
        <w:tc>
          <w:tcPr>
            <w:tcW w:w="521" w:type="pct"/>
            <w:vAlign w:val="center"/>
          </w:tcPr>
          <w:p w14:paraId="33E2B885" w14:textId="2749AB56" w:rsidR="00EC4829" w:rsidRPr="007678F5" w:rsidRDefault="00EC4829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7678F5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1BCD9BE3" w14:textId="77777777" w:rsidR="00EC4829" w:rsidRPr="00EC4829" w:rsidRDefault="00EC4829" w:rsidP="007678F5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492" w:type="pct"/>
            <w:vMerge/>
          </w:tcPr>
          <w:p w14:paraId="39E21793" w14:textId="77777777" w:rsidR="00EC4829" w:rsidRPr="00EC4829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31AF4083" w14:textId="77777777" w:rsidR="00EC4829" w:rsidRPr="00EC4829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2B4AC0D3" w14:textId="77777777" w:rsidR="00EC4829" w:rsidRPr="00EC4829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6DD43352" w14:textId="77777777" w:rsidR="00EC4829" w:rsidRPr="00EC4829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EC4829" w14:paraId="6A596B3B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6EF55F76" w14:textId="77777777" w:rsidR="00EC4829" w:rsidRPr="00D146E4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565C2EEC" w14:textId="77777777" w:rsidR="00EC4829" w:rsidRPr="00D146E4" w:rsidRDefault="00EC4829" w:rsidP="00767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2980F3B8" w14:textId="5E3C4E4E" w:rsidR="00EC4829" w:rsidRPr="00EC4829" w:rsidRDefault="00EC4829" w:rsidP="007678F5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proofErr w:type="spellStart"/>
            <w:r w:rsidRPr="00CF6AC6">
              <w:t>Kompatybilność</w:t>
            </w:r>
            <w:proofErr w:type="spellEnd"/>
            <w:r w:rsidRPr="00CF6AC6">
              <w:t xml:space="preserve"> z </w:t>
            </w:r>
            <w:proofErr w:type="spellStart"/>
            <w:r>
              <w:t>oferowanymi</w:t>
            </w:r>
            <w:proofErr w:type="spellEnd"/>
            <w:r>
              <w:t xml:space="preserve"> </w:t>
            </w:r>
            <w:proofErr w:type="spellStart"/>
            <w:r w:rsidRPr="00CF6AC6">
              <w:t>modułami</w:t>
            </w:r>
            <w:proofErr w:type="spellEnd"/>
          </w:p>
        </w:tc>
        <w:tc>
          <w:tcPr>
            <w:tcW w:w="521" w:type="pct"/>
            <w:vAlign w:val="center"/>
          </w:tcPr>
          <w:p w14:paraId="5312A778" w14:textId="503ED796" w:rsidR="00EC4829" w:rsidRPr="007678F5" w:rsidRDefault="00EC4829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7678F5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0DAF8754" w14:textId="77777777" w:rsidR="00EC4829" w:rsidRPr="00EC4829" w:rsidRDefault="00EC4829" w:rsidP="007678F5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492" w:type="pct"/>
            <w:vMerge/>
          </w:tcPr>
          <w:p w14:paraId="21E7681A" w14:textId="77777777" w:rsidR="00EC4829" w:rsidRPr="00EC4829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459164F8" w14:textId="77777777" w:rsidR="00EC4829" w:rsidRPr="00EC4829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75DB486B" w14:textId="77777777" w:rsidR="00EC4829" w:rsidRPr="00EC4829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78763843" w14:textId="77777777" w:rsidR="00EC4829" w:rsidRPr="00EC4829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EC4829" w14:paraId="3380668B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0F7D16D8" w14:textId="77777777" w:rsidR="00EC4829" w:rsidRPr="00D146E4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4CE21291" w14:textId="77777777" w:rsidR="00EC4829" w:rsidRPr="00D146E4" w:rsidRDefault="00EC4829" w:rsidP="007678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17EF2410" w14:textId="3F903D09" w:rsidR="00EC4829" w:rsidRPr="00EC4829" w:rsidRDefault="00EC4829" w:rsidP="007678F5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 w:rsidRPr="00EC4829">
              <w:rPr>
                <w:lang w:val="pl-PL"/>
              </w:rPr>
              <w:t>System szybkiego montażu z blokadą przeciwwiatrową</w:t>
            </w:r>
          </w:p>
        </w:tc>
        <w:tc>
          <w:tcPr>
            <w:tcW w:w="521" w:type="pct"/>
            <w:vAlign w:val="center"/>
          </w:tcPr>
          <w:p w14:paraId="4C47360E" w14:textId="15E16B10" w:rsidR="00EC4829" w:rsidRPr="00EC4829" w:rsidRDefault="00EC4829" w:rsidP="000B7D89">
            <w:pPr>
              <w:spacing w:after="0" w:line="240" w:lineRule="auto"/>
              <w:jc w:val="center"/>
              <w:rPr>
                <w:b/>
                <w:bCs/>
                <w:lang w:val="pl-PL"/>
              </w:rPr>
            </w:pPr>
            <w:r w:rsidRPr="007678F5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62F1926C" w14:textId="77777777" w:rsidR="00EC4829" w:rsidRPr="00EC4829" w:rsidRDefault="00EC4829" w:rsidP="007678F5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492" w:type="pct"/>
            <w:vMerge/>
          </w:tcPr>
          <w:p w14:paraId="688B232E" w14:textId="77777777" w:rsidR="00EC4829" w:rsidRPr="00EC4829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3CD195C5" w14:textId="77777777" w:rsidR="00EC4829" w:rsidRPr="00EC4829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4F6B7C49" w14:textId="77777777" w:rsidR="00EC4829" w:rsidRPr="00EC4829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698BCE90" w14:textId="77777777" w:rsidR="00EC4829" w:rsidRPr="00EC4829" w:rsidRDefault="00EC4829" w:rsidP="007678F5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EC4829" w14:paraId="1D502374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0E294A4D" w14:textId="77777777" w:rsidR="00EC4829" w:rsidRPr="00D146E4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6114309B" w14:textId="77777777" w:rsidR="00EC4829" w:rsidRPr="00D146E4" w:rsidRDefault="00EC4829" w:rsidP="00EC48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5E9992D5" w14:textId="268642DF" w:rsidR="00EC4829" w:rsidRPr="00EC4829" w:rsidRDefault="00EC4829" w:rsidP="00EC4829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>
              <w:rPr>
                <w:lang w:val="pl-PL"/>
              </w:rPr>
              <w:t>K</w:t>
            </w:r>
            <w:r w:rsidRPr="00D146E4">
              <w:rPr>
                <w:lang w:val="pl-PL"/>
              </w:rPr>
              <w:t>onstrukcj</w:t>
            </w:r>
            <w:r>
              <w:rPr>
                <w:lang w:val="pl-PL"/>
              </w:rPr>
              <w:t>a</w:t>
            </w:r>
            <w:r w:rsidRPr="00D146E4">
              <w:rPr>
                <w:lang w:val="pl-PL"/>
              </w:rPr>
              <w:t xml:space="preserve"> montażow</w:t>
            </w:r>
            <w:r>
              <w:rPr>
                <w:lang w:val="pl-PL"/>
              </w:rPr>
              <w:t>a</w:t>
            </w:r>
            <w:r w:rsidRPr="00D146E4">
              <w:rPr>
                <w:lang w:val="pl-PL"/>
              </w:rPr>
              <w:t xml:space="preserve"> dostosowan</w:t>
            </w:r>
            <w:r>
              <w:rPr>
                <w:lang w:val="pl-PL"/>
              </w:rPr>
              <w:t>a</w:t>
            </w:r>
            <w:r w:rsidRPr="00D146E4">
              <w:rPr>
                <w:lang w:val="pl-PL"/>
              </w:rPr>
              <w:t xml:space="preserve"> do pokrycia dachowego i parametrów budynku </w:t>
            </w:r>
          </w:p>
        </w:tc>
        <w:tc>
          <w:tcPr>
            <w:tcW w:w="521" w:type="pct"/>
            <w:vAlign w:val="center"/>
          </w:tcPr>
          <w:p w14:paraId="44A2DE21" w14:textId="33B9F66A" w:rsidR="00EC4829" w:rsidRPr="007678F5" w:rsidRDefault="00EC4829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7678F5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37306F48" w14:textId="77777777" w:rsidR="00EC4829" w:rsidRPr="00EC4829" w:rsidRDefault="00EC4829" w:rsidP="00EC4829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492" w:type="pct"/>
            <w:vMerge/>
          </w:tcPr>
          <w:p w14:paraId="5829E815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5AB9600B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14A66DDA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4FD0EE3B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EC4829" w14:paraId="5BCFD7AB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11ED7BB2" w14:textId="77777777" w:rsidR="00EC4829" w:rsidRPr="00D146E4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5EAF1D4D" w14:textId="77777777" w:rsidR="00EC4829" w:rsidRPr="00D146E4" w:rsidRDefault="00EC4829" w:rsidP="00EC48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2538" w:type="pct"/>
            <w:gridSpan w:val="3"/>
            <w:vAlign w:val="center"/>
          </w:tcPr>
          <w:p w14:paraId="0D6FDDC8" w14:textId="6EE0FAF1" w:rsidR="00EC4829" w:rsidRPr="00EC4829" w:rsidRDefault="00EC4829" w:rsidP="00EC4829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  <w:proofErr w:type="spellStart"/>
            <w:r w:rsidRPr="00CF6AC6">
              <w:rPr>
                <w:b/>
                <w:bCs/>
              </w:rPr>
              <w:t>Instalacja</w:t>
            </w:r>
            <w:proofErr w:type="spellEnd"/>
            <w:r w:rsidRPr="00CF6AC6">
              <w:rPr>
                <w:b/>
                <w:bCs/>
              </w:rPr>
              <w:t xml:space="preserve"> </w:t>
            </w:r>
            <w:proofErr w:type="spellStart"/>
            <w:r w:rsidRPr="00CF6AC6">
              <w:rPr>
                <w:b/>
                <w:bCs/>
              </w:rPr>
              <w:t>elektryczna</w:t>
            </w:r>
            <w:proofErr w:type="spellEnd"/>
            <w:r w:rsidRPr="00CF6AC6">
              <w:rPr>
                <w:b/>
                <w:bCs/>
              </w:rPr>
              <w:t xml:space="preserve"> </w:t>
            </w:r>
            <w:proofErr w:type="spellStart"/>
            <w:r w:rsidRPr="00CF6AC6">
              <w:rPr>
                <w:b/>
                <w:bCs/>
              </w:rPr>
              <w:t>i</w:t>
            </w:r>
            <w:proofErr w:type="spellEnd"/>
            <w:r w:rsidRPr="00CF6AC6">
              <w:rPr>
                <w:b/>
                <w:bCs/>
              </w:rPr>
              <w:t xml:space="preserve"> </w:t>
            </w:r>
            <w:proofErr w:type="spellStart"/>
            <w:r w:rsidRPr="00CF6AC6">
              <w:rPr>
                <w:b/>
                <w:bCs/>
              </w:rPr>
              <w:t>zabezpieczenia</w:t>
            </w:r>
            <w:proofErr w:type="spellEnd"/>
          </w:p>
        </w:tc>
        <w:tc>
          <w:tcPr>
            <w:tcW w:w="492" w:type="pct"/>
            <w:vMerge/>
          </w:tcPr>
          <w:p w14:paraId="179BE793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530FA26E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19D7405D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71CCE090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EC4829" w14:paraId="4228C7EA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1C80A3AE" w14:textId="77777777" w:rsidR="00EC4829" w:rsidRPr="00D146E4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0E141571" w14:textId="77777777" w:rsidR="00EC4829" w:rsidRPr="00D146E4" w:rsidRDefault="00EC4829" w:rsidP="00EC48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3387519D" w14:textId="3AA02EEA" w:rsidR="00EC4829" w:rsidRPr="00EC4829" w:rsidRDefault="00EC4829" w:rsidP="00EC4829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 w:rsidRPr="00EC4829">
              <w:rPr>
                <w:lang w:val="pl-PL"/>
              </w:rPr>
              <w:t>Okablowanie DC/AC zgodne z normami PN-EN 62548 i PN-HD 60364</w:t>
            </w:r>
          </w:p>
        </w:tc>
        <w:tc>
          <w:tcPr>
            <w:tcW w:w="521" w:type="pct"/>
            <w:vAlign w:val="center"/>
          </w:tcPr>
          <w:p w14:paraId="6952CB66" w14:textId="72EEDAA1" w:rsidR="00EC4829" w:rsidRPr="007678F5" w:rsidRDefault="00EC4829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7678F5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28520051" w14:textId="77777777" w:rsidR="00EC4829" w:rsidRPr="00EC4829" w:rsidRDefault="00EC4829" w:rsidP="00EC4829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492" w:type="pct"/>
            <w:vMerge/>
          </w:tcPr>
          <w:p w14:paraId="6CE2EB5B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586BEA48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3F07BF79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27494D57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EC4829" w14:paraId="59927244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6175ED5D" w14:textId="77777777" w:rsidR="00EC4829" w:rsidRPr="00D146E4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041FFD9A" w14:textId="77777777" w:rsidR="00EC4829" w:rsidRPr="00D146E4" w:rsidRDefault="00EC4829" w:rsidP="00EC48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5A50B73D" w14:textId="524E1323" w:rsidR="00EC4829" w:rsidRPr="00EC4829" w:rsidRDefault="00EC4829" w:rsidP="00EC4829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 w:rsidRPr="00EC4829">
              <w:rPr>
                <w:lang w:val="pl-PL"/>
              </w:rPr>
              <w:t>Rozdzielnice PV z zabezpieczeniami nadprądowymi, przepięciowymi i różnicowoprądowymi</w:t>
            </w:r>
          </w:p>
        </w:tc>
        <w:tc>
          <w:tcPr>
            <w:tcW w:w="521" w:type="pct"/>
            <w:vAlign w:val="center"/>
          </w:tcPr>
          <w:p w14:paraId="65928523" w14:textId="128B1010" w:rsidR="00EC4829" w:rsidRPr="007678F5" w:rsidRDefault="00EC4829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431148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410A71B9" w14:textId="77777777" w:rsidR="00EC4829" w:rsidRPr="00EC4829" w:rsidRDefault="00EC4829" w:rsidP="00EC4829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492" w:type="pct"/>
            <w:vMerge/>
          </w:tcPr>
          <w:p w14:paraId="48B99029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11DC5974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4D60617A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058850DA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EC4829" w14:paraId="5461CB52" w14:textId="77777777" w:rsidTr="008C65DA">
        <w:trPr>
          <w:trHeight w:val="542"/>
        </w:trPr>
        <w:tc>
          <w:tcPr>
            <w:tcW w:w="129" w:type="pct"/>
            <w:vMerge/>
            <w:vAlign w:val="center"/>
          </w:tcPr>
          <w:p w14:paraId="3BC496BF" w14:textId="77777777" w:rsidR="00EC4829" w:rsidRPr="00D146E4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7FD7FD5E" w14:textId="77777777" w:rsidR="00EC4829" w:rsidRPr="00D146E4" w:rsidRDefault="00EC4829" w:rsidP="00EC48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1C1FF324" w14:textId="65CD3AEC" w:rsidR="00EC4829" w:rsidRPr="00EC4829" w:rsidRDefault="00EC4829" w:rsidP="00EC4829">
            <w:pPr>
              <w:spacing w:after="0" w:line="240" w:lineRule="auto"/>
              <w:rPr>
                <w:lang w:val="pl-PL"/>
              </w:rPr>
            </w:pPr>
            <w:r w:rsidRPr="00EC4829">
              <w:rPr>
                <w:lang w:val="pl-PL"/>
              </w:rPr>
              <w:t>Uziemienie i połączenia wyrównawcze całej instalacji</w:t>
            </w:r>
          </w:p>
        </w:tc>
        <w:tc>
          <w:tcPr>
            <w:tcW w:w="521" w:type="pct"/>
            <w:vAlign w:val="center"/>
          </w:tcPr>
          <w:p w14:paraId="10BF6673" w14:textId="7BF3E9CF" w:rsidR="00EC4829" w:rsidRPr="007678F5" w:rsidRDefault="00EC4829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431148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19CA105D" w14:textId="77777777" w:rsidR="00EC4829" w:rsidRPr="00EC4829" w:rsidRDefault="00EC4829" w:rsidP="00EC4829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492" w:type="pct"/>
            <w:vMerge/>
          </w:tcPr>
          <w:p w14:paraId="77E2774E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4607DC07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3690D993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6DF7BEDB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EC4829" w14:paraId="12D761DD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11EAF847" w14:textId="77777777" w:rsidR="00EC4829" w:rsidRPr="00D146E4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7E4369DF" w14:textId="77777777" w:rsidR="00EC4829" w:rsidRPr="00D146E4" w:rsidRDefault="00EC4829" w:rsidP="00EC48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7B41850C" w14:textId="45DC3F0A" w:rsidR="00EC4829" w:rsidRPr="00EC4829" w:rsidRDefault="00EC4829" w:rsidP="00EC4829">
            <w:pPr>
              <w:pStyle w:val="Bezodstpw"/>
              <w:tabs>
                <w:tab w:val="left" w:pos="426"/>
              </w:tabs>
              <w:rPr>
                <w:lang w:val="pl-PL"/>
              </w:rPr>
            </w:pPr>
            <w:r w:rsidRPr="00CF6AC6">
              <w:t xml:space="preserve">Monitoring </w:t>
            </w:r>
            <w:proofErr w:type="spellStart"/>
            <w:r w:rsidRPr="00CF6AC6">
              <w:t>produkcji</w:t>
            </w:r>
            <w:proofErr w:type="spellEnd"/>
            <w:r w:rsidRPr="00CF6AC6">
              <w:t xml:space="preserve"> </w:t>
            </w:r>
            <w:proofErr w:type="spellStart"/>
            <w:r w:rsidRPr="00CF6AC6">
              <w:t>energii</w:t>
            </w:r>
            <w:proofErr w:type="spellEnd"/>
          </w:p>
        </w:tc>
        <w:tc>
          <w:tcPr>
            <w:tcW w:w="521" w:type="pct"/>
            <w:vAlign w:val="center"/>
          </w:tcPr>
          <w:p w14:paraId="1B9A1313" w14:textId="575DACA6" w:rsidR="00EC4829" w:rsidRPr="007678F5" w:rsidRDefault="00EC4829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431148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00DA812B" w14:textId="77777777" w:rsidR="00EC4829" w:rsidRPr="00EC4829" w:rsidRDefault="00EC4829" w:rsidP="00EC4829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492" w:type="pct"/>
            <w:vMerge/>
          </w:tcPr>
          <w:p w14:paraId="599A0A1D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0582DCEC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0861F545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310B2000" w14:textId="77777777" w:rsidR="00EC4829" w:rsidRPr="00EC4829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EC4829" w14:paraId="582C640C" w14:textId="77777777" w:rsidTr="008C65DA">
        <w:trPr>
          <w:trHeight w:val="226"/>
        </w:trPr>
        <w:tc>
          <w:tcPr>
            <w:tcW w:w="129" w:type="pct"/>
            <w:vMerge/>
            <w:vAlign w:val="center"/>
          </w:tcPr>
          <w:p w14:paraId="2F61D557" w14:textId="77777777" w:rsidR="00B351EC" w:rsidRPr="00D146E4" w:rsidRDefault="00B351EC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57422B44" w14:textId="77777777" w:rsidR="00B351EC" w:rsidRPr="00D146E4" w:rsidRDefault="00B351EC" w:rsidP="00EC48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2082C68B" w14:textId="4200D31E" w:rsidR="00B351EC" w:rsidRPr="00CF6AC6" w:rsidRDefault="00B351EC" w:rsidP="00B351EC">
            <w:pPr>
              <w:pStyle w:val="Bezodstpw"/>
              <w:tabs>
                <w:tab w:val="left" w:pos="426"/>
              </w:tabs>
            </w:pPr>
            <w:proofErr w:type="spellStart"/>
            <w:r>
              <w:t>Z</w:t>
            </w:r>
            <w:r w:rsidRPr="000F1C99">
              <w:t>abezpieczeń</w:t>
            </w:r>
            <w:proofErr w:type="spellEnd"/>
            <w:r w:rsidRPr="000F1C99">
              <w:t xml:space="preserve"> </w:t>
            </w:r>
            <w:proofErr w:type="spellStart"/>
            <w:r w:rsidRPr="000F1C99">
              <w:t>przeciwpożarow</w:t>
            </w:r>
            <w:r>
              <w:t>e</w:t>
            </w:r>
            <w:proofErr w:type="spellEnd"/>
          </w:p>
        </w:tc>
        <w:tc>
          <w:tcPr>
            <w:tcW w:w="521" w:type="pct"/>
            <w:vAlign w:val="center"/>
          </w:tcPr>
          <w:p w14:paraId="5407791E" w14:textId="11BE0082" w:rsidR="00B351EC" w:rsidRPr="00431148" w:rsidRDefault="00B351EC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431148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3DBE5DB3" w14:textId="77777777" w:rsidR="00B351EC" w:rsidRPr="00EC4829" w:rsidRDefault="00B351EC" w:rsidP="00EC4829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492" w:type="pct"/>
            <w:vMerge/>
          </w:tcPr>
          <w:p w14:paraId="4B1D61C9" w14:textId="77777777" w:rsidR="00B351EC" w:rsidRPr="00EC4829" w:rsidRDefault="00B351EC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413D39FB" w14:textId="77777777" w:rsidR="00B351EC" w:rsidRPr="00EC4829" w:rsidRDefault="00B351EC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64E6237B" w14:textId="77777777" w:rsidR="00B351EC" w:rsidRPr="00EC4829" w:rsidRDefault="00B351EC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6BEC0298" w14:textId="77777777" w:rsidR="00B351EC" w:rsidRPr="00EC4829" w:rsidRDefault="00B351EC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D146E4" w14:paraId="7409F8A3" w14:textId="77777777" w:rsidTr="008C65DA">
        <w:trPr>
          <w:trHeight w:val="131"/>
        </w:trPr>
        <w:tc>
          <w:tcPr>
            <w:tcW w:w="129" w:type="pct"/>
            <w:vMerge/>
            <w:vAlign w:val="center"/>
          </w:tcPr>
          <w:p w14:paraId="4FCF7C18" w14:textId="77777777" w:rsidR="0052773D" w:rsidRPr="00EC4829" w:rsidRDefault="0052773D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65D88992" w14:textId="77777777" w:rsidR="0052773D" w:rsidRPr="00EC4829" w:rsidRDefault="0052773D" w:rsidP="00EC48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978" w:type="pct"/>
            <w:gridSpan w:val="2"/>
            <w:vAlign w:val="center"/>
          </w:tcPr>
          <w:p w14:paraId="2C5F4C15" w14:textId="7F8D3605" w:rsidR="0052773D" w:rsidRPr="007678F5" w:rsidRDefault="0052773D" w:rsidP="000B7D89">
            <w:pPr>
              <w:spacing w:after="0" w:line="240" w:lineRule="auto"/>
              <w:jc w:val="center"/>
              <w:rPr>
                <w:lang w:val="pl-PL"/>
              </w:rPr>
            </w:pPr>
            <w:proofErr w:type="spellStart"/>
            <w:r w:rsidRPr="00CF6AC6">
              <w:rPr>
                <w:b/>
                <w:bCs/>
              </w:rPr>
              <w:t>Wymagania</w:t>
            </w:r>
            <w:proofErr w:type="spellEnd"/>
            <w:r w:rsidRPr="00CF6AC6">
              <w:rPr>
                <w:b/>
                <w:bCs/>
              </w:rPr>
              <w:t xml:space="preserve"> </w:t>
            </w:r>
            <w:proofErr w:type="spellStart"/>
            <w:r w:rsidRPr="00CF6AC6">
              <w:rPr>
                <w:b/>
                <w:bCs/>
              </w:rPr>
              <w:t>eksploatacyjne</w:t>
            </w:r>
            <w:proofErr w:type="spellEnd"/>
          </w:p>
        </w:tc>
        <w:tc>
          <w:tcPr>
            <w:tcW w:w="560" w:type="pct"/>
            <w:vAlign w:val="center"/>
          </w:tcPr>
          <w:p w14:paraId="5EF67A33" w14:textId="77777777" w:rsidR="0052773D" w:rsidRPr="00D146E4" w:rsidRDefault="0052773D" w:rsidP="00EC4829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30BAD5B0" w14:textId="77777777" w:rsidR="0052773D" w:rsidRPr="00D146E4" w:rsidRDefault="0052773D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0AA48EA4" w14:textId="77777777" w:rsidR="0052773D" w:rsidRPr="00D146E4" w:rsidRDefault="0052773D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6600EAEA" w14:textId="77777777" w:rsidR="0052773D" w:rsidRPr="00D146E4" w:rsidRDefault="0052773D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4C40FBD5" w14:textId="77777777" w:rsidR="0052773D" w:rsidRPr="00D146E4" w:rsidRDefault="0052773D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EC4829" w14:paraId="1ADFBDF5" w14:textId="77777777" w:rsidTr="008C65DA">
        <w:trPr>
          <w:trHeight w:val="208"/>
        </w:trPr>
        <w:tc>
          <w:tcPr>
            <w:tcW w:w="129" w:type="pct"/>
            <w:vMerge/>
            <w:vAlign w:val="center"/>
          </w:tcPr>
          <w:p w14:paraId="3D947263" w14:textId="77777777" w:rsidR="0052773D" w:rsidRPr="00D146E4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02F50C78" w14:textId="77777777" w:rsidR="0052773D" w:rsidRPr="00D146E4" w:rsidRDefault="0052773D" w:rsidP="005277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1457" w:type="pct"/>
            <w:vAlign w:val="center"/>
          </w:tcPr>
          <w:p w14:paraId="0DEC1C88" w14:textId="1D7660F4" w:rsidR="0052773D" w:rsidRPr="00D146E4" w:rsidRDefault="0052773D" w:rsidP="0052773D">
            <w:pPr>
              <w:pStyle w:val="Bezodstpw"/>
              <w:tabs>
                <w:tab w:val="left" w:pos="426"/>
              </w:tabs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  <w:r w:rsidRPr="00EC4829">
              <w:rPr>
                <w:lang w:val="pl-PL"/>
              </w:rPr>
              <w:t>System on-</w:t>
            </w:r>
            <w:proofErr w:type="spellStart"/>
            <w:r w:rsidRPr="00EC4829">
              <w:rPr>
                <w:lang w:val="pl-PL"/>
              </w:rPr>
              <w:t>grid</w:t>
            </w:r>
            <w:proofErr w:type="spellEnd"/>
            <w:r w:rsidRPr="00EC4829">
              <w:rPr>
                <w:lang w:val="pl-PL"/>
              </w:rPr>
              <w:t xml:space="preserve"> współpracujący z publiczną siecią elektroenergetyczną</w:t>
            </w:r>
          </w:p>
        </w:tc>
        <w:tc>
          <w:tcPr>
            <w:tcW w:w="521" w:type="pct"/>
            <w:vAlign w:val="center"/>
          </w:tcPr>
          <w:p w14:paraId="360F4515" w14:textId="5BADC4CC" w:rsidR="0052773D" w:rsidRPr="007678F5" w:rsidRDefault="0052773D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DE1194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02D9FF8A" w14:textId="77777777" w:rsidR="0052773D" w:rsidRPr="00EC4829" w:rsidRDefault="0052773D" w:rsidP="0052773D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492" w:type="pct"/>
            <w:vMerge/>
          </w:tcPr>
          <w:p w14:paraId="002CFA7F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589297CE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0AD6971F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657028F2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EC4829" w14:paraId="0415C6FC" w14:textId="77777777" w:rsidTr="008C65DA">
        <w:trPr>
          <w:trHeight w:val="276"/>
        </w:trPr>
        <w:tc>
          <w:tcPr>
            <w:tcW w:w="129" w:type="pct"/>
            <w:vMerge/>
            <w:vAlign w:val="center"/>
          </w:tcPr>
          <w:p w14:paraId="14872504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1FA3C918" w14:textId="77777777" w:rsidR="0052773D" w:rsidRPr="00EC4829" w:rsidRDefault="0052773D" w:rsidP="005277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35DF181A" w14:textId="77777777" w:rsidR="0052773D" w:rsidRPr="00EC4829" w:rsidRDefault="0052773D" w:rsidP="0052773D">
            <w:pPr>
              <w:spacing w:after="0" w:line="240" w:lineRule="auto"/>
              <w:rPr>
                <w:lang w:val="pl-PL"/>
              </w:rPr>
            </w:pPr>
            <w:r w:rsidRPr="00EC4829">
              <w:rPr>
                <w:lang w:val="pl-PL"/>
              </w:rPr>
              <w:t>Zgodność z normami PN-EN, w tym:</w:t>
            </w:r>
          </w:p>
          <w:p w14:paraId="4AAC6B98" w14:textId="77777777" w:rsidR="0052773D" w:rsidRPr="00CF6AC6" w:rsidRDefault="0052773D" w:rsidP="0052773D">
            <w:pPr>
              <w:pStyle w:val="Akapitzlist"/>
              <w:numPr>
                <w:ilvl w:val="0"/>
                <w:numId w:val="13"/>
              </w:numPr>
              <w:tabs>
                <w:tab w:val="clear" w:pos="1068"/>
                <w:tab w:val="num" w:pos="220"/>
              </w:tabs>
              <w:spacing w:after="0" w:line="240" w:lineRule="auto"/>
              <w:ind w:hanging="990"/>
            </w:pPr>
            <w:r w:rsidRPr="00CF6AC6">
              <w:t>PN-EN 62446</w:t>
            </w:r>
          </w:p>
          <w:p w14:paraId="53A8915E" w14:textId="77777777" w:rsidR="0052773D" w:rsidRPr="00CF6AC6" w:rsidRDefault="0052773D" w:rsidP="0052773D">
            <w:pPr>
              <w:pStyle w:val="Akapitzlist"/>
              <w:numPr>
                <w:ilvl w:val="0"/>
                <w:numId w:val="13"/>
              </w:numPr>
              <w:tabs>
                <w:tab w:val="clear" w:pos="1068"/>
                <w:tab w:val="num" w:pos="220"/>
              </w:tabs>
              <w:spacing w:after="0" w:line="240" w:lineRule="auto"/>
              <w:ind w:hanging="990"/>
            </w:pPr>
            <w:r w:rsidRPr="00CF6AC6">
              <w:lastRenderedPageBreak/>
              <w:t>PN-EN 61730</w:t>
            </w:r>
          </w:p>
          <w:p w14:paraId="04DD9340" w14:textId="77777777" w:rsidR="0052773D" w:rsidRPr="00CF6AC6" w:rsidRDefault="0052773D" w:rsidP="0052773D">
            <w:pPr>
              <w:pStyle w:val="Akapitzlist"/>
              <w:numPr>
                <w:ilvl w:val="0"/>
                <w:numId w:val="13"/>
              </w:numPr>
              <w:tabs>
                <w:tab w:val="clear" w:pos="1068"/>
                <w:tab w:val="num" w:pos="220"/>
              </w:tabs>
              <w:spacing w:after="0" w:line="240" w:lineRule="auto"/>
              <w:ind w:hanging="990"/>
            </w:pPr>
            <w:r w:rsidRPr="00CF6AC6">
              <w:t>PN-EN 61215</w:t>
            </w:r>
          </w:p>
          <w:p w14:paraId="696671DC" w14:textId="304745B9" w:rsidR="0052773D" w:rsidRPr="00EC4829" w:rsidRDefault="0052773D" w:rsidP="0052773D">
            <w:pPr>
              <w:pStyle w:val="Akapitzlist"/>
              <w:numPr>
                <w:ilvl w:val="0"/>
                <w:numId w:val="13"/>
              </w:numPr>
              <w:tabs>
                <w:tab w:val="clear" w:pos="1068"/>
                <w:tab w:val="num" w:pos="220"/>
              </w:tabs>
              <w:spacing w:after="0" w:line="240" w:lineRule="auto"/>
              <w:ind w:hanging="990"/>
            </w:pPr>
            <w:r w:rsidRPr="00CF6AC6">
              <w:t>PN-HD 60364</w:t>
            </w:r>
          </w:p>
        </w:tc>
        <w:tc>
          <w:tcPr>
            <w:tcW w:w="521" w:type="pct"/>
            <w:vAlign w:val="center"/>
          </w:tcPr>
          <w:p w14:paraId="1A2B0474" w14:textId="3463B228" w:rsidR="0052773D" w:rsidRPr="007678F5" w:rsidRDefault="0052773D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DE1194">
              <w:rPr>
                <w:lang w:val="pl-PL"/>
              </w:rPr>
              <w:lastRenderedPageBreak/>
              <w:t>Tak/nie</w:t>
            </w:r>
          </w:p>
        </w:tc>
        <w:tc>
          <w:tcPr>
            <w:tcW w:w="560" w:type="pct"/>
            <w:vAlign w:val="center"/>
          </w:tcPr>
          <w:p w14:paraId="7F568F75" w14:textId="77777777" w:rsidR="0052773D" w:rsidRPr="00EC4829" w:rsidRDefault="0052773D" w:rsidP="0052773D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492" w:type="pct"/>
            <w:vMerge/>
          </w:tcPr>
          <w:p w14:paraId="36CA79FC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10B68367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44DBCB80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3F1AD979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EC4829" w14:paraId="7E4E3C2F" w14:textId="77777777" w:rsidTr="008C65DA">
        <w:trPr>
          <w:trHeight w:val="276"/>
        </w:trPr>
        <w:tc>
          <w:tcPr>
            <w:tcW w:w="129" w:type="pct"/>
            <w:vMerge/>
            <w:vAlign w:val="center"/>
          </w:tcPr>
          <w:p w14:paraId="76B0C13F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75F2823F" w14:textId="77777777" w:rsidR="0052773D" w:rsidRPr="00EC4829" w:rsidRDefault="0052773D" w:rsidP="005277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737BAE88" w14:textId="195397A7" w:rsidR="0052773D" w:rsidRPr="00EC4829" w:rsidRDefault="0052773D" w:rsidP="0052773D">
            <w:pPr>
              <w:spacing w:after="0" w:line="240" w:lineRule="auto"/>
              <w:rPr>
                <w:lang w:val="pl-PL"/>
              </w:rPr>
            </w:pPr>
            <w:r w:rsidRPr="00EC4829">
              <w:rPr>
                <w:lang w:val="pl-PL"/>
              </w:rPr>
              <w:t>Automatyczna rejestracja danych produkcji energii</w:t>
            </w:r>
          </w:p>
        </w:tc>
        <w:tc>
          <w:tcPr>
            <w:tcW w:w="521" w:type="pct"/>
            <w:vAlign w:val="center"/>
          </w:tcPr>
          <w:p w14:paraId="6AE39D27" w14:textId="6FB67F85" w:rsidR="0052773D" w:rsidRPr="007678F5" w:rsidRDefault="0052773D" w:rsidP="000B7D89">
            <w:pPr>
              <w:spacing w:after="0" w:line="240" w:lineRule="auto"/>
              <w:jc w:val="center"/>
              <w:rPr>
                <w:lang w:val="pl-PL"/>
              </w:rPr>
            </w:pPr>
            <w:r w:rsidRPr="00DE1194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3910C3D9" w14:textId="77777777" w:rsidR="0052773D" w:rsidRPr="00EC4829" w:rsidRDefault="0052773D" w:rsidP="0052773D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492" w:type="pct"/>
            <w:vMerge/>
          </w:tcPr>
          <w:p w14:paraId="53363E36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62FD8A69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33B3D475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360" w:type="pct"/>
            <w:vMerge/>
          </w:tcPr>
          <w:p w14:paraId="14EA5F14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8C65DA" w:rsidRPr="00D146E4" w14:paraId="46BCE122" w14:textId="77777777" w:rsidTr="008C65DA">
        <w:trPr>
          <w:trHeight w:val="276"/>
        </w:trPr>
        <w:tc>
          <w:tcPr>
            <w:tcW w:w="129" w:type="pct"/>
            <w:vMerge/>
            <w:vAlign w:val="center"/>
          </w:tcPr>
          <w:p w14:paraId="527F64B9" w14:textId="77777777" w:rsidR="0052773D" w:rsidRPr="00EC4829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49" w:type="pct"/>
            <w:vMerge/>
            <w:vAlign w:val="center"/>
          </w:tcPr>
          <w:p w14:paraId="7C47E95E" w14:textId="77777777" w:rsidR="0052773D" w:rsidRPr="00EC4829" w:rsidRDefault="0052773D" w:rsidP="005277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nmbria" w:hAnsi="Canmbria" w:cs="Arial" w:hint="eastAsia"/>
                <w:sz w:val="18"/>
                <w:szCs w:val="18"/>
                <w:lang w:val="pl-PL"/>
              </w:rPr>
            </w:pPr>
          </w:p>
        </w:tc>
        <w:tc>
          <w:tcPr>
            <w:tcW w:w="1457" w:type="pct"/>
            <w:vAlign w:val="center"/>
          </w:tcPr>
          <w:p w14:paraId="6DD0A505" w14:textId="66BDA794" w:rsidR="0052773D" w:rsidRPr="00EC4829" w:rsidRDefault="0052773D" w:rsidP="000B7D89">
            <w:pPr>
              <w:spacing w:after="0" w:line="240" w:lineRule="auto"/>
              <w:rPr>
                <w:lang w:val="pl-PL"/>
              </w:rPr>
            </w:pPr>
            <w:r w:rsidRPr="00EC4829">
              <w:rPr>
                <w:lang w:val="pl-PL"/>
              </w:rPr>
              <w:t>Możliwość bieżącego podglądu pracy systemu (aplikacja / panel online)</w:t>
            </w:r>
          </w:p>
        </w:tc>
        <w:tc>
          <w:tcPr>
            <w:tcW w:w="521" w:type="pct"/>
            <w:vAlign w:val="center"/>
          </w:tcPr>
          <w:p w14:paraId="7857A3FA" w14:textId="0BCE549F" w:rsidR="0052773D" w:rsidRPr="00D146E4" w:rsidRDefault="0052773D" w:rsidP="000B7D89">
            <w:pPr>
              <w:spacing w:after="0" w:line="240" w:lineRule="auto"/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  <w:r w:rsidRPr="00DE1194">
              <w:rPr>
                <w:lang w:val="pl-PL"/>
              </w:rPr>
              <w:t>Tak/nie</w:t>
            </w:r>
          </w:p>
        </w:tc>
        <w:tc>
          <w:tcPr>
            <w:tcW w:w="560" w:type="pct"/>
            <w:vAlign w:val="center"/>
          </w:tcPr>
          <w:p w14:paraId="553AB511" w14:textId="77777777" w:rsidR="0052773D" w:rsidRPr="00D146E4" w:rsidRDefault="0052773D" w:rsidP="0052773D">
            <w:pPr>
              <w:pStyle w:val="Bezodstpw"/>
              <w:tabs>
                <w:tab w:val="left" w:pos="426"/>
              </w:tabs>
              <w:jc w:val="center"/>
              <w:rPr>
                <w:rFonts w:ascii="Canmbria" w:hAnsi="Canmbria" w:cs="Arial" w:hint="eastAsia"/>
                <w:sz w:val="18"/>
                <w:szCs w:val="18"/>
              </w:rPr>
            </w:pPr>
          </w:p>
        </w:tc>
        <w:tc>
          <w:tcPr>
            <w:tcW w:w="492" w:type="pct"/>
            <w:vMerge/>
          </w:tcPr>
          <w:p w14:paraId="484121C5" w14:textId="77777777" w:rsidR="0052773D" w:rsidRPr="00D146E4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6" w:type="pct"/>
            <w:gridSpan w:val="2"/>
            <w:vMerge/>
          </w:tcPr>
          <w:p w14:paraId="05B95F2F" w14:textId="77777777" w:rsidR="0052773D" w:rsidRPr="00D146E4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gridSpan w:val="2"/>
            <w:vMerge/>
          </w:tcPr>
          <w:p w14:paraId="33852EAB" w14:textId="77777777" w:rsidR="0052773D" w:rsidRPr="00D146E4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vMerge/>
          </w:tcPr>
          <w:p w14:paraId="175C307D" w14:textId="77777777" w:rsidR="0052773D" w:rsidRPr="00D146E4" w:rsidRDefault="0052773D" w:rsidP="0052773D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2B309818" w14:textId="77777777" w:rsidTr="008C65DA">
        <w:trPr>
          <w:trHeight w:val="57"/>
        </w:trPr>
        <w:tc>
          <w:tcPr>
            <w:tcW w:w="391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B841" w14:textId="77777777" w:rsidR="00EC4829" w:rsidRPr="00D146E4" w:rsidRDefault="00EC4829" w:rsidP="00EC4829">
            <w:pPr>
              <w:spacing w:after="0" w:line="240" w:lineRule="auto"/>
              <w:jc w:val="right"/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  <w:proofErr w:type="spellEnd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8CD2" w14:textId="77777777" w:rsidR="00EC4829" w:rsidRPr="00D146E4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541F" w14:textId="77777777" w:rsidR="00EC4829" w:rsidRPr="00D146E4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D83E" w14:textId="77777777" w:rsidR="00EC4829" w:rsidRPr="00D146E4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C65DA" w:rsidRPr="00D146E4" w14:paraId="47F6DC03" w14:textId="77777777" w:rsidTr="008C65DA">
        <w:trPr>
          <w:trHeight w:val="57"/>
        </w:trPr>
        <w:tc>
          <w:tcPr>
            <w:tcW w:w="3910" w:type="pct"/>
            <w:gridSpan w:val="7"/>
          </w:tcPr>
          <w:p w14:paraId="0247ABD6" w14:textId="77777777" w:rsidR="00EC4829" w:rsidRPr="00D146E4" w:rsidRDefault="00EC4829" w:rsidP="00EC4829">
            <w:pPr>
              <w:spacing w:after="0" w:line="240" w:lineRule="auto"/>
              <w:jc w:val="right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46E4">
              <w:rPr>
                <w:rFonts w:ascii="Canmbria" w:eastAsia="Times New Roman" w:hAnsi="Canmbria" w:cs="Arial"/>
                <w:b/>
                <w:bCs/>
                <w:color w:val="000000"/>
                <w:sz w:val="18"/>
                <w:szCs w:val="18"/>
                <w:lang w:eastAsia="pl-PL"/>
              </w:rPr>
              <w:t>Ogółem</w:t>
            </w:r>
            <w:proofErr w:type="spellEnd"/>
          </w:p>
        </w:tc>
        <w:tc>
          <w:tcPr>
            <w:tcW w:w="436" w:type="pct"/>
            <w:gridSpan w:val="2"/>
          </w:tcPr>
          <w:p w14:paraId="1297DF6D" w14:textId="77777777" w:rsidR="00EC4829" w:rsidRPr="00D146E4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4" w:type="pct"/>
          </w:tcPr>
          <w:p w14:paraId="6763124B" w14:textId="77777777" w:rsidR="00EC4829" w:rsidRPr="00D146E4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0" w:type="pct"/>
          </w:tcPr>
          <w:p w14:paraId="5EC1B2D7" w14:textId="77777777" w:rsidR="00EC4829" w:rsidRPr="00D146E4" w:rsidRDefault="00EC4829" w:rsidP="00EC4829">
            <w:pPr>
              <w:spacing w:after="0" w:line="240" w:lineRule="auto"/>
              <w:jc w:val="center"/>
              <w:rPr>
                <w:rFonts w:ascii="Canmbria" w:eastAsia="Times New Roman" w:hAnsi="Canmbria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4634D3C" w14:textId="77777777" w:rsidR="00D146E4" w:rsidRPr="00D95320" w:rsidRDefault="00D146E4" w:rsidP="00D146E4">
      <w:pPr>
        <w:pStyle w:val="Bezodstpw"/>
        <w:jc w:val="both"/>
        <w:rPr>
          <w:rFonts w:ascii="Arial" w:hAnsi="Arial" w:cs="Arial"/>
          <w:b/>
          <w:sz w:val="18"/>
          <w:u w:val="single"/>
        </w:rPr>
      </w:pPr>
    </w:p>
    <w:p w14:paraId="04059247" w14:textId="22EB4292" w:rsidR="0052773D" w:rsidRPr="0052773D" w:rsidRDefault="00BC2CE6" w:rsidP="0052773D">
      <w:pPr>
        <w:rPr>
          <w:b/>
          <w:bCs/>
          <w:lang w:val="pl-PL"/>
        </w:rPr>
      </w:pPr>
      <w:r>
        <w:rPr>
          <w:b/>
          <w:bCs/>
          <w:lang w:val="pl-PL"/>
        </w:rPr>
        <w:t xml:space="preserve">W dniu </w:t>
      </w:r>
      <w:r w:rsidR="0052773D" w:rsidRPr="0052773D">
        <w:rPr>
          <w:b/>
          <w:bCs/>
          <w:lang w:val="pl-PL"/>
        </w:rPr>
        <w:t>zakończeni</w:t>
      </w:r>
      <w:r>
        <w:rPr>
          <w:b/>
          <w:bCs/>
          <w:lang w:val="pl-PL"/>
        </w:rPr>
        <w:t>a</w:t>
      </w:r>
      <w:r w:rsidR="0052773D" w:rsidRPr="0052773D">
        <w:rPr>
          <w:b/>
          <w:bCs/>
          <w:lang w:val="pl-PL"/>
        </w:rPr>
        <w:t xml:space="preserve"> realizacji zamówienia </w:t>
      </w:r>
      <w:r w:rsidR="0052773D">
        <w:rPr>
          <w:b/>
          <w:bCs/>
          <w:lang w:val="pl-PL"/>
        </w:rPr>
        <w:t xml:space="preserve">zobowiązuję </w:t>
      </w:r>
      <w:r w:rsidR="0052773D" w:rsidRPr="0052773D">
        <w:rPr>
          <w:b/>
          <w:bCs/>
          <w:lang w:val="pl-PL"/>
        </w:rPr>
        <w:t>się dostarczyć</w:t>
      </w:r>
      <w:r w:rsidR="00B351EC">
        <w:rPr>
          <w:b/>
          <w:bCs/>
          <w:lang w:val="pl-PL"/>
        </w:rPr>
        <w:t>:</w:t>
      </w:r>
    </w:p>
    <w:p w14:paraId="64C964CA" w14:textId="1D7C7806" w:rsidR="0052773D" w:rsidRPr="00CF6AC6" w:rsidRDefault="0052773D" w:rsidP="0052773D">
      <w:pPr>
        <w:numPr>
          <w:ilvl w:val="0"/>
          <w:numId w:val="14"/>
        </w:numPr>
        <w:spacing w:after="160" w:line="259" w:lineRule="auto"/>
      </w:pPr>
      <w:proofErr w:type="spellStart"/>
      <w:r w:rsidRPr="00CF6AC6">
        <w:t>dokumentacj</w:t>
      </w:r>
      <w:r>
        <w:t>ę</w:t>
      </w:r>
      <w:proofErr w:type="spellEnd"/>
      <w:r w:rsidRPr="00CF6AC6">
        <w:t xml:space="preserve"> </w:t>
      </w:r>
      <w:proofErr w:type="spellStart"/>
      <w:r w:rsidRPr="00CF6AC6">
        <w:t>powykonawcz</w:t>
      </w:r>
      <w:r>
        <w:t>ą</w:t>
      </w:r>
      <w:proofErr w:type="spellEnd"/>
      <w:r w:rsidRPr="00CF6AC6">
        <w:t>,</w:t>
      </w:r>
    </w:p>
    <w:p w14:paraId="1D2C7FAA" w14:textId="77777777" w:rsidR="0052773D" w:rsidRPr="0052773D" w:rsidRDefault="0052773D" w:rsidP="0052773D">
      <w:pPr>
        <w:numPr>
          <w:ilvl w:val="0"/>
          <w:numId w:val="14"/>
        </w:numPr>
        <w:spacing w:after="160" w:line="259" w:lineRule="auto"/>
        <w:rPr>
          <w:lang w:val="pl-PL"/>
        </w:rPr>
      </w:pPr>
      <w:r w:rsidRPr="0052773D">
        <w:rPr>
          <w:lang w:val="pl-PL"/>
        </w:rPr>
        <w:t>schematy elektryczne AC i DC,</w:t>
      </w:r>
    </w:p>
    <w:p w14:paraId="4F2A4DE9" w14:textId="2AB358CC" w:rsidR="0052773D" w:rsidRPr="00CF6AC6" w:rsidRDefault="0052773D" w:rsidP="0052773D">
      <w:pPr>
        <w:numPr>
          <w:ilvl w:val="0"/>
          <w:numId w:val="14"/>
        </w:numPr>
        <w:spacing w:after="160" w:line="259" w:lineRule="auto"/>
      </w:pPr>
      <w:proofErr w:type="spellStart"/>
      <w:r w:rsidRPr="00CF6AC6">
        <w:t>list</w:t>
      </w:r>
      <w:r>
        <w:t>ę</w:t>
      </w:r>
      <w:proofErr w:type="spellEnd"/>
      <w:r w:rsidRPr="00CF6AC6">
        <w:t xml:space="preserve"> </w:t>
      </w:r>
      <w:proofErr w:type="spellStart"/>
      <w:r w:rsidRPr="00CF6AC6">
        <w:t>części</w:t>
      </w:r>
      <w:proofErr w:type="spellEnd"/>
      <w:r w:rsidRPr="00CF6AC6">
        <w:t xml:space="preserve"> </w:t>
      </w:r>
      <w:proofErr w:type="spellStart"/>
      <w:r w:rsidRPr="00CF6AC6">
        <w:t>i</w:t>
      </w:r>
      <w:proofErr w:type="spellEnd"/>
      <w:r w:rsidRPr="00CF6AC6">
        <w:t xml:space="preserve"> </w:t>
      </w:r>
      <w:proofErr w:type="spellStart"/>
      <w:r w:rsidRPr="00CF6AC6">
        <w:t>komponentów</w:t>
      </w:r>
      <w:proofErr w:type="spellEnd"/>
      <w:r w:rsidRPr="00CF6AC6">
        <w:t>,</w:t>
      </w:r>
    </w:p>
    <w:p w14:paraId="24FBC37B" w14:textId="41FC5A2D" w:rsidR="0052773D" w:rsidRPr="00CF6AC6" w:rsidRDefault="0052773D" w:rsidP="00B351EC">
      <w:pPr>
        <w:numPr>
          <w:ilvl w:val="0"/>
          <w:numId w:val="14"/>
        </w:numPr>
        <w:spacing w:after="160" w:line="259" w:lineRule="auto"/>
      </w:pPr>
      <w:proofErr w:type="spellStart"/>
      <w:r w:rsidRPr="00CF6AC6">
        <w:t>protokoły</w:t>
      </w:r>
      <w:proofErr w:type="spellEnd"/>
      <w:r w:rsidRPr="00CF6AC6">
        <w:t xml:space="preserve"> </w:t>
      </w:r>
      <w:proofErr w:type="spellStart"/>
      <w:r w:rsidRPr="00CF6AC6">
        <w:t>pomiarów</w:t>
      </w:r>
      <w:proofErr w:type="spellEnd"/>
      <w:r w:rsidRPr="00CF6AC6">
        <w:t xml:space="preserve"> </w:t>
      </w:r>
      <w:proofErr w:type="spellStart"/>
      <w:r w:rsidRPr="00CF6AC6">
        <w:t>i</w:t>
      </w:r>
      <w:proofErr w:type="spellEnd"/>
      <w:r w:rsidRPr="00CF6AC6">
        <w:t xml:space="preserve"> </w:t>
      </w:r>
      <w:proofErr w:type="spellStart"/>
      <w:r w:rsidRPr="00CF6AC6">
        <w:t>testów</w:t>
      </w:r>
      <w:proofErr w:type="spellEnd"/>
      <w:r w:rsidRPr="00CF6AC6">
        <w:t>,</w:t>
      </w:r>
    </w:p>
    <w:p w14:paraId="7BE5F67C" w14:textId="18C80290" w:rsidR="0052773D" w:rsidRDefault="0052773D" w:rsidP="0052773D">
      <w:pPr>
        <w:numPr>
          <w:ilvl w:val="0"/>
          <w:numId w:val="14"/>
        </w:numPr>
        <w:spacing w:after="160" w:line="259" w:lineRule="auto"/>
        <w:rPr>
          <w:lang w:val="pl-PL"/>
        </w:rPr>
      </w:pPr>
      <w:r w:rsidRPr="0052773D">
        <w:rPr>
          <w:lang w:val="pl-PL"/>
        </w:rPr>
        <w:t>instrukcj</w:t>
      </w:r>
      <w:r>
        <w:rPr>
          <w:lang w:val="pl-PL"/>
        </w:rPr>
        <w:t>ę</w:t>
      </w:r>
      <w:r w:rsidRPr="0052773D">
        <w:rPr>
          <w:lang w:val="pl-PL"/>
        </w:rPr>
        <w:t xml:space="preserve"> użytkowania oraz konserwacji systemu</w:t>
      </w:r>
      <w:r w:rsidR="00BC2CE6">
        <w:rPr>
          <w:lang w:val="pl-PL"/>
        </w:rPr>
        <w:t>,</w:t>
      </w:r>
    </w:p>
    <w:p w14:paraId="1BB8F7BC" w14:textId="033D989A" w:rsidR="00B351EC" w:rsidRPr="00B351EC" w:rsidRDefault="00B351EC" w:rsidP="00B351EC">
      <w:pPr>
        <w:numPr>
          <w:ilvl w:val="0"/>
          <w:numId w:val="14"/>
        </w:numPr>
        <w:spacing w:after="160" w:line="259" w:lineRule="auto"/>
      </w:pPr>
      <w:proofErr w:type="spellStart"/>
      <w:r w:rsidRPr="0035319E">
        <w:t>uzgodnienia</w:t>
      </w:r>
      <w:proofErr w:type="spellEnd"/>
      <w:r w:rsidRPr="0035319E">
        <w:t xml:space="preserve"> z </w:t>
      </w:r>
      <w:proofErr w:type="spellStart"/>
      <w:r w:rsidRPr="0035319E">
        <w:t>rzeczoznawcą</w:t>
      </w:r>
      <w:proofErr w:type="spellEnd"/>
      <w:r w:rsidRPr="0035319E">
        <w:t xml:space="preserve"> </w:t>
      </w:r>
      <w:proofErr w:type="spellStart"/>
      <w:r w:rsidRPr="0035319E">
        <w:t>ppoż</w:t>
      </w:r>
      <w:proofErr w:type="spellEnd"/>
      <w:r>
        <w:t>,</w:t>
      </w:r>
    </w:p>
    <w:p w14:paraId="5DA57604" w14:textId="2AC52A95" w:rsidR="00BC2CE6" w:rsidRPr="0052773D" w:rsidRDefault="00BC2CE6" w:rsidP="00BC2CE6">
      <w:pPr>
        <w:spacing w:after="160" w:line="259" w:lineRule="auto"/>
        <w:rPr>
          <w:lang w:val="pl-PL"/>
        </w:rPr>
      </w:pPr>
      <w:r>
        <w:rPr>
          <w:lang w:val="pl-PL"/>
        </w:rPr>
        <w:t xml:space="preserve">oraz dokonać </w:t>
      </w:r>
      <w:r w:rsidRPr="0052773D">
        <w:rPr>
          <w:lang w:val="pl-PL"/>
        </w:rPr>
        <w:t>zgłoszeni</w:t>
      </w:r>
      <w:r>
        <w:rPr>
          <w:lang w:val="pl-PL"/>
        </w:rPr>
        <w:t>a</w:t>
      </w:r>
      <w:r w:rsidRPr="0052773D">
        <w:rPr>
          <w:lang w:val="pl-PL"/>
        </w:rPr>
        <w:t xml:space="preserve"> do OSD w imieniu Zamawiającego</w:t>
      </w:r>
      <w:r>
        <w:rPr>
          <w:lang w:val="pl-PL"/>
        </w:rPr>
        <w:t>.</w:t>
      </w:r>
    </w:p>
    <w:p w14:paraId="72758E91" w14:textId="77777777" w:rsidR="00B351EC" w:rsidRDefault="00B351EC">
      <w:pPr>
        <w:rPr>
          <w:lang w:val="pl-PL"/>
        </w:rPr>
      </w:pPr>
    </w:p>
    <w:p w14:paraId="23A19FDD" w14:textId="4126396B" w:rsidR="006D784B" w:rsidRPr="00A06451" w:rsidRDefault="00000000">
      <w:pPr>
        <w:rPr>
          <w:lang w:val="pl-PL"/>
        </w:rPr>
      </w:pPr>
      <w:r w:rsidRPr="00A06451">
        <w:rPr>
          <w:lang w:val="pl-PL"/>
        </w:rPr>
        <w:t>Ogółem wartość netto: …………………………… PLN</w:t>
      </w:r>
    </w:p>
    <w:p w14:paraId="0A7EB7AE" w14:textId="77777777" w:rsidR="006D784B" w:rsidRPr="00A06451" w:rsidRDefault="00000000">
      <w:pPr>
        <w:rPr>
          <w:lang w:val="pl-PL"/>
        </w:rPr>
      </w:pPr>
      <w:r w:rsidRPr="00A06451">
        <w:rPr>
          <w:lang w:val="pl-PL"/>
        </w:rPr>
        <w:t>Ogółem wartość brutto: …………………………… PLN</w:t>
      </w:r>
    </w:p>
    <w:p w14:paraId="4D4F3F82" w14:textId="77777777" w:rsidR="00D146E4" w:rsidRPr="00D146E4" w:rsidRDefault="00D146E4" w:rsidP="00D146E4">
      <w:pPr>
        <w:rPr>
          <w:lang w:val="pl-PL"/>
        </w:rPr>
      </w:pPr>
      <w:r w:rsidRPr="00D146E4">
        <w:rPr>
          <w:lang w:val="pl-PL"/>
        </w:rPr>
        <w:t>Wyliczoną kwotę wstawić do wzoru oferty i załączyć do oferty</w:t>
      </w:r>
    </w:p>
    <w:p w14:paraId="3A59523F" w14:textId="77777777" w:rsidR="006D784B" w:rsidRPr="00A06451" w:rsidRDefault="006D784B">
      <w:pPr>
        <w:rPr>
          <w:lang w:val="pl-PL"/>
        </w:rPr>
      </w:pPr>
    </w:p>
    <w:p w14:paraId="0FB51208" w14:textId="77777777" w:rsidR="006D784B" w:rsidRPr="00A06451" w:rsidRDefault="00000000">
      <w:pPr>
        <w:rPr>
          <w:lang w:val="pl-PL"/>
        </w:rPr>
      </w:pPr>
      <w:r w:rsidRPr="00A06451">
        <w:rPr>
          <w:lang w:val="pl-PL"/>
        </w:rPr>
        <w:lastRenderedPageBreak/>
        <w:t>Miejscowość ……………………………………, dnia ………………… 202… r.</w:t>
      </w:r>
    </w:p>
    <w:p w14:paraId="308179E6" w14:textId="77777777" w:rsidR="006D784B" w:rsidRPr="00A06451" w:rsidRDefault="006D784B">
      <w:pPr>
        <w:rPr>
          <w:lang w:val="pl-PL"/>
        </w:rPr>
      </w:pPr>
    </w:p>
    <w:p w14:paraId="722E40D9" w14:textId="77777777" w:rsidR="006D784B" w:rsidRPr="00A06451" w:rsidRDefault="00000000">
      <w:pPr>
        <w:rPr>
          <w:lang w:val="pl-PL"/>
        </w:rPr>
      </w:pPr>
      <w:r w:rsidRPr="00A06451">
        <w:rPr>
          <w:lang w:val="pl-PL"/>
        </w:rPr>
        <w:t>……………………………………………………………………………………………………………………………</w:t>
      </w:r>
    </w:p>
    <w:p w14:paraId="737AABEE" w14:textId="77777777" w:rsidR="006D784B" w:rsidRPr="00A06451" w:rsidRDefault="00000000">
      <w:pPr>
        <w:rPr>
          <w:lang w:val="pl-PL"/>
        </w:rPr>
      </w:pPr>
      <w:r w:rsidRPr="00A06451">
        <w:rPr>
          <w:lang w:val="pl-PL"/>
        </w:rPr>
        <w:t>(podpis/y osoby/osób uprawnionych do reprezentowania Wykonawcy)</w:t>
      </w:r>
    </w:p>
    <w:p w14:paraId="4422C744" w14:textId="77777777" w:rsidR="006D784B" w:rsidRPr="00A06451" w:rsidRDefault="006D784B">
      <w:pPr>
        <w:rPr>
          <w:lang w:val="pl-PL"/>
        </w:rPr>
      </w:pPr>
    </w:p>
    <w:sectPr w:rsidR="006D784B" w:rsidRPr="00A06451" w:rsidSect="00D146E4">
      <w:headerReference w:type="default" r:id="rId8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646D3" w14:textId="77777777" w:rsidR="003B7FCB" w:rsidRDefault="003B7FCB" w:rsidP="00A06451">
      <w:pPr>
        <w:spacing w:after="0" w:line="240" w:lineRule="auto"/>
      </w:pPr>
      <w:r>
        <w:separator/>
      </w:r>
    </w:p>
  </w:endnote>
  <w:endnote w:type="continuationSeparator" w:id="0">
    <w:p w14:paraId="1CFC1A35" w14:textId="77777777" w:rsidR="003B7FCB" w:rsidRDefault="003B7FCB" w:rsidP="00A0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mbria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A492B" w14:textId="77777777" w:rsidR="003B7FCB" w:rsidRDefault="003B7FCB" w:rsidP="00A06451">
      <w:pPr>
        <w:spacing w:after="0" w:line="240" w:lineRule="auto"/>
      </w:pPr>
      <w:r>
        <w:separator/>
      </w:r>
    </w:p>
  </w:footnote>
  <w:footnote w:type="continuationSeparator" w:id="0">
    <w:p w14:paraId="39F98AD9" w14:textId="77777777" w:rsidR="003B7FCB" w:rsidRDefault="003B7FCB" w:rsidP="00A06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2E181" w14:textId="2FFE0E6B" w:rsidR="00A06451" w:rsidRDefault="00A06451" w:rsidP="000B7D89">
    <w:pPr>
      <w:pStyle w:val="Nagwek"/>
      <w:jc w:val="center"/>
    </w:pPr>
    <w:r>
      <w:rPr>
        <w:noProof/>
      </w:rPr>
      <w:drawing>
        <wp:inline distT="0" distB="0" distL="0" distR="0" wp14:anchorId="407BE275" wp14:editId="10109401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7C56AF9"/>
    <w:multiLevelType w:val="multilevel"/>
    <w:tmpl w:val="37DC7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6919CA"/>
    <w:multiLevelType w:val="multilevel"/>
    <w:tmpl w:val="3E18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37526C"/>
    <w:multiLevelType w:val="multilevel"/>
    <w:tmpl w:val="EA78A48C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67598C"/>
    <w:multiLevelType w:val="multilevel"/>
    <w:tmpl w:val="4A8A0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FE14B5"/>
    <w:multiLevelType w:val="multilevel"/>
    <w:tmpl w:val="1B7E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527C30"/>
    <w:multiLevelType w:val="multilevel"/>
    <w:tmpl w:val="11C89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3083830">
    <w:abstractNumId w:val="8"/>
  </w:num>
  <w:num w:numId="2" w16cid:durableId="1191264783">
    <w:abstractNumId w:val="6"/>
  </w:num>
  <w:num w:numId="3" w16cid:durableId="1673101076">
    <w:abstractNumId w:val="5"/>
  </w:num>
  <w:num w:numId="4" w16cid:durableId="262804514">
    <w:abstractNumId w:val="4"/>
  </w:num>
  <w:num w:numId="5" w16cid:durableId="947272187">
    <w:abstractNumId w:val="7"/>
  </w:num>
  <w:num w:numId="6" w16cid:durableId="1626227413">
    <w:abstractNumId w:val="3"/>
  </w:num>
  <w:num w:numId="7" w16cid:durableId="431779590">
    <w:abstractNumId w:val="2"/>
  </w:num>
  <w:num w:numId="8" w16cid:durableId="1953511525">
    <w:abstractNumId w:val="1"/>
  </w:num>
  <w:num w:numId="9" w16cid:durableId="453527137">
    <w:abstractNumId w:val="0"/>
  </w:num>
  <w:num w:numId="10" w16cid:durableId="1605764693">
    <w:abstractNumId w:val="12"/>
  </w:num>
  <w:num w:numId="11" w16cid:durableId="1135298155">
    <w:abstractNumId w:val="13"/>
  </w:num>
  <w:num w:numId="12" w16cid:durableId="1992178241">
    <w:abstractNumId w:val="9"/>
  </w:num>
  <w:num w:numId="13" w16cid:durableId="1210648999">
    <w:abstractNumId w:val="11"/>
  </w:num>
  <w:num w:numId="14" w16cid:durableId="1782414284">
    <w:abstractNumId w:val="14"/>
  </w:num>
  <w:num w:numId="15" w16cid:durableId="15535416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7D89"/>
    <w:rsid w:val="00107E06"/>
    <w:rsid w:val="00116987"/>
    <w:rsid w:val="0015074B"/>
    <w:rsid w:val="0029639D"/>
    <w:rsid w:val="00326F90"/>
    <w:rsid w:val="003B7FCB"/>
    <w:rsid w:val="0052773D"/>
    <w:rsid w:val="0054789C"/>
    <w:rsid w:val="00645E0B"/>
    <w:rsid w:val="006D784B"/>
    <w:rsid w:val="007678F5"/>
    <w:rsid w:val="008A0C4F"/>
    <w:rsid w:val="008B536C"/>
    <w:rsid w:val="008C65DA"/>
    <w:rsid w:val="00A06451"/>
    <w:rsid w:val="00AA1D8D"/>
    <w:rsid w:val="00AD7605"/>
    <w:rsid w:val="00AF1113"/>
    <w:rsid w:val="00B351EC"/>
    <w:rsid w:val="00B47730"/>
    <w:rsid w:val="00BC2CE6"/>
    <w:rsid w:val="00CB0664"/>
    <w:rsid w:val="00D146E4"/>
    <w:rsid w:val="00D866FD"/>
    <w:rsid w:val="00E017AC"/>
    <w:rsid w:val="00EB3E92"/>
    <w:rsid w:val="00EC4829"/>
    <w:rsid w:val="00F0620C"/>
    <w:rsid w:val="00F77E8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FBCE2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400</Words>
  <Characters>2845</Characters>
  <Application>Microsoft Office Word</Application>
  <DocSecurity>0</DocSecurity>
  <Lines>52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3225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11</cp:revision>
  <dcterms:created xsi:type="dcterms:W3CDTF">2013-12-23T23:15:00Z</dcterms:created>
  <dcterms:modified xsi:type="dcterms:W3CDTF">2025-12-02T11:46:00Z</dcterms:modified>
  <cp:category/>
</cp:coreProperties>
</file>