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1D42F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Załącznik nr 4 do Formularza oferty</w:t>
      </w:r>
    </w:p>
    <w:p w14:paraId="7AA5BC8D" w14:textId="77777777" w:rsidR="00C82089" w:rsidRPr="00E817B7" w:rsidRDefault="00C82089">
      <w:pPr>
        <w:rPr>
          <w:lang w:val="pl-PL"/>
        </w:rPr>
      </w:pPr>
    </w:p>
    <w:p w14:paraId="433F773E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……………………………………….</w:t>
      </w:r>
    </w:p>
    <w:p w14:paraId="74CE4F7A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(pieczęć firmowa Wykonawcy)</w:t>
      </w:r>
    </w:p>
    <w:p w14:paraId="29CBDFE0" w14:textId="77777777" w:rsidR="00C82089" w:rsidRPr="00E817B7" w:rsidRDefault="00C82089">
      <w:pPr>
        <w:rPr>
          <w:lang w:val="pl-PL"/>
        </w:rPr>
      </w:pPr>
    </w:p>
    <w:p w14:paraId="0D58653A" w14:textId="77777777" w:rsidR="00C82089" w:rsidRPr="001027E0" w:rsidRDefault="00000000" w:rsidP="00E817B7">
      <w:pPr>
        <w:jc w:val="center"/>
        <w:rPr>
          <w:b/>
          <w:bCs/>
          <w:lang w:val="pl-PL"/>
        </w:rPr>
      </w:pPr>
      <w:r w:rsidRPr="001027E0">
        <w:rPr>
          <w:b/>
          <w:bCs/>
          <w:lang w:val="pl-PL"/>
        </w:rPr>
        <w:t>WYKAZ CZĘŚCI ZAMÓWIENIA POWIERZANYCH PODWYKONAWCOM</w:t>
      </w:r>
    </w:p>
    <w:p w14:paraId="0E91C259" w14:textId="5B80A5E5" w:rsidR="00C82089" w:rsidRPr="001027E0" w:rsidRDefault="00000000">
      <w:pPr>
        <w:rPr>
          <w:lang w:val="pl-PL"/>
        </w:rPr>
      </w:pPr>
      <w:r w:rsidRPr="001027E0">
        <w:rPr>
          <w:lang w:val="pl-PL"/>
        </w:rPr>
        <w:t>Składając ofertę w postępowaniu o udzielenie zamówienia pn.:</w:t>
      </w:r>
      <w:r w:rsidR="00E817B7" w:rsidRPr="001027E0">
        <w:rPr>
          <w:lang w:val="pl-PL"/>
        </w:rPr>
        <w:t xml:space="preserve"> </w:t>
      </w:r>
      <w:r w:rsidRPr="001027E0">
        <w:rPr>
          <w:lang w:val="pl-PL"/>
        </w:rPr>
        <w:t>„</w:t>
      </w:r>
      <w:r w:rsidR="00246D02" w:rsidRPr="001027E0">
        <w:rPr>
          <w:lang w:val="pl-PL"/>
        </w:rPr>
        <w:t>Dostawa i montaż instalacji fotowoltaicznej dla ROGATY GOŚCINIEC MAGDALENA FRANKIEWICZ-KARAŚ w Rogach</w:t>
      </w:r>
      <w:r w:rsidRPr="001027E0">
        <w:rPr>
          <w:lang w:val="pl-PL"/>
        </w:rPr>
        <w:t>”,</w:t>
      </w:r>
    </w:p>
    <w:p w14:paraId="08D97653" w14:textId="77777777" w:rsidR="00C82089" w:rsidRPr="00E817B7" w:rsidRDefault="00000000">
      <w:pPr>
        <w:rPr>
          <w:lang w:val="pl-PL"/>
        </w:rPr>
      </w:pPr>
      <w:r w:rsidRPr="001027E0">
        <w:rPr>
          <w:lang w:val="pl-PL"/>
        </w:rPr>
        <w:t>oświadczam/y*, że przy realizacji zamówienia</w:t>
      </w:r>
      <w:r w:rsidRPr="00E817B7">
        <w:rPr>
          <w:lang w:val="pl-PL"/>
        </w:rPr>
        <w:t>:</w:t>
      </w:r>
    </w:p>
    <w:p w14:paraId="37DB6915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[ ] nie zamierzam/y powierzyć żadnej części zamówienia podwykonawcom,</w:t>
      </w:r>
    </w:p>
    <w:p w14:paraId="775B2224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albo</w:t>
      </w:r>
    </w:p>
    <w:p w14:paraId="7E39C545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[ ] zamierzam/y powierzyć podwykonawcom następujące części zamówienia:</w:t>
      </w:r>
    </w:p>
    <w:p w14:paraId="281FDB9B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Lp. | Część zamówienia powierzana podwykonawcy | Firma podwykonawcy</w:t>
      </w:r>
    </w:p>
    <w:p w14:paraId="693891FD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1.  | ……………………………………………………… | ………………………………………………………</w:t>
      </w:r>
    </w:p>
    <w:p w14:paraId="3A457818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2.  | ……………………………………………………… | ………………………………………………………</w:t>
      </w:r>
    </w:p>
    <w:p w14:paraId="161CFAC0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3.  | ……………………………………………………… | ………………………………………………………</w:t>
      </w:r>
    </w:p>
    <w:p w14:paraId="70CC5CE8" w14:textId="77777777" w:rsidR="00C82089" w:rsidRPr="00E817B7" w:rsidRDefault="00C82089">
      <w:pPr>
        <w:rPr>
          <w:lang w:val="pl-PL"/>
        </w:rPr>
      </w:pPr>
    </w:p>
    <w:p w14:paraId="6B152338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*niepotrzebne skreślić</w:t>
      </w:r>
    </w:p>
    <w:p w14:paraId="24F50DC3" w14:textId="77777777" w:rsidR="00C82089" w:rsidRPr="00E817B7" w:rsidRDefault="00C82089">
      <w:pPr>
        <w:rPr>
          <w:lang w:val="pl-PL"/>
        </w:rPr>
      </w:pPr>
    </w:p>
    <w:p w14:paraId="681DB366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Miejscowość ……………………………………, dnia ………………… 202… r.</w:t>
      </w:r>
    </w:p>
    <w:p w14:paraId="56784DC9" w14:textId="77777777" w:rsidR="00C82089" w:rsidRPr="00E817B7" w:rsidRDefault="00C82089">
      <w:pPr>
        <w:rPr>
          <w:lang w:val="pl-PL"/>
        </w:rPr>
      </w:pPr>
    </w:p>
    <w:p w14:paraId="604CE9EA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……………………………………………………………………………………………………………………………</w:t>
      </w:r>
    </w:p>
    <w:p w14:paraId="01B6A44E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(podpis/y osoby/osób uprawnionych do reprezentowania Wykonawcy)</w:t>
      </w:r>
    </w:p>
    <w:p w14:paraId="56CA0632" w14:textId="77777777" w:rsidR="00C82089" w:rsidRPr="00E817B7" w:rsidRDefault="00C82089">
      <w:pPr>
        <w:rPr>
          <w:lang w:val="pl-PL"/>
        </w:rPr>
      </w:pPr>
    </w:p>
    <w:sectPr w:rsidR="00C82089" w:rsidRPr="00E817B7" w:rsidSect="00034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D0179" w14:textId="77777777" w:rsidR="00E508DB" w:rsidRDefault="00E508DB" w:rsidP="00E817B7">
      <w:pPr>
        <w:spacing w:after="0" w:line="240" w:lineRule="auto"/>
      </w:pPr>
      <w:r>
        <w:separator/>
      </w:r>
    </w:p>
  </w:endnote>
  <w:endnote w:type="continuationSeparator" w:id="0">
    <w:p w14:paraId="19DC1245" w14:textId="77777777" w:rsidR="00E508DB" w:rsidRDefault="00E508DB" w:rsidP="00E81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C642F" w14:textId="77777777" w:rsidR="00E817B7" w:rsidRDefault="00E817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DB1D3" w14:textId="77777777" w:rsidR="00E817B7" w:rsidRDefault="00E817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36909" w14:textId="77777777" w:rsidR="00E817B7" w:rsidRDefault="00E817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D2522" w14:textId="77777777" w:rsidR="00E508DB" w:rsidRDefault="00E508DB" w:rsidP="00E817B7">
      <w:pPr>
        <w:spacing w:after="0" w:line="240" w:lineRule="auto"/>
      </w:pPr>
      <w:r>
        <w:separator/>
      </w:r>
    </w:p>
  </w:footnote>
  <w:footnote w:type="continuationSeparator" w:id="0">
    <w:p w14:paraId="42713029" w14:textId="77777777" w:rsidR="00E508DB" w:rsidRDefault="00E508DB" w:rsidP="00E81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CBDE6" w14:textId="77777777" w:rsidR="00E817B7" w:rsidRDefault="00E817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25542" w14:textId="4221713F" w:rsidR="00E817B7" w:rsidRDefault="00E817B7">
    <w:pPr>
      <w:pStyle w:val="Nagwek"/>
    </w:pPr>
    <w:r>
      <w:rPr>
        <w:noProof/>
      </w:rPr>
      <w:drawing>
        <wp:inline distT="0" distB="0" distL="0" distR="0" wp14:anchorId="18026092" wp14:editId="2805FF04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31408" w14:textId="77777777" w:rsidR="00E817B7" w:rsidRDefault="00E817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51170538">
    <w:abstractNumId w:val="8"/>
  </w:num>
  <w:num w:numId="2" w16cid:durableId="673141926">
    <w:abstractNumId w:val="6"/>
  </w:num>
  <w:num w:numId="3" w16cid:durableId="1891260888">
    <w:abstractNumId w:val="5"/>
  </w:num>
  <w:num w:numId="4" w16cid:durableId="585387576">
    <w:abstractNumId w:val="4"/>
  </w:num>
  <w:num w:numId="5" w16cid:durableId="2039309255">
    <w:abstractNumId w:val="7"/>
  </w:num>
  <w:num w:numId="6" w16cid:durableId="1796438392">
    <w:abstractNumId w:val="3"/>
  </w:num>
  <w:num w:numId="7" w16cid:durableId="411466647">
    <w:abstractNumId w:val="2"/>
  </w:num>
  <w:num w:numId="8" w16cid:durableId="1435327007">
    <w:abstractNumId w:val="1"/>
  </w:num>
  <w:num w:numId="9" w16cid:durableId="2036733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027E0"/>
    <w:rsid w:val="0015074B"/>
    <w:rsid w:val="00246D02"/>
    <w:rsid w:val="0029639D"/>
    <w:rsid w:val="00326F90"/>
    <w:rsid w:val="005F1083"/>
    <w:rsid w:val="00645E0B"/>
    <w:rsid w:val="00747192"/>
    <w:rsid w:val="008B536C"/>
    <w:rsid w:val="00AA1D8D"/>
    <w:rsid w:val="00B47730"/>
    <w:rsid w:val="00C82089"/>
    <w:rsid w:val="00CB0664"/>
    <w:rsid w:val="00D866FD"/>
    <w:rsid w:val="00E508DB"/>
    <w:rsid w:val="00E817B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FED2CA"/>
  <w14:defaultImageDpi w14:val="300"/>
  <w15:docId w15:val="{F7D53903-D98C-4F47-94E4-79A73E9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784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Paweł Mentelski</cp:lastModifiedBy>
  <cp:revision>4</cp:revision>
  <dcterms:created xsi:type="dcterms:W3CDTF">2013-12-23T23:15:00Z</dcterms:created>
  <dcterms:modified xsi:type="dcterms:W3CDTF">2025-11-29T09:48:00Z</dcterms:modified>
  <cp:category/>
</cp:coreProperties>
</file>