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730AA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Załącznik nr 2 do Formularza oferty</w:t>
      </w:r>
    </w:p>
    <w:p w14:paraId="1722A63A" w14:textId="77777777" w:rsidR="00F836B6" w:rsidRPr="00875FDE" w:rsidRDefault="00F836B6">
      <w:pPr>
        <w:rPr>
          <w:lang w:val="pl-PL"/>
        </w:rPr>
      </w:pPr>
    </w:p>
    <w:p w14:paraId="274FC8F4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……………………………………….</w:t>
      </w:r>
    </w:p>
    <w:p w14:paraId="3ADCEFDD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(pieczęć firmowa Wykonawcy)</w:t>
      </w:r>
    </w:p>
    <w:p w14:paraId="71BEC4F5" w14:textId="77777777" w:rsidR="00F836B6" w:rsidRPr="00875FDE" w:rsidRDefault="00000000" w:rsidP="00875FDE">
      <w:pPr>
        <w:jc w:val="center"/>
        <w:rPr>
          <w:b/>
          <w:bCs/>
          <w:lang w:val="pl-PL"/>
        </w:rPr>
      </w:pPr>
      <w:r w:rsidRPr="00875FDE">
        <w:rPr>
          <w:b/>
          <w:bCs/>
          <w:lang w:val="pl-PL"/>
        </w:rPr>
        <w:t>OŚWIADCZENIE</w:t>
      </w:r>
    </w:p>
    <w:p w14:paraId="3E96F253" w14:textId="77777777" w:rsidR="00F836B6" w:rsidRPr="00875FDE" w:rsidRDefault="00000000" w:rsidP="00875FDE">
      <w:pPr>
        <w:jc w:val="center"/>
        <w:rPr>
          <w:b/>
          <w:bCs/>
          <w:lang w:val="pl-PL"/>
        </w:rPr>
      </w:pPr>
      <w:r w:rsidRPr="00875FDE">
        <w:rPr>
          <w:b/>
          <w:bCs/>
          <w:lang w:val="pl-PL"/>
        </w:rPr>
        <w:t>o braku podstaw do wykluczenia i braku powiązań</w:t>
      </w:r>
    </w:p>
    <w:p w14:paraId="656ED2AD" w14:textId="61C828E4" w:rsidR="00F836B6" w:rsidRPr="00D5207F" w:rsidRDefault="00000000">
      <w:pPr>
        <w:rPr>
          <w:lang w:val="pl-PL"/>
        </w:rPr>
      </w:pPr>
      <w:r w:rsidRPr="00875FDE">
        <w:rPr>
          <w:lang w:val="pl-PL"/>
        </w:rPr>
        <w:t xml:space="preserve">Składając ofertę w postępowaniu o udzielenie </w:t>
      </w:r>
      <w:r w:rsidRPr="00D5207F">
        <w:rPr>
          <w:lang w:val="pl-PL"/>
        </w:rPr>
        <w:t>zamówienia pn.:</w:t>
      </w:r>
      <w:r w:rsidR="00875FDE" w:rsidRPr="00D5207F">
        <w:rPr>
          <w:lang w:val="pl-PL"/>
        </w:rPr>
        <w:t xml:space="preserve"> </w:t>
      </w:r>
      <w:r w:rsidRPr="00D5207F">
        <w:rPr>
          <w:lang w:val="pl-PL"/>
        </w:rPr>
        <w:t>„</w:t>
      </w:r>
      <w:r w:rsidR="00DD3119" w:rsidRPr="00D5207F">
        <w:rPr>
          <w:lang w:val="pl-PL"/>
        </w:rPr>
        <w:t>Dostawa i montaż instalacji fotowoltaicznej dla ROGATY GOŚCINIEC MAGDALENA FRANKIEWICZ-KARAŚ w Rogach</w:t>
      </w:r>
      <w:r w:rsidRPr="00D5207F">
        <w:rPr>
          <w:lang w:val="pl-PL"/>
        </w:rPr>
        <w:t>”,</w:t>
      </w:r>
    </w:p>
    <w:p w14:paraId="6795346D" w14:textId="77777777" w:rsidR="00F836B6" w:rsidRPr="00875FDE" w:rsidRDefault="00000000">
      <w:pPr>
        <w:rPr>
          <w:lang w:val="pl-PL"/>
        </w:rPr>
      </w:pPr>
      <w:r w:rsidRPr="00D5207F">
        <w:rPr>
          <w:lang w:val="pl-PL"/>
        </w:rPr>
        <w:t>oświadczam/y*, że nie podlegam/y* wykluczeniu z postępowania na podstawie</w:t>
      </w:r>
      <w:r w:rsidRPr="00875FDE">
        <w:rPr>
          <w:lang w:val="pl-PL"/>
        </w:rPr>
        <w:t xml:space="preserve"> wymogów określonych w zapytaniu ofertowym.</w:t>
      </w:r>
    </w:p>
    <w:p w14:paraId="13B3E4E9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W szczególności oświadczam/y*, że w celu uniknięcia konfliktu interesów nie posiadam/y* powiązań osobowych ani kapitałowych z Zamawiającym, tj. Rogaty Gościniec, ul. Trakt Papieski 50, 38-430 Rogi, rozumianych jako w szczególności:</w:t>
      </w:r>
    </w:p>
    <w:p w14:paraId="726F0965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1) uczestniczenie w spółce jako wspólnik spółki cywilnej lub osobowej z Zamawiającym lub osobami upoważnionymi do reprezentowania Zamawiającego,</w:t>
      </w:r>
    </w:p>
    <w:p w14:paraId="280AB330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2) posiadanie co najmniej 10% udziałów lub akcji w podmiocie Zamawiającego,</w:t>
      </w:r>
    </w:p>
    <w:p w14:paraId="496D5A91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3) pełnienie funkcji członka organu nadzorczego lub zarządzającego, prokurenta lub pełnomocnika Zamawiającego,</w:t>
      </w:r>
    </w:p>
    <w:p w14:paraId="216BE253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4) pozostawanie w związku małżeńskim, w stosunku pokrewieństwa lub powinowactwa w linii prostej, pokrewieństwa lub powinowactwa w linii bocznej do drugiego stopnia,</w:t>
      </w:r>
    </w:p>
    <w:p w14:paraId="42D65409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a także w stosunku przysposobienia, opieki lub kurateli z osobami upoważnionymi do reprezentowania Zamawiającego lub biorącymi udział w przygotowaniu i prowadzeniu postępowania.</w:t>
      </w:r>
    </w:p>
    <w:p w14:paraId="6B59F2E3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*niepotrzebne skreślić</w:t>
      </w:r>
    </w:p>
    <w:p w14:paraId="33081FDF" w14:textId="77777777" w:rsidR="00F836B6" w:rsidRDefault="00000000" w:rsidP="00875FDE">
      <w:pPr>
        <w:rPr>
          <w:lang w:val="pl-PL"/>
        </w:rPr>
      </w:pPr>
      <w:r w:rsidRPr="00875FDE">
        <w:rPr>
          <w:lang w:val="pl-PL"/>
        </w:rPr>
        <w:t>Miejscowość ……………………………………, dnia ………………… 202… r.</w:t>
      </w:r>
    </w:p>
    <w:p w14:paraId="3B6EFFEF" w14:textId="77777777" w:rsidR="00875FDE" w:rsidRPr="00875FDE" w:rsidRDefault="00875FDE">
      <w:pPr>
        <w:rPr>
          <w:lang w:val="pl-PL"/>
        </w:rPr>
      </w:pPr>
    </w:p>
    <w:p w14:paraId="05E53B16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……………………………………………………………………………………………………………………………</w:t>
      </w:r>
    </w:p>
    <w:p w14:paraId="2F9B2290" w14:textId="2C5D4ECA" w:rsidR="00F836B6" w:rsidRPr="00875FDE" w:rsidRDefault="00000000">
      <w:pPr>
        <w:rPr>
          <w:lang w:val="pl-PL"/>
        </w:rPr>
      </w:pPr>
      <w:r w:rsidRPr="00875FDE">
        <w:rPr>
          <w:lang w:val="pl-PL"/>
        </w:rPr>
        <w:t>(podpis/y osoby/osób uprawnionych do reprezentowania Wykonawcy)</w:t>
      </w:r>
    </w:p>
    <w:sectPr w:rsidR="00F836B6" w:rsidRPr="00875FDE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40623" w14:textId="77777777" w:rsidR="00AA7019" w:rsidRDefault="00AA7019" w:rsidP="00875FDE">
      <w:pPr>
        <w:spacing w:after="0" w:line="240" w:lineRule="auto"/>
      </w:pPr>
      <w:r>
        <w:separator/>
      </w:r>
    </w:p>
  </w:endnote>
  <w:endnote w:type="continuationSeparator" w:id="0">
    <w:p w14:paraId="71390EF5" w14:textId="77777777" w:rsidR="00AA7019" w:rsidRDefault="00AA7019" w:rsidP="0087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0A135" w14:textId="77777777" w:rsidR="00AA7019" w:rsidRDefault="00AA7019" w:rsidP="00875FDE">
      <w:pPr>
        <w:spacing w:after="0" w:line="240" w:lineRule="auto"/>
      </w:pPr>
      <w:r>
        <w:separator/>
      </w:r>
    </w:p>
  </w:footnote>
  <w:footnote w:type="continuationSeparator" w:id="0">
    <w:p w14:paraId="71922587" w14:textId="77777777" w:rsidR="00AA7019" w:rsidRDefault="00AA7019" w:rsidP="00875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B794" w14:textId="60273DB6" w:rsidR="00875FDE" w:rsidRDefault="00875FDE">
    <w:pPr>
      <w:pStyle w:val="Nagwek"/>
    </w:pPr>
    <w:r>
      <w:rPr>
        <w:noProof/>
      </w:rPr>
      <w:drawing>
        <wp:inline distT="0" distB="0" distL="0" distR="0" wp14:anchorId="5C775159" wp14:editId="36493433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2025612">
    <w:abstractNumId w:val="8"/>
  </w:num>
  <w:num w:numId="2" w16cid:durableId="366613012">
    <w:abstractNumId w:val="6"/>
  </w:num>
  <w:num w:numId="3" w16cid:durableId="1932425001">
    <w:abstractNumId w:val="5"/>
  </w:num>
  <w:num w:numId="4" w16cid:durableId="1720594387">
    <w:abstractNumId w:val="4"/>
  </w:num>
  <w:num w:numId="5" w16cid:durableId="1227642775">
    <w:abstractNumId w:val="7"/>
  </w:num>
  <w:num w:numId="6" w16cid:durableId="1840191939">
    <w:abstractNumId w:val="3"/>
  </w:num>
  <w:num w:numId="7" w16cid:durableId="1080325606">
    <w:abstractNumId w:val="2"/>
  </w:num>
  <w:num w:numId="8" w16cid:durableId="1442073392">
    <w:abstractNumId w:val="1"/>
  </w:num>
  <w:num w:numId="9" w16cid:durableId="3994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B0770"/>
    <w:rsid w:val="00645E0B"/>
    <w:rsid w:val="00875FDE"/>
    <w:rsid w:val="008B536C"/>
    <w:rsid w:val="00AA1D8D"/>
    <w:rsid w:val="00AA7019"/>
    <w:rsid w:val="00B47730"/>
    <w:rsid w:val="00CB0664"/>
    <w:rsid w:val="00D5207F"/>
    <w:rsid w:val="00DD3119"/>
    <w:rsid w:val="00EB5145"/>
    <w:rsid w:val="00F836B6"/>
    <w:rsid w:val="00FB218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4DA7B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5</cp:revision>
  <dcterms:created xsi:type="dcterms:W3CDTF">2013-12-23T23:15:00Z</dcterms:created>
  <dcterms:modified xsi:type="dcterms:W3CDTF">2025-11-29T09:45:00Z</dcterms:modified>
  <cp:category/>
</cp:coreProperties>
</file>