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AFDF5" w14:textId="1D104578" w:rsidR="006E38B7" w:rsidRPr="006E38B7" w:rsidRDefault="006E38B7" w:rsidP="006E38B7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6E38B7">
        <w:rPr>
          <w:rFonts w:ascii="Arial" w:eastAsia="Times New Roman" w:hAnsi="Arial" w:cs="Arial"/>
          <w:b/>
          <w:bCs/>
          <w:lang w:eastAsia="pl-PL"/>
        </w:rPr>
        <w:t xml:space="preserve">Nr </w:t>
      </w:r>
      <w:r w:rsidR="00C34CD2">
        <w:rPr>
          <w:rFonts w:ascii="Arial" w:eastAsia="Times New Roman" w:hAnsi="Arial" w:cs="Arial"/>
          <w:b/>
          <w:bCs/>
          <w:lang w:eastAsia="pl-PL"/>
        </w:rPr>
        <w:t>1</w:t>
      </w:r>
      <w:r w:rsidRPr="006E38B7">
        <w:rPr>
          <w:rFonts w:ascii="Arial" w:eastAsia="Times New Roman" w:hAnsi="Arial" w:cs="Arial"/>
          <w:b/>
          <w:bCs/>
          <w:lang w:eastAsia="pl-PL"/>
        </w:rPr>
        <w:t>/</w:t>
      </w:r>
      <w:r w:rsidR="00C34CD2">
        <w:rPr>
          <w:rFonts w:ascii="Arial" w:eastAsia="Times New Roman" w:hAnsi="Arial" w:cs="Arial"/>
          <w:b/>
          <w:bCs/>
          <w:lang w:eastAsia="pl-PL"/>
        </w:rPr>
        <w:t>CE</w:t>
      </w:r>
      <w:r w:rsidRPr="006E38B7">
        <w:rPr>
          <w:rFonts w:ascii="Arial" w:eastAsia="Times New Roman" w:hAnsi="Arial" w:cs="Arial"/>
          <w:b/>
          <w:bCs/>
          <w:lang w:eastAsia="pl-PL"/>
        </w:rPr>
        <w:t>/2024</w:t>
      </w:r>
      <w:r w:rsidRPr="006E38B7">
        <w:rPr>
          <w:rFonts w:eastAsia="SimSun"/>
          <w:lang w:eastAsia="pl-PL"/>
        </w:rPr>
        <w:t xml:space="preserve">                                                                                                                                    </w:t>
      </w:r>
      <w:r w:rsidRPr="006E38B7">
        <w:rPr>
          <w:rFonts w:ascii="Arial" w:eastAsia="Times New Roman" w:hAnsi="Arial" w:cs="Arial"/>
          <w:b/>
          <w:bCs/>
          <w:lang w:eastAsia="pl-PL"/>
        </w:rPr>
        <w:t>Załącznik nr 2A</w:t>
      </w:r>
    </w:p>
    <w:p w14:paraId="48CD4B3D" w14:textId="77777777" w:rsidR="006E38B7" w:rsidRPr="006E38B7" w:rsidRDefault="006E38B7" w:rsidP="006E38B7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14:paraId="06CC3596" w14:textId="77777777" w:rsidR="006E38B7" w:rsidRPr="006E38B7" w:rsidRDefault="006E38B7" w:rsidP="006E38B7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6E38B7">
        <w:rPr>
          <w:rFonts w:ascii="Arial" w:eastAsia="Times New Roman" w:hAnsi="Arial" w:cs="Arial"/>
          <w:lang w:eastAsia="pl-PL"/>
        </w:rPr>
        <w:t>(„część ofertowa”)</w:t>
      </w:r>
    </w:p>
    <w:p w14:paraId="63306779" w14:textId="77777777" w:rsidR="006E38B7" w:rsidRPr="006E38B7" w:rsidRDefault="006E38B7" w:rsidP="006E38B7">
      <w:pPr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</w:p>
    <w:p w14:paraId="52FE7EB3" w14:textId="77777777" w:rsidR="006E38B7" w:rsidRPr="006E38B7" w:rsidRDefault="006E38B7" w:rsidP="006E38B7">
      <w:pPr>
        <w:spacing w:after="12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6E38B7">
        <w:rPr>
          <w:rFonts w:ascii="Arial" w:hAnsi="Arial" w:cs="Arial"/>
          <w:lang w:eastAsia="pl-PL"/>
        </w:rPr>
        <w:t>Formularz ofertowy dla części A</w:t>
      </w:r>
    </w:p>
    <w:p w14:paraId="084F6888" w14:textId="77777777" w:rsidR="006E38B7" w:rsidRPr="006E38B7" w:rsidRDefault="006E38B7" w:rsidP="006E38B7">
      <w:pPr>
        <w:spacing w:after="120" w:line="360" w:lineRule="auto"/>
        <w:rPr>
          <w:rFonts w:ascii="Arial" w:eastAsia="Times New Roman" w:hAnsi="Arial" w:cs="Arial"/>
          <w:b/>
          <w:i/>
          <w:lang w:eastAsia="pl-PL"/>
        </w:rPr>
      </w:pPr>
      <w:r w:rsidRPr="006E38B7">
        <w:rPr>
          <w:rFonts w:ascii="Arial" w:eastAsia="Times New Roman" w:hAnsi="Arial" w:cs="Arial"/>
          <w:b/>
          <w:lang w:eastAsia="pl-PL"/>
        </w:rPr>
        <w:t>WYKAZ DOŚWIADCZENIA ZAWODOWEGO</w:t>
      </w:r>
      <w:r w:rsidRPr="006E38B7">
        <w:rPr>
          <w:rFonts w:ascii="Arial" w:hAnsi="Arial" w:cs="Arial"/>
          <w:lang w:eastAsia="pl-PL"/>
        </w:rPr>
        <w:t xml:space="preserve"> </w:t>
      </w:r>
    </w:p>
    <w:p w14:paraId="6969D22A" w14:textId="77777777" w:rsidR="006E38B7" w:rsidRPr="006E38B7" w:rsidRDefault="006E38B7" w:rsidP="006E38B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E38B7">
        <w:rPr>
          <w:rFonts w:ascii="Arial" w:eastAsia="Times New Roman" w:hAnsi="Arial" w:cs="Arial"/>
          <w:lang w:eastAsia="pl-PL"/>
        </w:rPr>
        <w:t xml:space="preserve">Pełne dane Wykonawcy wraz z adresem: </w:t>
      </w:r>
    </w:p>
    <w:p w14:paraId="1BB08E45" w14:textId="77777777" w:rsidR="006E38B7" w:rsidRPr="006E38B7" w:rsidRDefault="006E38B7" w:rsidP="006E38B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E38B7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……………………………………………………………………………………………………………………Oświadczam, że do realizacji zamówienia skieruję osobę, która posiada wymagane doświadczenie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583"/>
        <w:gridCol w:w="782"/>
        <w:gridCol w:w="3172"/>
        <w:gridCol w:w="2268"/>
        <w:gridCol w:w="3260"/>
      </w:tblGrid>
      <w:tr w:rsidR="006E38B7" w:rsidRPr="006E38B7" w14:paraId="600771F1" w14:textId="77777777" w:rsidTr="00810DF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4EADF4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0" w:name="_Hlk480362257"/>
            <w:r w:rsidRPr="006E38B7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744F04" w14:textId="77777777" w:rsidR="006E38B7" w:rsidRPr="006E38B7" w:rsidRDefault="006E38B7" w:rsidP="006E38B7">
            <w:pPr>
              <w:spacing w:after="0" w:line="360" w:lineRule="auto"/>
              <w:ind w:left="-10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Nazwa usługi</w:t>
            </w:r>
            <w:r w:rsidRPr="006E38B7">
              <w:rPr>
                <w:rFonts w:ascii="Arial" w:eastAsia="Times New Roman" w:hAnsi="Arial" w:cs="Arial"/>
                <w:lang w:eastAsia="pl-PL"/>
              </w:rPr>
              <w:br/>
              <w:t>(1)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1084370" w14:textId="6499D7C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Podmiot, dla którego realizowano usługę</w:t>
            </w:r>
            <w:r w:rsidR="00C34CD2" w:rsidRPr="00C34CD2">
              <w:rPr>
                <w:rFonts w:ascii="Arial" w:eastAsia="Times New Roman" w:hAnsi="Arial" w:cs="Arial"/>
                <w:lang w:eastAsia="pl-PL"/>
              </w:rPr>
              <w:t xml:space="preserve">indywidualnego poradnictwa zawodowego z utworzeniem indywidualnego planu działania – zajęcia indywidualne </w:t>
            </w:r>
            <w:r w:rsidRPr="006E38B7">
              <w:rPr>
                <w:rFonts w:ascii="Arial" w:eastAsia="Times New Roman" w:hAnsi="Arial" w:cs="Arial"/>
                <w:lang w:eastAsia="pl-PL"/>
              </w:rPr>
              <w:t>(2)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100A9C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Okres realizacji</w:t>
            </w:r>
            <w:r w:rsidRPr="006E38B7">
              <w:rPr>
                <w:rFonts w:ascii="Arial" w:eastAsia="Times New Roman" w:hAnsi="Arial" w:cs="Arial"/>
                <w:lang w:eastAsia="pl-PL"/>
              </w:rPr>
              <w:br/>
              <w:t>(od – do)</w:t>
            </w:r>
            <w:r w:rsidRPr="006E38B7">
              <w:rPr>
                <w:rFonts w:ascii="Arial" w:eastAsia="Times New Roman" w:hAnsi="Arial" w:cs="Arial"/>
                <w:lang w:eastAsia="pl-PL"/>
              </w:rPr>
              <w:br/>
              <w:t>(3)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373E43B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Liczba godzin</w:t>
            </w:r>
            <w:r w:rsidRPr="006E38B7">
              <w:rPr>
                <w:rFonts w:ascii="Arial" w:eastAsia="Times New Roman" w:hAnsi="Arial" w:cs="Arial"/>
                <w:lang w:eastAsia="pl-PL"/>
              </w:rPr>
              <w:br/>
              <w:t>(4)</w:t>
            </w:r>
            <w:r w:rsidRPr="006E38B7">
              <w:rPr>
                <w:rFonts w:ascii="Arial" w:eastAsia="Times New Roman" w:hAnsi="Arial" w:cs="Arial"/>
                <w:vertAlign w:val="superscript"/>
                <w:lang w:eastAsia="pl-PL"/>
              </w:rPr>
              <w:footnoteReference w:id="2"/>
            </w:r>
          </w:p>
        </w:tc>
      </w:tr>
      <w:tr w:rsidR="006E38B7" w:rsidRPr="006E38B7" w14:paraId="7FD91802" w14:textId="77777777" w:rsidTr="00810DF9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0178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4270A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AB1A7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39CC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C10B1" w14:textId="77777777" w:rsidR="006E38B7" w:rsidRPr="006E38B7" w:rsidRDefault="006E38B7" w:rsidP="006E38B7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E38B7" w:rsidRPr="006E38B7" w14:paraId="5E4D1DCF" w14:textId="77777777" w:rsidTr="00810DF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B1065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BC58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6B03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336D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8E34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E38B7" w:rsidRPr="006E38B7" w14:paraId="1A0C1C0A" w14:textId="77777777" w:rsidTr="00810DF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D7285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E38B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2B31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8A63A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FE72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75386" w14:textId="77777777" w:rsidR="006E38B7" w:rsidRPr="006E38B7" w:rsidRDefault="006E38B7" w:rsidP="006E38B7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E38B7" w:rsidRPr="006E38B7" w14:paraId="6CA39461" w14:textId="77777777" w:rsidTr="00810DF9">
        <w:trPr>
          <w:trHeight w:val="340"/>
        </w:trPr>
        <w:tc>
          <w:tcPr>
            <w:tcW w:w="453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14:paraId="5D9C75BC" w14:textId="77777777" w:rsidR="006E38B7" w:rsidRPr="006E38B7" w:rsidRDefault="006E38B7" w:rsidP="006E38B7">
            <w:pPr>
              <w:spacing w:after="160" w:line="360" w:lineRule="auto"/>
              <w:rPr>
                <w:rFonts w:ascii="Arial" w:eastAsia="SimSu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9FC9" w14:textId="77777777" w:rsidR="006E38B7" w:rsidRPr="006E38B7" w:rsidRDefault="006E38B7" w:rsidP="006E38B7">
            <w:pPr>
              <w:spacing w:after="160" w:line="360" w:lineRule="auto"/>
              <w:jc w:val="right"/>
              <w:rPr>
                <w:rFonts w:ascii="Arial" w:eastAsia="SimSun" w:hAnsi="Arial" w:cs="Arial"/>
                <w:lang w:eastAsia="pl-PL"/>
              </w:rPr>
            </w:pPr>
            <w:r w:rsidRPr="006E38B7">
              <w:rPr>
                <w:rFonts w:ascii="Arial" w:eastAsia="SimSun" w:hAnsi="Arial" w:cs="Arial"/>
                <w:lang w:eastAsia="pl-PL"/>
              </w:rPr>
              <w:t>RAZEM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0C7D0D6" w14:textId="77777777" w:rsidR="006E38B7" w:rsidRPr="006E38B7" w:rsidRDefault="006E38B7" w:rsidP="006E38B7">
            <w:pPr>
              <w:spacing w:after="160" w:line="360" w:lineRule="auto"/>
              <w:rPr>
                <w:rFonts w:ascii="Arial" w:eastAsia="SimSun" w:hAnsi="Arial" w:cs="Arial"/>
                <w:lang w:eastAsia="pl-PL"/>
              </w:rPr>
            </w:pPr>
          </w:p>
        </w:tc>
      </w:tr>
      <w:bookmarkEnd w:id="0"/>
    </w:tbl>
    <w:p w14:paraId="5A8049FE" w14:textId="77777777" w:rsidR="006E38B7" w:rsidRPr="006E38B7" w:rsidRDefault="006E38B7" w:rsidP="006E38B7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  <w:lang w:eastAsia="pl-PL"/>
        </w:rPr>
      </w:pPr>
    </w:p>
    <w:p w14:paraId="06A37FC0" w14:textId="77777777" w:rsidR="006E38B7" w:rsidRPr="006E38B7" w:rsidRDefault="006E38B7" w:rsidP="006E38B7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  <w:i/>
          <w:lang w:eastAsia="pl-PL"/>
        </w:rPr>
      </w:pPr>
      <w:r w:rsidRPr="006E38B7">
        <w:rPr>
          <w:rFonts w:ascii="Arial" w:eastAsia="Times New Roman" w:hAnsi="Arial" w:cs="Arial"/>
          <w:bCs/>
          <w:lang w:eastAsia="pl-PL"/>
        </w:rPr>
        <w:t xml:space="preserve">Załącznik można edytować w celu dodawania kolejnych pozycji </w:t>
      </w:r>
    </w:p>
    <w:p w14:paraId="4968A07F" w14:textId="77777777" w:rsidR="006E38B7" w:rsidRPr="006E38B7" w:rsidRDefault="006E38B7" w:rsidP="006E38B7">
      <w:pPr>
        <w:tabs>
          <w:tab w:val="center" w:pos="6804"/>
        </w:tabs>
        <w:spacing w:before="720" w:after="0" w:line="360" w:lineRule="auto"/>
        <w:ind w:left="720"/>
        <w:jc w:val="right"/>
        <w:rPr>
          <w:rFonts w:ascii="Arial" w:eastAsia="Times New Roman" w:hAnsi="Arial" w:cs="Arial"/>
          <w:bCs/>
          <w:lang w:eastAsia="pl-PL"/>
        </w:rPr>
      </w:pPr>
      <w:r w:rsidRPr="006E38B7">
        <w:rPr>
          <w:rFonts w:ascii="Arial" w:eastAsia="Times New Roman" w:hAnsi="Arial" w:cs="Arial"/>
          <w:bCs/>
          <w:lang w:eastAsia="pl-PL"/>
        </w:rPr>
        <w:tab/>
        <w:t>………………………………………….</w:t>
      </w:r>
    </w:p>
    <w:p w14:paraId="4DE2075F" w14:textId="77777777" w:rsidR="006E38B7" w:rsidRPr="006E38B7" w:rsidRDefault="006E38B7" w:rsidP="006E38B7">
      <w:pPr>
        <w:tabs>
          <w:tab w:val="center" w:pos="6804"/>
        </w:tabs>
        <w:spacing w:after="120" w:line="36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6E38B7">
        <w:rPr>
          <w:rFonts w:ascii="Arial" w:eastAsia="Times New Roman" w:hAnsi="Arial" w:cs="Arial"/>
          <w:bCs/>
          <w:i/>
          <w:lang w:eastAsia="pl-PL"/>
        </w:rPr>
        <w:tab/>
        <w:t>(czytelny podpis Wykonawcy)</w:t>
      </w:r>
    </w:p>
    <w:p w14:paraId="76980FFB" w14:textId="516C8CA3" w:rsidR="00A06AE4" w:rsidRPr="00D94200" w:rsidRDefault="00A06AE4" w:rsidP="00D94200"/>
    <w:sectPr w:rsidR="00A06AE4" w:rsidRPr="00D94200" w:rsidSect="007B3C07">
      <w:headerReference w:type="default" r:id="rId8"/>
      <w:type w:val="continuous"/>
      <w:pgSz w:w="11910" w:h="16840"/>
      <w:pgMar w:top="1440" w:right="1080" w:bottom="1440" w:left="1080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C431F" w14:textId="77777777" w:rsidR="00A525A2" w:rsidRDefault="00A525A2" w:rsidP="00C26B13">
      <w:pPr>
        <w:spacing w:after="0" w:line="240" w:lineRule="auto"/>
      </w:pPr>
      <w:r>
        <w:separator/>
      </w:r>
    </w:p>
  </w:endnote>
  <w:endnote w:type="continuationSeparator" w:id="0">
    <w:p w14:paraId="185BF595" w14:textId="77777777" w:rsidR="00A525A2" w:rsidRDefault="00A525A2" w:rsidP="00C26B13">
      <w:pPr>
        <w:spacing w:after="0" w:line="240" w:lineRule="auto"/>
      </w:pPr>
      <w:r>
        <w:continuationSeparator/>
      </w:r>
    </w:p>
  </w:endnote>
  <w:endnote w:type="continuationNotice" w:id="1">
    <w:p w14:paraId="78B41736" w14:textId="77777777" w:rsidR="00A525A2" w:rsidRDefault="00A525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39499" w14:textId="77777777" w:rsidR="00A525A2" w:rsidRDefault="00A525A2" w:rsidP="00C26B13">
      <w:pPr>
        <w:spacing w:after="0" w:line="240" w:lineRule="auto"/>
      </w:pPr>
      <w:r>
        <w:separator/>
      </w:r>
    </w:p>
  </w:footnote>
  <w:footnote w:type="continuationSeparator" w:id="0">
    <w:p w14:paraId="3CFE8735" w14:textId="77777777" w:rsidR="00A525A2" w:rsidRDefault="00A525A2" w:rsidP="00C26B13">
      <w:pPr>
        <w:spacing w:after="0" w:line="240" w:lineRule="auto"/>
      </w:pPr>
      <w:r>
        <w:continuationSeparator/>
      </w:r>
    </w:p>
  </w:footnote>
  <w:footnote w:type="continuationNotice" w:id="1">
    <w:p w14:paraId="0B382B71" w14:textId="77777777" w:rsidR="00A525A2" w:rsidRDefault="00A525A2">
      <w:pPr>
        <w:spacing w:after="0" w:line="240" w:lineRule="auto"/>
      </w:pPr>
    </w:p>
  </w:footnote>
  <w:footnote w:id="2">
    <w:p w14:paraId="73419C2E" w14:textId="77777777" w:rsidR="006E38B7" w:rsidRDefault="006E38B7" w:rsidP="006E38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8DE">
        <w:t xml:space="preserve">Należy wskazać liczbę godzin usług zrealizowanych w okresie ostatnich </w:t>
      </w:r>
      <w:r>
        <w:t>3</w:t>
      </w:r>
      <w:r w:rsidRPr="004468DE">
        <w:t xml:space="preserve"> lat przed </w:t>
      </w:r>
      <w:r>
        <w:t>upływem terminu do składania ofert</w:t>
      </w:r>
      <w:r w:rsidRPr="004468DE">
        <w:t>, a jeżeli okres realizacji jest krótszy w tym okresie – wyłącznie liczbę godzin zrealizowanych w okresie wykazanym w kolumnie</w:t>
      </w:r>
      <w:r>
        <w:t xml:space="preserve">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6BB47" w14:textId="355FE177" w:rsidR="00433052" w:rsidRPr="005F5E15" w:rsidRDefault="00C34CD2" w:rsidP="007B3C07">
    <w:pPr>
      <w:pStyle w:val="Nagwek"/>
      <w:jc w:val="center"/>
    </w:pPr>
    <w:r w:rsidRPr="00C34CD2">
      <w:rPr>
        <w:rFonts w:eastAsia="SimSun"/>
        <w:noProof/>
        <w:lang w:eastAsia="pl-PL"/>
      </w:rPr>
      <mc:AlternateContent>
        <mc:Choice Requires="wpg">
          <w:drawing>
            <wp:inline distT="0" distB="0" distL="0" distR="0" wp14:anchorId="3A596D92" wp14:editId="13CD3DA1">
              <wp:extent cx="5760720" cy="523875"/>
              <wp:effectExtent l="0" t="0" r="0" b="9525"/>
              <wp:docPr id="678273717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0720" cy="523875"/>
                        <a:chOff x="0" y="0"/>
                        <a:chExt cx="7045642" cy="641912"/>
                      </a:xfrm>
                    </wpg:grpSpPr>
                    <wps:wsp>
                      <wps:cNvPr id="7" name="Shape 7"/>
                      <wps:cNvSpPr/>
                      <wps:spPr>
                        <a:xfrm>
                          <a:off x="443894" y="205751"/>
                          <a:ext cx="61535" cy="973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35" h="97366">
                              <a:moveTo>
                                <a:pt x="0" y="0"/>
                              </a:moveTo>
                              <a:lnTo>
                                <a:pt x="61535" y="0"/>
                              </a:lnTo>
                              <a:lnTo>
                                <a:pt x="61535" y="15033"/>
                              </a:lnTo>
                              <a:lnTo>
                                <a:pt x="17705" y="15033"/>
                              </a:lnTo>
                              <a:lnTo>
                                <a:pt x="17705" y="39898"/>
                              </a:lnTo>
                              <a:lnTo>
                                <a:pt x="56618" y="39898"/>
                              </a:lnTo>
                              <a:lnTo>
                                <a:pt x="56618" y="54933"/>
                              </a:lnTo>
                              <a:lnTo>
                                <a:pt x="17705" y="54933"/>
                              </a:lnTo>
                              <a:lnTo>
                                <a:pt x="17705" y="97366"/>
                              </a:lnTo>
                              <a:lnTo>
                                <a:pt x="0" y="973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515545" y="229634"/>
                          <a:ext cx="61121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21" h="75168">
                              <a:moveTo>
                                <a:pt x="0" y="0"/>
                              </a:moveTo>
                              <a:lnTo>
                                <a:pt x="17003" y="0"/>
                              </a:lnTo>
                              <a:lnTo>
                                <a:pt x="17003" y="38495"/>
                              </a:lnTo>
                              <a:cubicBezTo>
                                <a:pt x="17003" y="46368"/>
                                <a:pt x="18145" y="51988"/>
                                <a:pt x="20441" y="55353"/>
                              </a:cubicBezTo>
                              <a:cubicBezTo>
                                <a:pt x="22738" y="58730"/>
                                <a:pt x="26741" y="60415"/>
                                <a:pt x="32457" y="60415"/>
                              </a:cubicBezTo>
                              <a:cubicBezTo>
                                <a:pt x="34517" y="60415"/>
                                <a:pt x="36692" y="60325"/>
                                <a:pt x="38995" y="60135"/>
                              </a:cubicBezTo>
                              <a:cubicBezTo>
                                <a:pt x="41281" y="59947"/>
                                <a:pt x="42999" y="59713"/>
                                <a:pt x="44121" y="59432"/>
                              </a:cubicBezTo>
                              <a:lnTo>
                                <a:pt x="44121" y="0"/>
                              </a:lnTo>
                              <a:lnTo>
                                <a:pt x="61121" y="0"/>
                              </a:lnTo>
                              <a:lnTo>
                                <a:pt x="61121" y="71233"/>
                              </a:lnTo>
                              <a:cubicBezTo>
                                <a:pt x="57841" y="72071"/>
                                <a:pt x="53582" y="72940"/>
                                <a:pt x="48333" y="73833"/>
                              </a:cubicBezTo>
                              <a:cubicBezTo>
                                <a:pt x="43088" y="74726"/>
                                <a:pt x="37325" y="75168"/>
                                <a:pt x="31054" y="75168"/>
                              </a:cubicBezTo>
                              <a:cubicBezTo>
                                <a:pt x="25150" y="75168"/>
                                <a:pt x="20207" y="74322"/>
                                <a:pt x="16229" y="72640"/>
                              </a:cubicBezTo>
                              <a:cubicBezTo>
                                <a:pt x="12248" y="70956"/>
                                <a:pt x="9065" y="68612"/>
                                <a:pt x="6677" y="65613"/>
                              </a:cubicBezTo>
                              <a:cubicBezTo>
                                <a:pt x="4291" y="62615"/>
                                <a:pt x="2578" y="59032"/>
                                <a:pt x="1548" y="54864"/>
                              </a:cubicBezTo>
                              <a:cubicBezTo>
                                <a:pt x="514" y="50695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95908" y="228093"/>
                          <a:ext cx="61402" cy="750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02" h="75020">
                              <a:moveTo>
                                <a:pt x="30211" y="0"/>
                              </a:moveTo>
                              <a:cubicBezTo>
                                <a:pt x="36201" y="0"/>
                                <a:pt x="41217" y="817"/>
                                <a:pt x="45245" y="2455"/>
                              </a:cubicBezTo>
                              <a:cubicBezTo>
                                <a:pt x="49270" y="4096"/>
                                <a:pt x="52480" y="6390"/>
                                <a:pt x="54868" y="9339"/>
                              </a:cubicBezTo>
                              <a:cubicBezTo>
                                <a:pt x="57254" y="12294"/>
                                <a:pt x="58939" y="15851"/>
                                <a:pt x="59929" y="20019"/>
                              </a:cubicBezTo>
                              <a:cubicBezTo>
                                <a:pt x="60912" y="24188"/>
                                <a:pt x="61402" y="28753"/>
                                <a:pt x="61402" y="33713"/>
                              </a:cubicBezTo>
                              <a:lnTo>
                                <a:pt x="61402" y="75020"/>
                              </a:lnTo>
                              <a:lnTo>
                                <a:pt x="44402" y="75020"/>
                              </a:lnTo>
                              <a:lnTo>
                                <a:pt x="44402" y="36382"/>
                              </a:lnTo>
                              <a:cubicBezTo>
                                <a:pt x="44402" y="32454"/>
                                <a:pt x="44139" y="29106"/>
                                <a:pt x="43628" y="26341"/>
                              </a:cubicBezTo>
                              <a:cubicBezTo>
                                <a:pt x="43114" y="23576"/>
                                <a:pt x="42267" y="21334"/>
                                <a:pt x="41101" y="19598"/>
                              </a:cubicBezTo>
                              <a:cubicBezTo>
                                <a:pt x="39928" y="17866"/>
                                <a:pt x="38336" y="16599"/>
                                <a:pt x="36323" y="15804"/>
                              </a:cubicBezTo>
                              <a:cubicBezTo>
                                <a:pt x="34304" y="15011"/>
                                <a:pt x="31845" y="14612"/>
                                <a:pt x="28947" y="14612"/>
                              </a:cubicBezTo>
                              <a:cubicBezTo>
                                <a:pt x="26791" y="14612"/>
                                <a:pt x="24544" y="14749"/>
                                <a:pt x="22201" y="15025"/>
                              </a:cubicBezTo>
                              <a:cubicBezTo>
                                <a:pt x="19862" y="15314"/>
                                <a:pt x="18126" y="15545"/>
                                <a:pt x="16999" y="15728"/>
                              </a:cubicBezTo>
                              <a:lnTo>
                                <a:pt x="16999" y="75020"/>
                              </a:lnTo>
                              <a:lnTo>
                                <a:pt x="0" y="75020"/>
                              </a:lnTo>
                              <a:lnTo>
                                <a:pt x="0" y="3931"/>
                              </a:lnTo>
                              <a:cubicBezTo>
                                <a:pt x="3279" y="2991"/>
                                <a:pt x="7541" y="2102"/>
                                <a:pt x="12790" y="1264"/>
                              </a:cubicBezTo>
                              <a:cubicBezTo>
                                <a:pt x="18033" y="417"/>
                                <a:pt x="23843" y="0"/>
                                <a:pt x="302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72200" y="228093"/>
                          <a:ext cx="33298" cy="76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8" h="76149">
                              <a:moveTo>
                                <a:pt x="32738" y="0"/>
                              </a:moveTo>
                              <a:lnTo>
                                <a:pt x="33298" y="75"/>
                              </a:lnTo>
                              <a:lnTo>
                                <a:pt x="33298" y="15524"/>
                              </a:lnTo>
                              <a:lnTo>
                                <a:pt x="21704" y="20930"/>
                              </a:lnTo>
                              <a:cubicBezTo>
                                <a:pt x="18849" y="25146"/>
                                <a:pt x="17421" y="30859"/>
                                <a:pt x="17421" y="38073"/>
                              </a:cubicBezTo>
                              <a:cubicBezTo>
                                <a:pt x="17421" y="45565"/>
                                <a:pt x="19202" y="51444"/>
                                <a:pt x="22762" y="55702"/>
                              </a:cubicBezTo>
                              <a:lnTo>
                                <a:pt x="33298" y="60269"/>
                              </a:lnTo>
                              <a:lnTo>
                                <a:pt x="33298" y="76149"/>
                              </a:lnTo>
                              <a:lnTo>
                                <a:pt x="21779" y="74181"/>
                              </a:lnTo>
                              <a:cubicBezTo>
                                <a:pt x="17186" y="72403"/>
                                <a:pt x="13273" y="69850"/>
                                <a:pt x="10047" y="66520"/>
                              </a:cubicBezTo>
                              <a:cubicBezTo>
                                <a:pt x="6815" y="63198"/>
                                <a:pt x="4327" y="59169"/>
                                <a:pt x="2599" y="54442"/>
                              </a:cubicBezTo>
                              <a:cubicBezTo>
                                <a:pt x="864" y="49712"/>
                                <a:pt x="0" y="44395"/>
                                <a:pt x="0" y="38495"/>
                              </a:cubicBezTo>
                              <a:cubicBezTo>
                                <a:pt x="0" y="32688"/>
                                <a:pt x="723" y="27421"/>
                                <a:pt x="2174" y="22684"/>
                              </a:cubicBezTo>
                              <a:cubicBezTo>
                                <a:pt x="3632" y="17961"/>
                                <a:pt x="5763" y="13907"/>
                                <a:pt x="8575" y="10530"/>
                              </a:cubicBezTo>
                              <a:cubicBezTo>
                                <a:pt x="11379" y="7160"/>
                                <a:pt x="14799" y="4564"/>
                                <a:pt x="18824" y="2736"/>
                              </a:cubicBezTo>
                              <a:cubicBezTo>
                                <a:pt x="22852" y="907"/>
                                <a:pt x="27489" y="0"/>
                                <a:pt x="3273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05497" y="194088"/>
                          <a:ext cx="32877" cy="1108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7" h="110851">
                              <a:moveTo>
                                <a:pt x="32877" y="0"/>
                              </a:moveTo>
                              <a:lnTo>
                                <a:pt x="32877" y="106779"/>
                              </a:lnTo>
                              <a:cubicBezTo>
                                <a:pt x="29508" y="107815"/>
                                <a:pt x="25263" y="108745"/>
                                <a:pt x="20162" y="109591"/>
                              </a:cubicBezTo>
                              <a:cubicBezTo>
                                <a:pt x="15057" y="110437"/>
                                <a:pt x="9693" y="110851"/>
                                <a:pt x="4077" y="110851"/>
                              </a:cubicBezTo>
                              <a:lnTo>
                                <a:pt x="0" y="110154"/>
                              </a:lnTo>
                              <a:lnTo>
                                <a:pt x="0" y="94274"/>
                              </a:lnTo>
                              <a:lnTo>
                                <a:pt x="4214" y="96101"/>
                              </a:lnTo>
                              <a:cubicBezTo>
                                <a:pt x="6936" y="96101"/>
                                <a:pt x="9247" y="95986"/>
                                <a:pt x="11173" y="95753"/>
                              </a:cubicBezTo>
                              <a:cubicBezTo>
                                <a:pt x="13091" y="95518"/>
                                <a:pt x="14657" y="95259"/>
                                <a:pt x="15878" y="94982"/>
                              </a:cubicBezTo>
                              <a:lnTo>
                                <a:pt x="15878" y="52829"/>
                              </a:lnTo>
                              <a:cubicBezTo>
                                <a:pt x="14377" y="51796"/>
                                <a:pt x="12389" y="50835"/>
                                <a:pt x="9901" y="49953"/>
                              </a:cubicBezTo>
                              <a:cubicBezTo>
                                <a:pt x="7421" y="49060"/>
                                <a:pt x="4775" y="48614"/>
                                <a:pt x="1964" y="48614"/>
                              </a:cubicBezTo>
                              <a:lnTo>
                                <a:pt x="0" y="49530"/>
                              </a:lnTo>
                              <a:lnTo>
                                <a:pt x="0" y="34080"/>
                              </a:lnTo>
                              <a:lnTo>
                                <a:pt x="8854" y="35269"/>
                              </a:lnTo>
                              <a:cubicBezTo>
                                <a:pt x="11565" y="36107"/>
                                <a:pt x="13908" y="37043"/>
                                <a:pt x="15878" y="38077"/>
                              </a:cubicBezTo>
                              <a:lnTo>
                                <a:pt x="15878" y="2808"/>
                              </a:lnTo>
                              <a:lnTo>
                                <a:pt x="328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56918" y="229634"/>
                          <a:ext cx="61121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21" h="75168">
                              <a:moveTo>
                                <a:pt x="0" y="0"/>
                              </a:moveTo>
                              <a:lnTo>
                                <a:pt x="17003" y="0"/>
                              </a:lnTo>
                              <a:lnTo>
                                <a:pt x="17003" y="38495"/>
                              </a:lnTo>
                              <a:cubicBezTo>
                                <a:pt x="17003" y="46368"/>
                                <a:pt x="18148" y="51988"/>
                                <a:pt x="20441" y="55353"/>
                              </a:cubicBezTo>
                              <a:cubicBezTo>
                                <a:pt x="22738" y="58730"/>
                                <a:pt x="26741" y="60415"/>
                                <a:pt x="32461" y="60415"/>
                              </a:cubicBezTo>
                              <a:cubicBezTo>
                                <a:pt x="34517" y="60415"/>
                                <a:pt x="36692" y="60325"/>
                                <a:pt x="38991" y="60135"/>
                              </a:cubicBezTo>
                              <a:cubicBezTo>
                                <a:pt x="41285" y="59947"/>
                                <a:pt x="42996" y="59713"/>
                                <a:pt x="44122" y="59432"/>
                              </a:cubicBezTo>
                              <a:lnTo>
                                <a:pt x="44122" y="0"/>
                              </a:lnTo>
                              <a:lnTo>
                                <a:pt x="61121" y="0"/>
                              </a:lnTo>
                              <a:lnTo>
                                <a:pt x="61121" y="71233"/>
                              </a:lnTo>
                              <a:cubicBezTo>
                                <a:pt x="57842" y="72071"/>
                                <a:pt x="53579" y="72940"/>
                                <a:pt x="48330" y="73833"/>
                              </a:cubicBezTo>
                              <a:cubicBezTo>
                                <a:pt x="43088" y="74726"/>
                                <a:pt x="37325" y="75168"/>
                                <a:pt x="31054" y="75168"/>
                              </a:cubicBezTo>
                              <a:cubicBezTo>
                                <a:pt x="25150" y="75168"/>
                                <a:pt x="20211" y="74322"/>
                                <a:pt x="16229" y="72640"/>
                              </a:cubicBezTo>
                              <a:cubicBezTo>
                                <a:pt x="12248" y="70956"/>
                                <a:pt x="9065" y="68612"/>
                                <a:pt x="6679" y="65613"/>
                              </a:cubicBezTo>
                              <a:cubicBezTo>
                                <a:pt x="4291" y="62615"/>
                                <a:pt x="2578" y="59032"/>
                                <a:pt x="1548" y="54864"/>
                              </a:cubicBezTo>
                              <a:cubicBezTo>
                                <a:pt x="515" y="50695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32647" y="227809"/>
                          <a:ext cx="53950" cy="771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50" h="77134">
                              <a:moveTo>
                                <a:pt x="29221" y="0"/>
                              </a:moveTo>
                              <a:cubicBezTo>
                                <a:pt x="33531" y="0"/>
                                <a:pt x="37649" y="399"/>
                                <a:pt x="41584" y="1195"/>
                              </a:cubicBezTo>
                              <a:cubicBezTo>
                                <a:pt x="45522" y="1994"/>
                                <a:pt x="48467" y="2765"/>
                                <a:pt x="50440" y="3513"/>
                              </a:cubicBezTo>
                              <a:lnTo>
                                <a:pt x="47341" y="17283"/>
                              </a:lnTo>
                              <a:cubicBezTo>
                                <a:pt x="45469" y="16438"/>
                                <a:pt x="43081" y="15667"/>
                                <a:pt x="40179" y="14958"/>
                              </a:cubicBezTo>
                              <a:cubicBezTo>
                                <a:pt x="37278" y="14263"/>
                                <a:pt x="33905" y="13907"/>
                                <a:pt x="30064" y="13907"/>
                              </a:cubicBezTo>
                              <a:cubicBezTo>
                                <a:pt x="26600" y="13907"/>
                                <a:pt x="23788" y="14497"/>
                                <a:pt x="21636" y="15667"/>
                              </a:cubicBezTo>
                              <a:cubicBezTo>
                                <a:pt x="19483" y="16837"/>
                                <a:pt x="18404" y="18644"/>
                                <a:pt x="18404" y="21078"/>
                              </a:cubicBezTo>
                              <a:cubicBezTo>
                                <a:pt x="18404" y="22291"/>
                                <a:pt x="18616" y="23371"/>
                                <a:pt x="19038" y="24307"/>
                              </a:cubicBezTo>
                              <a:cubicBezTo>
                                <a:pt x="19458" y="25247"/>
                                <a:pt x="20186" y="26114"/>
                                <a:pt x="21211" y="26906"/>
                              </a:cubicBezTo>
                              <a:cubicBezTo>
                                <a:pt x="22241" y="27701"/>
                                <a:pt x="23598" y="28501"/>
                                <a:pt x="25290" y="29293"/>
                              </a:cubicBezTo>
                              <a:cubicBezTo>
                                <a:pt x="26975" y="30089"/>
                                <a:pt x="29031" y="30909"/>
                                <a:pt x="31471" y="31752"/>
                              </a:cubicBezTo>
                              <a:cubicBezTo>
                                <a:pt x="35497" y="33253"/>
                                <a:pt x="38919" y="34726"/>
                                <a:pt x="41727" y="36176"/>
                              </a:cubicBezTo>
                              <a:cubicBezTo>
                                <a:pt x="44539" y="37634"/>
                                <a:pt x="46850" y="39269"/>
                                <a:pt x="48679" y="41094"/>
                              </a:cubicBezTo>
                              <a:cubicBezTo>
                                <a:pt x="50508" y="42922"/>
                                <a:pt x="51844" y="45007"/>
                                <a:pt x="52682" y="47347"/>
                              </a:cubicBezTo>
                              <a:cubicBezTo>
                                <a:pt x="53528" y="49690"/>
                                <a:pt x="53950" y="52498"/>
                                <a:pt x="53950" y="55778"/>
                              </a:cubicBezTo>
                              <a:cubicBezTo>
                                <a:pt x="53950" y="62805"/>
                                <a:pt x="51350" y="68123"/>
                                <a:pt x="46148" y="71726"/>
                              </a:cubicBezTo>
                              <a:cubicBezTo>
                                <a:pt x="40950" y="75330"/>
                                <a:pt x="33531" y="77134"/>
                                <a:pt x="23886" y="77134"/>
                              </a:cubicBezTo>
                              <a:cubicBezTo>
                                <a:pt x="17421" y="77134"/>
                                <a:pt x="12223" y="76594"/>
                                <a:pt x="8287" y="75517"/>
                              </a:cubicBezTo>
                              <a:cubicBezTo>
                                <a:pt x="4352" y="74444"/>
                                <a:pt x="1588" y="73576"/>
                                <a:pt x="0" y="72917"/>
                              </a:cubicBezTo>
                              <a:lnTo>
                                <a:pt x="2949" y="58726"/>
                              </a:lnTo>
                              <a:cubicBezTo>
                                <a:pt x="5475" y="59760"/>
                                <a:pt x="8500" y="60743"/>
                                <a:pt x="12013" y="61679"/>
                              </a:cubicBezTo>
                              <a:cubicBezTo>
                                <a:pt x="15523" y="62615"/>
                                <a:pt x="19526" y="63082"/>
                                <a:pt x="24023" y="63082"/>
                              </a:cubicBezTo>
                              <a:cubicBezTo>
                                <a:pt x="28519" y="63082"/>
                                <a:pt x="31796" y="62546"/>
                                <a:pt x="33858" y="61466"/>
                              </a:cubicBezTo>
                              <a:cubicBezTo>
                                <a:pt x="35913" y="60394"/>
                                <a:pt x="36947" y="58543"/>
                                <a:pt x="36947" y="55914"/>
                              </a:cubicBezTo>
                              <a:cubicBezTo>
                                <a:pt x="36947" y="53481"/>
                                <a:pt x="35846" y="51472"/>
                                <a:pt x="33646" y="49878"/>
                              </a:cubicBezTo>
                              <a:cubicBezTo>
                                <a:pt x="31449" y="48287"/>
                                <a:pt x="27813" y="46555"/>
                                <a:pt x="22760" y="44676"/>
                              </a:cubicBezTo>
                              <a:cubicBezTo>
                                <a:pt x="19664" y="43556"/>
                                <a:pt x="16830" y="42365"/>
                                <a:pt x="14263" y="41094"/>
                              </a:cubicBezTo>
                              <a:cubicBezTo>
                                <a:pt x="11679" y="39834"/>
                                <a:pt x="9458" y="38358"/>
                                <a:pt x="7586" y="36666"/>
                              </a:cubicBezTo>
                              <a:cubicBezTo>
                                <a:pt x="5710" y="34985"/>
                                <a:pt x="4234" y="32944"/>
                                <a:pt x="3157" y="30556"/>
                              </a:cubicBezTo>
                              <a:cubicBezTo>
                                <a:pt x="2078" y="28170"/>
                                <a:pt x="1541" y="25247"/>
                                <a:pt x="1541" y="21779"/>
                              </a:cubicBezTo>
                              <a:cubicBezTo>
                                <a:pt x="1541" y="15033"/>
                                <a:pt x="4028" y="9720"/>
                                <a:pt x="8989" y="5832"/>
                              </a:cubicBezTo>
                              <a:cubicBezTo>
                                <a:pt x="13953" y="1943"/>
                                <a:pt x="20696" y="0"/>
                                <a:pt x="292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896147" y="229634"/>
                          <a:ext cx="58447" cy="734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47" h="73484">
                              <a:moveTo>
                                <a:pt x="1825" y="0"/>
                              </a:moveTo>
                              <a:lnTo>
                                <a:pt x="57607" y="0"/>
                              </a:lnTo>
                              <a:lnTo>
                                <a:pt x="57607" y="11944"/>
                              </a:lnTo>
                              <a:cubicBezTo>
                                <a:pt x="55729" y="13914"/>
                                <a:pt x="53270" y="16679"/>
                                <a:pt x="50231" y="20235"/>
                              </a:cubicBezTo>
                              <a:cubicBezTo>
                                <a:pt x="47186" y="23796"/>
                                <a:pt x="43928" y="27748"/>
                                <a:pt x="40461" y="32104"/>
                              </a:cubicBezTo>
                              <a:cubicBezTo>
                                <a:pt x="36994" y="36464"/>
                                <a:pt x="33509" y="41004"/>
                                <a:pt x="29996" y="45734"/>
                              </a:cubicBezTo>
                              <a:cubicBezTo>
                                <a:pt x="26486" y="50461"/>
                                <a:pt x="23321" y="54986"/>
                                <a:pt x="20509" y="59293"/>
                              </a:cubicBezTo>
                              <a:lnTo>
                                <a:pt x="58447" y="59293"/>
                              </a:lnTo>
                              <a:lnTo>
                                <a:pt x="58447" y="73484"/>
                              </a:lnTo>
                              <a:lnTo>
                                <a:pt x="0" y="73484"/>
                              </a:lnTo>
                              <a:lnTo>
                                <a:pt x="0" y="62943"/>
                              </a:lnTo>
                              <a:cubicBezTo>
                                <a:pt x="2064" y="59202"/>
                                <a:pt x="4637" y="55123"/>
                                <a:pt x="7729" y="50716"/>
                              </a:cubicBezTo>
                              <a:cubicBezTo>
                                <a:pt x="10818" y="46321"/>
                                <a:pt x="13997" y="41894"/>
                                <a:pt x="17283" y="37447"/>
                              </a:cubicBezTo>
                              <a:cubicBezTo>
                                <a:pt x="20564" y="32997"/>
                                <a:pt x="23818" y="28757"/>
                                <a:pt x="27051" y="24732"/>
                              </a:cubicBezTo>
                              <a:cubicBezTo>
                                <a:pt x="30277" y="20703"/>
                                <a:pt x="33156" y="17193"/>
                                <a:pt x="35687" y="14195"/>
                              </a:cubicBezTo>
                              <a:lnTo>
                                <a:pt x="1825" y="14195"/>
                              </a:lnTo>
                              <a:lnTo>
                                <a:pt x="18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63309" y="227931"/>
                          <a:ext cx="33507" cy="762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07" h="76276">
                              <a:moveTo>
                                <a:pt x="33507" y="0"/>
                              </a:moveTo>
                              <a:lnTo>
                                <a:pt x="33507" y="14233"/>
                              </a:lnTo>
                              <a:lnTo>
                                <a:pt x="27396" y="15540"/>
                              </a:lnTo>
                              <a:cubicBezTo>
                                <a:pt x="25428" y="16523"/>
                                <a:pt x="23764" y="17816"/>
                                <a:pt x="22403" y="19411"/>
                              </a:cubicBezTo>
                              <a:cubicBezTo>
                                <a:pt x="21046" y="20995"/>
                                <a:pt x="19995" y="22824"/>
                                <a:pt x="19246" y="24886"/>
                              </a:cubicBezTo>
                              <a:cubicBezTo>
                                <a:pt x="18494" y="26945"/>
                                <a:pt x="17980" y="29056"/>
                                <a:pt x="17701" y="31208"/>
                              </a:cubicBezTo>
                              <a:lnTo>
                                <a:pt x="33507" y="31208"/>
                              </a:lnTo>
                              <a:lnTo>
                                <a:pt x="33507" y="43710"/>
                              </a:lnTo>
                              <a:lnTo>
                                <a:pt x="17562" y="43710"/>
                              </a:lnTo>
                              <a:cubicBezTo>
                                <a:pt x="18029" y="49618"/>
                                <a:pt x="20110" y="54180"/>
                                <a:pt x="23811" y="57412"/>
                              </a:cubicBezTo>
                              <a:lnTo>
                                <a:pt x="33507" y="60332"/>
                              </a:lnTo>
                              <a:lnTo>
                                <a:pt x="33507" y="76276"/>
                              </a:lnTo>
                              <a:lnTo>
                                <a:pt x="20931" y="74130"/>
                              </a:lnTo>
                              <a:cubicBezTo>
                                <a:pt x="16157" y="72211"/>
                                <a:pt x="12223" y="69544"/>
                                <a:pt x="9134" y="66120"/>
                              </a:cubicBezTo>
                              <a:cubicBezTo>
                                <a:pt x="6041" y="62700"/>
                                <a:pt x="3742" y="58676"/>
                                <a:pt x="2243" y="54039"/>
                              </a:cubicBezTo>
                              <a:cubicBezTo>
                                <a:pt x="746" y="49399"/>
                                <a:pt x="0" y="44322"/>
                                <a:pt x="0" y="38793"/>
                              </a:cubicBezTo>
                              <a:cubicBezTo>
                                <a:pt x="0" y="32334"/>
                                <a:pt x="955" y="26668"/>
                                <a:pt x="2877" y="21794"/>
                              </a:cubicBezTo>
                              <a:cubicBezTo>
                                <a:pt x="4796" y="16923"/>
                                <a:pt x="7348" y="12873"/>
                                <a:pt x="10537" y="9640"/>
                              </a:cubicBezTo>
                              <a:cubicBezTo>
                                <a:pt x="13720" y="6408"/>
                                <a:pt x="17368" y="3977"/>
                                <a:pt x="21500" y="2336"/>
                              </a:cubicBezTo>
                              <a:lnTo>
                                <a:pt x="335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996816" y="286676"/>
                          <a:ext cx="28028" cy="182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28" h="18262">
                              <a:moveTo>
                                <a:pt x="25785" y="0"/>
                              </a:moveTo>
                              <a:lnTo>
                                <a:pt x="28028" y="13914"/>
                              </a:lnTo>
                              <a:cubicBezTo>
                                <a:pt x="27092" y="14381"/>
                                <a:pt x="25799" y="14872"/>
                                <a:pt x="24165" y="15386"/>
                              </a:cubicBezTo>
                              <a:cubicBezTo>
                                <a:pt x="22528" y="15900"/>
                                <a:pt x="20656" y="16369"/>
                                <a:pt x="18543" y="16790"/>
                              </a:cubicBezTo>
                              <a:cubicBezTo>
                                <a:pt x="16439" y="17215"/>
                                <a:pt x="14165" y="17560"/>
                                <a:pt x="11734" y="17849"/>
                              </a:cubicBezTo>
                              <a:cubicBezTo>
                                <a:pt x="9294" y="18129"/>
                                <a:pt x="6817" y="18262"/>
                                <a:pt x="4287" y="18262"/>
                              </a:cubicBezTo>
                              <a:lnTo>
                                <a:pt x="0" y="17531"/>
                              </a:lnTo>
                              <a:lnTo>
                                <a:pt x="0" y="1588"/>
                              </a:lnTo>
                              <a:lnTo>
                                <a:pt x="6393" y="3513"/>
                              </a:lnTo>
                              <a:cubicBezTo>
                                <a:pt x="10511" y="3513"/>
                                <a:pt x="14281" y="3142"/>
                                <a:pt x="17699" y="2394"/>
                              </a:cubicBezTo>
                              <a:cubicBezTo>
                                <a:pt x="21123" y="1638"/>
                                <a:pt x="23813" y="846"/>
                                <a:pt x="25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996816" y="227809"/>
                          <a:ext cx="32802" cy="43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02" h="43833">
                              <a:moveTo>
                                <a:pt x="632" y="0"/>
                              </a:moveTo>
                              <a:cubicBezTo>
                                <a:pt x="10745" y="0"/>
                                <a:pt x="18639" y="3140"/>
                                <a:pt x="24302" y="9410"/>
                              </a:cubicBezTo>
                              <a:cubicBezTo>
                                <a:pt x="29973" y="15685"/>
                                <a:pt x="32802" y="25056"/>
                                <a:pt x="32802" y="37512"/>
                              </a:cubicBezTo>
                              <a:cubicBezTo>
                                <a:pt x="32802" y="38452"/>
                                <a:pt x="32781" y="39502"/>
                                <a:pt x="32734" y="40676"/>
                              </a:cubicBezTo>
                              <a:cubicBezTo>
                                <a:pt x="32690" y="41847"/>
                                <a:pt x="32614" y="42897"/>
                                <a:pt x="32525" y="43833"/>
                              </a:cubicBezTo>
                              <a:lnTo>
                                <a:pt x="0" y="43833"/>
                              </a:lnTo>
                              <a:lnTo>
                                <a:pt x="0" y="31331"/>
                              </a:lnTo>
                              <a:lnTo>
                                <a:pt x="15806" y="31331"/>
                              </a:lnTo>
                              <a:cubicBezTo>
                                <a:pt x="15806" y="28990"/>
                                <a:pt x="15475" y="26762"/>
                                <a:pt x="14824" y="24660"/>
                              </a:cubicBezTo>
                              <a:cubicBezTo>
                                <a:pt x="14165" y="22546"/>
                                <a:pt x="13207" y="20725"/>
                                <a:pt x="11940" y="19177"/>
                              </a:cubicBezTo>
                              <a:cubicBezTo>
                                <a:pt x="10676" y="17633"/>
                                <a:pt x="9135" y="16420"/>
                                <a:pt x="7307" y="15527"/>
                              </a:cubicBezTo>
                              <a:cubicBezTo>
                                <a:pt x="5482" y="14637"/>
                                <a:pt x="3304" y="14191"/>
                                <a:pt x="773" y="14191"/>
                              </a:cubicBezTo>
                              <a:lnTo>
                                <a:pt x="0" y="14356"/>
                              </a:lnTo>
                              <a:lnTo>
                                <a:pt x="0" y="123"/>
                              </a:lnTo>
                              <a:lnTo>
                                <a:pt x="6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091582" y="205751"/>
                          <a:ext cx="65894" cy="973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894" h="97366">
                              <a:moveTo>
                                <a:pt x="0" y="0"/>
                              </a:moveTo>
                              <a:lnTo>
                                <a:pt x="62517" y="0"/>
                              </a:lnTo>
                              <a:lnTo>
                                <a:pt x="62517" y="15033"/>
                              </a:lnTo>
                              <a:lnTo>
                                <a:pt x="17704" y="15033"/>
                              </a:lnTo>
                              <a:lnTo>
                                <a:pt x="17704" y="39056"/>
                              </a:lnTo>
                              <a:lnTo>
                                <a:pt x="57607" y="39056"/>
                              </a:lnTo>
                              <a:lnTo>
                                <a:pt x="57607" y="53809"/>
                              </a:lnTo>
                              <a:lnTo>
                                <a:pt x="17704" y="53809"/>
                              </a:lnTo>
                              <a:lnTo>
                                <a:pt x="17704" y="82331"/>
                              </a:lnTo>
                              <a:lnTo>
                                <a:pt x="65894" y="82331"/>
                              </a:lnTo>
                              <a:lnTo>
                                <a:pt x="65894" y="97366"/>
                              </a:lnTo>
                              <a:lnTo>
                                <a:pt x="0" y="973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169694" y="229634"/>
                          <a:ext cx="61120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20" h="75168">
                              <a:moveTo>
                                <a:pt x="0" y="0"/>
                              </a:moveTo>
                              <a:lnTo>
                                <a:pt x="17002" y="0"/>
                              </a:lnTo>
                              <a:lnTo>
                                <a:pt x="17002" y="38495"/>
                              </a:lnTo>
                              <a:cubicBezTo>
                                <a:pt x="17002" y="46368"/>
                                <a:pt x="18147" y="51988"/>
                                <a:pt x="20444" y="55353"/>
                              </a:cubicBezTo>
                              <a:cubicBezTo>
                                <a:pt x="22737" y="58730"/>
                                <a:pt x="26741" y="60415"/>
                                <a:pt x="32461" y="60415"/>
                              </a:cubicBezTo>
                              <a:cubicBezTo>
                                <a:pt x="34516" y="60415"/>
                                <a:pt x="36692" y="60325"/>
                                <a:pt x="38995" y="60135"/>
                              </a:cubicBezTo>
                              <a:cubicBezTo>
                                <a:pt x="41285" y="59947"/>
                                <a:pt x="42998" y="59713"/>
                                <a:pt x="44121" y="59432"/>
                              </a:cubicBezTo>
                              <a:lnTo>
                                <a:pt x="44121" y="0"/>
                              </a:lnTo>
                              <a:lnTo>
                                <a:pt x="61120" y="0"/>
                              </a:lnTo>
                              <a:lnTo>
                                <a:pt x="61120" y="71233"/>
                              </a:lnTo>
                              <a:cubicBezTo>
                                <a:pt x="57841" y="72071"/>
                                <a:pt x="53582" y="72940"/>
                                <a:pt x="48333" y="73833"/>
                              </a:cubicBezTo>
                              <a:cubicBezTo>
                                <a:pt x="43088" y="74726"/>
                                <a:pt x="37324" y="75168"/>
                                <a:pt x="31056" y="75168"/>
                              </a:cubicBezTo>
                              <a:cubicBezTo>
                                <a:pt x="25150" y="75168"/>
                                <a:pt x="20211" y="74322"/>
                                <a:pt x="16228" y="72640"/>
                              </a:cubicBezTo>
                              <a:cubicBezTo>
                                <a:pt x="12247" y="70956"/>
                                <a:pt x="9064" y="68612"/>
                                <a:pt x="6677" y="65613"/>
                              </a:cubicBezTo>
                              <a:cubicBezTo>
                                <a:pt x="4291" y="62615"/>
                                <a:pt x="2577" y="59032"/>
                                <a:pt x="1548" y="54864"/>
                              </a:cubicBezTo>
                              <a:cubicBezTo>
                                <a:pt x="514" y="50695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250057" y="228089"/>
                          <a:ext cx="44823" cy="750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823" h="75028">
                              <a:moveTo>
                                <a:pt x="28666" y="0"/>
                              </a:moveTo>
                              <a:cubicBezTo>
                                <a:pt x="29787" y="0"/>
                                <a:pt x="31100" y="72"/>
                                <a:pt x="32601" y="209"/>
                              </a:cubicBezTo>
                              <a:cubicBezTo>
                                <a:pt x="34098" y="353"/>
                                <a:pt x="35597" y="544"/>
                                <a:pt x="37098" y="774"/>
                              </a:cubicBezTo>
                              <a:cubicBezTo>
                                <a:pt x="38591" y="1008"/>
                                <a:pt x="40042" y="1289"/>
                                <a:pt x="41450" y="1617"/>
                              </a:cubicBezTo>
                              <a:cubicBezTo>
                                <a:pt x="42854" y="1947"/>
                                <a:pt x="43981" y="2249"/>
                                <a:pt x="44823" y="2527"/>
                              </a:cubicBezTo>
                              <a:lnTo>
                                <a:pt x="41871" y="16858"/>
                              </a:lnTo>
                              <a:cubicBezTo>
                                <a:pt x="40467" y="16391"/>
                                <a:pt x="38527" y="15901"/>
                                <a:pt x="36039" y="15386"/>
                              </a:cubicBezTo>
                              <a:cubicBezTo>
                                <a:pt x="33555" y="14872"/>
                                <a:pt x="30678" y="14609"/>
                                <a:pt x="27399" y="14609"/>
                              </a:cubicBezTo>
                              <a:cubicBezTo>
                                <a:pt x="25527" y="14609"/>
                                <a:pt x="23537" y="14803"/>
                                <a:pt x="21430" y="15174"/>
                              </a:cubicBezTo>
                              <a:cubicBezTo>
                                <a:pt x="19324" y="15551"/>
                                <a:pt x="17849" y="15877"/>
                                <a:pt x="17003" y="16157"/>
                              </a:cubicBezTo>
                              <a:lnTo>
                                <a:pt x="17003" y="75028"/>
                              </a:lnTo>
                              <a:lnTo>
                                <a:pt x="0" y="75028"/>
                              </a:lnTo>
                              <a:lnTo>
                                <a:pt x="0" y="5059"/>
                              </a:lnTo>
                              <a:cubicBezTo>
                                <a:pt x="3279" y="3844"/>
                                <a:pt x="7380" y="2696"/>
                                <a:pt x="12297" y="1617"/>
                              </a:cubicBezTo>
                              <a:cubicBezTo>
                                <a:pt x="17215" y="544"/>
                                <a:pt x="22668" y="0"/>
                                <a:pt x="286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00356" y="227809"/>
                          <a:ext cx="35270" cy="77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270" h="77271">
                              <a:moveTo>
                                <a:pt x="35269" y="0"/>
                              </a:moveTo>
                              <a:lnTo>
                                <a:pt x="35270" y="0"/>
                              </a:lnTo>
                              <a:lnTo>
                                <a:pt x="35270" y="14753"/>
                              </a:lnTo>
                              <a:lnTo>
                                <a:pt x="35269" y="14753"/>
                              </a:lnTo>
                              <a:cubicBezTo>
                                <a:pt x="29649" y="14753"/>
                                <a:pt x="25269" y="16883"/>
                                <a:pt x="22134" y="21143"/>
                              </a:cubicBezTo>
                              <a:cubicBezTo>
                                <a:pt x="18998" y="25409"/>
                                <a:pt x="17428" y="31190"/>
                                <a:pt x="17428" y="38495"/>
                              </a:cubicBezTo>
                              <a:cubicBezTo>
                                <a:pt x="17428" y="45897"/>
                                <a:pt x="18998" y="51754"/>
                                <a:pt x="22134" y="56059"/>
                              </a:cubicBezTo>
                              <a:cubicBezTo>
                                <a:pt x="25269" y="60365"/>
                                <a:pt x="29649" y="62517"/>
                                <a:pt x="35269" y="62517"/>
                              </a:cubicBezTo>
                              <a:lnTo>
                                <a:pt x="35270" y="62517"/>
                              </a:lnTo>
                              <a:lnTo>
                                <a:pt x="35270" y="77271"/>
                              </a:lnTo>
                              <a:lnTo>
                                <a:pt x="35269" y="77271"/>
                              </a:lnTo>
                              <a:cubicBezTo>
                                <a:pt x="30020" y="77271"/>
                                <a:pt x="25247" y="76335"/>
                                <a:pt x="20938" y="74465"/>
                              </a:cubicBezTo>
                              <a:cubicBezTo>
                                <a:pt x="16632" y="72593"/>
                                <a:pt x="12931" y="69973"/>
                                <a:pt x="9842" y="66596"/>
                              </a:cubicBezTo>
                              <a:cubicBezTo>
                                <a:pt x="6750" y="63219"/>
                                <a:pt x="4334" y="59148"/>
                                <a:pt x="2607" y="54374"/>
                              </a:cubicBezTo>
                              <a:cubicBezTo>
                                <a:pt x="867" y="49593"/>
                                <a:pt x="0" y="44305"/>
                                <a:pt x="0" y="38495"/>
                              </a:cubicBezTo>
                              <a:cubicBezTo>
                                <a:pt x="0" y="32688"/>
                                <a:pt x="867" y="27421"/>
                                <a:pt x="2607" y="22690"/>
                              </a:cubicBezTo>
                              <a:cubicBezTo>
                                <a:pt x="4334" y="17964"/>
                                <a:pt x="6768" y="13907"/>
                                <a:pt x="9911" y="10537"/>
                              </a:cubicBezTo>
                              <a:cubicBezTo>
                                <a:pt x="13046" y="7164"/>
                                <a:pt x="16769" y="4564"/>
                                <a:pt x="21074" y="2736"/>
                              </a:cubicBezTo>
                              <a:cubicBezTo>
                                <a:pt x="25391" y="915"/>
                                <a:pt x="30118" y="0"/>
                                <a:pt x="3526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335625" y="227809"/>
                          <a:ext cx="35262" cy="77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262" h="77271">
                              <a:moveTo>
                                <a:pt x="0" y="0"/>
                              </a:moveTo>
                              <a:lnTo>
                                <a:pt x="14259" y="2736"/>
                              </a:lnTo>
                              <a:cubicBezTo>
                                <a:pt x="18615" y="4564"/>
                                <a:pt x="22337" y="7164"/>
                                <a:pt x="25434" y="10537"/>
                              </a:cubicBezTo>
                              <a:cubicBezTo>
                                <a:pt x="28522" y="13907"/>
                                <a:pt x="30934" y="17964"/>
                                <a:pt x="32663" y="22690"/>
                              </a:cubicBezTo>
                              <a:cubicBezTo>
                                <a:pt x="34395" y="27421"/>
                                <a:pt x="35262" y="32688"/>
                                <a:pt x="35262" y="38495"/>
                              </a:cubicBezTo>
                              <a:cubicBezTo>
                                <a:pt x="35262" y="44305"/>
                                <a:pt x="34423" y="49593"/>
                                <a:pt x="32739" y="54374"/>
                              </a:cubicBezTo>
                              <a:cubicBezTo>
                                <a:pt x="31050" y="59148"/>
                                <a:pt x="28659" y="63219"/>
                                <a:pt x="25571" y="66596"/>
                              </a:cubicBezTo>
                              <a:cubicBezTo>
                                <a:pt x="22482" y="69973"/>
                                <a:pt x="18756" y="72593"/>
                                <a:pt x="14400" y="74465"/>
                              </a:cubicBezTo>
                              <a:lnTo>
                                <a:pt x="0" y="77271"/>
                              </a:lnTo>
                              <a:lnTo>
                                <a:pt x="0" y="62517"/>
                              </a:lnTo>
                              <a:lnTo>
                                <a:pt x="13136" y="56059"/>
                              </a:lnTo>
                              <a:cubicBezTo>
                                <a:pt x="16272" y="51754"/>
                                <a:pt x="17842" y="45897"/>
                                <a:pt x="17842" y="38495"/>
                              </a:cubicBezTo>
                              <a:cubicBezTo>
                                <a:pt x="17842" y="31190"/>
                                <a:pt x="16272" y="25409"/>
                                <a:pt x="13136" y="21143"/>
                              </a:cubicBezTo>
                              <a:lnTo>
                                <a:pt x="0" y="14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386623" y="228093"/>
                          <a:ext cx="32879" cy="101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9" h="101012">
                              <a:moveTo>
                                <a:pt x="28804" y="0"/>
                              </a:moveTo>
                              <a:lnTo>
                                <a:pt x="32879" y="697"/>
                              </a:lnTo>
                              <a:lnTo>
                                <a:pt x="32879" y="16813"/>
                              </a:lnTo>
                              <a:lnTo>
                                <a:pt x="27118" y="14609"/>
                              </a:lnTo>
                              <a:cubicBezTo>
                                <a:pt x="25524" y="14609"/>
                                <a:pt x="23861" y="14677"/>
                                <a:pt x="22132" y="14821"/>
                              </a:cubicBezTo>
                              <a:cubicBezTo>
                                <a:pt x="20394" y="14958"/>
                                <a:pt x="18688" y="15267"/>
                                <a:pt x="17003" y="15728"/>
                              </a:cubicBezTo>
                              <a:lnTo>
                                <a:pt x="17003" y="57743"/>
                              </a:lnTo>
                              <a:cubicBezTo>
                                <a:pt x="18500" y="58769"/>
                                <a:pt x="20488" y="59731"/>
                                <a:pt x="22971" y="60620"/>
                              </a:cubicBezTo>
                              <a:cubicBezTo>
                                <a:pt x="25456" y="61513"/>
                                <a:pt x="28101" y="61960"/>
                                <a:pt x="30909" y="61960"/>
                              </a:cubicBezTo>
                              <a:lnTo>
                                <a:pt x="32879" y="61040"/>
                              </a:lnTo>
                              <a:lnTo>
                                <a:pt x="32879" y="76457"/>
                              </a:lnTo>
                              <a:lnTo>
                                <a:pt x="24163" y="75305"/>
                              </a:lnTo>
                              <a:cubicBezTo>
                                <a:pt x="21261" y="74461"/>
                                <a:pt x="18875" y="73525"/>
                                <a:pt x="17003" y="72497"/>
                              </a:cubicBezTo>
                              <a:lnTo>
                                <a:pt x="17003" y="101012"/>
                              </a:lnTo>
                              <a:lnTo>
                                <a:pt x="0" y="101012"/>
                              </a:lnTo>
                              <a:lnTo>
                                <a:pt x="0" y="3931"/>
                              </a:lnTo>
                              <a:cubicBezTo>
                                <a:pt x="3467" y="2991"/>
                                <a:pt x="7725" y="2102"/>
                                <a:pt x="12788" y="1264"/>
                              </a:cubicBezTo>
                              <a:cubicBezTo>
                                <a:pt x="17849" y="417"/>
                                <a:pt x="23184" y="0"/>
                                <a:pt x="288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419502" y="228790"/>
                          <a:ext cx="33300" cy="758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75872">
                              <a:moveTo>
                                <a:pt x="0" y="0"/>
                              </a:moveTo>
                              <a:lnTo>
                                <a:pt x="11520" y="1970"/>
                              </a:lnTo>
                              <a:cubicBezTo>
                                <a:pt x="16106" y="3746"/>
                                <a:pt x="20019" y="6304"/>
                                <a:pt x="23249" y="9631"/>
                              </a:cubicBezTo>
                              <a:cubicBezTo>
                                <a:pt x="26481" y="12954"/>
                                <a:pt x="28965" y="16979"/>
                                <a:pt x="30701" y="21709"/>
                              </a:cubicBezTo>
                              <a:cubicBezTo>
                                <a:pt x="32432" y="26439"/>
                                <a:pt x="33300" y="31757"/>
                                <a:pt x="33300" y="37653"/>
                              </a:cubicBezTo>
                              <a:cubicBezTo>
                                <a:pt x="33300" y="43277"/>
                                <a:pt x="32569" y="48428"/>
                                <a:pt x="31117" y="53112"/>
                              </a:cubicBezTo>
                              <a:cubicBezTo>
                                <a:pt x="29667" y="57792"/>
                                <a:pt x="27583" y="61820"/>
                                <a:pt x="24868" y="65189"/>
                              </a:cubicBezTo>
                              <a:cubicBezTo>
                                <a:pt x="22150" y="68566"/>
                                <a:pt x="18752" y="71188"/>
                                <a:pt x="14680" y="73060"/>
                              </a:cubicBezTo>
                              <a:cubicBezTo>
                                <a:pt x="10608" y="74936"/>
                                <a:pt x="5993" y="75872"/>
                                <a:pt x="842" y="75872"/>
                              </a:cubicBezTo>
                              <a:lnTo>
                                <a:pt x="0" y="75760"/>
                              </a:lnTo>
                              <a:lnTo>
                                <a:pt x="0" y="60343"/>
                              </a:lnTo>
                              <a:lnTo>
                                <a:pt x="11591" y="54933"/>
                              </a:lnTo>
                              <a:cubicBezTo>
                                <a:pt x="14446" y="50722"/>
                                <a:pt x="15876" y="45055"/>
                                <a:pt x="15876" y="37934"/>
                              </a:cubicBezTo>
                              <a:cubicBezTo>
                                <a:pt x="15876" y="30350"/>
                                <a:pt x="14165" y="24449"/>
                                <a:pt x="10749" y="20229"/>
                              </a:cubicBezTo>
                              <a:lnTo>
                                <a:pt x="0" y="161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464602" y="227931"/>
                          <a:ext cx="33507" cy="762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07" h="76276">
                              <a:moveTo>
                                <a:pt x="33507" y="0"/>
                              </a:moveTo>
                              <a:lnTo>
                                <a:pt x="33507" y="14233"/>
                              </a:lnTo>
                              <a:lnTo>
                                <a:pt x="27396" y="15540"/>
                              </a:lnTo>
                              <a:cubicBezTo>
                                <a:pt x="25426" y="16523"/>
                                <a:pt x="23764" y="17816"/>
                                <a:pt x="22406" y="19411"/>
                              </a:cubicBezTo>
                              <a:cubicBezTo>
                                <a:pt x="21046" y="20995"/>
                                <a:pt x="19995" y="22824"/>
                                <a:pt x="19245" y="24886"/>
                              </a:cubicBezTo>
                              <a:cubicBezTo>
                                <a:pt x="18493" y="26945"/>
                                <a:pt x="17978" y="29056"/>
                                <a:pt x="17701" y="31208"/>
                              </a:cubicBezTo>
                              <a:lnTo>
                                <a:pt x="33507" y="31208"/>
                              </a:lnTo>
                              <a:lnTo>
                                <a:pt x="33507" y="43710"/>
                              </a:lnTo>
                              <a:lnTo>
                                <a:pt x="17561" y="43710"/>
                              </a:lnTo>
                              <a:cubicBezTo>
                                <a:pt x="18029" y="49618"/>
                                <a:pt x="20110" y="54180"/>
                                <a:pt x="23811" y="57412"/>
                              </a:cubicBezTo>
                              <a:lnTo>
                                <a:pt x="33507" y="60332"/>
                              </a:lnTo>
                              <a:lnTo>
                                <a:pt x="33507" y="76276"/>
                              </a:lnTo>
                              <a:lnTo>
                                <a:pt x="20931" y="74130"/>
                              </a:lnTo>
                              <a:cubicBezTo>
                                <a:pt x="16157" y="72211"/>
                                <a:pt x="12222" y="69544"/>
                                <a:pt x="9134" y="66120"/>
                              </a:cubicBezTo>
                              <a:cubicBezTo>
                                <a:pt x="6045" y="62700"/>
                                <a:pt x="3740" y="58676"/>
                                <a:pt x="2242" y="54039"/>
                              </a:cubicBezTo>
                              <a:cubicBezTo>
                                <a:pt x="745" y="49399"/>
                                <a:pt x="0" y="44322"/>
                                <a:pt x="0" y="38793"/>
                              </a:cubicBezTo>
                              <a:cubicBezTo>
                                <a:pt x="0" y="32334"/>
                                <a:pt x="957" y="26668"/>
                                <a:pt x="2876" y="21794"/>
                              </a:cubicBezTo>
                              <a:cubicBezTo>
                                <a:pt x="4795" y="16923"/>
                                <a:pt x="7348" y="12873"/>
                                <a:pt x="10537" y="9640"/>
                              </a:cubicBezTo>
                              <a:cubicBezTo>
                                <a:pt x="13720" y="6408"/>
                                <a:pt x="17367" y="3977"/>
                                <a:pt x="21499" y="2336"/>
                              </a:cubicBezTo>
                              <a:lnTo>
                                <a:pt x="335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498109" y="286676"/>
                          <a:ext cx="28028" cy="182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28" h="18262">
                              <a:moveTo>
                                <a:pt x="25785" y="0"/>
                              </a:moveTo>
                              <a:lnTo>
                                <a:pt x="28028" y="13914"/>
                              </a:lnTo>
                              <a:cubicBezTo>
                                <a:pt x="27092" y="14381"/>
                                <a:pt x="25800" y="14872"/>
                                <a:pt x="24169" y="15386"/>
                              </a:cubicBezTo>
                              <a:cubicBezTo>
                                <a:pt x="22527" y="15900"/>
                                <a:pt x="20655" y="16369"/>
                                <a:pt x="18542" y="16790"/>
                              </a:cubicBezTo>
                              <a:cubicBezTo>
                                <a:pt x="16440" y="17215"/>
                                <a:pt x="14167" y="17560"/>
                                <a:pt x="11734" y="17849"/>
                              </a:cubicBezTo>
                              <a:cubicBezTo>
                                <a:pt x="9293" y="18129"/>
                                <a:pt x="6817" y="18262"/>
                                <a:pt x="4286" y="18262"/>
                              </a:cubicBezTo>
                              <a:lnTo>
                                <a:pt x="0" y="17531"/>
                              </a:lnTo>
                              <a:lnTo>
                                <a:pt x="0" y="1588"/>
                              </a:lnTo>
                              <a:lnTo>
                                <a:pt x="6393" y="3513"/>
                              </a:lnTo>
                              <a:cubicBezTo>
                                <a:pt x="10510" y="3513"/>
                                <a:pt x="14279" y="3142"/>
                                <a:pt x="17703" y="2394"/>
                              </a:cubicBezTo>
                              <a:cubicBezTo>
                                <a:pt x="21123" y="1638"/>
                                <a:pt x="23812" y="846"/>
                                <a:pt x="25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498109" y="227809"/>
                          <a:ext cx="32805" cy="43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05" h="43833">
                              <a:moveTo>
                                <a:pt x="632" y="0"/>
                              </a:moveTo>
                              <a:cubicBezTo>
                                <a:pt x="10745" y="0"/>
                                <a:pt x="18639" y="3140"/>
                                <a:pt x="24306" y="9410"/>
                              </a:cubicBezTo>
                              <a:cubicBezTo>
                                <a:pt x="29971" y="15685"/>
                                <a:pt x="32805" y="25056"/>
                                <a:pt x="32805" y="37512"/>
                              </a:cubicBezTo>
                              <a:cubicBezTo>
                                <a:pt x="32805" y="38452"/>
                                <a:pt x="32781" y="39502"/>
                                <a:pt x="32734" y="40676"/>
                              </a:cubicBezTo>
                              <a:cubicBezTo>
                                <a:pt x="32690" y="41847"/>
                                <a:pt x="32614" y="42897"/>
                                <a:pt x="32524" y="43833"/>
                              </a:cubicBezTo>
                              <a:lnTo>
                                <a:pt x="0" y="43833"/>
                              </a:lnTo>
                              <a:lnTo>
                                <a:pt x="0" y="31331"/>
                              </a:lnTo>
                              <a:lnTo>
                                <a:pt x="15806" y="31331"/>
                              </a:lnTo>
                              <a:cubicBezTo>
                                <a:pt x="15806" y="28990"/>
                                <a:pt x="15474" y="26762"/>
                                <a:pt x="14823" y="24660"/>
                              </a:cubicBezTo>
                              <a:cubicBezTo>
                                <a:pt x="14167" y="22546"/>
                                <a:pt x="13207" y="20725"/>
                                <a:pt x="11940" y="19177"/>
                              </a:cubicBezTo>
                              <a:cubicBezTo>
                                <a:pt x="10676" y="17633"/>
                                <a:pt x="9136" y="16420"/>
                                <a:pt x="7307" y="15527"/>
                              </a:cubicBezTo>
                              <a:cubicBezTo>
                                <a:pt x="5481" y="14637"/>
                                <a:pt x="3303" y="14191"/>
                                <a:pt x="773" y="14191"/>
                              </a:cubicBezTo>
                              <a:lnTo>
                                <a:pt x="0" y="14356"/>
                              </a:lnTo>
                              <a:lnTo>
                                <a:pt x="0" y="123"/>
                              </a:lnTo>
                              <a:lnTo>
                                <a:pt x="6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526980" y="229638"/>
                          <a:ext cx="37372" cy="996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72" h="99609">
                              <a:moveTo>
                                <a:pt x="20376" y="0"/>
                              </a:moveTo>
                              <a:lnTo>
                                <a:pt x="37372" y="0"/>
                              </a:lnTo>
                              <a:lnTo>
                                <a:pt x="37372" y="71513"/>
                              </a:lnTo>
                              <a:cubicBezTo>
                                <a:pt x="37372" y="81064"/>
                                <a:pt x="35104" y="88135"/>
                                <a:pt x="30557" y="92729"/>
                              </a:cubicBezTo>
                              <a:cubicBezTo>
                                <a:pt x="26010" y="97311"/>
                                <a:pt x="19483" y="99609"/>
                                <a:pt x="10963" y="99609"/>
                              </a:cubicBezTo>
                              <a:cubicBezTo>
                                <a:pt x="9738" y="99609"/>
                                <a:pt x="8031" y="99489"/>
                                <a:pt x="5832" y="99259"/>
                              </a:cubicBezTo>
                              <a:cubicBezTo>
                                <a:pt x="3632" y="99028"/>
                                <a:pt x="1685" y="98582"/>
                                <a:pt x="0" y="97923"/>
                              </a:cubicBezTo>
                              <a:lnTo>
                                <a:pt x="2246" y="84017"/>
                              </a:lnTo>
                              <a:cubicBezTo>
                                <a:pt x="4305" y="84668"/>
                                <a:pt x="6793" y="85000"/>
                                <a:pt x="9695" y="85000"/>
                              </a:cubicBezTo>
                              <a:cubicBezTo>
                                <a:pt x="13629" y="85000"/>
                                <a:pt x="16387" y="83850"/>
                                <a:pt x="17986" y="81554"/>
                              </a:cubicBezTo>
                              <a:cubicBezTo>
                                <a:pt x="19581" y="79261"/>
                                <a:pt x="20376" y="75815"/>
                                <a:pt x="20376" y="71229"/>
                              </a:cubicBezTo>
                              <a:lnTo>
                                <a:pt x="20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545246" y="197604"/>
                          <a:ext cx="20931" cy="20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31" h="20931">
                              <a:moveTo>
                                <a:pt x="10537" y="0"/>
                              </a:moveTo>
                              <a:cubicBezTo>
                                <a:pt x="13349" y="0"/>
                                <a:pt x="15778" y="932"/>
                                <a:pt x="17842" y="2808"/>
                              </a:cubicBezTo>
                              <a:cubicBezTo>
                                <a:pt x="19901" y="4684"/>
                                <a:pt x="20931" y="7258"/>
                                <a:pt x="20931" y="10533"/>
                              </a:cubicBezTo>
                              <a:cubicBezTo>
                                <a:pt x="20931" y="13724"/>
                                <a:pt x="19901" y="16247"/>
                                <a:pt x="17842" y="18119"/>
                              </a:cubicBezTo>
                              <a:cubicBezTo>
                                <a:pt x="15778" y="19995"/>
                                <a:pt x="13349" y="20931"/>
                                <a:pt x="10537" y="20931"/>
                              </a:cubicBezTo>
                              <a:cubicBezTo>
                                <a:pt x="7633" y="20931"/>
                                <a:pt x="5145" y="19995"/>
                                <a:pt x="3089" y="18119"/>
                              </a:cubicBezTo>
                              <a:cubicBezTo>
                                <a:pt x="1030" y="16247"/>
                                <a:pt x="0" y="13724"/>
                                <a:pt x="0" y="10533"/>
                              </a:cubicBezTo>
                              <a:cubicBezTo>
                                <a:pt x="0" y="7258"/>
                                <a:pt x="1030" y="4684"/>
                                <a:pt x="3089" y="2808"/>
                              </a:cubicBezTo>
                              <a:cubicBezTo>
                                <a:pt x="5145" y="932"/>
                                <a:pt x="7633" y="0"/>
                                <a:pt x="105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578823" y="227809"/>
                          <a:ext cx="53954" cy="771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54" h="77134">
                              <a:moveTo>
                                <a:pt x="29221" y="0"/>
                              </a:moveTo>
                              <a:cubicBezTo>
                                <a:pt x="33531" y="0"/>
                                <a:pt x="37652" y="399"/>
                                <a:pt x="41587" y="1195"/>
                              </a:cubicBezTo>
                              <a:cubicBezTo>
                                <a:pt x="45522" y="1994"/>
                                <a:pt x="48470" y="2765"/>
                                <a:pt x="50440" y="3513"/>
                              </a:cubicBezTo>
                              <a:lnTo>
                                <a:pt x="47343" y="17283"/>
                              </a:lnTo>
                              <a:cubicBezTo>
                                <a:pt x="45471" y="16438"/>
                                <a:pt x="43081" y="15667"/>
                                <a:pt x="40183" y="14958"/>
                              </a:cubicBezTo>
                              <a:cubicBezTo>
                                <a:pt x="37281" y="14263"/>
                                <a:pt x="33905" y="13907"/>
                                <a:pt x="30068" y="13907"/>
                              </a:cubicBezTo>
                              <a:cubicBezTo>
                                <a:pt x="26600" y="13907"/>
                                <a:pt x="23792" y="14497"/>
                                <a:pt x="21636" y="15667"/>
                              </a:cubicBezTo>
                              <a:cubicBezTo>
                                <a:pt x="19483" y="16837"/>
                                <a:pt x="18404" y="18644"/>
                                <a:pt x="18404" y="21078"/>
                              </a:cubicBezTo>
                              <a:cubicBezTo>
                                <a:pt x="18404" y="22291"/>
                                <a:pt x="18616" y="23371"/>
                                <a:pt x="19040" y="24307"/>
                              </a:cubicBezTo>
                              <a:cubicBezTo>
                                <a:pt x="19462" y="25247"/>
                                <a:pt x="20186" y="26114"/>
                                <a:pt x="21214" y="26906"/>
                              </a:cubicBezTo>
                              <a:cubicBezTo>
                                <a:pt x="22244" y="27701"/>
                                <a:pt x="23602" y="28501"/>
                                <a:pt x="25290" y="29293"/>
                              </a:cubicBezTo>
                              <a:cubicBezTo>
                                <a:pt x="26979" y="30089"/>
                                <a:pt x="29034" y="30909"/>
                                <a:pt x="31471" y="31752"/>
                              </a:cubicBezTo>
                              <a:cubicBezTo>
                                <a:pt x="35499" y="33253"/>
                                <a:pt x="38919" y="34726"/>
                                <a:pt x="41723" y="36176"/>
                              </a:cubicBezTo>
                              <a:cubicBezTo>
                                <a:pt x="44539" y="37634"/>
                                <a:pt x="46854" y="39269"/>
                                <a:pt x="48683" y="41094"/>
                              </a:cubicBezTo>
                              <a:cubicBezTo>
                                <a:pt x="50508" y="42922"/>
                                <a:pt x="51844" y="45007"/>
                                <a:pt x="52686" y="47347"/>
                              </a:cubicBezTo>
                              <a:cubicBezTo>
                                <a:pt x="53532" y="49690"/>
                                <a:pt x="53954" y="52498"/>
                                <a:pt x="53954" y="55778"/>
                              </a:cubicBezTo>
                              <a:cubicBezTo>
                                <a:pt x="53954" y="62805"/>
                                <a:pt x="51346" y="68123"/>
                                <a:pt x="46152" y="71726"/>
                              </a:cubicBezTo>
                              <a:cubicBezTo>
                                <a:pt x="40954" y="75330"/>
                                <a:pt x="33531" y="77134"/>
                                <a:pt x="23890" y="77134"/>
                              </a:cubicBezTo>
                              <a:cubicBezTo>
                                <a:pt x="17421" y="77134"/>
                                <a:pt x="12225" y="76594"/>
                                <a:pt x="8287" y="75517"/>
                              </a:cubicBezTo>
                              <a:cubicBezTo>
                                <a:pt x="4356" y="74444"/>
                                <a:pt x="1588" y="73576"/>
                                <a:pt x="0" y="72917"/>
                              </a:cubicBezTo>
                              <a:lnTo>
                                <a:pt x="2948" y="58726"/>
                              </a:lnTo>
                              <a:cubicBezTo>
                                <a:pt x="5479" y="59760"/>
                                <a:pt x="8499" y="60743"/>
                                <a:pt x="12013" y="61679"/>
                              </a:cubicBezTo>
                              <a:cubicBezTo>
                                <a:pt x="15527" y="62615"/>
                                <a:pt x="19530" y="63082"/>
                                <a:pt x="24022" y="63082"/>
                              </a:cubicBezTo>
                              <a:cubicBezTo>
                                <a:pt x="28519" y="63082"/>
                                <a:pt x="31798" y="62546"/>
                                <a:pt x="33858" y="61466"/>
                              </a:cubicBezTo>
                              <a:cubicBezTo>
                                <a:pt x="35917" y="60394"/>
                                <a:pt x="36951" y="58543"/>
                                <a:pt x="36951" y="55914"/>
                              </a:cubicBezTo>
                              <a:cubicBezTo>
                                <a:pt x="36951" y="53481"/>
                                <a:pt x="35849" y="51472"/>
                                <a:pt x="33649" y="49878"/>
                              </a:cubicBezTo>
                              <a:cubicBezTo>
                                <a:pt x="31449" y="48287"/>
                                <a:pt x="27817" y="46555"/>
                                <a:pt x="22762" y="44676"/>
                              </a:cubicBezTo>
                              <a:cubicBezTo>
                                <a:pt x="19666" y="43556"/>
                                <a:pt x="16834" y="42365"/>
                                <a:pt x="14263" y="41094"/>
                              </a:cubicBezTo>
                              <a:cubicBezTo>
                                <a:pt x="11681" y="39834"/>
                                <a:pt x="9460" y="38358"/>
                                <a:pt x="7584" y="36666"/>
                              </a:cubicBezTo>
                              <a:cubicBezTo>
                                <a:pt x="5712" y="34985"/>
                                <a:pt x="4233" y="32944"/>
                                <a:pt x="3161" y="30556"/>
                              </a:cubicBezTo>
                              <a:cubicBezTo>
                                <a:pt x="2080" y="28170"/>
                                <a:pt x="1544" y="25247"/>
                                <a:pt x="1544" y="21779"/>
                              </a:cubicBezTo>
                              <a:cubicBezTo>
                                <a:pt x="1544" y="15033"/>
                                <a:pt x="4028" y="9720"/>
                                <a:pt x="8993" y="5832"/>
                              </a:cubicBezTo>
                              <a:cubicBezTo>
                                <a:pt x="13954" y="1943"/>
                                <a:pt x="20700" y="0"/>
                                <a:pt x="292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646827" y="194090"/>
                          <a:ext cx="65048" cy="1090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48" h="109027">
                              <a:moveTo>
                                <a:pt x="16996" y="0"/>
                              </a:moveTo>
                              <a:lnTo>
                                <a:pt x="16996" y="64206"/>
                              </a:lnTo>
                              <a:cubicBezTo>
                                <a:pt x="19149" y="61957"/>
                                <a:pt x="21445" y="59548"/>
                                <a:pt x="23882" y="56971"/>
                              </a:cubicBezTo>
                              <a:cubicBezTo>
                                <a:pt x="26317" y="54397"/>
                                <a:pt x="28703" y="51819"/>
                                <a:pt x="31047" y="49242"/>
                              </a:cubicBezTo>
                              <a:cubicBezTo>
                                <a:pt x="33387" y="46668"/>
                                <a:pt x="35614" y="44183"/>
                                <a:pt x="37725" y="41797"/>
                              </a:cubicBezTo>
                              <a:cubicBezTo>
                                <a:pt x="39824" y="39406"/>
                                <a:pt x="41630" y="37325"/>
                                <a:pt x="43132" y="35547"/>
                              </a:cubicBezTo>
                              <a:lnTo>
                                <a:pt x="63219" y="35547"/>
                              </a:lnTo>
                              <a:cubicBezTo>
                                <a:pt x="58547" y="40789"/>
                                <a:pt x="53618" y="46220"/>
                                <a:pt x="48432" y="51840"/>
                              </a:cubicBezTo>
                              <a:cubicBezTo>
                                <a:pt x="43247" y="57464"/>
                                <a:pt x="38038" y="62940"/>
                                <a:pt x="32800" y="68278"/>
                              </a:cubicBezTo>
                              <a:cubicBezTo>
                                <a:pt x="35604" y="70626"/>
                                <a:pt x="38553" y="73458"/>
                                <a:pt x="41634" y="76786"/>
                              </a:cubicBezTo>
                              <a:cubicBezTo>
                                <a:pt x="44719" y="80108"/>
                                <a:pt x="47708" y="83644"/>
                                <a:pt x="50609" y="87388"/>
                              </a:cubicBezTo>
                              <a:cubicBezTo>
                                <a:pt x="53504" y="91138"/>
                                <a:pt x="56210" y="94886"/>
                                <a:pt x="58738" y="98630"/>
                              </a:cubicBezTo>
                              <a:cubicBezTo>
                                <a:pt x="61261" y="102377"/>
                                <a:pt x="63368" y="105844"/>
                                <a:pt x="65048" y="109027"/>
                              </a:cubicBezTo>
                              <a:lnTo>
                                <a:pt x="45378" y="109027"/>
                              </a:lnTo>
                              <a:cubicBezTo>
                                <a:pt x="43690" y="106125"/>
                                <a:pt x="41742" y="103076"/>
                                <a:pt x="39550" y="99893"/>
                              </a:cubicBezTo>
                              <a:cubicBezTo>
                                <a:pt x="37347" y="96711"/>
                                <a:pt x="34982" y="93618"/>
                                <a:pt x="32451" y="90620"/>
                              </a:cubicBezTo>
                              <a:cubicBezTo>
                                <a:pt x="29920" y="87625"/>
                                <a:pt x="27346" y="84788"/>
                                <a:pt x="24726" y="82121"/>
                              </a:cubicBezTo>
                              <a:cubicBezTo>
                                <a:pt x="22101" y="79453"/>
                                <a:pt x="19526" y="77178"/>
                                <a:pt x="16996" y="75306"/>
                              </a:cubicBezTo>
                              <a:lnTo>
                                <a:pt x="16996" y="109027"/>
                              </a:lnTo>
                              <a:lnTo>
                                <a:pt x="0" y="109027"/>
                              </a:lnTo>
                              <a:lnTo>
                                <a:pt x="0" y="2808"/>
                              </a:lnTo>
                              <a:lnTo>
                                <a:pt x="169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2" name="Shape 722"/>
                      <wps:cNvSpPr/>
                      <wps:spPr>
                        <a:xfrm>
                          <a:off x="1723259" y="229634"/>
                          <a:ext cx="16995" cy="734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995" h="73480">
                              <a:moveTo>
                                <a:pt x="0" y="0"/>
                              </a:moveTo>
                              <a:lnTo>
                                <a:pt x="16995" y="0"/>
                              </a:lnTo>
                              <a:lnTo>
                                <a:pt x="16995" y="73480"/>
                              </a:lnTo>
                              <a:lnTo>
                                <a:pt x="0" y="734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1721146" y="197604"/>
                          <a:ext cx="20937" cy="20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37" h="20931">
                              <a:moveTo>
                                <a:pt x="10537" y="0"/>
                              </a:moveTo>
                              <a:cubicBezTo>
                                <a:pt x="13345" y="0"/>
                                <a:pt x="15778" y="936"/>
                                <a:pt x="17841" y="2808"/>
                              </a:cubicBezTo>
                              <a:cubicBezTo>
                                <a:pt x="19903" y="4684"/>
                                <a:pt x="20937" y="7254"/>
                                <a:pt x="20937" y="10537"/>
                              </a:cubicBezTo>
                              <a:cubicBezTo>
                                <a:pt x="20937" y="13720"/>
                                <a:pt x="19903" y="16247"/>
                                <a:pt x="17841" y="18123"/>
                              </a:cubicBezTo>
                              <a:cubicBezTo>
                                <a:pt x="15778" y="19999"/>
                                <a:pt x="13345" y="20931"/>
                                <a:pt x="10537" y="20931"/>
                              </a:cubicBezTo>
                              <a:cubicBezTo>
                                <a:pt x="7635" y="20931"/>
                                <a:pt x="5151" y="19999"/>
                                <a:pt x="3089" y="18123"/>
                              </a:cubicBezTo>
                              <a:cubicBezTo>
                                <a:pt x="1026" y="16247"/>
                                <a:pt x="0" y="13720"/>
                                <a:pt x="0" y="10537"/>
                              </a:cubicBezTo>
                              <a:cubicBezTo>
                                <a:pt x="0" y="7254"/>
                                <a:pt x="1026" y="4684"/>
                                <a:pt x="3089" y="2808"/>
                              </a:cubicBezTo>
                              <a:cubicBezTo>
                                <a:pt x="5151" y="936"/>
                                <a:pt x="7635" y="0"/>
                                <a:pt x="105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753740" y="227931"/>
                          <a:ext cx="33507" cy="762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07" h="76276">
                              <a:moveTo>
                                <a:pt x="33507" y="0"/>
                              </a:moveTo>
                              <a:lnTo>
                                <a:pt x="33507" y="14233"/>
                              </a:lnTo>
                              <a:lnTo>
                                <a:pt x="27395" y="15540"/>
                              </a:lnTo>
                              <a:cubicBezTo>
                                <a:pt x="25427" y="16523"/>
                                <a:pt x="23767" y="17816"/>
                                <a:pt x="22405" y="19411"/>
                              </a:cubicBezTo>
                              <a:cubicBezTo>
                                <a:pt x="21049" y="20995"/>
                                <a:pt x="19994" y="22824"/>
                                <a:pt x="19246" y="24886"/>
                              </a:cubicBezTo>
                              <a:cubicBezTo>
                                <a:pt x="18493" y="26945"/>
                                <a:pt x="17978" y="29056"/>
                                <a:pt x="17701" y="31208"/>
                              </a:cubicBezTo>
                              <a:lnTo>
                                <a:pt x="33507" y="31208"/>
                              </a:lnTo>
                              <a:lnTo>
                                <a:pt x="33507" y="43710"/>
                              </a:lnTo>
                              <a:lnTo>
                                <a:pt x="17564" y="43710"/>
                              </a:lnTo>
                              <a:cubicBezTo>
                                <a:pt x="18031" y="49618"/>
                                <a:pt x="20109" y="54180"/>
                                <a:pt x="23810" y="57412"/>
                              </a:cubicBezTo>
                              <a:lnTo>
                                <a:pt x="33507" y="60332"/>
                              </a:lnTo>
                              <a:lnTo>
                                <a:pt x="33507" y="76276"/>
                              </a:lnTo>
                              <a:lnTo>
                                <a:pt x="20934" y="74130"/>
                              </a:lnTo>
                              <a:cubicBezTo>
                                <a:pt x="16156" y="72211"/>
                                <a:pt x="12221" y="69544"/>
                                <a:pt x="9132" y="66120"/>
                              </a:cubicBezTo>
                              <a:cubicBezTo>
                                <a:pt x="6044" y="62700"/>
                                <a:pt x="3740" y="58676"/>
                                <a:pt x="2243" y="54039"/>
                              </a:cubicBezTo>
                              <a:cubicBezTo>
                                <a:pt x="748" y="49399"/>
                                <a:pt x="0" y="44322"/>
                                <a:pt x="0" y="38793"/>
                              </a:cubicBezTo>
                              <a:cubicBezTo>
                                <a:pt x="0" y="32334"/>
                                <a:pt x="958" y="26668"/>
                                <a:pt x="2879" y="21794"/>
                              </a:cubicBezTo>
                              <a:cubicBezTo>
                                <a:pt x="4798" y="16923"/>
                                <a:pt x="7351" y="12873"/>
                                <a:pt x="10537" y="9640"/>
                              </a:cubicBezTo>
                              <a:cubicBezTo>
                                <a:pt x="13719" y="6408"/>
                                <a:pt x="17370" y="3977"/>
                                <a:pt x="21499" y="2336"/>
                              </a:cubicBezTo>
                              <a:lnTo>
                                <a:pt x="335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787248" y="286676"/>
                          <a:ext cx="28027" cy="182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27" h="18262">
                              <a:moveTo>
                                <a:pt x="25784" y="0"/>
                              </a:moveTo>
                              <a:lnTo>
                                <a:pt x="28027" y="13914"/>
                              </a:lnTo>
                              <a:cubicBezTo>
                                <a:pt x="27091" y="14381"/>
                                <a:pt x="25802" y="14872"/>
                                <a:pt x="24167" y="15386"/>
                              </a:cubicBezTo>
                              <a:cubicBezTo>
                                <a:pt x="22530" y="15900"/>
                                <a:pt x="20655" y="16369"/>
                                <a:pt x="18541" y="16790"/>
                              </a:cubicBezTo>
                              <a:cubicBezTo>
                                <a:pt x="16438" y="17215"/>
                                <a:pt x="14167" y="17560"/>
                                <a:pt x="11734" y="17849"/>
                              </a:cubicBezTo>
                              <a:cubicBezTo>
                                <a:pt x="9297" y="18129"/>
                                <a:pt x="6815" y="18262"/>
                                <a:pt x="4285" y="18262"/>
                              </a:cubicBezTo>
                              <a:lnTo>
                                <a:pt x="0" y="17531"/>
                              </a:lnTo>
                              <a:lnTo>
                                <a:pt x="0" y="1587"/>
                              </a:lnTo>
                              <a:lnTo>
                                <a:pt x="6395" y="3513"/>
                              </a:lnTo>
                              <a:cubicBezTo>
                                <a:pt x="10510" y="3513"/>
                                <a:pt x="14283" y="3142"/>
                                <a:pt x="17702" y="2394"/>
                              </a:cubicBezTo>
                              <a:cubicBezTo>
                                <a:pt x="21122" y="1638"/>
                                <a:pt x="23812" y="846"/>
                                <a:pt x="25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787248" y="227809"/>
                          <a:ext cx="32805" cy="43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05" h="43833">
                              <a:moveTo>
                                <a:pt x="632" y="0"/>
                              </a:moveTo>
                              <a:cubicBezTo>
                                <a:pt x="10747" y="0"/>
                                <a:pt x="18638" y="3140"/>
                                <a:pt x="24304" y="9410"/>
                              </a:cubicBezTo>
                              <a:cubicBezTo>
                                <a:pt x="29971" y="15685"/>
                                <a:pt x="32805" y="25056"/>
                                <a:pt x="32805" y="37512"/>
                              </a:cubicBezTo>
                              <a:cubicBezTo>
                                <a:pt x="32805" y="38452"/>
                                <a:pt x="32779" y="39502"/>
                                <a:pt x="32736" y="40676"/>
                              </a:cubicBezTo>
                              <a:cubicBezTo>
                                <a:pt x="32689" y="41847"/>
                                <a:pt x="32614" y="42897"/>
                                <a:pt x="32524" y="43833"/>
                              </a:cubicBezTo>
                              <a:lnTo>
                                <a:pt x="0" y="43833"/>
                              </a:lnTo>
                              <a:lnTo>
                                <a:pt x="0" y="31331"/>
                              </a:lnTo>
                              <a:lnTo>
                                <a:pt x="15806" y="31331"/>
                              </a:lnTo>
                              <a:cubicBezTo>
                                <a:pt x="15806" y="28990"/>
                                <a:pt x="15474" y="26762"/>
                                <a:pt x="14823" y="24660"/>
                              </a:cubicBezTo>
                              <a:cubicBezTo>
                                <a:pt x="14167" y="22546"/>
                                <a:pt x="13206" y="20725"/>
                                <a:pt x="11938" y="19177"/>
                              </a:cubicBezTo>
                              <a:cubicBezTo>
                                <a:pt x="10678" y="17633"/>
                                <a:pt x="9134" y="16420"/>
                                <a:pt x="7305" y="15527"/>
                              </a:cubicBezTo>
                              <a:cubicBezTo>
                                <a:pt x="5481" y="14637"/>
                                <a:pt x="3303" y="14191"/>
                                <a:pt x="771" y="14191"/>
                              </a:cubicBezTo>
                              <a:lnTo>
                                <a:pt x="0" y="14356"/>
                              </a:lnTo>
                              <a:lnTo>
                                <a:pt x="0" y="123"/>
                              </a:lnTo>
                              <a:lnTo>
                                <a:pt x="6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443887" y="389960"/>
                          <a:ext cx="33299" cy="76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76159">
                              <a:moveTo>
                                <a:pt x="32739" y="0"/>
                              </a:moveTo>
                              <a:lnTo>
                                <a:pt x="33299" y="76"/>
                              </a:lnTo>
                              <a:lnTo>
                                <a:pt x="33299" y="15532"/>
                              </a:lnTo>
                              <a:lnTo>
                                <a:pt x="21708" y="20933"/>
                              </a:lnTo>
                              <a:cubicBezTo>
                                <a:pt x="18847" y="25150"/>
                                <a:pt x="17417" y="30866"/>
                                <a:pt x="17417" y="38081"/>
                              </a:cubicBezTo>
                              <a:cubicBezTo>
                                <a:pt x="17417" y="45575"/>
                                <a:pt x="19200" y="51452"/>
                                <a:pt x="22763" y="55710"/>
                              </a:cubicBezTo>
                              <a:lnTo>
                                <a:pt x="33299" y="60274"/>
                              </a:lnTo>
                              <a:lnTo>
                                <a:pt x="33299" y="76159"/>
                              </a:lnTo>
                              <a:lnTo>
                                <a:pt x="21777" y="74188"/>
                              </a:lnTo>
                              <a:cubicBezTo>
                                <a:pt x="17183" y="72414"/>
                                <a:pt x="13270" y="69853"/>
                                <a:pt x="10044" y="66527"/>
                              </a:cubicBezTo>
                              <a:cubicBezTo>
                                <a:pt x="6819" y="63205"/>
                                <a:pt x="4328" y="59180"/>
                                <a:pt x="2596" y="54442"/>
                              </a:cubicBezTo>
                              <a:cubicBezTo>
                                <a:pt x="869" y="49719"/>
                                <a:pt x="0" y="44399"/>
                                <a:pt x="0" y="38498"/>
                              </a:cubicBezTo>
                              <a:cubicBezTo>
                                <a:pt x="0" y="32695"/>
                                <a:pt x="724" y="27428"/>
                                <a:pt x="2175" y="22694"/>
                              </a:cubicBezTo>
                              <a:cubicBezTo>
                                <a:pt x="3630" y="17970"/>
                                <a:pt x="5761" y="13914"/>
                                <a:pt x="8572" y="10541"/>
                              </a:cubicBezTo>
                              <a:cubicBezTo>
                                <a:pt x="11376" y="7170"/>
                                <a:pt x="14797" y="4572"/>
                                <a:pt x="18825" y="2743"/>
                              </a:cubicBezTo>
                              <a:cubicBezTo>
                                <a:pt x="22850" y="914"/>
                                <a:pt x="27494" y="0"/>
                                <a:pt x="32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77185" y="355960"/>
                          <a:ext cx="32881" cy="1108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81" h="110856">
                              <a:moveTo>
                                <a:pt x="32881" y="0"/>
                              </a:moveTo>
                              <a:lnTo>
                                <a:pt x="32881" y="106784"/>
                              </a:lnTo>
                              <a:cubicBezTo>
                                <a:pt x="29504" y="107817"/>
                                <a:pt x="25266" y="108749"/>
                                <a:pt x="20165" y="109592"/>
                              </a:cubicBezTo>
                              <a:cubicBezTo>
                                <a:pt x="15054" y="110438"/>
                                <a:pt x="9697" y="110856"/>
                                <a:pt x="4077" y="110856"/>
                              </a:cubicBezTo>
                              <a:lnTo>
                                <a:pt x="0" y="110159"/>
                              </a:lnTo>
                              <a:lnTo>
                                <a:pt x="0" y="94274"/>
                              </a:lnTo>
                              <a:lnTo>
                                <a:pt x="4221" y="96102"/>
                              </a:lnTo>
                              <a:cubicBezTo>
                                <a:pt x="6932" y="96102"/>
                                <a:pt x="9246" y="95988"/>
                                <a:pt x="11169" y="95753"/>
                              </a:cubicBezTo>
                              <a:cubicBezTo>
                                <a:pt x="13088" y="95519"/>
                                <a:pt x="14658" y="95260"/>
                                <a:pt x="15882" y="94983"/>
                              </a:cubicBezTo>
                              <a:lnTo>
                                <a:pt x="15882" y="52835"/>
                              </a:lnTo>
                              <a:cubicBezTo>
                                <a:pt x="14379" y="51797"/>
                                <a:pt x="12386" y="50836"/>
                                <a:pt x="9905" y="49947"/>
                              </a:cubicBezTo>
                              <a:cubicBezTo>
                                <a:pt x="7425" y="49061"/>
                                <a:pt x="4772" y="48614"/>
                                <a:pt x="1968" y="48614"/>
                              </a:cubicBezTo>
                              <a:lnTo>
                                <a:pt x="0" y="49531"/>
                              </a:lnTo>
                              <a:lnTo>
                                <a:pt x="0" y="34075"/>
                              </a:lnTo>
                              <a:lnTo>
                                <a:pt x="8850" y="35269"/>
                              </a:lnTo>
                              <a:cubicBezTo>
                                <a:pt x="11569" y="36109"/>
                                <a:pt x="13912" y="37045"/>
                                <a:pt x="15882" y="38077"/>
                              </a:cubicBezTo>
                              <a:lnTo>
                                <a:pt x="15882" y="2808"/>
                              </a:lnTo>
                              <a:lnTo>
                                <a:pt x="328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27022" y="355960"/>
                          <a:ext cx="28246" cy="1104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246" h="110438">
                              <a:moveTo>
                                <a:pt x="16999" y="0"/>
                              </a:moveTo>
                              <a:lnTo>
                                <a:pt x="16999" y="84158"/>
                              </a:lnTo>
                              <a:cubicBezTo>
                                <a:pt x="16999" y="86228"/>
                                <a:pt x="17158" y="87953"/>
                                <a:pt x="17489" y="89364"/>
                              </a:cubicBezTo>
                              <a:cubicBezTo>
                                <a:pt x="17823" y="90767"/>
                                <a:pt x="18404" y="91960"/>
                                <a:pt x="19250" y="92941"/>
                              </a:cubicBezTo>
                              <a:cubicBezTo>
                                <a:pt x="20088" y="93924"/>
                                <a:pt x="21236" y="94674"/>
                                <a:pt x="22687" y="95188"/>
                              </a:cubicBezTo>
                              <a:cubicBezTo>
                                <a:pt x="24138" y="95706"/>
                                <a:pt x="25988" y="96098"/>
                                <a:pt x="28246" y="96387"/>
                              </a:cubicBezTo>
                              <a:lnTo>
                                <a:pt x="25845" y="110438"/>
                              </a:lnTo>
                              <a:cubicBezTo>
                                <a:pt x="20790" y="110340"/>
                                <a:pt x="16599" y="109779"/>
                                <a:pt x="13281" y="108746"/>
                              </a:cubicBezTo>
                              <a:cubicBezTo>
                                <a:pt x="9951" y="107720"/>
                                <a:pt x="7308" y="106245"/>
                                <a:pt x="5335" y="104325"/>
                              </a:cubicBezTo>
                              <a:cubicBezTo>
                                <a:pt x="3370" y="102407"/>
                                <a:pt x="1990" y="100019"/>
                                <a:pt x="1195" y="97158"/>
                              </a:cubicBezTo>
                              <a:cubicBezTo>
                                <a:pt x="396" y="94303"/>
                                <a:pt x="0" y="91041"/>
                                <a:pt x="0" y="87390"/>
                              </a:cubicBezTo>
                              <a:lnTo>
                                <a:pt x="0" y="2808"/>
                              </a:lnTo>
                              <a:lnTo>
                                <a:pt x="16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62187" y="419940"/>
                          <a:ext cx="29999" cy="46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999" h="46596">
                              <a:moveTo>
                                <a:pt x="29999" y="0"/>
                              </a:moveTo>
                              <a:lnTo>
                                <a:pt x="29999" y="12395"/>
                              </a:lnTo>
                              <a:lnTo>
                                <a:pt x="27328" y="12593"/>
                              </a:lnTo>
                              <a:cubicBezTo>
                                <a:pt x="25409" y="12874"/>
                                <a:pt x="23673" y="13393"/>
                                <a:pt x="22128" y="14141"/>
                              </a:cubicBezTo>
                              <a:cubicBezTo>
                                <a:pt x="20580" y="14890"/>
                                <a:pt x="19338" y="15942"/>
                                <a:pt x="18406" y="17302"/>
                              </a:cubicBezTo>
                              <a:cubicBezTo>
                                <a:pt x="17464" y="18660"/>
                                <a:pt x="17002" y="20373"/>
                                <a:pt x="17002" y="22429"/>
                              </a:cubicBezTo>
                              <a:cubicBezTo>
                                <a:pt x="17002" y="26457"/>
                                <a:pt x="18262" y="29244"/>
                                <a:pt x="20794" y="30791"/>
                              </a:cubicBezTo>
                              <a:lnTo>
                                <a:pt x="29999" y="32871"/>
                              </a:lnTo>
                              <a:lnTo>
                                <a:pt x="29999" y="46572"/>
                              </a:lnTo>
                              <a:lnTo>
                                <a:pt x="29645" y="46596"/>
                              </a:lnTo>
                              <a:cubicBezTo>
                                <a:pt x="25236" y="46596"/>
                                <a:pt x="21210" y="46174"/>
                                <a:pt x="17560" y="45332"/>
                              </a:cubicBezTo>
                              <a:cubicBezTo>
                                <a:pt x="13907" y="44485"/>
                                <a:pt x="10792" y="43133"/>
                                <a:pt x="8214" y="41261"/>
                              </a:cubicBezTo>
                              <a:cubicBezTo>
                                <a:pt x="5641" y="39389"/>
                                <a:pt x="3625" y="36951"/>
                                <a:pt x="2174" y="33952"/>
                              </a:cubicBezTo>
                              <a:cubicBezTo>
                                <a:pt x="722" y="30949"/>
                                <a:pt x="0" y="27256"/>
                                <a:pt x="0" y="22853"/>
                              </a:cubicBezTo>
                              <a:cubicBezTo>
                                <a:pt x="0" y="18638"/>
                                <a:pt x="813" y="15081"/>
                                <a:pt x="2455" y="12173"/>
                              </a:cubicBezTo>
                              <a:cubicBezTo>
                                <a:pt x="4093" y="9270"/>
                                <a:pt x="6321" y="6906"/>
                                <a:pt x="9132" y="5080"/>
                              </a:cubicBezTo>
                              <a:cubicBezTo>
                                <a:pt x="11940" y="3251"/>
                                <a:pt x="15196" y="1944"/>
                                <a:pt x="18896" y="1141"/>
                              </a:cubicBezTo>
                              <a:lnTo>
                                <a:pt x="2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569210" y="389683"/>
                          <a:ext cx="22976" cy="17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76" h="17139">
                              <a:moveTo>
                                <a:pt x="22623" y="0"/>
                              </a:moveTo>
                              <a:lnTo>
                                <a:pt x="22976" y="52"/>
                              </a:lnTo>
                              <a:lnTo>
                                <a:pt x="22976" y="14644"/>
                              </a:lnTo>
                              <a:lnTo>
                                <a:pt x="20937" y="14327"/>
                              </a:lnTo>
                              <a:cubicBezTo>
                                <a:pt x="17003" y="14327"/>
                                <a:pt x="13396" y="14609"/>
                                <a:pt x="10116" y="15174"/>
                              </a:cubicBezTo>
                              <a:cubicBezTo>
                                <a:pt x="6836" y="15732"/>
                                <a:pt x="4166" y="16391"/>
                                <a:pt x="2110" y="17139"/>
                              </a:cubicBezTo>
                              <a:lnTo>
                                <a:pt x="0" y="3370"/>
                              </a:lnTo>
                              <a:cubicBezTo>
                                <a:pt x="2153" y="2620"/>
                                <a:pt x="5296" y="1872"/>
                                <a:pt x="9415" y="1123"/>
                              </a:cubicBezTo>
                              <a:cubicBezTo>
                                <a:pt x="13536" y="374"/>
                                <a:pt x="17939" y="0"/>
                                <a:pt x="2262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592186" y="389735"/>
                          <a:ext cx="29433" cy="767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433" h="76777">
                              <a:moveTo>
                                <a:pt x="0" y="0"/>
                              </a:moveTo>
                              <a:lnTo>
                                <a:pt x="13834" y="2053"/>
                              </a:lnTo>
                              <a:cubicBezTo>
                                <a:pt x="17672" y="3457"/>
                                <a:pt x="20739" y="5423"/>
                                <a:pt x="23043" y="7960"/>
                              </a:cubicBezTo>
                              <a:cubicBezTo>
                                <a:pt x="25333" y="10485"/>
                                <a:pt x="26971" y="13552"/>
                                <a:pt x="27961" y="17159"/>
                              </a:cubicBezTo>
                              <a:cubicBezTo>
                                <a:pt x="28943" y="20766"/>
                                <a:pt x="29433" y="24723"/>
                                <a:pt x="29433" y="29028"/>
                              </a:cubicBezTo>
                              <a:lnTo>
                                <a:pt x="29433" y="73567"/>
                              </a:lnTo>
                              <a:cubicBezTo>
                                <a:pt x="26812" y="74132"/>
                                <a:pt x="22849" y="74813"/>
                                <a:pt x="17564" y="75608"/>
                              </a:cubicBezTo>
                              <a:lnTo>
                                <a:pt x="0" y="76777"/>
                              </a:lnTo>
                              <a:lnTo>
                                <a:pt x="0" y="63076"/>
                              </a:lnTo>
                              <a:lnTo>
                                <a:pt x="1054" y="63314"/>
                              </a:lnTo>
                              <a:cubicBezTo>
                                <a:pt x="6297" y="63314"/>
                                <a:pt x="10278" y="63030"/>
                                <a:pt x="12996" y="62469"/>
                              </a:cubicBezTo>
                              <a:lnTo>
                                <a:pt x="12996" y="43643"/>
                              </a:lnTo>
                              <a:cubicBezTo>
                                <a:pt x="12060" y="43363"/>
                                <a:pt x="10692" y="43078"/>
                                <a:pt x="8917" y="42797"/>
                              </a:cubicBezTo>
                              <a:cubicBezTo>
                                <a:pt x="7135" y="42513"/>
                                <a:pt x="5169" y="42377"/>
                                <a:pt x="3016" y="42377"/>
                              </a:cubicBezTo>
                              <a:lnTo>
                                <a:pt x="0" y="42600"/>
                              </a:lnTo>
                              <a:lnTo>
                                <a:pt x="0" y="30205"/>
                              </a:lnTo>
                              <a:lnTo>
                                <a:pt x="486" y="30155"/>
                              </a:lnTo>
                              <a:cubicBezTo>
                                <a:pt x="2361" y="30155"/>
                                <a:pt x="4327" y="30274"/>
                                <a:pt x="6393" y="30508"/>
                              </a:cubicBezTo>
                              <a:cubicBezTo>
                                <a:pt x="8449" y="30742"/>
                                <a:pt x="10655" y="31134"/>
                                <a:pt x="12996" y="31703"/>
                              </a:cubicBezTo>
                              <a:lnTo>
                                <a:pt x="12996" y="28891"/>
                              </a:lnTo>
                              <a:cubicBezTo>
                                <a:pt x="12996" y="26922"/>
                                <a:pt x="12762" y="25053"/>
                                <a:pt x="12293" y="23265"/>
                              </a:cubicBezTo>
                              <a:cubicBezTo>
                                <a:pt x="11826" y="21489"/>
                                <a:pt x="11002" y="19920"/>
                                <a:pt x="9831" y="18560"/>
                              </a:cubicBezTo>
                              <a:cubicBezTo>
                                <a:pt x="8661" y="17206"/>
                                <a:pt x="7117" y="16151"/>
                                <a:pt x="5202" y="15403"/>
                              </a:cubicBezTo>
                              <a:lnTo>
                                <a:pt x="0" y="145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69531" y="367626"/>
                          <a:ext cx="61535" cy="97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35" h="97368">
                              <a:moveTo>
                                <a:pt x="0" y="0"/>
                              </a:moveTo>
                              <a:lnTo>
                                <a:pt x="17701" y="0"/>
                              </a:lnTo>
                              <a:lnTo>
                                <a:pt x="17701" y="82051"/>
                              </a:lnTo>
                              <a:lnTo>
                                <a:pt x="61535" y="82051"/>
                              </a:lnTo>
                              <a:lnTo>
                                <a:pt x="61535" y="97368"/>
                              </a:lnTo>
                              <a:lnTo>
                                <a:pt x="0" y="973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9893" y="391504"/>
                          <a:ext cx="61114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14" h="75168">
                              <a:moveTo>
                                <a:pt x="0" y="0"/>
                              </a:moveTo>
                              <a:lnTo>
                                <a:pt x="16997" y="0"/>
                              </a:lnTo>
                              <a:lnTo>
                                <a:pt x="16997" y="38502"/>
                              </a:lnTo>
                              <a:cubicBezTo>
                                <a:pt x="16997" y="46372"/>
                                <a:pt x="18145" y="51991"/>
                                <a:pt x="20441" y="55361"/>
                              </a:cubicBezTo>
                              <a:cubicBezTo>
                                <a:pt x="22730" y="58738"/>
                                <a:pt x="26738" y="60415"/>
                                <a:pt x="32455" y="60415"/>
                              </a:cubicBezTo>
                              <a:cubicBezTo>
                                <a:pt x="34517" y="60415"/>
                                <a:pt x="36692" y="60329"/>
                                <a:pt x="38989" y="60141"/>
                              </a:cubicBezTo>
                              <a:cubicBezTo>
                                <a:pt x="41278" y="59947"/>
                                <a:pt x="42992" y="59713"/>
                                <a:pt x="44111" y="59440"/>
                              </a:cubicBezTo>
                              <a:lnTo>
                                <a:pt x="44111" y="0"/>
                              </a:lnTo>
                              <a:lnTo>
                                <a:pt x="61114" y="0"/>
                              </a:lnTo>
                              <a:lnTo>
                                <a:pt x="61114" y="71241"/>
                              </a:lnTo>
                              <a:cubicBezTo>
                                <a:pt x="57834" y="72079"/>
                                <a:pt x="53576" y="72946"/>
                                <a:pt x="48330" y="73839"/>
                              </a:cubicBezTo>
                              <a:cubicBezTo>
                                <a:pt x="43082" y="74726"/>
                                <a:pt x="37325" y="75168"/>
                                <a:pt x="31047" y="75168"/>
                              </a:cubicBezTo>
                              <a:cubicBezTo>
                                <a:pt x="25146" y="75168"/>
                                <a:pt x="20207" y="74329"/>
                                <a:pt x="16226" y="72644"/>
                              </a:cubicBezTo>
                              <a:cubicBezTo>
                                <a:pt x="12240" y="70956"/>
                                <a:pt x="9058" y="68619"/>
                                <a:pt x="6671" y="65621"/>
                              </a:cubicBezTo>
                              <a:cubicBezTo>
                                <a:pt x="4285" y="62623"/>
                                <a:pt x="2570" y="59032"/>
                                <a:pt x="1542" y="54872"/>
                              </a:cubicBezTo>
                              <a:cubicBezTo>
                                <a:pt x="516" y="50698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0009" y="355960"/>
                          <a:ext cx="32877" cy="1108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7" h="110856">
                              <a:moveTo>
                                <a:pt x="16999" y="0"/>
                              </a:moveTo>
                              <a:lnTo>
                                <a:pt x="16999" y="38077"/>
                              </a:lnTo>
                              <a:cubicBezTo>
                                <a:pt x="18964" y="37045"/>
                                <a:pt x="21380" y="36109"/>
                                <a:pt x="24234" y="35269"/>
                              </a:cubicBezTo>
                              <a:lnTo>
                                <a:pt x="32877" y="34112"/>
                              </a:lnTo>
                              <a:lnTo>
                                <a:pt x="32877" y="49530"/>
                              </a:lnTo>
                              <a:lnTo>
                                <a:pt x="30913" y="48614"/>
                              </a:lnTo>
                              <a:cubicBezTo>
                                <a:pt x="28101" y="48614"/>
                                <a:pt x="25451" y="49032"/>
                                <a:pt x="22968" y="49878"/>
                              </a:cubicBezTo>
                              <a:cubicBezTo>
                                <a:pt x="20488" y="50725"/>
                                <a:pt x="18496" y="51661"/>
                                <a:pt x="16999" y="52684"/>
                              </a:cubicBezTo>
                              <a:lnTo>
                                <a:pt x="16999" y="94983"/>
                              </a:lnTo>
                              <a:cubicBezTo>
                                <a:pt x="18216" y="95260"/>
                                <a:pt x="19785" y="95519"/>
                                <a:pt x="21710" y="95753"/>
                              </a:cubicBezTo>
                              <a:cubicBezTo>
                                <a:pt x="23630" y="95988"/>
                                <a:pt x="25941" y="96102"/>
                                <a:pt x="28663" y="96102"/>
                              </a:cubicBezTo>
                              <a:lnTo>
                                <a:pt x="32877" y="94275"/>
                              </a:lnTo>
                              <a:lnTo>
                                <a:pt x="32877" y="110159"/>
                              </a:lnTo>
                              <a:lnTo>
                                <a:pt x="28806" y="110856"/>
                              </a:lnTo>
                              <a:cubicBezTo>
                                <a:pt x="23180" y="110856"/>
                                <a:pt x="17823" y="110438"/>
                                <a:pt x="12707" y="109592"/>
                              </a:cubicBezTo>
                              <a:cubicBezTo>
                                <a:pt x="7610" y="108749"/>
                                <a:pt x="3373" y="107817"/>
                                <a:pt x="0" y="106784"/>
                              </a:cubicBezTo>
                              <a:lnTo>
                                <a:pt x="0" y="2808"/>
                              </a:lnTo>
                              <a:lnTo>
                                <a:pt x="16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52885" y="389960"/>
                          <a:ext cx="33298" cy="76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8" h="76160">
                              <a:moveTo>
                                <a:pt x="840" y="0"/>
                              </a:moveTo>
                              <a:cubicBezTo>
                                <a:pt x="5995" y="0"/>
                                <a:pt x="10607" y="914"/>
                                <a:pt x="14686" y="2743"/>
                              </a:cubicBezTo>
                              <a:cubicBezTo>
                                <a:pt x="18757" y="4572"/>
                                <a:pt x="22156" y="7170"/>
                                <a:pt x="24866" y="10541"/>
                              </a:cubicBezTo>
                              <a:cubicBezTo>
                                <a:pt x="27584" y="13914"/>
                                <a:pt x="29666" y="17970"/>
                                <a:pt x="31124" y="22694"/>
                              </a:cubicBezTo>
                              <a:cubicBezTo>
                                <a:pt x="32574" y="27428"/>
                                <a:pt x="33298" y="32648"/>
                                <a:pt x="33298" y="38362"/>
                              </a:cubicBezTo>
                              <a:cubicBezTo>
                                <a:pt x="33298" y="44258"/>
                                <a:pt x="32430" y="49580"/>
                                <a:pt x="30698" y="54305"/>
                              </a:cubicBezTo>
                              <a:cubicBezTo>
                                <a:pt x="28963" y="59036"/>
                                <a:pt x="26483" y="63090"/>
                                <a:pt x="23253" y="66463"/>
                              </a:cubicBezTo>
                              <a:cubicBezTo>
                                <a:pt x="20025" y="69836"/>
                                <a:pt x="16104" y="72414"/>
                                <a:pt x="11521" y="74188"/>
                              </a:cubicBezTo>
                              <a:lnTo>
                                <a:pt x="0" y="76160"/>
                              </a:lnTo>
                              <a:lnTo>
                                <a:pt x="0" y="60276"/>
                              </a:lnTo>
                              <a:lnTo>
                                <a:pt x="10532" y="55710"/>
                              </a:lnTo>
                              <a:cubicBezTo>
                                <a:pt x="14095" y="51452"/>
                                <a:pt x="15877" y="45575"/>
                                <a:pt x="15877" y="38081"/>
                              </a:cubicBezTo>
                              <a:cubicBezTo>
                                <a:pt x="15877" y="30866"/>
                                <a:pt x="14444" y="25150"/>
                                <a:pt x="11590" y="20933"/>
                              </a:cubicBezTo>
                              <a:lnTo>
                                <a:pt x="0" y="15530"/>
                              </a:lnTo>
                              <a:lnTo>
                                <a:pt x="0" y="113"/>
                              </a:lnTo>
                              <a:lnTo>
                                <a:pt x="8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99605" y="391504"/>
                          <a:ext cx="61114" cy="751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14" h="75168">
                              <a:moveTo>
                                <a:pt x="0" y="0"/>
                              </a:moveTo>
                              <a:lnTo>
                                <a:pt x="16999" y="0"/>
                              </a:lnTo>
                              <a:lnTo>
                                <a:pt x="16999" y="38502"/>
                              </a:lnTo>
                              <a:cubicBezTo>
                                <a:pt x="16999" y="46372"/>
                                <a:pt x="18143" y="51991"/>
                                <a:pt x="20441" y="55361"/>
                              </a:cubicBezTo>
                              <a:cubicBezTo>
                                <a:pt x="22730" y="58738"/>
                                <a:pt x="26736" y="60415"/>
                                <a:pt x="32453" y="60415"/>
                              </a:cubicBezTo>
                              <a:cubicBezTo>
                                <a:pt x="34516" y="60415"/>
                                <a:pt x="36690" y="60329"/>
                                <a:pt x="38988" y="60141"/>
                              </a:cubicBezTo>
                              <a:cubicBezTo>
                                <a:pt x="41277" y="59947"/>
                                <a:pt x="42991" y="59713"/>
                                <a:pt x="44110" y="59440"/>
                              </a:cubicBezTo>
                              <a:lnTo>
                                <a:pt x="44110" y="0"/>
                              </a:lnTo>
                              <a:lnTo>
                                <a:pt x="61114" y="0"/>
                              </a:lnTo>
                              <a:lnTo>
                                <a:pt x="61114" y="71241"/>
                              </a:lnTo>
                              <a:cubicBezTo>
                                <a:pt x="57833" y="72079"/>
                                <a:pt x="53575" y="72946"/>
                                <a:pt x="48330" y="73839"/>
                              </a:cubicBezTo>
                              <a:cubicBezTo>
                                <a:pt x="43081" y="74726"/>
                                <a:pt x="37324" y="75168"/>
                                <a:pt x="31046" y="75168"/>
                              </a:cubicBezTo>
                              <a:cubicBezTo>
                                <a:pt x="25146" y="75168"/>
                                <a:pt x="20206" y="74329"/>
                                <a:pt x="16224" y="72644"/>
                              </a:cubicBezTo>
                              <a:cubicBezTo>
                                <a:pt x="12239" y="70956"/>
                                <a:pt x="9058" y="68619"/>
                                <a:pt x="6670" y="65621"/>
                              </a:cubicBezTo>
                              <a:cubicBezTo>
                                <a:pt x="4283" y="62623"/>
                                <a:pt x="2569" y="59032"/>
                                <a:pt x="1541" y="54872"/>
                              </a:cubicBezTo>
                              <a:cubicBezTo>
                                <a:pt x="514" y="50698"/>
                                <a:pt x="0" y="46130"/>
                                <a:pt x="0" y="4117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973911" y="389683"/>
                          <a:ext cx="53953" cy="771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53" h="77134">
                              <a:moveTo>
                                <a:pt x="29229" y="0"/>
                              </a:moveTo>
                              <a:cubicBezTo>
                                <a:pt x="33534" y="0"/>
                                <a:pt x="37660" y="393"/>
                                <a:pt x="41587" y="1191"/>
                              </a:cubicBezTo>
                              <a:cubicBezTo>
                                <a:pt x="45529" y="1994"/>
                                <a:pt x="48478" y="2757"/>
                                <a:pt x="50441" y="3506"/>
                              </a:cubicBezTo>
                              <a:lnTo>
                                <a:pt x="47352" y="17276"/>
                              </a:lnTo>
                              <a:cubicBezTo>
                                <a:pt x="45480" y="16438"/>
                                <a:pt x="43088" y="15659"/>
                                <a:pt x="40184" y="14958"/>
                              </a:cubicBezTo>
                              <a:cubicBezTo>
                                <a:pt x="37282" y="14262"/>
                                <a:pt x="33905" y="13913"/>
                                <a:pt x="30075" y="13913"/>
                              </a:cubicBezTo>
                              <a:cubicBezTo>
                                <a:pt x="26601" y="13913"/>
                                <a:pt x="23794" y="14493"/>
                                <a:pt x="21641" y="15659"/>
                              </a:cubicBezTo>
                              <a:cubicBezTo>
                                <a:pt x="19484" y="16837"/>
                                <a:pt x="18411" y="18644"/>
                                <a:pt x="18411" y="21074"/>
                              </a:cubicBezTo>
                              <a:cubicBezTo>
                                <a:pt x="18411" y="22291"/>
                                <a:pt x="18623" y="23371"/>
                                <a:pt x="19037" y="24307"/>
                              </a:cubicBezTo>
                              <a:cubicBezTo>
                                <a:pt x="19463" y="25247"/>
                                <a:pt x="20189" y="26106"/>
                                <a:pt x="21219" y="26906"/>
                              </a:cubicBezTo>
                              <a:cubicBezTo>
                                <a:pt x="22249" y="27705"/>
                                <a:pt x="23609" y="28494"/>
                                <a:pt x="25295" y="29293"/>
                              </a:cubicBezTo>
                              <a:cubicBezTo>
                                <a:pt x="26986" y="30092"/>
                                <a:pt x="29042" y="30909"/>
                                <a:pt x="31479" y="31755"/>
                              </a:cubicBezTo>
                              <a:cubicBezTo>
                                <a:pt x="35504" y="33253"/>
                                <a:pt x="38920" y="34726"/>
                                <a:pt x="41736" y="36176"/>
                              </a:cubicBezTo>
                              <a:cubicBezTo>
                                <a:pt x="44540" y="37634"/>
                                <a:pt x="46858" y="39265"/>
                                <a:pt x="48687" y="41094"/>
                              </a:cubicBezTo>
                              <a:cubicBezTo>
                                <a:pt x="50516" y="42922"/>
                                <a:pt x="51844" y="45006"/>
                                <a:pt x="52690" y="47347"/>
                              </a:cubicBezTo>
                              <a:cubicBezTo>
                                <a:pt x="53535" y="49690"/>
                                <a:pt x="53953" y="52498"/>
                                <a:pt x="53953" y="55778"/>
                              </a:cubicBezTo>
                              <a:cubicBezTo>
                                <a:pt x="53953" y="62802"/>
                                <a:pt x="51355" y="68123"/>
                                <a:pt x="46156" y="71726"/>
                              </a:cubicBezTo>
                              <a:cubicBezTo>
                                <a:pt x="40961" y="75333"/>
                                <a:pt x="33534" y="77134"/>
                                <a:pt x="23890" y="77134"/>
                              </a:cubicBezTo>
                              <a:cubicBezTo>
                                <a:pt x="17428" y="77134"/>
                                <a:pt x="12230" y="76590"/>
                                <a:pt x="8292" y="75524"/>
                              </a:cubicBezTo>
                              <a:cubicBezTo>
                                <a:pt x="4360" y="74444"/>
                                <a:pt x="1591" y="73576"/>
                                <a:pt x="0" y="72925"/>
                              </a:cubicBezTo>
                              <a:lnTo>
                                <a:pt x="2956" y="58726"/>
                              </a:lnTo>
                              <a:cubicBezTo>
                                <a:pt x="5480" y="59760"/>
                                <a:pt x="8500" y="60746"/>
                                <a:pt x="12014" y="61679"/>
                              </a:cubicBezTo>
                              <a:cubicBezTo>
                                <a:pt x="15531" y="62615"/>
                                <a:pt x="19534" y="63082"/>
                                <a:pt x="24031" y="63082"/>
                              </a:cubicBezTo>
                              <a:cubicBezTo>
                                <a:pt x="28527" y="63082"/>
                                <a:pt x="31800" y="62546"/>
                                <a:pt x="33866" y="61466"/>
                              </a:cubicBezTo>
                              <a:cubicBezTo>
                                <a:pt x="35922" y="60394"/>
                                <a:pt x="36954" y="58543"/>
                                <a:pt x="36954" y="55914"/>
                              </a:cubicBezTo>
                              <a:cubicBezTo>
                                <a:pt x="36954" y="53481"/>
                                <a:pt x="35853" y="51472"/>
                                <a:pt x="33654" y="49874"/>
                              </a:cubicBezTo>
                              <a:cubicBezTo>
                                <a:pt x="31450" y="48287"/>
                                <a:pt x="27822" y="46548"/>
                                <a:pt x="22763" y="44676"/>
                              </a:cubicBezTo>
                              <a:cubicBezTo>
                                <a:pt x="19675" y="43556"/>
                                <a:pt x="16842" y="42361"/>
                                <a:pt x="14263" y="41094"/>
                              </a:cubicBezTo>
                              <a:cubicBezTo>
                                <a:pt x="11690" y="39834"/>
                                <a:pt x="9461" y="38358"/>
                                <a:pt x="7586" y="36665"/>
                              </a:cubicBezTo>
                              <a:cubicBezTo>
                                <a:pt x="5714" y="34985"/>
                                <a:pt x="4242" y="32950"/>
                                <a:pt x="3169" y="30560"/>
                              </a:cubicBezTo>
                              <a:cubicBezTo>
                                <a:pt x="2089" y="28170"/>
                                <a:pt x="1546" y="25247"/>
                                <a:pt x="1546" y="21775"/>
                              </a:cubicBezTo>
                              <a:cubicBezTo>
                                <a:pt x="1546" y="15033"/>
                                <a:pt x="4028" y="9716"/>
                                <a:pt x="8993" y="5832"/>
                              </a:cubicBezTo>
                              <a:cubicBezTo>
                                <a:pt x="13957" y="1939"/>
                                <a:pt x="20701" y="0"/>
                                <a:pt x="292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1042416" y="355960"/>
                          <a:ext cx="65056" cy="1090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56" h="109033">
                              <a:moveTo>
                                <a:pt x="17003" y="0"/>
                              </a:moveTo>
                              <a:lnTo>
                                <a:pt x="17003" y="64210"/>
                              </a:lnTo>
                              <a:cubicBezTo>
                                <a:pt x="19155" y="61961"/>
                                <a:pt x="21445" y="59556"/>
                                <a:pt x="23886" y="56971"/>
                              </a:cubicBezTo>
                              <a:cubicBezTo>
                                <a:pt x="26323" y="54397"/>
                                <a:pt x="28713" y="51819"/>
                                <a:pt x="31054" y="49246"/>
                              </a:cubicBezTo>
                              <a:cubicBezTo>
                                <a:pt x="33389" y="46675"/>
                                <a:pt x="35618" y="44187"/>
                                <a:pt x="37724" y="41797"/>
                              </a:cubicBezTo>
                              <a:cubicBezTo>
                                <a:pt x="39830" y="39410"/>
                                <a:pt x="41630" y="37326"/>
                                <a:pt x="43132" y="35544"/>
                              </a:cubicBezTo>
                              <a:lnTo>
                                <a:pt x="63227" y="35544"/>
                              </a:lnTo>
                              <a:cubicBezTo>
                                <a:pt x="58551" y="40792"/>
                                <a:pt x="53618" y="46228"/>
                                <a:pt x="48438" y="51844"/>
                              </a:cubicBezTo>
                              <a:cubicBezTo>
                                <a:pt x="43254" y="57464"/>
                                <a:pt x="38044" y="62943"/>
                                <a:pt x="32814" y="68289"/>
                              </a:cubicBezTo>
                              <a:cubicBezTo>
                                <a:pt x="35611" y="70629"/>
                                <a:pt x="38552" y="73462"/>
                                <a:pt x="41637" y="76786"/>
                              </a:cubicBezTo>
                              <a:cubicBezTo>
                                <a:pt x="44727" y="80108"/>
                                <a:pt x="47714" y="83646"/>
                                <a:pt x="50616" y="87390"/>
                              </a:cubicBezTo>
                              <a:cubicBezTo>
                                <a:pt x="53510" y="91138"/>
                                <a:pt x="56218" y="94886"/>
                                <a:pt x="58749" y="98634"/>
                              </a:cubicBezTo>
                              <a:cubicBezTo>
                                <a:pt x="61269" y="102385"/>
                                <a:pt x="63367" y="105844"/>
                                <a:pt x="65056" y="109033"/>
                              </a:cubicBezTo>
                              <a:lnTo>
                                <a:pt x="45381" y="109033"/>
                              </a:lnTo>
                              <a:cubicBezTo>
                                <a:pt x="43697" y="106125"/>
                                <a:pt x="41752" y="103084"/>
                                <a:pt x="39553" y="99893"/>
                              </a:cubicBezTo>
                              <a:cubicBezTo>
                                <a:pt x="37353" y="96711"/>
                                <a:pt x="34981" y="93618"/>
                                <a:pt x="32457" y="90624"/>
                              </a:cubicBezTo>
                              <a:cubicBezTo>
                                <a:pt x="29926" y="87631"/>
                                <a:pt x="27353" y="84796"/>
                                <a:pt x="24732" y="82127"/>
                              </a:cubicBezTo>
                              <a:cubicBezTo>
                                <a:pt x="22108" y="79453"/>
                                <a:pt x="19526" y="77178"/>
                                <a:pt x="17003" y="75306"/>
                              </a:cubicBezTo>
                              <a:lnTo>
                                <a:pt x="17003" y="109033"/>
                              </a:lnTo>
                              <a:lnTo>
                                <a:pt x="0" y="109033"/>
                              </a:lnTo>
                              <a:lnTo>
                                <a:pt x="0" y="2808"/>
                              </a:lnTo>
                              <a:lnTo>
                                <a:pt x="17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3" name="Shape 723"/>
                      <wps:cNvSpPr/>
                      <wps:spPr>
                        <a:xfrm>
                          <a:off x="1118300" y="391512"/>
                          <a:ext cx="17003" cy="73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03" h="73482">
                              <a:moveTo>
                                <a:pt x="0" y="0"/>
                              </a:moveTo>
                              <a:lnTo>
                                <a:pt x="17003" y="0"/>
                              </a:lnTo>
                              <a:lnTo>
                                <a:pt x="17003" y="73482"/>
                              </a:lnTo>
                              <a:lnTo>
                                <a:pt x="0" y="7348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1116190" y="359475"/>
                          <a:ext cx="20935" cy="20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35" h="20931">
                              <a:moveTo>
                                <a:pt x="10541" y="0"/>
                              </a:moveTo>
                              <a:cubicBezTo>
                                <a:pt x="13349" y="0"/>
                                <a:pt x="15790" y="936"/>
                                <a:pt x="17846" y="2808"/>
                              </a:cubicBezTo>
                              <a:cubicBezTo>
                                <a:pt x="19908" y="4684"/>
                                <a:pt x="20935" y="7258"/>
                                <a:pt x="20935" y="10537"/>
                              </a:cubicBezTo>
                              <a:cubicBezTo>
                                <a:pt x="20935" y="13716"/>
                                <a:pt x="19908" y="16254"/>
                                <a:pt x="17846" y="18123"/>
                              </a:cubicBezTo>
                              <a:cubicBezTo>
                                <a:pt x="15790" y="19995"/>
                                <a:pt x="13349" y="20931"/>
                                <a:pt x="10541" y="20931"/>
                              </a:cubicBezTo>
                              <a:cubicBezTo>
                                <a:pt x="7639" y="20931"/>
                                <a:pt x="5156" y="19995"/>
                                <a:pt x="3092" y="18123"/>
                              </a:cubicBezTo>
                              <a:cubicBezTo>
                                <a:pt x="1038" y="16254"/>
                                <a:pt x="0" y="13716"/>
                                <a:pt x="0" y="10537"/>
                              </a:cubicBezTo>
                              <a:cubicBezTo>
                                <a:pt x="0" y="7258"/>
                                <a:pt x="1038" y="4684"/>
                                <a:pt x="3092" y="2808"/>
                              </a:cubicBezTo>
                              <a:cubicBezTo>
                                <a:pt x="5156" y="936"/>
                                <a:pt x="7639" y="0"/>
                                <a:pt x="105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148818" y="389806"/>
                          <a:ext cx="33511" cy="76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11" h="76283">
                              <a:moveTo>
                                <a:pt x="33511" y="0"/>
                              </a:moveTo>
                              <a:lnTo>
                                <a:pt x="33511" y="14230"/>
                              </a:lnTo>
                              <a:lnTo>
                                <a:pt x="27395" y="15540"/>
                              </a:lnTo>
                              <a:cubicBezTo>
                                <a:pt x="25431" y="16527"/>
                                <a:pt x="23763" y="17812"/>
                                <a:pt x="22409" y="19407"/>
                              </a:cubicBezTo>
                              <a:cubicBezTo>
                                <a:pt x="21049" y="21001"/>
                                <a:pt x="19994" y="22820"/>
                                <a:pt x="19246" y="24890"/>
                              </a:cubicBezTo>
                              <a:cubicBezTo>
                                <a:pt x="18497" y="26945"/>
                                <a:pt x="17988" y="29052"/>
                                <a:pt x="17705" y="31207"/>
                              </a:cubicBezTo>
                              <a:lnTo>
                                <a:pt x="33511" y="31207"/>
                              </a:lnTo>
                              <a:lnTo>
                                <a:pt x="33511" y="43710"/>
                              </a:lnTo>
                              <a:lnTo>
                                <a:pt x="17561" y="43710"/>
                              </a:lnTo>
                              <a:cubicBezTo>
                                <a:pt x="18029" y="49614"/>
                                <a:pt x="20117" y="54178"/>
                                <a:pt x="23818" y="57412"/>
                              </a:cubicBezTo>
                              <a:lnTo>
                                <a:pt x="33511" y="60334"/>
                              </a:lnTo>
                              <a:lnTo>
                                <a:pt x="33511" y="76283"/>
                              </a:lnTo>
                              <a:lnTo>
                                <a:pt x="20937" y="74134"/>
                              </a:lnTo>
                              <a:cubicBezTo>
                                <a:pt x="16157" y="72215"/>
                                <a:pt x="12225" y="69544"/>
                                <a:pt x="9137" y="66120"/>
                              </a:cubicBezTo>
                              <a:cubicBezTo>
                                <a:pt x="6040" y="62704"/>
                                <a:pt x="3744" y="58679"/>
                                <a:pt x="2249" y="54043"/>
                              </a:cubicBezTo>
                              <a:cubicBezTo>
                                <a:pt x="746" y="49406"/>
                                <a:pt x="0" y="44326"/>
                                <a:pt x="0" y="38793"/>
                              </a:cubicBezTo>
                              <a:cubicBezTo>
                                <a:pt x="0" y="32331"/>
                                <a:pt x="958" y="26668"/>
                                <a:pt x="2883" y="21794"/>
                              </a:cubicBezTo>
                              <a:cubicBezTo>
                                <a:pt x="4802" y="16923"/>
                                <a:pt x="7347" y="12873"/>
                                <a:pt x="10537" y="9640"/>
                              </a:cubicBezTo>
                              <a:cubicBezTo>
                                <a:pt x="13722" y="6408"/>
                                <a:pt x="17374" y="3973"/>
                                <a:pt x="21495" y="2336"/>
                              </a:cubicBezTo>
                              <a:lnTo>
                                <a:pt x="335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1182329" y="448550"/>
                          <a:ext cx="28034" cy="18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34" h="18271">
                              <a:moveTo>
                                <a:pt x="25780" y="0"/>
                              </a:moveTo>
                              <a:lnTo>
                                <a:pt x="28034" y="13910"/>
                              </a:lnTo>
                              <a:cubicBezTo>
                                <a:pt x="27091" y="14386"/>
                                <a:pt x="25802" y="14874"/>
                                <a:pt x="24168" y="15390"/>
                              </a:cubicBezTo>
                              <a:cubicBezTo>
                                <a:pt x="22527" y="15897"/>
                                <a:pt x="20655" y="16365"/>
                                <a:pt x="18541" y="16794"/>
                              </a:cubicBezTo>
                              <a:cubicBezTo>
                                <a:pt x="16435" y="17211"/>
                                <a:pt x="14167" y="17561"/>
                                <a:pt x="11726" y="17845"/>
                              </a:cubicBezTo>
                              <a:cubicBezTo>
                                <a:pt x="9293" y="18126"/>
                                <a:pt x="6815" y="18271"/>
                                <a:pt x="4282" y="18271"/>
                              </a:cubicBezTo>
                              <a:lnTo>
                                <a:pt x="0" y="17539"/>
                              </a:lnTo>
                              <a:lnTo>
                                <a:pt x="0" y="1590"/>
                              </a:lnTo>
                              <a:lnTo>
                                <a:pt x="6391" y="3517"/>
                              </a:lnTo>
                              <a:cubicBezTo>
                                <a:pt x="10514" y="3517"/>
                                <a:pt x="14282" y="3140"/>
                                <a:pt x="17702" y="2390"/>
                              </a:cubicBezTo>
                              <a:cubicBezTo>
                                <a:pt x="21126" y="1637"/>
                                <a:pt x="23816" y="850"/>
                                <a:pt x="257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82329" y="389683"/>
                          <a:ext cx="32808" cy="43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08" h="43833">
                              <a:moveTo>
                                <a:pt x="632" y="0"/>
                              </a:moveTo>
                              <a:cubicBezTo>
                                <a:pt x="10747" y="0"/>
                                <a:pt x="18638" y="3138"/>
                                <a:pt x="24305" y="9410"/>
                              </a:cubicBezTo>
                              <a:cubicBezTo>
                                <a:pt x="29971" y="15692"/>
                                <a:pt x="32808" y="25052"/>
                                <a:pt x="32808" y="37515"/>
                              </a:cubicBezTo>
                              <a:cubicBezTo>
                                <a:pt x="32808" y="38451"/>
                                <a:pt x="32787" y="39510"/>
                                <a:pt x="32736" y="40672"/>
                              </a:cubicBezTo>
                              <a:cubicBezTo>
                                <a:pt x="32689" y="41846"/>
                                <a:pt x="32614" y="42893"/>
                                <a:pt x="32527" y="43833"/>
                              </a:cubicBezTo>
                              <a:lnTo>
                                <a:pt x="0" y="43833"/>
                              </a:lnTo>
                              <a:lnTo>
                                <a:pt x="0" y="31330"/>
                              </a:lnTo>
                              <a:lnTo>
                                <a:pt x="15806" y="31330"/>
                              </a:lnTo>
                              <a:cubicBezTo>
                                <a:pt x="15806" y="28994"/>
                                <a:pt x="15474" y="26758"/>
                                <a:pt x="14823" y="24660"/>
                              </a:cubicBezTo>
                              <a:cubicBezTo>
                                <a:pt x="14167" y="22550"/>
                                <a:pt x="13206" y="20721"/>
                                <a:pt x="11938" y="19173"/>
                              </a:cubicBezTo>
                              <a:cubicBezTo>
                                <a:pt x="10683" y="17633"/>
                                <a:pt x="9130" y="16416"/>
                                <a:pt x="7309" y="15520"/>
                              </a:cubicBezTo>
                              <a:cubicBezTo>
                                <a:pt x="5473" y="14633"/>
                                <a:pt x="3303" y="14187"/>
                                <a:pt x="775" y="14187"/>
                              </a:cubicBezTo>
                              <a:lnTo>
                                <a:pt x="0" y="14353"/>
                              </a:lnTo>
                              <a:lnTo>
                                <a:pt x="0" y="123"/>
                              </a:lnTo>
                              <a:lnTo>
                                <a:pt x="6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228130" y="472860"/>
                          <a:ext cx="28807" cy="185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807" h="18551">
                              <a:moveTo>
                                <a:pt x="3092" y="0"/>
                              </a:moveTo>
                              <a:cubicBezTo>
                                <a:pt x="5997" y="1209"/>
                                <a:pt x="9299" y="2196"/>
                                <a:pt x="13000" y="2945"/>
                              </a:cubicBezTo>
                              <a:cubicBezTo>
                                <a:pt x="16701" y="3701"/>
                                <a:pt x="20703" y="4071"/>
                                <a:pt x="25012" y="4071"/>
                              </a:cubicBezTo>
                              <a:lnTo>
                                <a:pt x="28807" y="2977"/>
                              </a:lnTo>
                              <a:lnTo>
                                <a:pt x="28807" y="17335"/>
                              </a:lnTo>
                              <a:lnTo>
                                <a:pt x="24732" y="18551"/>
                              </a:lnTo>
                              <a:cubicBezTo>
                                <a:pt x="20235" y="18551"/>
                                <a:pt x="15854" y="18166"/>
                                <a:pt x="11595" y="17421"/>
                              </a:cubicBezTo>
                              <a:cubicBezTo>
                                <a:pt x="7329" y="16671"/>
                                <a:pt x="3467" y="15688"/>
                                <a:pt x="0" y="14472"/>
                              </a:cubicBezTo>
                              <a:lnTo>
                                <a:pt x="30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24338" y="390625"/>
                          <a:ext cx="32598" cy="70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98" h="70578">
                              <a:moveTo>
                                <a:pt x="32598" y="0"/>
                              </a:moveTo>
                              <a:lnTo>
                                <a:pt x="32598" y="15223"/>
                              </a:lnTo>
                              <a:lnTo>
                                <a:pt x="22338" y="19642"/>
                              </a:lnTo>
                              <a:cubicBezTo>
                                <a:pt x="19059" y="23714"/>
                                <a:pt x="17425" y="29078"/>
                                <a:pt x="17425" y="35723"/>
                              </a:cubicBezTo>
                              <a:cubicBezTo>
                                <a:pt x="17425" y="42945"/>
                                <a:pt x="18990" y="48212"/>
                                <a:pt x="22132" y="51534"/>
                              </a:cubicBezTo>
                              <a:lnTo>
                                <a:pt x="32598" y="55831"/>
                              </a:lnTo>
                              <a:lnTo>
                                <a:pt x="32598" y="70446"/>
                              </a:lnTo>
                              <a:lnTo>
                                <a:pt x="31612" y="70578"/>
                              </a:lnTo>
                              <a:cubicBezTo>
                                <a:pt x="26928" y="70578"/>
                                <a:pt x="22644" y="69822"/>
                                <a:pt x="18755" y="68325"/>
                              </a:cubicBezTo>
                              <a:cubicBezTo>
                                <a:pt x="14872" y="66824"/>
                                <a:pt x="11548" y="64624"/>
                                <a:pt x="8784" y="61722"/>
                              </a:cubicBezTo>
                              <a:cubicBezTo>
                                <a:pt x="6019" y="58818"/>
                                <a:pt x="3866" y="55185"/>
                                <a:pt x="2318" y="50832"/>
                              </a:cubicBezTo>
                              <a:cubicBezTo>
                                <a:pt x="774" y="46477"/>
                                <a:pt x="0" y="41444"/>
                                <a:pt x="0" y="35723"/>
                              </a:cubicBezTo>
                              <a:cubicBezTo>
                                <a:pt x="0" y="30385"/>
                                <a:pt x="820" y="25467"/>
                                <a:pt x="2463" y="20970"/>
                              </a:cubicBezTo>
                              <a:cubicBezTo>
                                <a:pt x="4101" y="16477"/>
                                <a:pt x="6487" y="12641"/>
                                <a:pt x="9630" y="9454"/>
                              </a:cubicBezTo>
                              <a:cubicBezTo>
                                <a:pt x="12766" y="6271"/>
                                <a:pt x="16585" y="3787"/>
                                <a:pt x="21082" y="2010"/>
                              </a:cubicBezTo>
                              <a:lnTo>
                                <a:pt x="32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56937" y="389963"/>
                          <a:ext cx="32177" cy="100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177" h="100232">
                              <a:moveTo>
                                <a:pt x="3791" y="0"/>
                              </a:moveTo>
                              <a:cubicBezTo>
                                <a:pt x="9317" y="0"/>
                                <a:pt x="14562" y="421"/>
                                <a:pt x="19530" y="1266"/>
                              </a:cubicBezTo>
                              <a:cubicBezTo>
                                <a:pt x="24495" y="2106"/>
                                <a:pt x="28710" y="2999"/>
                                <a:pt x="32177" y="3927"/>
                              </a:cubicBezTo>
                              <a:lnTo>
                                <a:pt x="32177" y="67582"/>
                              </a:lnTo>
                              <a:cubicBezTo>
                                <a:pt x="32177" y="79294"/>
                                <a:pt x="29206" y="87857"/>
                                <a:pt x="23255" y="93297"/>
                              </a:cubicBezTo>
                              <a:lnTo>
                                <a:pt x="0" y="100232"/>
                              </a:lnTo>
                              <a:lnTo>
                                <a:pt x="0" y="85874"/>
                              </a:lnTo>
                              <a:lnTo>
                                <a:pt x="10822" y="82753"/>
                              </a:lnTo>
                              <a:cubicBezTo>
                                <a:pt x="13722" y="79942"/>
                                <a:pt x="15174" y="75772"/>
                                <a:pt x="15174" y="70250"/>
                              </a:cubicBezTo>
                              <a:lnTo>
                                <a:pt x="15174" y="67442"/>
                              </a:lnTo>
                              <a:cubicBezTo>
                                <a:pt x="13493" y="68284"/>
                                <a:pt x="11260" y="69128"/>
                                <a:pt x="8499" y="69969"/>
                              </a:cubicBezTo>
                              <a:lnTo>
                                <a:pt x="0" y="71107"/>
                              </a:lnTo>
                              <a:lnTo>
                                <a:pt x="0" y="56493"/>
                              </a:lnTo>
                              <a:lnTo>
                                <a:pt x="1688" y="57186"/>
                              </a:lnTo>
                              <a:cubicBezTo>
                                <a:pt x="4399" y="57186"/>
                                <a:pt x="6951" y="56811"/>
                                <a:pt x="9342" y="56055"/>
                              </a:cubicBezTo>
                              <a:cubicBezTo>
                                <a:pt x="11732" y="55310"/>
                                <a:pt x="13676" y="54417"/>
                                <a:pt x="15174" y="53391"/>
                              </a:cubicBezTo>
                              <a:lnTo>
                                <a:pt x="15174" y="15318"/>
                              </a:lnTo>
                              <a:cubicBezTo>
                                <a:pt x="13953" y="15029"/>
                                <a:pt x="12459" y="14774"/>
                                <a:pt x="10677" y="14540"/>
                              </a:cubicBezTo>
                              <a:cubicBezTo>
                                <a:pt x="8899" y="14309"/>
                                <a:pt x="6648" y="14188"/>
                                <a:pt x="3939" y="14188"/>
                              </a:cubicBezTo>
                              <a:lnTo>
                                <a:pt x="0" y="15884"/>
                              </a:lnTo>
                              <a:lnTo>
                                <a:pt x="0" y="662"/>
                              </a:lnTo>
                              <a:lnTo>
                                <a:pt x="37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301796" y="389683"/>
                          <a:ext cx="35268" cy="77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268" h="77269">
                              <a:moveTo>
                                <a:pt x="35268" y="0"/>
                              </a:moveTo>
                              <a:lnTo>
                                <a:pt x="35268" y="14753"/>
                              </a:lnTo>
                              <a:lnTo>
                                <a:pt x="22134" y="21145"/>
                              </a:lnTo>
                              <a:cubicBezTo>
                                <a:pt x="18990" y="25405"/>
                                <a:pt x="17425" y="31190"/>
                                <a:pt x="17425" y="38497"/>
                              </a:cubicBezTo>
                              <a:cubicBezTo>
                                <a:pt x="17425" y="45899"/>
                                <a:pt x="18990" y="51750"/>
                                <a:pt x="22134" y="56059"/>
                              </a:cubicBezTo>
                              <a:lnTo>
                                <a:pt x="35268" y="62520"/>
                              </a:lnTo>
                              <a:lnTo>
                                <a:pt x="35268" y="77269"/>
                              </a:lnTo>
                              <a:lnTo>
                                <a:pt x="20937" y="74469"/>
                              </a:lnTo>
                              <a:cubicBezTo>
                                <a:pt x="16626" y="72593"/>
                                <a:pt x="12931" y="69973"/>
                                <a:pt x="9835" y="66596"/>
                              </a:cubicBezTo>
                              <a:cubicBezTo>
                                <a:pt x="6743" y="63223"/>
                                <a:pt x="4335" y="59151"/>
                                <a:pt x="2600" y="54370"/>
                              </a:cubicBezTo>
                              <a:cubicBezTo>
                                <a:pt x="867" y="49593"/>
                                <a:pt x="0" y="44305"/>
                                <a:pt x="0" y="38497"/>
                              </a:cubicBezTo>
                              <a:cubicBezTo>
                                <a:pt x="0" y="32687"/>
                                <a:pt x="867" y="27421"/>
                                <a:pt x="2600" y="22687"/>
                              </a:cubicBezTo>
                              <a:cubicBezTo>
                                <a:pt x="4335" y="17956"/>
                                <a:pt x="6768" y="13910"/>
                                <a:pt x="9911" y="10533"/>
                              </a:cubicBezTo>
                              <a:cubicBezTo>
                                <a:pt x="13043" y="7164"/>
                                <a:pt x="16769" y="4564"/>
                                <a:pt x="21082" y="2735"/>
                              </a:cubicBezTo>
                              <a:lnTo>
                                <a:pt x="352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337064" y="389683"/>
                          <a:ext cx="35267" cy="77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267" h="77269">
                              <a:moveTo>
                                <a:pt x="1" y="0"/>
                              </a:moveTo>
                              <a:cubicBezTo>
                                <a:pt x="5146" y="0"/>
                                <a:pt x="9905" y="911"/>
                                <a:pt x="14261" y="2735"/>
                              </a:cubicBezTo>
                              <a:cubicBezTo>
                                <a:pt x="18617" y="4564"/>
                                <a:pt x="22335" y="7164"/>
                                <a:pt x="25428" y="10533"/>
                              </a:cubicBezTo>
                              <a:cubicBezTo>
                                <a:pt x="28524" y="13910"/>
                                <a:pt x="30932" y="17957"/>
                                <a:pt x="32672" y="22687"/>
                              </a:cubicBezTo>
                              <a:cubicBezTo>
                                <a:pt x="34396" y="27421"/>
                                <a:pt x="35267" y="32688"/>
                                <a:pt x="35267" y="38498"/>
                              </a:cubicBezTo>
                              <a:cubicBezTo>
                                <a:pt x="35267" y="44305"/>
                                <a:pt x="34425" y="49593"/>
                                <a:pt x="32733" y="54370"/>
                              </a:cubicBezTo>
                              <a:cubicBezTo>
                                <a:pt x="31052" y="59151"/>
                                <a:pt x="28665" y="63223"/>
                                <a:pt x="25577" y="66596"/>
                              </a:cubicBezTo>
                              <a:cubicBezTo>
                                <a:pt x="22480" y="69973"/>
                                <a:pt x="18758" y="72593"/>
                                <a:pt x="14398" y="74469"/>
                              </a:cubicBezTo>
                              <a:cubicBezTo>
                                <a:pt x="10046" y="76337"/>
                                <a:pt x="5243" y="77269"/>
                                <a:pt x="1" y="77269"/>
                              </a:cubicBezTo>
                              <a:lnTo>
                                <a:pt x="0" y="77269"/>
                              </a:lnTo>
                              <a:lnTo>
                                <a:pt x="0" y="62520"/>
                              </a:lnTo>
                              <a:lnTo>
                                <a:pt x="1" y="62521"/>
                              </a:lnTo>
                              <a:cubicBezTo>
                                <a:pt x="5621" y="62521"/>
                                <a:pt x="9995" y="60365"/>
                                <a:pt x="13138" y="56059"/>
                              </a:cubicBezTo>
                              <a:cubicBezTo>
                                <a:pt x="16278" y="51750"/>
                                <a:pt x="17843" y="45899"/>
                                <a:pt x="17843" y="38498"/>
                              </a:cubicBezTo>
                              <a:cubicBezTo>
                                <a:pt x="17843" y="31190"/>
                                <a:pt x="16278" y="25405"/>
                                <a:pt x="13138" y="21146"/>
                              </a:cubicBezTo>
                              <a:cubicBezTo>
                                <a:pt x="9995" y="16883"/>
                                <a:pt x="5621" y="14753"/>
                                <a:pt x="1" y="14753"/>
                              </a:cubicBezTo>
                              <a:lnTo>
                                <a:pt x="0" y="14753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722634" y="481155"/>
                          <a:ext cx="1308" cy="6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8" h="6700">
                              <a:moveTo>
                                <a:pt x="1308" y="0"/>
                              </a:moveTo>
                              <a:lnTo>
                                <a:pt x="1308" y="6700"/>
                              </a:lnTo>
                              <a:lnTo>
                                <a:pt x="0" y="3964"/>
                              </a:lnTo>
                              <a:lnTo>
                                <a:pt x="13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4" name="Shape 724"/>
                      <wps:cNvSpPr/>
                      <wps:spPr>
                        <a:xfrm>
                          <a:off x="2658718" y="396166"/>
                          <a:ext cx="16718" cy="722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18" h="72242">
                              <a:moveTo>
                                <a:pt x="0" y="0"/>
                              </a:moveTo>
                              <a:lnTo>
                                <a:pt x="16718" y="0"/>
                              </a:lnTo>
                              <a:lnTo>
                                <a:pt x="16718" y="72242"/>
                              </a:lnTo>
                              <a:lnTo>
                                <a:pt x="0" y="722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2580123" y="394640"/>
                          <a:ext cx="60362" cy="73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62" h="73768">
                              <a:moveTo>
                                <a:pt x="29701" y="0"/>
                              </a:moveTo>
                              <a:cubicBezTo>
                                <a:pt x="35590" y="0"/>
                                <a:pt x="40508" y="814"/>
                                <a:pt x="44476" y="2411"/>
                              </a:cubicBezTo>
                              <a:cubicBezTo>
                                <a:pt x="48432" y="4036"/>
                                <a:pt x="51585" y="6281"/>
                                <a:pt x="53936" y="9191"/>
                              </a:cubicBezTo>
                              <a:cubicBezTo>
                                <a:pt x="56283" y="12081"/>
                                <a:pt x="57939" y="15580"/>
                                <a:pt x="58904" y="19685"/>
                              </a:cubicBezTo>
                              <a:cubicBezTo>
                                <a:pt x="59883" y="23774"/>
                                <a:pt x="60362" y="28270"/>
                                <a:pt x="60362" y="33152"/>
                              </a:cubicBezTo>
                              <a:lnTo>
                                <a:pt x="60362" y="73768"/>
                              </a:lnTo>
                              <a:lnTo>
                                <a:pt x="43647" y="73768"/>
                              </a:lnTo>
                              <a:lnTo>
                                <a:pt x="43647" y="35773"/>
                              </a:lnTo>
                              <a:cubicBezTo>
                                <a:pt x="43647" y="31903"/>
                                <a:pt x="43385" y="28613"/>
                                <a:pt x="42876" y="25891"/>
                              </a:cubicBezTo>
                              <a:cubicBezTo>
                                <a:pt x="42373" y="23184"/>
                                <a:pt x="41552" y="20966"/>
                                <a:pt x="40404" y="19271"/>
                              </a:cubicBezTo>
                              <a:cubicBezTo>
                                <a:pt x="39251" y="17568"/>
                                <a:pt x="37685" y="16314"/>
                                <a:pt x="35709" y="15541"/>
                              </a:cubicBezTo>
                              <a:cubicBezTo>
                                <a:pt x="33718" y="14760"/>
                                <a:pt x="31299" y="14367"/>
                                <a:pt x="28448" y="14367"/>
                              </a:cubicBezTo>
                              <a:cubicBezTo>
                                <a:pt x="26327" y="14367"/>
                                <a:pt x="24118" y="14507"/>
                                <a:pt x="21810" y="14781"/>
                              </a:cubicBezTo>
                              <a:cubicBezTo>
                                <a:pt x="19505" y="15058"/>
                                <a:pt x="17806" y="15289"/>
                                <a:pt x="16697" y="15472"/>
                              </a:cubicBezTo>
                              <a:lnTo>
                                <a:pt x="16697" y="73768"/>
                              </a:lnTo>
                              <a:lnTo>
                                <a:pt x="0" y="73768"/>
                              </a:lnTo>
                              <a:lnTo>
                                <a:pt x="0" y="3866"/>
                              </a:lnTo>
                              <a:cubicBezTo>
                                <a:pt x="3212" y="2945"/>
                                <a:pt x="7399" y="2070"/>
                                <a:pt x="12568" y="1238"/>
                              </a:cubicBezTo>
                              <a:cubicBezTo>
                                <a:pt x="17719" y="414"/>
                                <a:pt x="23423" y="0"/>
                                <a:pt x="297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2690989" y="394483"/>
                          <a:ext cx="32953" cy="749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53" h="74998">
                              <a:moveTo>
                                <a:pt x="32953" y="0"/>
                              </a:moveTo>
                              <a:lnTo>
                                <a:pt x="32953" y="13996"/>
                              </a:lnTo>
                              <a:lnTo>
                                <a:pt x="26939" y="15276"/>
                              </a:lnTo>
                              <a:cubicBezTo>
                                <a:pt x="25006" y="16241"/>
                                <a:pt x="23372" y="17519"/>
                                <a:pt x="22036" y="19075"/>
                              </a:cubicBezTo>
                              <a:cubicBezTo>
                                <a:pt x="20693" y="20641"/>
                                <a:pt x="19667" y="22440"/>
                                <a:pt x="18929" y="24457"/>
                              </a:cubicBezTo>
                              <a:cubicBezTo>
                                <a:pt x="18194" y="26484"/>
                                <a:pt x="17680" y="28564"/>
                                <a:pt x="17403" y="30692"/>
                              </a:cubicBezTo>
                              <a:lnTo>
                                <a:pt x="32953" y="30692"/>
                              </a:lnTo>
                              <a:lnTo>
                                <a:pt x="32953" y="42983"/>
                              </a:lnTo>
                              <a:lnTo>
                                <a:pt x="17277" y="42983"/>
                              </a:lnTo>
                              <a:cubicBezTo>
                                <a:pt x="17734" y="48771"/>
                                <a:pt x="19771" y="53271"/>
                                <a:pt x="23418" y="56440"/>
                              </a:cubicBezTo>
                              <a:lnTo>
                                <a:pt x="32953" y="59314"/>
                              </a:lnTo>
                              <a:lnTo>
                                <a:pt x="32953" y="74998"/>
                              </a:lnTo>
                              <a:lnTo>
                                <a:pt x="20588" y="72877"/>
                              </a:lnTo>
                              <a:cubicBezTo>
                                <a:pt x="15894" y="70994"/>
                                <a:pt x="12021" y="68370"/>
                                <a:pt x="8983" y="65018"/>
                              </a:cubicBezTo>
                              <a:cubicBezTo>
                                <a:pt x="5943" y="61648"/>
                                <a:pt x="3687" y="57688"/>
                                <a:pt x="2213" y="53131"/>
                              </a:cubicBezTo>
                              <a:cubicBezTo>
                                <a:pt x="738" y="48577"/>
                                <a:pt x="0" y="43573"/>
                                <a:pt x="0" y="38148"/>
                              </a:cubicBezTo>
                              <a:cubicBezTo>
                                <a:pt x="0" y="31786"/>
                                <a:pt x="947" y="26214"/>
                                <a:pt x="2844" y="21418"/>
                              </a:cubicBezTo>
                              <a:cubicBezTo>
                                <a:pt x="4731" y="16641"/>
                                <a:pt x="7240" y="12660"/>
                                <a:pt x="10361" y="9478"/>
                              </a:cubicBezTo>
                              <a:cubicBezTo>
                                <a:pt x="13500" y="6309"/>
                                <a:pt x="17089" y="3905"/>
                                <a:pt x="21132" y="2296"/>
                              </a:cubicBezTo>
                              <a:lnTo>
                                <a:pt x="32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2485692" y="372673"/>
                          <a:ext cx="75552" cy="97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2" h="97805">
                              <a:moveTo>
                                <a:pt x="0" y="0"/>
                              </a:moveTo>
                              <a:lnTo>
                                <a:pt x="17535" y="0"/>
                              </a:lnTo>
                              <a:lnTo>
                                <a:pt x="17535" y="58155"/>
                              </a:lnTo>
                              <a:cubicBezTo>
                                <a:pt x="17535" y="62492"/>
                                <a:pt x="18018" y="66196"/>
                                <a:pt x="18983" y="69278"/>
                              </a:cubicBezTo>
                              <a:cubicBezTo>
                                <a:pt x="19962" y="72363"/>
                                <a:pt x="21341" y="74873"/>
                                <a:pt x="23141" y="76806"/>
                              </a:cubicBezTo>
                              <a:cubicBezTo>
                                <a:pt x="24930" y="78732"/>
                                <a:pt x="27046" y="80169"/>
                                <a:pt x="29491" y="81089"/>
                              </a:cubicBezTo>
                              <a:cubicBezTo>
                                <a:pt x="31928" y="82008"/>
                                <a:pt x="34667" y="82472"/>
                                <a:pt x="37706" y="82472"/>
                              </a:cubicBezTo>
                              <a:cubicBezTo>
                                <a:pt x="40744" y="82472"/>
                                <a:pt x="43505" y="82008"/>
                                <a:pt x="46001" y="81089"/>
                              </a:cubicBezTo>
                              <a:cubicBezTo>
                                <a:pt x="48485" y="80169"/>
                                <a:pt x="50626" y="78732"/>
                                <a:pt x="52423" y="76806"/>
                              </a:cubicBezTo>
                              <a:cubicBezTo>
                                <a:pt x="54216" y="74873"/>
                                <a:pt x="55594" y="72363"/>
                                <a:pt x="56559" y="69278"/>
                              </a:cubicBezTo>
                              <a:cubicBezTo>
                                <a:pt x="57531" y="66196"/>
                                <a:pt x="58014" y="62492"/>
                                <a:pt x="58014" y="58155"/>
                              </a:cubicBezTo>
                              <a:lnTo>
                                <a:pt x="58014" y="0"/>
                              </a:lnTo>
                              <a:lnTo>
                                <a:pt x="75552" y="0"/>
                              </a:lnTo>
                              <a:lnTo>
                                <a:pt x="75552" y="59814"/>
                              </a:lnTo>
                              <a:cubicBezTo>
                                <a:pt x="75552" y="65344"/>
                                <a:pt x="74800" y="70409"/>
                                <a:pt x="73270" y="75002"/>
                              </a:cubicBezTo>
                              <a:cubicBezTo>
                                <a:pt x="71763" y="79625"/>
                                <a:pt x="69455" y="83628"/>
                                <a:pt x="66365" y="87026"/>
                              </a:cubicBezTo>
                              <a:cubicBezTo>
                                <a:pt x="63288" y="90432"/>
                                <a:pt x="59346" y="93089"/>
                                <a:pt x="54562" y="94974"/>
                              </a:cubicBezTo>
                              <a:cubicBezTo>
                                <a:pt x="49766" y="96862"/>
                                <a:pt x="44107" y="97805"/>
                                <a:pt x="37569" y="97805"/>
                              </a:cubicBezTo>
                              <a:cubicBezTo>
                                <a:pt x="31035" y="97805"/>
                                <a:pt x="25413" y="96862"/>
                                <a:pt x="20717" y="94974"/>
                              </a:cubicBezTo>
                              <a:cubicBezTo>
                                <a:pt x="16023" y="93089"/>
                                <a:pt x="12128" y="90432"/>
                                <a:pt x="9040" y="87026"/>
                              </a:cubicBezTo>
                              <a:cubicBezTo>
                                <a:pt x="5961" y="83628"/>
                                <a:pt x="3683" y="79625"/>
                                <a:pt x="2210" y="75002"/>
                              </a:cubicBezTo>
                              <a:cubicBezTo>
                                <a:pt x="734" y="70409"/>
                                <a:pt x="0" y="65344"/>
                                <a:pt x="0" y="5981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656652" y="364663"/>
                          <a:ext cx="20589" cy="205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89" h="20574">
                              <a:moveTo>
                                <a:pt x="10361" y="0"/>
                              </a:moveTo>
                              <a:cubicBezTo>
                                <a:pt x="13123" y="0"/>
                                <a:pt x="15517" y="921"/>
                                <a:pt x="17550" y="2765"/>
                              </a:cubicBezTo>
                              <a:cubicBezTo>
                                <a:pt x="19577" y="4604"/>
                                <a:pt x="20589" y="7143"/>
                                <a:pt x="20589" y="10368"/>
                              </a:cubicBezTo>
                              <a:cubicBezTo>
                                <a:pt x="20589" y="13489"/>
                                <a:pt x="19577" y="15984"/>
                                <a:pt x="17550" y="17823"/>
                              </a:cubicBezTo>
                              <a:cubicBezTo>
                                <a:pt x="15517" y="19656"/>
                                <a:pt x="13123" y="20574"/>
                                <a:pt x="10361" y="20574"/>
                              </a:cubicBezTo>
                              <a:cubicBezTo>
                                <a:pt x="7510" y="20574"/>
                                <a:pt x="5066" y="19656"/>
                                <a:pt x="3039" y="17823"/>
                              </a:cubicBezTo>
                              <a:cubicBezTo>
                                <a:pt x="1005" y="15984"/>
                                <a:pt x="0" y="13489"/>
                                <a:pt x="0" y="10368"/>
                              </a:cubicBezTo>
                              <a:cubicBezTo>
                                <a:pt x="0" y="7143"/>
                                <a:pt x="1005" y="4604"/>
                                <a:pt x="3039" y="2765"/>
                              </a:cubicBezTo>
                              <a:cubicBezTo>
                                <a:pt x="5066" y="921"/>
                                <a:pt x="7510" y="0"/>
                                <a:pt x="103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723942" y="452239"/>
                          <a:ext cx="27570" cy="443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70" h="44338">
                              <a:moveTo>
                                <a:pt x="25353" y="0"/>
                              </a:moveTo>
                              <a:lnTo>
                                <a:pt x="27570" y="13673"/>
                              </a:lnTo>
                              <a:cubicBezTo>
                                <a:pt x="26185" y="14695"/>
                                <a:pt x="24716" y="15811"/>
                                <a:pt x="23146" y="17064"/>
                              </a:cubicBezTo>
                              <a:cubicBezTo>
                                <a:pt x="21580" y="18305"/>
                                <a:pt x="20108" y="19620"/>
                                <a:pt x="18725" y="21003"/>
                              </a:cubicBezTo>
                              <a:cubicBezTo>
                                <a:pt x="17343" y="22371"/>
                                <a:pt x="16195" y="23731"/>
                                <a:pt x="15273" y="25071"/>
                              </a:cubicBezTo>
                              <a:cubicBezTo>
                                <a:pt x="14351" y="26410"/>
                                <a:pt x="13890" y="27626"/>
                                <a:pt x="13890" y="28732"/>
                              </a:cubicBezTo>
                              <a:cubicBezTo>
                                <a:pt x="13890" y="31219"/>
                                <a:pt x="15503" y="32461"/>
                                <a:pt x="18725" y="32461"/>
                              </a:cubicBezTo>
                              <a:cubicBezTo>
                                <a:pt x="20569" y="32461"/>
                                <a:pt x="22686" y="32090"/>
                                <a:pt x="25076" y="31356"/>
                              </a:cubicBezTo>
                              <a:lnTo>
                                <a:pt x="26328" y="42552"/>
                              </a:lnTo>
                              <a:cubicBezTo>
                                <a:pt x="24849" y="43186"/>
                                <a:pt x="23028" y="43646"/>
                                <a:pt x="20863" y="43934"/>
                              </a:cubicBezTo>
                              <a:cubicBezTo>
                                <a:pt x="18704" y="44209"/>
                                <a:pt x="16745" y="44338"/>
                                <a:pt x="15000" y="44338"/>
                              </a:cubicBezTo>
                              <a:cubicBezTo>
                                <a:pt x="9557" y="44338"/>
                                <a:pt x="5481" y="43355"/>
                                <a:pt x="2756" y="41379"/>
                              </a:cubicBezTo>
                              <a:lnTo>
                                <a:pt x="0" y="35615"/>
                              </a:lnTo>
                              <a:lnTo>
                                <a:pt x="0" y="28915"/>
                              </a:lnTo>
                              <a:lnTo>
                                <a:pt x="1247" y="25136"/>
                              </a:lnTo>
                              <a:cubicBezTo>
                                <a:pt x="2942" y="22658"/>
                                <a:pt x="5138" y="20211"/>
                                <a:pt x="7807" y="17824"/>
                              </a:cubicBezTo>
                              <a:cubicBezTo>
                                <a:pt x="7255" y="17907"/>
                                <a:pt x="6647" y="17964"/>
                                <a:pt x="6004" y="17964"/>
                              </a:cubicBezTo>
                              <a:lnTo>
                                <a:pt x="4218" y="17964"/>
                              </a:lnTo>
                              <a:lnTo>
                                <a:pt x="0" y="17241"/>
                              </a:lnTo>
                              <a:lnTo>
                                <a:pt x="0" y="1557"/>
                              </a:lnTo>
                              <a:lnTo>
                                <a:pt x="6288" y="3453"/>
                              </a:lnTo>
                              <a:cubicBezTo>
                                <a:pt x="10338" y="3453"/>
                                <a:pt x="14043" y="3092"/>
                                <a:pt x="17412" y="2347"/>
                              </a:cubicBezTo>
                              <a:cubicBezTo>
                                <a:pt x="20781" y="1613"/>
                                <a:pt x="23420" y="832"/>
                                <a:pt x="253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887701" y="396166"/>
                          <a:ext cx="60095" cy="738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95" h="73897">
                              <a:moveTo>
                                <a:pt x="0" y="0"/>
                              </a:moveTo>
                              <a:lnTo>
                                <a:pt x="16728" y="0"/>
                              </a:lnTo>
                              <a:lnTo>
                                <a:pt x="16728" y="37846"/>
                              </a:lnTo>
                              <a:cubicBezTo>
                                <a:pt x="16728" y="45579"/>
                                <a:pt x="17845" y="51105"/>
                                <a:pt x="20109" y="54417"/>
                              </a:cubicBezTo>
                              <a:cubicBezTo>
                                <a:pt x="22366" y="57729"/>
                                <a:pt x="26301" y="59385"/>
                                <a:pt x="31917" y="59385"/>
                              </a:cubicBezTo>
                              <a:cubicBezTo>
                                <a:pt x="33933" y="59385"/>
                                <a:pt x="36072" y="59295"/>
                                <a:pt x="38336" y="59112"/>
                              </a:cubicBezTo>
                              <a:cubicBezTo>
                                <a:pt x="40593" y="58939"/>
                                <a:pt x="42282" y="58705"/>
                                <a:pt x="43376" y="58420"/>
                              </a:cubicBezTo>
                              <a:lnTo>
                                <a:pt x="43376" y="0"/>
                              </a:lnTo>
                              <a:lnTo>
                                <a:pt x="60095" y="0"/>
                              </a:lnTo>
                              <a:lnTo>
                                <a:pt x="60095" y="70023"/>
                              </a:lnTo>
                              <a:cubicBezTo>
                                <a:pt x="56866" y="70858"/>
                                <a:pt x="52674" y="71712"/>
                                <a:pt x="47520" y="72575"/>
                              </a:cubicBezTo>
                              <a:cubicBezTo>
                                <a:pt x="42368" y="73458"/>
                                <a:pt x="36702" y="73897"/>
                                <a:pt x="30535" y="73897"/>
                              </a:cubicBezTo>
                              <a:cubicBezTo>
                                <a:pt x="24736" y="73897"/>
                                <a:pt x="19872" y="73058"/>
                                <a:pt x="15959" y="71402"/>
                              </a:cubicBezTo>
                              <a:cubicBezTo>
                                <a:pt x="12046" y="69746"/>
                                <a:pt x="8917" y="67442"/>
                                <a:pt x="6559" y="64508"/>
                              </a:cubicBezTo>
                              <a:cubicBezTo>
                                <a:pt x="4211" y="61553"/>
                                <a:pt x="2537" y="58031"/>
                                <a:pt x="1526" y="53934"/>
                              </a:cubicBezTo>
                              <a:cubicBezTo>
                                <a:pt x="504" y="49835"/>
                                <a:pt x="0" y="45349"/>
                                <a:pt x="0" y="4046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6775" y="394640"/>
                          <a:ext cx="44056" cy="73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56" h="73768">
                              <a:moveTo>
                                <a:pt x="28178" y="0"/>
                              </a:moveTo>
                              <a:cubicBezTo>
                                <a:pt x="29282" y="0"/>
                                <a:pt x="30571" y="65"/>
                                <a:pt x="32047" y="204"/>
                              </a:cubicBezTo>
                              <a:cubicBezTo>
                                <a:pt x="33515" y="341"/>
                                <a:pt x="34999" y="526"/>
                                <a:pt x="36472" y="755"/>
                              </a:cubicBezTo>
                              <a:cubicBezTo>
                                <a:pt x="37936" y="987"/>
                                <a:pt x="39362" y="1274"/>
                                <a:pt x="40744" y="1588"/>
                              </a:cubicBezTo>
                              <a:cubicBezTo>
                                <a:pt x="42127" y="1907"/>
                                <a:pt x="43240" y="2217"/>
                                <a:pt x="44056" y="2488"/>
                              </a:cubicBezTo>
                              <a:lnTo>
                                <a:pt x="41166" y="16567"/>
                              </a:lnTo>
                              <a:cubicBezTo>
                                <a:pt x="39780" y="16110"/>
                                <a:pt x="37875" y="15627"/>
                                <a:pt x="35438" y="15119"/>
                              </a:cubicBezTo>
                              <a:cubicBezTo>
                                <a:pt x="32989" y="14619"/>
                                <a:pt x="30164" y="14367"/>
                                <a:pt x="26938" y="14367"/>
                              </a:cubicBezTo>
                              <a:cubicBezTo>
                                <a:pt x="25095" y="14367"/>
                                <a:pt x="23133" y="14554"/>
                                <a:pt x="21057" y="14915"/>
                              </a:cubicBezTo>
                              <a:cubicBezTo>
                                <a:pt x="18986" y="15289"/>
                                <a:pt x="17543" y="15602"/>
                                <a:pt x="16718" y="15876"/>
                              </a:cubicBezTo>
                              <a:lnTo>
                                <a:pt x="16718" y="73768"/>
                              </a:lnTo>
                              <a:lnTo>
                                <a:pt x="0" y="73768"/>
                              </a:lnTo>
                              <a:lnTo>
                                <a:pt x="0" y="4968"/>
                              </a:lnTo>
                              <a:cubicBezTo>
                                <a:pt x="3228" y="3783"/>
                                <a:pt x="7250" y="2653"/>
                                <a:pt x="12089" y="1588"/>
                              </a:cubicBezTo>
                              <a:cubicBezTo>
                                <a:pt x="16913" y="526"/>
                                <a:pt x="22277" y="0"/>
                                <a:pt x="281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16249" y="394364"/>
                          <a:ext cx="34675" cy="75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5" h="75971">
                              <a:moveTo>
                                <a:pt x="34675" y="0"/>
                              </a:moveTo>
                              <a:lnTo>
                                <a:pt x="34675" y="14503"/>
                              </a:lnTo>
                              <a:lnTo>
                                <a:pt x="21763" y="20781"/>
                              </a:lnTo>
                              <a:cubicBezTo>
                                <a:pt x="18667" y="24972"/>
                                <a:pt x="17132" y="30663"/>
                                <a:pt x="17132" y="37845"/>
                              </a:cubicBezTo>
                              <a:cubicBezTo>
                                <a:pt x="17132" y="45117"/>
                                <a:pt x="18667" y="50877"/>
                                <a:pt x="21763" y="55114"/>
                              </a:cubicBezTo>
                              <a:lnTo>
                                <a:pt x="34675" y="61465"/>
                              </a:lnTo>
                              <a:lnTo>
                                <a:pt x="34675" y="75971"/>
                              </a:lnTo>
                              <a:lnTo>
                                <a:pt x="20589" y="73204"/>
                              </a:lnTo>
                              <a:cubicBezTo>
                                <a:pt x="16341" y="71361"/>
                                <a:pt x="12716" y="68787"/>
                                <a:pt x="9677" y="65471"/>
                              </a:cubicBezTo>
                              <a:cubicBezTo>
                                <a:pt x="6638" y="62167"/>
                                <a:pt x="4270" y="58152"/>
                                <a:pt x="2567" y="53454"/>
                              </a:cubicBezTo>
                              <a:cubicBezTo>
                                <a:pt x="853" y="48760"/>
                                <a:pt x="0" y="43562"/>
                                <a:pt x="0" y="37845"/>
                              </a:cubicBezTo>
                              <a:cubicBezTo>
                                <a:pt x="0" y="32135"/>
                                <a:pt x="853" y="26958"/>
                                <a:pt x="2567" y="22308"/>
                              </a:cubicBezTo>
                              <a:cubicBezTo>
                                <a:pt x="4270" y="17659"/>
                                <a:pt x="6660" y="13678"/>
                                <a:pt x="9739" y="10363"/>
                              </a:cubicBezTo>
                              <a:cubicBezTo>
                                <a:pt x="12819" y="7040"/>
                                <a:pt x="16489" y="4487"/>
                                <a:pt x="20715" y="2687"/>
                              </a:cubicBezTo>
                              <a:lnTo>
                                <a:pt x="34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2723942" y="394363"/>
                          <a:ext cx="32258" cy="431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58" h="43103">
                              <a:moveTo>
                                <a:pt x="617" y="0"/>
                              </a:moveTo>
                              <a:cubicBezTo>
                                <a:pt x="10568" y="0"/>
                                <a:pt x="18333" y="3085"/>
                                <a:pt x="23905" y="9258"/>
                              </a:cubicBezTo>
                              <a:cubicBezTo>
                                <a:pt x="29475" y="15418"/>
                                <a:pt x="32258" y="24634"/>
                                <a:pt x="32258" y="36885"/>
                              </a:cubicBezTo>
                              <a:cubicBezTo>
                                <a:pt x="32258" y="37807"/>
                                <a:pt x="32244" y="38837"/>
                                <a:pt x="32197" y="39985"/>
                              </a:cubicBezTo>
                              <a:cubicBezTo>
                                <a:pt x="32154" y="41137"/>
                                <a:pt x="32074" y="42184"/>
                                <a:pt x="31991" y="43103"/>
                              </a:cubicBezTo>
                              <a:lnTo>
                                <a:pt x="0" y="43103"/>
                              </a:lnTo>
                              <a:lnTo>
                                <a:pt x="0" y="30812"/>
                              </a:lnTo>
                              <a:lnTo>
                                <a:pt x="15550" y="30812"/>
                              </a:lnTo>
                              <a:cubicBezTo>
                                <a:pt x="15550" y="28504"/>
                                <a:pt x="15216" y="26312"/>
                                <a:pt x="14582" y="24242"/>
                              </a:cubicBezTo>
                              <a:cubicBezTo>
                                <a:pt x="13937" y="22165"/>
                                <a:pt x="12995" y="20365"/>
                                <a:pt x="11741" y="18856"/>
                              </a:cubicBezTo>
                              <a:cubicBezTo>
                                <a:pt x="10499" y="17330"/>
                                <a:pt x="8992" y="16132"/>
                                <a:pt x="7191" y="15267"/>
                              </a:cubicBezTo>
                              <a:cubicBezTo>
                                <a:pt x="5391" y="14393"/>
                                <a:pt x="3253" y="13953"/>
                                <a:pt x="765" y="13953"/>
                              </a:cubicBezTo>
                              <a:lnTo>
                                <a:pt x="0" y="14116"/>
                              </a:lnTo>
                              <a:lnTo>
                                <a:pt x="0" y="120"/>
                              </a:lnTo>
                              <a:lnTo>
                                <a:pt x="6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2810923" y="372673"/>
                          <a:ext cx="64782" cy="95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782" h="95735">
                              <a:moveTo>
                                <a:pt x="0" y="0"/>
                              </a:moveTo>
                              <a:lnTo>
                                <a:pt x="61470" y="0"/>
                              </a:lnTo>
                              <a:lnTo>
                                <a:pt x="61470" y="14785"/>
                              </a:lnTo>
                              <a:lnTo>
                                <a:pt x="17403" y="14785"/>
                              </a:lnTo>
                              <a:lnTo>
                                <a:pt x="17403" y="38409"/>
                              </a:lnTo>
                              <a:lnTo>
                                <a:pt x="56636" y="38409"/>
                              </a:lnTo>
                              <a:lnTo>
                                <a:pt x="56636" y="52906"/>
                              </a:lnTo>
                              <a:lnTo>
                                <a:pt x="17403" y="52906"/>
                              </a:lnTo>
                              <a:lnTo>
                                <a:pt x="17403" y="80950"/>
                              </a:lnTo>
                              <a:lnTo>
                                <a:pt x="64782" y="80950"/>
                              </a:lnTo>
                              <a:lnTo>
                                <a:pt x="64782" y="95735"/>
                              </a:lnTo>
                              <a:lnTo>
                                <a:pt x="0" y="957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100950" y="394640"/>
                          <a:ext cx="32319" cy="99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19" h="99320">
                              <a:moveTo>
                                <a:pt x="28321" y="0"/>
                              </a:moveTo>
                              <a:lnTo>
                                <a:pt x="32319" y="684"/>
                              </a:lnTo>
                              <a:lnTo>
                                <a:pt x="32319" y="16538"/>
                              </a:lnTo>
                              <a:lnTo>
                                <a:pt x="26651" y="14367"/>
                              </a:lnTo>
                              <a:cubicBezTo>
                                <a:pt x="25085" y="14367"/>
                                <a:pt x="23451" y="14428"/>
                                <a:pt x="21748" y="14575"/>
                              </a:cubicBezTo>
                              <a:cubicBezTo>
                                <a:pt x="20038" y="14705"/>
                                <a:pt x="18363" y="15011"/>
                                <a:pt x="16707" y="15472"/>
                              </a:cubicBezTo>
                              <a:lnTo>
                                <a:pt x="16707" y="56765"/>
                              </a:lnTo>
                              <a:cubicBezTo>
                                <a:pt x="18173" y="57784"/>
                                <a:pt x="20138" y="58730"/>
                                <a:pt x="22579" y="59605"/>
                              </a:cubicBezTo>
                              <a:cubicBezTo>
                                <a:pt x="25016" y="60487"/>
                                <a:pt x="27630" y="60911"/>
                                <a:pt x="30380" y="60911"/>
                              </a:cubicBezTo>
                              <a:lnTo>
                                <a:pt x="32319" y="60006"/>
                              </a:lnTo>
                              <a:lnTo>
                                <a:pt x="32319" y="75167"/>
                              </a:lnTo>
                              <a:lnTo>
                                <a:pt x="23757" y="74041"/>
                              </a:lnTo>
                              <a:cubicBezTo>
                                <a:pt x="20898" y="73203"/>
                                <a:pt x="18547" y="72294"/>
                                <a:pt x="16707" y="71272"/>
                              </a:cubicBezTo>
                              <a:lnTo>
                                <a:pt x="16707" y="99320"/>
                              </a:lnTo>
                              <a:lnTo>
                                <a:pt x="0" y="99320"/>
                              </a:lnTo>
                              <a:lnTo>
                                <a:pt x="0" y="3866"/>
                              </a:lnTo>
                              <a:cubicBezTo>
                                <a:pt x="3399" y="2945"/>
                                <a:pt x="7592" y="2070"/>
                                <a:pt x="12557" y="1238"/>
                              </a:cubicBezTo>
                              <a:cubicBezTo>
                                <a:pt x="17539" y="414"/>
                                <a:pt x="22795" y="0"/>
                                <a:pt x="283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50924" y="394363"/>
                          <a:ext cx="34675" cy="75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5" h="75974">
                              <a:moveTo>
                                <a:pt x="7" y="0"/>
                              </a:moveTo>
                              <a:cubicBezTo>
                                <a:pt x="5062" y="0"/>
                                <a:pt x="9732" y="895"/>
                                <a:pt x="14023" y="2689"/>
                              </a:cubicBezTo>
                              <a:cubicBezTo>
                                <a:pt x="18313" y="4488"/>
                                <a:pt x="21960" y="7041"/>
                                <a:pt x="25014" y="10364"/>
                              </a:cubicBezTo>
                              <a:cubicBezTo>
                                <a:pt x="28048" y="13679"/>
                                <a:pt x="30420" y="17661"/>
                                <a:pt x="32119" y="22309"/>
                              </a:cubicBezTo>
                              <a:cubicBezTo>
                                <a:pt x="33815" y="26960"/>
                                <a:pt x="34675" y="32136"/>
                                <a:pt x="34675" y="37846"/>
                              </a:cubicBezTo>
                              <a:cubicBezTo>
                                <a:pt x="34675" y="43564"/>
                                <a:pt x="33840" y="48762"/>
                                <a:pt x="32181" y="53456"/>
                              </a:cubicBezTo>
                              <a:cubicBezTo>
                                <a:pt x="30525" y="58153"/>
                                <a:pt x="28177" y="62168"/>
                                <a:pt x="25139" y="65472"/>
                              </a:cubicBezTo>
                              <a:cubicBezTo>
                                <a:pt x="22101" y="68788"/>
                                <a:pt x="18440" y="71363"/>
                                <a:pt x="14163" y="73206"/>
                              </a:cubicBezTo>
                              <a:cubicBezTo>
                                <a:pt x="9879" y="75048"/>
                                <a:pt x="5163" y="75974"/>
                                <a:pt x="7" y="75974"/>
                              </a:cubicBezTo>
                              <a:lnTo>
                                <a:pt x="0" y="75973"/>
                              </a:lnTo>
                              <a:lnTo>
                                <a:pt x="0" y="61466"/>
                              </a:lnTo>
                              <a:lnTo>
                                <a:pt x="7" y="61470"/>
                              </a:lnTo>
                              <a:cubicBezTo>
                                <a:pt x="5523" y="61470"/>
                                <a:pt x="9832" y="59360"/>
                                <a:pt x="12917" y="55116"/>
                              </a:cubicBezTo>
                              <a:cubicBezTo>
                                <a:pt x="15991" y="50879"/>
                                <a:pt x="17543" y="45118"/>
                                <a:pt x="17543" y="37846"/>
                              </a:cubicBezTo>
                              <a:cubicBezTo>
                                <a:pt x="17543" y="30664"/>
                                <a:pt x="15991" y="24973"/>
                                <a:pt x="12917" y="20782"/>
                              </a:cubicBezTo>
                              <a:cubicBezTo>
                                <a:pt x="9832" y="16591"/>
                                <a:pt x="5523" y="14501"/>
                                <a:pt x="7" y="14501"/>
                              </a:cubicBezTo>
                              <a:lnTo>
                                <a:pt x="0" y="14505"/>
                              </a:lnTo>
                              <a:lnTo>
                                <a:pt x="0" y="1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3269" y="395324"/>
                          <a:ext cx="32741" cy="745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41" h="74591">
                              <a:moveTo>
                                <a:pt x="0" y="0"/>
                              </a:moveTo>
                              <a:lnTo>
                                <a:pt x="11318" y="1936"/>
                              </a:lnTo>
                              <a:cubicBezTo>
                                <a:pt x="15827" y="3690"/>
                                <a:pt x="19679" y="6203"/>
                                <a:pt x="22858" y="9471"/>
                              </a:cubicBezTo>
                              <a:cubicBezTo>
                                <a:pt x="26041" y="12740"/>
                                <a:pt x="28475" y="16700"/>
                                <a:pt x="30188" y="21348"/>
                              </a:cubicBezTo>
                              <a:cubicBezTo>
                                <a:pt x="31888" y="25999"/>
                                <a:pt x="32741" y="31220"/>
                                <a:pt x="32741" y="37032"/>
                              </a:cubicBezTo>
                              <a:cubicBezTo>
                                <a:pt x="32741" y="42544"/>
                                <a:pt x="32027" y="47617"/>
                                <a:pt x="30602" y="52222"/>
                              </a:cubicBezTo>
                              <a:cubicBezTo>
                                <a:pt x="29166" y="56825"/>
                                <a:pt x="27125" y="60785"/>
                                <a:pt x="24447" y="64097"/>
                              </a:cubicBezTo>
                              <a:cubicBezTo>
                                <a:pt x="21775" y="67421"/>
                                <a:pt x="18441" y="69998"/>
                                <a:pt x="14434" y="71842"/>
                              </a:cubicBezTo>
                              <a:cubicBezTo>
                                <a:pt x="10421" y="73673"/>
                                <a:pt x="5896" y="74591"/>
                                <a:pt x="823" y="74591"/>
                              </a:cubicBezTo>
                              <a:lnTo>
                                <a:pt x="0" y="74483"/>
                              </a:lnTo>
                              <a:lnTo>
                                <a:pt x="0" y="59322"/>
                              </a:lnTo>
                              <a:lnTo>
                                <a:pt x="11385" y="54007"/>
                              </a:lnTo>
                              <a:cubicBezTo>
                                <a:pt x="14208" y="49875"/>
                                <a:pt x="15611" y="44304"/>
                                <a:pt x="15611" y="37307"/>
                              </a:cubicBezTo>
                              <a:cubicBezTo>
                                <a:pt x="15611" y="29851"/>
                                <a:pt x="13920" y="24034"/>
                                <a:pt x="10568" y="19900"/>
                              </a:cubicBezTo>
                              <a:lnTo>
                                <a:pt x="0" y="1585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177644" y="394484"/>
                          <a:ext cx="32949" cy="74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9" h="74997">
                              <a:moveTo>
                                <a:pt x="32949" y="0"/>
                              </a:moveTo>
                              <a:lnTo>
                                <a:pt x="32949" y="13993"/>
                              </a:lnTo>
                              <a:lnTo>
                                <a:pt x="26949" y="15275"/>
                              </a:lnTo>
                              <a:cubicBezTo>
                                <a:pt x="25006" y="16240"/>
                                <a:pt x="23372" y="17518"/>
                                <a:pt x="22036" y="19074"/>
                              </a:cubicBezTo>
                              <a:cubicBezTo>
                                <a:pt x="20711" y="20639"/>
                                <a:pt x="19667" y="22439"/>
                                <a:pt x="18929" y="24456"/>
                              </a:cubicBezTo>
                              <a:cubicBezTo>
                                <a:pt x="18184" y="26483"/>
                                <a:pt x="17693" y="28563"/>
                                <a:pt x="17410" y="30690"/>
                              </a:cubicBezTo>
                              <a:lnTo>
                                <a:pt x="32949" y="30690"/>
                              </a:lnTo>
                              <a:lnTo>
                                <a:pt x="32949" y="42981"/>
                              </a:lnTo>
                              <a:lnTo>
                                <a:pt x="17273" y="42981"/>
                              </a:lnTo>
                              <a:cubicBezTo>
                                <a:pt x="17734" y="48770"/>
                                <a:pt x="19779" y="53270"/>
                                <a:pt x="23415" y="56438"/>
                              </a:cubicBezTo>
                              <a:lnTo>
                                <a:pt x="32949" y="59313"/>
                              </a:lnTo>
                              <a:lnTo>
                                <a:pt x="32949" y="74997"/>
                              </a:lnTo>
                              <a:lnTo>
                                <a:pt x="20585" y="72876"/>
                              </a:lnTo>
                              <a:cubicBezTo>
                                <a:pt x="15890" y="70993"/>
                                <a:pt x="12024" y="68369"/>
                                <a:pt x="8985" y="65017"/>
                              </a:cubicBezTo>
                              <a:cubicBezTo>
                                <a:pt x="5947" y="61647"/>
                                <a:pt x="3687" y="57687"/>
                                <a:pt x="2217" y="53130"/>
                              </a:cubicBezTo>
                              <a:cubicBezTo>
                                <a:pt x="749" y="48576"/>
                                <a:pt x="0" y="43572"/>
                                <a:pt x="0" y="38147"/>
                              </a:cubicBezTo>
                              <a:cubicBezTo>
                                <a:pt x="0" y="31785"/>
                                <a:pt x="943" y="26212"/>
                                <a:pt x="2845" y="21417"/>
                              </a:cubicBezTo>
                              <a:cubicBezTo>
                                <a:pt x="4731" y="16640"/>
                                <a:pt x="7229" y="12659"/>
                                <a:pt x="10368" y="9476"/>
                              </a:cubicBezTo>
                              <a:cubicBezTo>
                                <a:pt x="13496" y="6307"/>
                                <a:pt x="17089" y="3903"/>
                                <a:pt x="21147" y="2294"/>
                              </a:cubicBezTo>
                              <a:lnTo>
                                <a:pt x="32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210593" y="452239"/>
                          <a:ext cx="27564" cy="17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64" h="17964">
                              <a:moveTo>
                                <a:pt x="25353" y="0"/>
                              </a:moveTo>
                              <a:lnTo>
                                <a:pt x="27564" y="13673"/>
                              </a:lnTo>
                              <a:cubicBezTo>
                                <a:pt x="26642" y="14134"/>
                                <a:pt x="25378" y="14616"/>
                                <a:pt x="23765" y="15120"/>
                              </a:cubicBezTo>
                              <a:cubicBezTo>
                                <a:pt x="22156" y="15639"/>
                                <a:pt x="20313" y="16100"/>
                                <a:pt x="18236" y="16502"/>
                              </a:cubicBezTo>
                              <a:cubicBezTo>
                                <a:pt x="16162" y="16924"/>
                                <a:pt x="13926" y="17273"/>
                                <a:pt x="11537" y="17546"/>
                              </a:cubicBezTo>
                              <a:cubicBezTo>
                                <a:pt x="9135" y="17824"/>
                                <a:pt x="6702" y="17964"/>
                                <a:pt x="4210" y="17964"/>
                              </a:cubicBezTo>
                              <a:lnTo>
                                <a:pt x="0" y="17242"/>
                              </a:lnTo>
                              <a:lnTo>
                                <a:pt x="0" y="1557"/>
                              </a:lnTo>
                              <a:lnTo>
                                <a:pt x="6287" y="3453"/>
                              </a:lnTo>
                              <a:cubicBezTo>
                                <a:pt x="10341" y="3453"/>
                                <a:pt x="14046" y="3092"/>
                                <a:pt x="17404" y="2347"/>
                              </a:cubicBezTo>
                              <a:cubicBezTo>
                                <a:pt x="20774" y="1613"/>
                                <a:pt x="23423" y="832"/>
                                <a:pt x="253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426728" y="424111"/>
                          <a:ext cx="29500" cy="458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00" h="45804">
                              <a:moveTo>
                                <a:pt x="29500" y="0"/>
                              </a:moveTo>
                              <a:lnTo>
                                <a:pt x="29500" y="12187"/>
                              </a:lnTo>
                              <a:lnTo>
                                <a:pt x="26871" y="12379"/>
                              </a:lnTo>
                              <a:cubicBezTo>
                                <a:pt x="24985" y="12664"/>
                                <a:pt x="23282" y="13170"/>
                                <a:pt x="21759" y="13906"/>
                              </a:cubicBezTo>
                              <a:cubicBezTo>
                                <a:pt x="20244" y="14640"/>
                                <a:pt x="19016" y="15680"/>
                                <a:pt x="18105" y="17005"/>
                              </a:cubicBezTo>
                              <a:cubicBezTo>
                                <a:pt x="17173" y="18347"/>
                                <a:pt x="16722" y="20025"/>
                                <a:pt x="16722" y="22052"/>
                              </a:cubicBezTo>
                              <a:cubicBezTo>
                                <a:pt x="16722" y="26011"/>
                                <a:pt x="17964" y="28752"/>
                                <a:pt x="20452" y="30267"/>
                              </a:cubicBezTo>
                              <a:lnTo>
                                <a:pt x="29500" y="32313"/>
                              </a:lnTo>
                              <a:lnTo>
                                <a:pt x="29500" y="45797"/>
                              </a:lnTo>
                              <a:lnTo>
                                <a:pt x="29149" y="45804"/>
                              </a:lnTo>
                              <a:cubicBezTo>
                                <a:pt x="24818" y="45804"/>
                                <a:pt x="20858" y="45402"/>
                                <a:pt x="17273" y="44570"/>
                              </a:cubicBezTo>
                              <a:cubicBezTo>
                                <a:pt x="13673" y="43732"/>
                                <a:pt x="10613" y="42410"/>
                                <a:pt x="8079" y="40567"/>
                              </a:cubicBezTo>
                              <a:cubicBezTo>
                                <a:pt x="5547" y="38724"/>
                                <a:pt x="3561" y="36333"/>
                                <a:pt x="2135" y="33378"/>
                              </a:cubicBezTo>
                              <a:cubicBezTo>
                                <a:pt x="714" y="30430"/>
                                <a:pt x="0" y="26804"/>
                                <a:pt x="0" y="22469"/>
                              </a:cubicBezTo>
                              <a:cubicBezTo>
                                <a:pt x="0" y="18323"/>
                                <a:pt x="810" y="14838"/>
                                <a:pt x="2420" y="11993"/>
                              </a:cubicBezTo>
                              <a:cubicBezTo>
                                <a:pt x="4022" y="9154"/>
                                <a:pt x="6218" y="6831"/>
                                <a:pt x="8979" y="5021"/>
                              </a:cubicBezTo>
                              <a:cubicBezTo>
                                <a:pt x="11740" y="3195"/>
                                <a:pt x="14948" y="1907"/>
                                <a:pt x="18588" y="1126"/>
                              </a:cubicBezTo>
                              <a:lnTo>
                                <a:pt x="29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239413" y="396166"/>
                          <a:ext cx="36741" cy="979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741" h="97934">
                              <a:moveTo>
                                <a:pt x="20019" y="0"/>
                              </a:moveTo>
                              <a:lnTo>
                                <a:pt x="36741" y="0"/>
                              </a:lnTo>
                              <a:lnTo>
                                <a:pt x="36741" y="70307"/>
                              </a:lnTo>
                              <a:cubicBezTo>
                                <a:pt x="36741" y="79696"/>
                                <a:pt x="34506" y="86649"/>
                                <a:pt x="30042" y="91156"/>
                              </a:cubicBezTo>
                              <a:cubicBezTo>
                                <a:pt x="25568" y="95677"/>
                                <a:pt x="19138" y="97934"/>
                                <a:pt x="10771" y="97934"/>
                              </a:cubicBezTo>
                              <a:cubicBezTo>
                                <a:pt x="9576" y="97934"/>
                                <a:pt x="7894" y="97812"/>
                                <a:pt x="5728" y="97582"/>
                              </a:cubicBezTo>
                              <a:cubicBezTo>
                                <a:pt x="3564" y="97351"/>
                                <a:pt x="1656" y="96911"/>
                                <a:pt x="0" y="96279"/>
                              </a:cubicBezTo>
                              <a:lnTo>
                                <a:pt x="2208" y="82595"/>
                              </a:lnTo>
                              <a:cubicBezTo>
                                <a:pt x="4234" y="83238"/>
                                <a:pt x="6682" y="83556"/>
                                <a:pt x="9523" y="83556"/>
                              </a:cubicBezTo>
                              <a:cubicBezTo>
                                <a:pt x="13392" y="83556"/>
                                <a:pt x="16100" y="82426"/>
                                <a:pt x="17672" y="80179"/>
                              </a:cubicBezTo>
                              <a:cubicBezTo>
                                <a:pt x="19238" y="77919"/>
                                <a:pt x="20019" y="74542"/>
                                <a:pt x="20019" y="70023"/>
                              </a:cubicBezTo>
                              <a:lnTo>
                                <a:pt x="200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433637" y="394363"/>
                          <a:ext cx="22591" cy="168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91" h="16844">
                              <a:moveTo>
                                <a:pt x="22240" y="0"/>
                              </a:moveTo>
                              <a:lnTo>
                                <a:pt x="22591" y="52"/>
                              </a:lnTo>
                              <a:lnTo>
                                <a:pt x="22591" y="14404"/>
                              </a:lnTo>
                              <a:lnTo>
                                <a:pt x="20584" y="14093"/>
                              </a:lnTo>
                              <a:cubicBezTo>
                                <a:pt x="16715" y="14093"/>
                                <a:pt x="13172" y="14368"/>
                                <a:pt x="9947" y="14915"/>
                              </a:cubicBezTo>
                              <a:cubicBezTo>
                                <a:pt x="6721" y="15476"/>
                                <a:pt x="4093" y="16110"/>
                                <a:pt x="2070" y="16844"/>
                              </a:cubicBezTo>
                              <a:lnTo>
                                <a:pt x="0" y="3311"/>
                              </a:lnTo>
                              <a:cubicBezTo>
                                <a:pt x="2117" y="2577"/>
                                <a:pt x="5198" y="1843"/>
                                <a:pt x="9260" y="1101"/>
                              </a:cubicBezTo>
                              <a:cubicBezTo>
                                <a:pt x="13312" y="363"/>
                                <a:pt x="17637" y="0"/>
                                <a:pt x="2224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290227" y="394363"/>
                          <a:ext cx="53035" cy="758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35" h="75841">
                              <a:moveTo>
                                <a:pt x="28731" y="0"/>
                              </a:moveTo>
                              <a:cubicBezTo>
                                <a:pt x="32969" y="0"/>
                                <a:pt x="37015" y="399"/>
                                <a:pt x="40885" y="1174"/>
                              </a:cubicBezTo>
                              <a:cubicBezTo>
                                <a:pt x="44759" y="1955"/>
                                <a:pt x="47649" y="2724"/>
                                <a:pt x="49593" y="3452"/>
                              </a:cubicBezTo>
                              <a:lnTo>
                                <a:pt x="46555" y="16992"/>
                              </a:lnTo>
                              <a:cubicBezTo>
                                <a:pt x="44715" y="16153"/>
                                <a:pt x="42354" y="15396"/>
                                <a:pt x="39503" y="14705"/>
                              </a:cubicBezTo>
                              <a:cubicBezTo>
                                <a:pt x="36652" y="14015"/>
                                <a:pt x="33332" y="13679"/>
                                <a:pt x="29555" y="13679"/>
                              </a:cubicBezTo>
                              <a:cubicBezTo>
                                <a:pt x="26154" y="13679"/>
                                <a:pt x="23393" y="14244"/>
                                <a:pt x="21276" y="15396"/>
                              </a:cubicBezTo>
                              <a:cubicBezTo>
                                <a:pt x="19159" y="16548"/>
                                <a:pt x="18097" y="18328"/>
                                <a:pt x="18097" y="20722"/>
                              </a:cubicBezTo>
                              <a:cubicBezTo>
                                <a:pt x="18097" y="21916"/>
                                <a:pt x="18302" y="22978"/>
                                <a:pt x="18720" y="23900"/>
                              </a:cubicBezTo>
                              <a:cubicBezTo>
                                <a:pt x="19138" y="24821"/>
                                <a:pt x="19850" y="25668"/>
                                <a:pt x="20862" y="26453"/>
                              </a:cubicBezTo>
                              <a:cubicBezTo>
                                <a:pt x="21870" y="27234"/>
                                <a:pt x="23205" y="28019"/>
                                <a:pt x="24865" y="28800"/>
                              </a:cubicBezTo>
                              <a:cubicBezTo>
                                <a:pt x="26521" y="29581"/>
                                <a:pt x="28548" y="30391"/>
                                <a:pt x="30938" y="31216"/>
                              </a:cubicBezTo>
                              <a:cubicBezTo>
                                <a:pt x="34898" y="32691"/>
                                <a:pt x="38261" y="34141"/>
                                <a:pt x="41029" y="35568"/>
                              </a:cubicBezTo>
                              <a:cubicBezTo>
                                <a:pt x="43793" y="37004"/>
                                <a:pt x="46073" y="38605"/>
                                <a:pt x="47858" y="40410"/>
                              </a:cubicBezTo>
                              <a:cubicBezTo>
                                <a:pt x="49662" y="42206"/>
                                <a:pt x="50976" y="44255"/>
                                <a:pt x="51801" y="46544"/>
                              </a:cubicBezTo>
                              <a:cubicBezTo>
                                <a:pt x="52632" y="48848"/>
                                <a:pt x="53035" y="51617"/>
                                <a:pt x="53035" y="54839"/>
                              </a:cubicBezTo>
                              <a:cubicBezTo>
                                <a:pt x="53035" y="61746"/>
                                <a:pt x="50494" y="66977"/>
                                <a:pt x="45382" y="70523"/>
                              </a:cubicBezTo>
                              <a:cubicBezTo>
                                <a:pt x="40273" y="74066"/>
                                <a:pt x="32969" y="75841"/>
                                <a:pt x="23482" y="75841"/>
                              </a:cubicBezTo>
                              <a:cubicBezTo>
                                <a:pt x="17132" y="75841"/>
                                <a:pt x="12020" y="75301"/>
                                <a:pt x="8147" y="74249"/>
                              </a:cubicBezTo>
                              <a:cubicBezTo>
                                <a:pt x="4277" y="73184"/>
                                <a:pt x="1556" y="72342"/>
                                <a:pt x="0" y="71697"/>
                              </a:cubicBezTo>
                              <a:lnTo>
                                <a:pt x="2894" y="57729"/>
                              </a:lnTo>
                              <a:cubicBezTo>
                                <a:pt x="5386" y="58751"/>
                                <a:pt x="8355" y="59720"/>
                                <a:pt x="11812" y="60637"/>
                              </a:cubicBezTo>
                              <a:cubicBezTo>
                                <a:pt x="15268" y="61559"/>
                                <a:pt x="19202" y="62021"/>
                                <a:pt x="23623" y="62021"/>
                              </a:cubicBezTo>
                              <a:cubicBezTo>
                                <a:pt x="28044" y="62021"/>
                                <a:pt x="31255" y="61495"/>
                                <a:pt x="33285" y="60433"/>
                              </a:cubicBezTo>
                              <a:cubicBezTo>
                                <a:pt x="35312" y="59378"/>
                                <a:pt x="36325" y="57557"/>
                                <a:pt x="36325" y="54968"/>
                              </a:cubicBezTo>
                              <a:cubicBezTo>
                                <a:pt x="36325" y="52574"/>
                                <a:pt x="35247" y="50605"/>
                                <a:pt x="33077" y="49038"/>
                              </a:cubicBezTo>
                              <a:cubicBezTo>
                                <a:pt x="30917" y="47465"/>
                                <a:pt x="27353" y="45770"/>
                                <a:pt x="22371" y="43923"/>
                              </a:cubicBezTo>
                              <a:cubicBezTo>
                                <a:pt x="19332" y="42814"/>
                                <a:pt x="16546" y="41645"/>
                                <a:pt x="14026" y="40410"/>
                              </a:cubicBezTo>
                              <a:cubicBezTo>
                                <a:pt x="11481" y="39168"/>
                                <a:pt x="9299" y="37706"/>
                                <a:pt x="7456" y="36050"/>
                              </a:cubicBezTo>
                              <a:cubicBezTo>
                                <a:pt x="5616" y="34394"/>
                                <a:pt x="4165" y="32389"/>
                                <a:pt x="3103" y="30042"/>
                              </a:cubicBezTo>
                              <a:cubicBezTo>
                                <a:pt x="2048" y="27695"/>
                                <a:pt x="1515" y="24821"/>
                                <a:pt x="1515" y="21408"/>
                              </a:cubicBezTo>
                              <a:cubicBezTo>
                                <a:pt x="1515" y="14784"/>
                                <a:pt x="3956" y="9551"/>
                                <a:pt x="8838" y="5738"/>
                              </a:cubicBezTo>
                              <a:cubicBezTo>
                                <a:pt x="13716" y="1908"/>
                                <a:pt x="20354" y="0"/>
                                <a:pt x="28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210593" y="394363"/>
                          <a:ext cx="32258" cy="431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58" h="43103">
                              <a:moveTo>
                                <a:pt x="624" y="0"/>
                              </a:moveTo>
                              <a:cubicBezTo>
                                <a:pt x="10571" y="0"/>
                                <a:pt x="18326" y="3085"/>
                                <a:pt x="23906" y="9258"/>
                              </a:cubicBezTo>
                              <a:cubicBezTo>
                                <a:pt x="29468" y="15418"/>
                                <a:pt x="32258" y="24634"/>
                                <a:pt x="32258" y="36885"/>
                              </a:cubicBezTo>
                              <a:cubicBezTo>
                                <a:pt x="32258" y="37807"/>
                                <a:pt x="32232" y="38837"/>
                                <a:pt x="32189" y="39985"/>
                              </a:cubicBezTo>
                              <a:cubicBezTo>
                                <a:pt x="32146" y="41137"/>
                                <a:pt x="32067" y="42184"/>
                                <a:pt x="31981" y="43103"/>
                              </a:cubicBezTo>
                              <a:lnTo>
                                <a:pt x="0" y="43103"/>
                              </a:lnTo>
                              <a:lnTo>
                                <a:pt x="0" y="30812"/>
                              </a:lnTo>
                              <a:lnTo>
                                <a:pt x="15539" y="30812"/>
                              </a:lnTo>
                              <a:cubicBezTo>
                                <a:pt x="15539" y="28504"/>
                                <a:pt x="15219" y="26312"/>
                                <a:pt x="14574" y="24242"/>
                              </a:cubicBezTo>
                              <a:cubicBezTo>
                                <a:pt x="13926" y="22165"/>
                                <a:pt x="12987" y="20365"/>
                                <a:pt x="11745" y="18856"/>
                              </a:cubicBezTo>
                              <a:cubicBezTo>
                                <a:pt x="10496" y="17330"/>
                                <a:pt x="8980" y="16132"/>
                                <a:pt x="7184" y="15267"/>
                              </a:cubicBezTo>
                              <a:cubicBezTo>
                                <a:pt x="5381" y="14393"/>
                                <a:pt x="3249" y="13953"/>
                                <a:pt x="754" y="13953"/>
                              </a:cubicBezTo>
                              <a:lnTo>
                                <a:pt x="0" y="14114"/>
                              </a:lnTo>
                              <a:lnTo>
                                <a:pt x="0" y="121"/>
                              </a:lnTo>
                              <a:lnTo>
                                <a:pt x="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257359" y="364663"/>
                          <a:ext cx="20588" cy="205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88" h="20574">
                              <a:moveTo>
                                <a:pt x="10361" y="0"/>
                              </a:moveTo>
                              <a:cubicBezTo>
                                <a:pt x="13122" y="0"/>
                                <a:pt x="15527" y="921"/>
                                <a:pt x="17550" y="2765"/>
                              </a:cubicBezTo>
                              <a:cubicBezTo>
                                <a:pt x="19577" y="4604"/>
                                <a:pt x="20588" y="7143"/>
                                <a:pt x="20588" y="10368"/>
                              </a:cubicBezTo>
                              <a:cubicBezTo>
                                <a:pt x="20588" y="13489"/>
                                <a:pt x="19577" y="15984"/>
                                <a:pt x="17550" y="17823"/>
                              </a:cubicBezTo>
                              <a:cubicBezTo>
                                <a:pt x="15527" y="19656"/>
                                <a:pt x="13122" y="20574"/>
                                <a:pt x="10361" y="20574"/>
                              </a:cubicBezTo>
                              <a:cubicBezTo>
                                <a:pt x="7506" y="20574"/>
                                <a:pt x="5065" y="19656"/>
                                <a:pt x="3046" y="17823"/>
                              </a:cubicBezTo>
                              <a:cubicBezTo>
                                <a:pt x="1015" y="15984"/>
                                <a:pt x="0" y="13489"/>
                                <a:pt x="0" y="10368"/>
                              </a:cubicBezTo>
                              <a:cubicBezTo>
                                <a:pt x="0" y="7143"/>
                                <a:pt x="1015" y="4604"/>
                                <a:pt x="3046" y="2765"/>
                              </a:cubicBezTo>
                              <a:cubicBezTo>
                                <a:pt x="5065" y="921"/>
                                <a:pt x="7506" y="0"/>
                                <a:pt x="103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357194" y="361209"/>
                          <a:ext cx="63947" cy="1071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947" h="107198">
                              <a:moveTo>
                                <a:pt x="16712" y="0"/>
                              </a:moveTo>
                              <a:lnTo>
                                <a:pt x="16712" y="63127"/>
                              </a:lnTo>
                              <a:cubicBezTo>
                                <a:pt x="18828" y="60916"/>
                                <a:pt x="21092" y="58543"/>
                                <a:pt x="23480" y="56014"/>
                              </a:cubicBezTo>
                              <a:cubicBezTo>
                                <a:pt x="25880" y="53475"/>
                                <a:pt x="28229" y="50944"/>
                                <a:pt x="30521" y="48420"/>
                              </a:cubicBezTo>
                              <a:cubicBezTo>
                                <a:pt x="32828" y="45890"/>
                                <a:pt x="35018" y="43442"/>
                                <a:pt x="37088" y="41095"/>
                              </a:cubicBezTo>
                              <a:cubicBezTo>
                                <a:pt x="39150" y="38748"/>
                                <a:pt x="40929" y="36695"/>
                                <a:pt x="42412" y="34957"/>
                              </a:cubicBezTo>
                              <a:lnTo>
                                <a:pt x="62161" y="34957"/>
                              </a:lnTo>
                              <a:cubicBezTo>
                                <a:pt x="57568" y="40104"/>
                                <a:pt x="52715" y="45451"/>
                                <a:pt x="47618" y="50977"/>
                              </a:cubicBezTo>
                              <a:cubicBezTo>
                                <a:pt x="42519" y="56488"/>
                                <a:pt x="37397" y="61873"/>
                                <a:pt x="32257" y="67130"/>
                              </a:cubicBezTo>
                              <a:cubicBezTo>
                                <a:pt x="35006" y="69434"/>
                                <a:pt x="37905" y="72220"/>
                                <a:pt x="40940" y="75489"/>
                              </a:cubicBezTo>
                              <a:cubicBezTo>
                                <a:pt x="43967" y="78754"/>
                                <a:pt x="46905" y="82231"/>
                                <a:pt x="49756" y="85918"/>
                              </a:cubicBezTo>
                              <a:cubicBezTo>
                                <a:pt x="52611" y="89605"/>
                                <a:pt x="55268" y="93288"/>
                                <a:pt x="57751" y="96970"/>
                              </a:cubicBezTo>
                              <a:cubicBezTo>
                                <a:pt x="60228" y="100661"/>
                                <a:pt x="62305" y="104059"/>
                                <a:pt x="63947" y="107198"/>
                              </a:cubicBezTo>
                              <a:lnTo>
                                <a:pt x="44611" y="107198"/>
                              </a:lnTo>
                              <a:cubicBezTo>
                                <a:pt x="42959" y="104343"/>
                                <a:pt x="41036" y="101351"/>
                                <a:pt x="38880" y="98212"/>
                              </a:cubicBezTo>
                              <a:cubicBezTo>
                                <a:pt x="36717" y="95091"/>
                                <a:pt x="34394" y="92046"/>
                                <a:pt x="31900" y="89097"/>
                              </a:cubicBezTo>
                              <a:cubicBezTo>
                                <a:pt x="29423" y="86148"/>
                                <a:pt x="26892" y="83365"/>
                                <a:pt x="24314" y="80742"/>
                              </a:cubicBezTo>
                              <a:cubicBezTo>
                                <a:pt x="21737" y="78120"/>
                                <a:pt x="19202" y="75885"/>
                                <a:pt x="16712" y="74039"/>
                              </a:cubicBezTo>
                              <a:lnTo>
                                <a:pt x="16712" y="107198"/>
                              </a:lnTo>
                              <a:lnTo>
                                <a:pt x="0" y="107198"/>
                              </a:lnTo>
                              <a:lnTo>
                                <a:pt x="0" y="2765"/>
                              </a:lnTo>
                              <a:lnTo>
                                <a:pt x="167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456228" y="394415"/>
                          <a:ext cx="29073" cy="1021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073" h="102163">
                              <a:moveTo>
                                <a:pt x="0" y="0"/>
                              </a:moveTo>
                              <a:lnTo>
                                <a:pt x="13596" y="2021"/>
                              </a:lnTo>
                              <a:cubicBezTo>
                                <a:pt x="17372" y="3400"/>
                                <a:pt x="20386" y="5333"/>
                                <a:pt x="22650" y="7825"/>
                              </a:cubicBezTo>
                              <a:cubicBezTo>
                                <a:pt x="24907" y="10312"/>
                                <a:pt x="26519" y="13329"/>
                                <a:pt x="27485" y="16871"/>
                              </a:cubicBezTo>
                              <a:cubicBezTo>
                                <a:pt x="28450" y="20416"/>
                                <a:pt x="28932" y="24305"/>
                                <a:pt x="28932" y="28538"/>
                              </a:cubicBezTo>
                              <a:lnTo>
                                <a:pt x="28932" y="72333"/>
                              </a:lnTo>
                              <a:cubicBezTo>
                                <a:pt x="27925" y="73153"/>
                                <a:pt x="26653" y="74176"/>
                                <a:pt x="25138" y="75371"/>
                              </a:cubicBezTo>
                              <a:cubicBezTo>
                                <a:pt x="23615" y="76566"/>
                                <a:pt x="22120" y="77949"/>
                                <a:pt x="20648" y="79503"/>
                              </a:cubicBezTo>
                              <a:cubicBezTo>
                                <a:pt x="19359" y="80804"/>
                                <a:pt x="18348" y="81999"/>
                                <a:pt x="17603" y="83104"/>
                              </a:cubicBezTo>
                              <a:cubicBezTo>
                                <a:pt x="16872" y="84212"/>
                                <a:pt x="16504" y="85360"/>
                                <a:pt x="16504" y="86557"/>
                              </a:cubicBezTo>
                              <a:cubicBezTo>
                                <a:pt x="16504" y="89044"/>
                                <a:pt x="18107" y="90286"/>
                                <a:pt x="21329" y="90286"/>
                              </a:cubicBezTo>
                              <a:cubicBezTo>
                                <a:pt x="22077" y="90286"/>
                                <a:pt x="22999" y="90217"/>
                                <a:pt x="24096" y="90077"/>
                              </a:cubicBezTo>
                              <a:cubicBezTo>
                                <a:pt x="25202" y="89952"/>
                                <a:pt x="26401" y="89642"/>
                                <a:pt x="27689" y="89181"/>
                              </a:cubicBezTo>
                              <a:lnTo>
                                <a:pt x="29073" y="100377"/>
                              </a:lnTo>
                              <a:cubicBezTo>
                                <a:pt x="27597" y="100927"/>
                                <a:pt x="25829" y="101366"/>
                                <a:pt x="23755" y="101680"/>
                              </a:cubicBezTo>
                              <a:cubicBezTo>
                                <a:pt x="21681" y="102011"/>
                                <a:pt x="19634" y="102163"/>
                                <a:pt x="17603" y="102163"/>
                              </a:cubicBezTo>
                              <a:cubicBezTo>
                                <a:pt x="11889" y="102163"/>
                                <a:pt x="7775" y="101137"/>
                                <a:pt x="5241" y="99063"/>
                              </a:cubicBezTo>
                              <a:cubicBezTo>
                                <a:pt x="2710" y="96985"/>
                                <a:pt x="1435" y="94202"/>
                                <a:pt x="1435" y="90704"/>
                              </a:cubicBezTo>
                              <a:cubicBezTo>
                                <a:pt x="1435" y="88576"/>
                                <a:pt x="1950" y="86581"/>
                                <a:pt x="2961" y="84695"/>
                              </a:cubicBezTo>
                              <a:cubicBezTo>
                                <a:pt x="3973" y="82809"/>
                                <a:pt x="5265" y="81034"/>
                                <a:pt x="6832" y="79374"/>
                              </a:cubicBezTo>
                              <a:cubicBezTo>
                                <a:pt x="8117" y="77804"/>
                                <a:pt x="9683" y="76340"/>
                                <a:pt x="11526" y="74957"/>
                              </a:cubicBezTo>
                              <a:cubicBezTo>
                                <a:pt x="9683" y="75141"/>
                                <a:pt x="7775" y="75270"/>
                                <a:pt x="5790" y="75371"/>
                              </a:cubicBezTo>
                              <a:lnTo>
                                <a:pt x="0" y="75493"/>
                              </a:lnTo>
                              <a:lnTo>
                                <a:pt x="0" y="62009"/>
                              </a:lnTo>
                              <a:lnTo>
                                <a:pt x="1028" y="62241"/>
                              </a:lnTo>
                              <a:cubicBezTo>
                                <a:pt x="6187" y="62241"/>
                                <a:pt x="10100" y="61969"/>
                                <a:pt x="12778" y="61417"/>
                              </a:cubicBezTo>
                              <a:lnTo>
                                <a:pt x="12778" y="42910"/>
                              </a:lnTo>
                              <a:cubicBezTo>
                                <a:pt x="11846" y="42636"/>
                                <a:pt x="10508" y="42360"/>
                                <a:pt x="8761" y="42075"/>
                              </a:cubicBezTo>
                              <a:cubicBezTo>
                                <a:pt x="7011" y="41797"/>
                                <a:pt x="5078" y="41667"/>
                                <a:pt x="2961" y="41667"/>
                              </a:cubicBezTo>
                              <a:lnTo>
                                <a:pt x="0" y="41883"/>
                              </a:lnTo>
                              <a:lnTo>
                                <a:pt x="0" y="29696"/>
                              </a:lnTo>
                              <a:lnTo>
                                <a:pt x="474" y="29647"/>
                              </a:lnTo>
                              <a:cubicBezTo>
                                <a:pt x="2317" y="29647"/>
                                <a:pt x="4242" y="29759"/>
                                <a:pt x="6273" y="29990"/>
                              </a:cubicBezTo>
                              <a:cubicBezTo>
                                <a:pt x="8304" y="30220"/>
                                <a:pt x="10464" y="30612"/>
                                <a:pt x="12778" y="31163"/>
                              </a:cubicBezTo>
                              <a:lnTo>
                                <a:pt x="12778" y="28402"/>
                              </a:lnTo>
                              <a:cubicBezTo>
                                <a:pt x="12778" y="26468"/>
                                <a:pt x="12537" y="24625"/>
                                <a:pt x="12078" y="22869"/>
                              </a:cubicBezTo>
                              <a:cubicBezTo>
                                <a:pt x="11616" y="21130"/>
                                <a:pt x="10813" y="19578"/>
                                <a:pt x="9661" y="18254"/>
                              </a:cubicBezTo>
                              <a:cubicBezTo>
                                <a:pt x="8509" y="16918"/>
                                <a:pt x="6986" y="15874"/>
                                <a:pt x="5100" y="15140"/>
                              </a:cubicBezTo>
                              <a:lnTo>
                                <a:pt x="0" y="143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2148552" y="212548"/>
                          <a:ext cx="40202" cy="977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02" h="97794">
                              <a:moveTo>
                                <a:pt x="27353" y="0"/>
                              </a:moveTo>
                              <a:lnTo>
                                <a:pt x="40202" y="1655"/>
                              </a:lnTo>
                              <a:lnTo>
                                <a:pt x="40202" y="18969"/>
                              </a:lnTo>
                              <a:lnTo>
                                <a:pt x="28466" y="15058"/>
                              </a:lnTo>
                              <a:cubicBezTo>
                                <a:pt x="23299" y="15058"/>
                                <a:pt x="19628" y="15188"/>
                                <a:pt x="17411" y="15461"/>
                              </a:cubicBezTo>
                              <a:lnTo>
                                <a:pt x="17411" y="82318"/>
                              </a:lnTo>
                              <a:cubicBezTo>
                                <a:pt x="18417" y="82418"/>
                                <a:pt x="19754" y="82486"/>
                                <a:pt x="21413" y="82526"/>
                              </a:cubicBezTo>
                              <a:cubicBezTo>
                                <a:pt x="23080" y="82583"/>
                                <a:pt x="25326" y="82605"/>
                                <a:pt x="28188" y="82605"/>
                              </a:cubicBezTo>
                              <a:lnTo>
                                <a:pt x="40202" y="78511"/>
                              </a:lnTo>
                              <a:lnTo>
                                <a:pt x="40202" y="96042"/>
                              </a:lnTo>
                              <a:lnTo>
                                <a:pt x="27083" y="97794"/>
                              </a:lnTo>
                              <a:cubicBezTo>
                                <a:pt x="23209" y="97794"/>
                                <a:pt x="18835" y="97643"/>
                                <a:pt x="13953" y="97312"/>
                              </a:cubicBezTo>
                              <a:cubicBezTo>
                                <a:pt x="9075" y="96995"/>
                                <a:pt x="4421" y="96321"/>
                                <a:pt x="0" y="95317"/>
                              </a:cubicBezTo>
                              <a:lnTo>
                                <a:pt x="0" y="2343"/>
                              </a:lnTo>
                              <a:cubicBezTo>
                                <a:pt x="4421" y="1335"/>
                                <a:pt x="9119" y="691"/>
                                <a:pt x="14094" y="414"/>
                              </a:cubicBezTo>
                              <a:cubicBezTo>
                                <a:pt x="19066" y="133"/>
                                <a:pt x="23484" y="0"/>
                                <a:pt x="273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2242468" y="235193"/>
                          <a:ext cx="34675" cy="759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5" h="75983">
                              <a:moveTo>
                                <a:pt x="34675" y="0"/>
                              </a:moveTo>
                              <a:lnTo>
                                <a:pt x="34675" y="14512"/>
                              </a:lnTo>
                              <a:lnTo>
                                <a:pt x="21759" y="20791"/>
                              </a:lnTo>
                              <a:cubicBezTo>
                                <a:pt x="18670" y="24986"/>
                                <a:pt x="17132" y="30663"/>
                                <a:pt x="17132" y="37857"/>
                              </a:cubicBezTo>
                              <a:cubicBezTo>
                                <a:pt x="17132" y="45129"/>
                                <a:pt x="18670" y="50892"/>
                                <a:pt x="21759" y="55126"/>
                              </a:cubicBezTo>
                              <a:lnTo>
                                <a:pt x="34675" y="61474"/>
                              </a:lnTo>
                              <a:lnTo>
                                <a:pt x="34675" y="75983"/>
                              </a:lnTo>
                              <a:lnTo>
                                <a:pt x="20585" y="73218"/>
                              </a:lnTo>
                              <a:cubicBezTo>
                                <a:pt x="16351" y="71375"/>
                                <a:pt x="12712" y="68797"/>
                                <a:pt x="9673" y="65487"/>
                              </a:cubicBezTo>
                              <a:cubicBezTo>
                                <a:pt x="6640" y="62167"/>
                                <a:pt x="4256" y="58164"/>
                                <a:pt x="2556" y="53470"/>
                              </a:cubicBezTo>
                              <a:cubicBezTo>
                                <a:pt x="850" y="48771"/>
                                <a:pt x="0" y="43562"/>
                                <a:pt x="0" y="37857"/>
                              </a:cubicBezTo>
                              <a:cubicBezTo>
                                <a:pt x="0" y="32146"/>
                                <a:pt x="850" y="26959"/>
                                <a:pt x="2556" y="22308"/>
                              </a:cubicBezTo>
                              <a:cubicBezTo>
                                <a:pt x="4256" y="17671"/>
                                <a:pt x="6661" y="13690"/>
                                <a:pt x="9738" y="10364"/>
                              </a:cubicBezTo>
                              <a:cubicBezTo>
                                <a:pt x="12823" y="7052"/>
                                <a:pt x="16484" y="4499"/>
                                <a:pt x="20719" y="2699"/>
                              </a:cubicBezTo>
                              <a:lnTo>
                                <a:pt x="34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2188754" y="214203"/>
                          <a:ext cx="41025" cy="94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025" h="94388">
                              <a:moveTo>
                                <a:pt x="0" y="0"/>
                              </a:moveTo>
                              <a:lnTo>
                                <a:pt x="9125" y="1175"/>
                              </a:lnTo>
                              <a:cubicBezTo>
                                <a:pt x="15743" y="3061"/>
                                <a:pt x="21434" y="6010"/>
                                <a:pt x="26179" y="10013"/>
                              </a:cubicBezTo>
                              <a:cubicBezTo>
                                <a:pt x="30917" y="14016"/>
                                <a:pt x="34577" y="19081"/>
                                <a:pt x="37155" y="25212"/>
                              </a:cubicBezTo>
                              <a:cubicBezTo>
                                <a:pt x="39733" y="31333"/>
                                <a:pt x="41025" y="38629"/>
                                <a:pt x="41025" y="47107"/>
                              </a:cubicBezTo>
                              <a:cubicBezTo>
                                <a:pt x="41025" y="55394"/>
                                <a:pt x="39733" y="62597"/>
                                <a:pt x="37155" y="68718"/>
                              </a:cubicBezTo>
                              <a:cubicBezTo>
                                <a:pt x="34577" y="74842"/>
                                <a:pt x="30917" y="79961"/>
                                <a:pt x="26179" y="84058"/>
                              </a:cubicBezTo>
                              <a:cubicBezTo>
                                <a:pt x="21434" y="88155"/>
                                <a:pt x="15722" y="91193"/>
                                <a:pt x="9042" y="93180"/>
                              </a:cubicBezTo>
                              <a:lnTo>
                                <a:pt x="0" y="94388"/>
                              </a:lnTo>
                              <a:lnTo>
                                <a:pt x="0" y="76857"/>
                              </a:lnTo>
                              <a:lnTo>
                                <a:pt x="14154" y="72034"/>
                              </a:lnTo>
                              <a:cubicBezTo>
                                <a:pt x="19911" y="66104"/>
                                <a:pt x="22792" y="57788"/>
                                <a:pt x="22792" y="47107"/>
                              </a:cubicBezTo>
                              <a:cubicBezTo>
                                <a:pt x="22792" y="36235"/>
                                <a:pt x="19984" y="27901"/>
                                <a:pt x="14364" y="22101"/>
                              </a:cubicBezTo>
                              <a:lnTo>
                                <a:pt x="0" y="173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491704" y="264942"/>
                          <a:ext cx="29482" cy="45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482" h="45814">
                              <a:moveTo>
                                <a:pt x="29482" y="0"/>
                              </a:moveTo>
                              <a:lnTo>
                                <a:pt x="29482" y="12193"/>
                              </a:lnTo>
                              <a:lnTo>
                                <a:pt x="26856" y="12388"/>
                              </a:lnTo>
                              <a:cubicBezTo>
                                <a:pt x="24969" y="12662"/>
                                <a:pt x="23266" y="13180"/>
                                <a:pt x="21748" y="13914"/>
                              </a:cubicBezTo>
                              <a:cubicBezTo>
                                <a:pt x="20225" y="14648"/>
                                <a:pt x="19008" y="15678"/>
                                <a:pt x="18079" y="17014"/>
                              </a:cubicBezTo>
                              <a:cubicBezTo>
                                <a:pt x="17164" y="18357"/>
                                <a:pt x="16703" y="20034"/>
                                <a:pt x="16703" y="22050"/>
                              </a:cubicBezTo>
                              <a:cubicBezTo>
                                <a:pt x="16703" y="26021"/>
                                <a:pt x="17953" y="28750"/>
                                <a:pt x="20425" y="30275"/>
                              </a:cubicBezTo>
                              <a:lnTo>
                                <a:pt x="29482" y="32325"/>
                              </a:lnTo>
                              <a:lnTo>
                                <a:pt x="29482" y="45791"/>
                              </a:lnTo>
                              <a:lnTo>
                                <a:pt x="29138" y="45814"/>
                              </a:lnTo>
                              <a:cubicBezTo>
                                <a:pt x="24807" y="45814"/>
                                <a:pt x="20847" y="45400"/>
                                <a:pt x="17262" y="44580"/>
                              </a:cubicBezTo>
                              <a:cubicBezTo>
                                <a:pt x="13665" y="43744"/>
                                <a:pt x="10602" y="42408"/>
                                <a:pt x="8075" y="40575"/>
                              </a:cubicBezTo>
                              <a:cubicBezTo>
                                <a:pt x="5536" y="38736"/>
                                <a:pt x="3564" y="36331"/>
                                <a:pt x="2137" y="33376"/>
                              </a:cubicBezTo>
                              <a:cubicBezTo>
                                <a:pt x="701" y="30442"/>
                                <a:pt x="0" y="26802"/>
                                <a:pt x="0" y="22468"/>
                              </a:cubicBezTo>
                              <a:cubicBezTo>
                                <a:pt x="0" y="18335"/>
                                <a:pt x="795" y="14836"/>
                                <a:pt x="2408" y="11973"/>
                              </a:cubicBezTo>
                              <a:cubicBezTo>
                                <a:pt x="4025" y="9119"/>
                                <a:pt x="6209" y="6793"/>
                                <a:pt x="8972" y="4998"/>
                              </a:cubicBezTo>
                              <a:cubicBezTo>
                                <a:pt x="11736" y="3197"/>
                                <a:pt x="14929" y="1915"/>
                                <a:pt x="18569" y="1124"/>
                              </a:cubicBezTo>
                              <a:lnTo>
                                <a:pt x="294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5" name="Shape 725"/>
                      <wps:cNvSpPr/>
                      <wps:spPr>
                        <a:xfrm>
                          <a:off x="2381825" y="236996"/>
                          <a:ext cx="16714" cy="72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14" h="72251">
                              <a:moveTo>
                                <a:pt x="0" y="0"/>
                              </a:moveTo>
                              <a:lnTo>
                                <a:pt x="16714" y="0"/>
                              </a:lnTo>
                              <a:lnTo>
                                <a:pt x="16714" y="72251"/>
                              </a:lnTo>
                              <a:lnTo>
                                <a:pt x="0" y="7225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18152" y="235469"/>
                          <a:ext cx="60365" cy="737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65" h="73778">
                              <a:moveTo>
                                <a:pt x="29701" y="0"/>
                              </a:moveTo>
                              <a:cubicBezTo>
                                <a:pt x="35589" y="0"/>
                                <a:pt x="40522" y="813"/>
                                <a:pt x="44482" y="2423"/>
                              </a:cubicBezTo>
                              <a:cubicBezTo>
                                <a:pt x="48438" y="4035"/>
                                <a:pt x="51595" y="6293"/>
                                <a:pt x="53942" y="9191"/>
                              </a:cubicBezTo>
                              <a:cubicBezTo>
                                <a:pt x="56289" y="12095"/>
                                <a:pt x="57939" y="15592"/>
                                <a:pt x="58918" y="19685"/>
                              </a:cubicBezTo>
                              <a:cubicBezTo>
                                <a:pt x="59882" y="23785"/>
                                <a:pt x="60365" y="28270"/>
                                <a:pt x="60365" y="33152"/>
                              </a:cubicBezTo>
                              <a:lnTo>
                                <a:pt x="60365" y="73778"/>
                              </a:lnTo>
                              <a:lnTo>
                                <a:pt x="43654" y="73778"/>
                              </a:lnTo>
                              <a:lnTo>
                                <a:pt x="43654" y="35783"/>
                              </a:lnTo>
                              <a:cubicBezTo>
                                <a:pt x="43654" y="31917"/>
                                <a:pt x="43401" y="28627"/>
                                <a:pt x="42898" y="25902"/>
                              </a:cubicBezTo>
                              <a:cubicBezTo>
                                <a:pt x="42387" y="23184"/>
                                <a:pt x="41558" y="20977"/>
                                <a:pt x="40403" y="19281"/>
                              </a:cubicBezTo>
                              <a:cubicBezTo>
                                <a:pt x="39255" y="17568"/>
                                <a:pt x="37685" y="16330"/>
                                <a:pt x="35709" y="15553"/>
                              </a:cubicBezTo>
                              <a:cubicBezTo>
                                <a:pt x="33725" y="14764"/>
                                <a:pt x="31306" y="14378"/>
                                <a:pt x="28454" y="14378"/>
                              </a:cubicBezTo>
                              <a:cubicBezTo>
                                <a:pt x="26338" y="14378"/>
                                <a:pt x="24124" y="14507"/>
                                <a:pt x="21827" y="14785"/>
                              </a:cubicBezTo>
                              <a:cubicBezTo>
                                <a:pt x="19526" y="15070"/>
                                <a:pt x="17819" y="15300"/>
                                <a:pt x="16718" y="15476"/>
                              </a:cubicBezTo>
                              <a:lnTo>
                                <a:pt x="16718" y="73778"/>
                              </a:lnTo>
                              <a:lnTo>
                                <a:pt x="0" y="73778"/>
                              </a:lnTo>
                              <a:lnTo>
                                <a:pt x="0" y="3873"/>
                              </a:lnTo>
                              <a:cubicBezTo>
                                <a:pt x="3226" y="2951"/>
                                <a:pt x="7412" y="2070"/>
                                <a:pt x="12568" y="1252"/>
                              </a:cubicBezTo>
                              <a:cubicBezTo>
                                <a:pt x="17731" y="414"/>
                                <a:pt x="23437" y="0"/>
                                <a:pt x="297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498606" y="235193"/>
                          <a:ext cx="22581" cy="168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81" h="16858">
                              <a:moveTo>
                                <a:pt x="22237" y="0"/>
                              </a:moveTo>
                              <a:lnTo>
                                <a:pt x="22581" y="51"/>
                              </a:lnTo>
                              <a:lnTo>
                                <a:pt x="22581" y="14405"/>
                              </a:lnTo>
                              <a:lnTo>
                                <a:pt x="20577" y="14093"/>
                              </a:lnTo>
                              <a:cubicBezTo>
                                <a:pt x="16711" y="14093"/>
                                <a:pt x="13169" y="14381"/>
                                <a:pt x="9943" y="14932"/>
                              </a:cubicBezTo>
                              <a:cubicBezTo>
                                <a:pt x="6721" y="15476"/>
                                <a:pt x="4096" y="16120"/>
                                <a:pt x="2070" y="16858"/>
                              </a:cubicBezTo>
                              <a:lnTo>
                                <a:pt x="0" y="3326"/>
                              </a:lnTo>
                              <a:cubicBezTo>
                                <a:pt x="2116" y="2588"/>
                                <a:pt x="5198" y="1843"/>
                                <a:pt x="9252" y="1111"/>
                              </a:cubicBezTo>
                              <a:cubicBezTo>
                                <a:pt x="13302" y="377"/>
                                <a:pt x="17629" y="0"/>
                                <a:pt x="222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2277144" y="235193"/>
                          <a:ext cx="34672" cy="75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2" h="75984">
                              <a:moveTo>
                                <a:pt x="4" y="0"/>
                              </a:moveTo>
                              <a:cubicBezTo>
                                <a:pt x="5058" y="0"/>
                                <a:pt x="9735" y="899"/>
                                <a:pt x="14022" y="2700"/>
                              </a:cubicBezTo>
                              <a:cubicBezTo>
                                <a:pt x="18302" y="4499"/>
                                <a:pt x="21960" y="7052"/>
                                <a:pt x="24999" y="10364"/>
                              </a:cubicBezTo>
                              <a:cubicBezTo>
                                <a:pt x="28037" y="13691"/>
                                <a:pt x="30406" y="17672"/>
                                <a:pt x="32119" y="22309"/>
                              </a:cubicBezTo>
                              <a:cubicBezTo>
                                <a:pt x="33815" y="26960"/>
                                <a:pt x="34672" y="32147"/>
                                <a:pt x="34672" y="37857"/>
                              </a:cubicBezTo>
                              <a:cubicBezTo>
                                <a:pt x="34672" y="43563"/>
                                <a:pt x="33844" y="48772"/>
                                <a:pt x="32181" y="53471"/>
                              </a:cubicBezTo>
                              <a:cubicBezTo>
                                <a:pt x="30525" y="58165"/>
                                <a:pt x="28177" y="62168"/>
                                <a:pt x="25139" y="65487"/>
                              </a:cubicBezTo>
                              <a:cubicBezTo>
                                <a:pt x="22101" y="68798"/>
                                <a:pt x="18440" y="71376"/>
                                <a:pt x="14156" y="73219"/>
                              </a:cubicBezTo>
                              <a:cubicBezTo>
                                <a:pt x="9875" y="75059"/>
                                <a:pt x="5159" y="75984"/>
                                <a:pt x="4" y="75984"/>
                              </a:cubicBezTo>
                              <a:lnTo>
                                <a:pt x="0" y="75983"/>
                              </a:lnTo>
                              <a:lnTo>
                                <a:pt x="0" y="61475"/>
                              </a:lnTo>
                              <a:lnTo>
                                <a:pt x="4" y="61477"/>
                              </a:lnTo>
                              <a:cubicBezTo>
                                <a:pt x="5523" y="61477"/>
                                <a:pt x="9832" y="59360"/>
                                <a:pt x="12920" y="55127"/>
                              </a:cubicBezTo>
                              <a:cubicBezTo>
                                <a:pt x="15995" y="50893"/>
                                <a:pt x="17543" y="45129"/>
                                <a:pt x="17543" y="37857"/>
                              </a:cubicBezTo>
                              <a:cubicBezTo>
                                <a:pt x="17543" y="30664"/>
                                <a:pt x="15995" y="24987"/>
                                <a:pt x="12920" y="20792"/>
                              </a:cubicBezTo>
                              <a:cubicBezTo>
                                <a:pt x="9832" y="16606"/>
                                <a:pt x="5523" y="14511"/>
                                <a:pt x="4" y="14511"/>
                              </a:cubicBezTo>
                              <a:lnTo>
                                <a:pt x="0" y="14513"/>
                              </a:lnTo>
                              <a:lnTo>
                                <a:pt x="0" y="1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379891" y="205496"/>
                          <a:ext cx="20586" cy="205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86" h="20584">
                              <a:moveTo>
                                <a:pt x="10361" y="0"/>
                              </a:moveTo>
                              <a:cubicBezTo>
                                <a:pt x="13129" y="0"/>
                                <a:pt x="15513" y="917"/>
                                <a:pt x="17547" y="2761"/>
                              </a:cubicBezTo>
                              <a:cubicBezTo>
                                <a:pt x="19563" y="4607"/>
                                <a:pt x="20586" y="7139"/>
                                <a:pt x="20586" y="10364"/>
                              </a:cubicBezTo>
                              <a:cubicBezTo>
                                <a:pt x="20586" y="13503"/>
                                <a:pt x="19563" y="15980"/>
                                <a:pt x="17547" y="17819"/>
                              </a:cubicBezTo>
                              <a:cubicBezTo>
                                <a:pt x="15513" y="19662"/>
                                <a:pt x="13129" y="20584"/>
                                <a:pt x="10361" y="20584"/>
                              </a:cubicBezTo>
                              <a:cubicBezTo>
                                <a:pt x="7503" y="20584"/>
                                <a:pt x="5059" y="19662"/>
                                <a:pt x="3039" y="17819"/>
                              </a:cubicBezTo>
                              <a:cubicBezTo>
                                <a:pt x="1012" y="15980"/>
                                <a:pt x="0" y="13503"/>
                                <a:pt x="0" y="10364"/>
                              </a:cubicBezTo>
                              <a:cubicBezTo>
                                <a:pt x="0" y="7139"/>
                                <a:pt x="1012" y="4607"/>
                                <a:pt x="3039" y="2761"/>
                              </a:cubicBezTo>
                              <a:cubicBezTo>
                                <a:pt x="5059" y="917"/>
                                <a:pt x="7503" y="0"/>
                                <a:pt x="103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326018" y="202039"/>
                          <a:ext cx="44337" cy="107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7" h="107208">
                              <a:moveTo>
                                <a:pt x="29701" y="0"/>
                              </a:moveTo>
                              <a:cubicBezTo>
                                <a:pt x="33199" y="0"/>
                                <a:pt x="36170" y="288"/>
                                <a:pt x="38607" y="832"/>
                              </a:cubicBezTo>
                              <a:cubicBezTo>
                                <a:pt x="41048" y="1383"/>
                                <a:pt x="42959" y="1944"/>
                                <a:pt x="44337" y="2488"/>
                              </a:cubicBezTo>
                              <a:lnTo>
                                <a:pt x="41721" y="16031"/>
                              </a:lnTo>
                              <a:cubicBezTo>
                                <a:pt x="40424" y="15574"/>
                                <a:pt x="38891" y="15156"/>
                                <a:pt x="37090" y="14785"/>
                              </a:cubicBezTo>
                              <a:cubicBezTo>
                                <a:pt x="35295" y="14422"/>
                                <a:pt x="33329" y="14235"/>
                                <a:pt x="31216" y="14235"/>
                              </a:cubicBezTo>
                              <a:cubicBezTo>
                                <a:pt x="25690" y="14235"/>
                                <a:pt x="21895" y="15717"/>
                                <a:pt x="19821" y="18655"/>
                              </a:cubicBezTo>
                              <a:cubicBezTo>
                                <a:pt x="17752" y="21608"/>
                                <a:pt x="16711" y="25420"/>
                                <a:pt x="16711" y="30118"/>
                              </a:cubicBezTo>
                              <a:lnTo>
                                <a:pt x="16711" y="34957"/>
                              </a:lnTo>
                              <a:lnTo>
                                <a:pt x="43240" y="34957"/>
                              </a:lnTo>
                              <a:lnTo>
                                <a:pt x="43240" y="48906"/>
                              </a:lnTo>
                              <a:lnTo>
                                <a:pt x="16711" y="48906"/>
                              </a:lnTo>
                              <a:lnTo>
                                <a:pt x="16711" y="107208"/>
                              </a:lnTo>
                              <a:lnTo>
                                <a:pt x="0" y="107208"/>
                              </a:lnTo>
                              <a:lnTo>
                                <a:pt x="0" y="29841"/>
                              </a:lnTo>
                              <a:cubicBezTo>
                                <a:pt x="0" y="20460"/>
                                <a:pt x="2430" y="13129"/>
                                <a:pt x="7329" y="7874"/>
                              </a:cubicBezTo>
                              <a:cubicBezTo>
                                <a:pt x="12207" y="2635"/>
                                <a:pt x="19667" y="0"/>
                                <a:pt x="297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68514" y="235469"/>
                          <a:ext cx="60361" cy="737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61" h="73778">
                              <a:moveTo>
                                <a:pt x="29699" y="0"/>
                              </a:moveTo>
                              <a:cubicBezTo>
                                <a:pt x="35589" y="0"/>
                                <a:pt x="40514" y="813"/>
                                <a:pt x="44478" y="2423"/>
                              </a:cubicBezTo>
                              <a:cubicBezTo>
                                <a:pt x="48438" y="4035"/>
                                <a:pt x="51595" y="6293"/>
                                <a:pt x="53942" y="9191"/>
                              </a:cubicBezTo>
                              <a:cubicBezTo>
                                <a:pt x="56293" y="12095"/>
                                <a:pt x="57949" y="15592"/>
                                <a:pt x="58917" y="19685"/>
                              </a:cubicBezTo>
                              <a:cubicBezTo>
                                <a:pt x="59882" y="23785"/>
                                <a:pt x="60361" y="28270"/>
                                <a:pt x="60361" y="33152"/>
                              </a:cubicBezTo>
                              <a:lnTo>
                                <a:pt x="60361" y="73778"/>
                              </a:lnTo>
                              <a:lnTo>
                                <a:pt x="43646" y="73778"/>
                              </a:lnTo>
                              <a:lnTo>
                                <a:pt x="43646" y="35783"/>
                              </a:lnTo>
                              <a:cubicBezTo>
                                <a:pt x="43646" y="31917"/>
                                <a:pt x="43393" y="28627"/>
                                <a:pt x="42890" y="25902"/>
                              </a:cubicBezTo>
                              <a:cubicBezTo>
                                <a:pt x="42379" y="23184"/>
                                <a:pt x="41554" y="20977"/>
                                <a:pt x="40403" y="19281"/>
                              </a:cubicBezTo>
                              <a:cubicBezTo>
                                <a:pt x="39251" y="17568"/>
                                <a:pt x="37685" y="16330"/>
                                <a:pt x="35708" y="15553"/>
                              </a:cubicBezTo>
                              <a:cubicBezTo>
                                <a:pt x="33727" y="14764"/>
                                <a:pt x="31312" y="14378"/>
                                <a:pt x="28457" y="14378"/>
                              </a:cubicBezTo>
                              <a:cubicBezTo>
                                <a:pt x="26337" y="14378"/>
                                <a:pt x="24124" y="14507"/>
                                <a:pt x="21822" y="14785"/>
                              </a:cubicBezTo>
                              <a:cubicBezTo>
                                <a:pt x="19519" y="15070"/>
                                <a:pt x="17816" y="15300"/>
                                <a:pt x="16711" y="15476"/>
                              </a:cubicBezTo>
                              <a:lnTo>
                                <a:pt x="16711" y="73778"/>
                              </a:lnTo>
                              <a:lnTo>
                                <a:pt x="0" y="73778"/>
                              </a:lnTo>
                              <a:lnTo>
                                <a:pt x="0" y="3873"/>
                              </a:lnTo>
                              <a:cubicBezTo>
                                <a:pt x="3218" y="2951"/>
                                <a:pt x="7408" y="2070"/>
                                <a:pt x="12571" y="1252"/>
                              </a:cubicBezTo>
                              <a:cubicBezTo>
                                <a:pt x="17729" y="414"/>
                                <a:pt x="23432" y="0"/>
                                <a:pt x="296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521186" y="235244"/>
                          <a:ext cx="28938" cy="75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38" h="75490">
                              <a:moveTo>
                                <a:pt x="0" y="0"/>
                              </a:moveTo>
                              <a:lnTo>
                                <a:pt x="13605" y="2021"/>
                              </a:lnTo>
                              <a:cubicBezTo>
                                <a:pt x="17375" y="3408"/>
                                <a:pt x="20396" y="5345"/>
                                <a:pt x="22657" y="7829"/>
                              </a:cubicBezTo>
                              <a:cubicBezTo>
                                <a:pt x="24914" y="10313"/>
                                <a:pt x="26523" y="13329"/>
                                <a:pt x="27488" y="16875"/>
                              </a:cubicBezTo>
                              <a:cubicBezTo>
                                <a:pt x="28456" y="20429"/>
                                <a:pt x="28938" y="24310"/>
                                <a:pt x="28938" y="28543"/>
                              </a:cubicBezTo>
                              <a:lnTo>
                                <a:pt x="28938" y="72337"/>
                              </a:lnTo>
                              <a:cubicBezTo>
                                <a:pt x="26361" y="72899"/>
                                <a:pt x="22469" y="73564"/>
                                <a:pt x="17271" y="74339"/>
                              </a:cubicBezTo>
                              <a:lnTo>
                                <a:pt x="0" y="75490"/>
                              </a:lnTo>
                              <a:lnTo>
                                <a:pt x="0" y="62023"/>
                              </a:lnTo>
                              <a:lnTo>
                                <a:pt x="1035" y="62257"/>
                              </a:lnTo>
                              <a:cubicBezTo>
                                <a:pt x="6190" y="62257"/>
                                <a:pt x="10111" y="61983"/>
                                <a:pt x="12779" y="61426"/>
                              </a:cubicBezTo>
                              <a:lnTo>
                                <a:pt x="12779" y="42922"/>
                              </a:lnTo>
                              <a:cubicBezTo>
                                <a:pt x="11857" y="42647"/>
                                <a:pt x="10525" y="42360"/>
                                <a:pt x="8774" y="42086"/>
                              </a:cubicBezTo>
                              <a:cubicBezTo>
                                <a:pt x="7029" y="41813"/>
                                <a:pt x="5089" y="41672"/>
                                <a:pt x="2972" y="41672"/>
                              </a:cubicBezTo>
                              <a:lnTo>
                                <a:pt x="0" y="41892"/>
                              </a:lnTo>
                              <a:lnTo>
                                <a:pt x="0" y="29698"/>
                              </a:lnTo>
                              <a:lnTo>
                                <a:pt x="491" y="29648"/>
                              </a:lnTo>
                              <a:cubicBezTo>
                                <a:pt x="2334" y="29648"/>
                                <a:pt x="4264" y="29771"/>
                                <a:pt x="6290" y="30001"/>
                              </a:cubicBezTo>
                              <a:cubicBezTo>
                                <a:pt x="8315" y="30232"/>
                                <a:pt x="10474" y="30613"/>
                                <a:pt x="12779" y="31174"/>
                              </a:cubicBezTo>
                              <a:lnTo>
                                <a:pt x="12779" y="28413"/>
                              </a:lnTo>
                              <a:cubicBezTo>
                                <a:pt x="12779" y="26469"/>
                                <a:pt x="12548" y="24640"/>
                                <a:pt x="12086" y="22883"/>
                              </a:cubicBezTo>
                              <a:cubicBezTo>
                                <a:pt x="11626" y="21141"/>
                                <a:pt x="10823" y="19589"/>
                                <a:pt x="9671" y="18254"/>
                              </a:cubicBezTo>
                              <a:cubicBezTo>
                                <a:pt x="8515" y="16930"/>
                                <a:pt x="7004" y="15886"/>
                                <a:pt x="5117" y="15151"/>
                              </a:cubicBezTo>
                              <a:lnTo>
                                <a:pt x="0" y="1435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705364" y="235193"/>
                          <a:ext cx="34675" cy="75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75" h="75984">
                              <a:moveTo>
                                <a:pt x="34675" y="0"/>
                              </a:moveTo>
                              <a:lnTo>
                                <a:pt x="34675" y="14511"/>
                              </a:lnTo>
                              <a:cubicBezTo>
                                <a:pt x="29141" y="14511"/>
                                <a:pt x="24836" y="16606"/>
                                <a:pt x="21758" y="20792"/>
                              </a:cubicBezTo>
                              <a:cubicBezTo>
                                <a:pt x="18665" y="24987"/>
                                <a:pt x="17128" y="30664"/>
                                <a:pt x="17128" y="37857"/>
                              </a:cubicBezTo>
                              <a:cubicBezTo>
                                <a:pt x="17128" y="45129"/>
                                <a:pt x="18665" y="50893"/>
                                <a:pt x="21758" y="55127"/>
                              </a:cubicBezTo>
                              <a:cubicBezTo>
                                <a:pt x="24836" y="59360"/>
                                <a:pt x="29141" y="61477"/>
                                <a:pt x="34675" y="61477"/>
                              </a:cubicBezTo>
                              <a:lnTo>
                                <a:pt x="34675" y="75984"/>
                              </a:lnTo>
                              <a:cubicBezTo>
                                <a:pt x="29520" y="75984"/>
                                <a:pt x="24814" y="75059"/>
                                <a:pt x="20584" y="73219"/>
                              </a:cubicBezTo>
                              <a:cubicBezTo>
                                <a:pt x="16340" y="71376"/>
                                <a:pt x="12700" y="68798"/>
                                <a:pt x="9662" y="65487"/>
                              </a:cubicBezTo>
                              <a:cubicBezTo>
                                <a:pt x="6627" y="62168"/>
                                <a:pt x="4254" y="58165"/>
                                <a:pt x="2555" y="53471"/>
                              </a:cubicBezTo>
                              <a:cubicBezTo>
                                <a:pt x="850" y="48772"/>
                                <a:pt x="0" y="43563"/>
                                <a:pt x="0" y="37857"/>
                              </a:cubicBezTo>
                              <a:cubicBezTo>
                                <a:pt x="0" y="32147"/>
                                <a:pt x="850" y="26960"/>
                                <a:pt x="2555" y="22309"/>
                              </a:cubicBezTo>
                              <a:cubicBezTo>
                                <a:pt x="4254" y="17672"/>
                                <a:pt x="6648" y="13691"/>
                                <a:pt x="9731" y="10364"/>
                              </a:cubicBezTo>
                              <a:cubicBezTo>
                                <a:pt x="12819" y="7052"/>
                                <a:pt x="16481" y="4499"/>
                                <a:pt x="20714" y="2700"/>
                              </a:cubicBezTo>
                              <a:cubicBezTo>
                                <a:pt x="24948" y="899"/>
                                <a:pt x="29610" y="0"/>
                                <a:pt x="346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642124" y="235193"/>
                          <a:ext cx="53045" cy="75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45" h="75840">
                              <a:moveTo>
                                <a:pt x="28727" y="0"/>
                              </a:moveTo>
                              <a:cubicBezTo>
                                <a:pt x="32968" y="0"/>
                                <a:pt x="37018" y="399"/>
                                <a:pt x="40885" y="1173"/>
                              </a:cubicBezTo>
                              <a:cubicBezTo>
                                <a:pt x="44762" y="1965"/>
                                <a:pt x="47659" y="2724"/>
                                <a:pt x="49590" y="3459"/>
                              </a:cubicBezTo>
                              <a:lnTo>
                                <a:pt x="46558" y="17002"/>
                              </a:lnTo>
                              <a:cubicBezTo>
                                <a:pt x="44715" y="16167"/>
                                <a:pt x="42357" y="15408"/>
                                <a:pt x="39506" y="14717"/>
                              </a:cubicBezTo>
                              <a:cubicBezTo>
                                <a:pt x="36651" y="14028"/>
                                <a:pt x="33332" y="13691"/>
                                <a:pt x="29563" y="13691"/>
                              </a:cubicBezTo>
                              <a:cubicBezTo>
                                <a:pt x="26153" y="13691"/>
                                <a:pt x="23396" y="14256"/>
                                <a:pt x="21272" y="15408"/>
                              </a:cubicBezTo>
                              <a:cubicBezTo>
                                <a:pt x="19155" y="16567"/>
                                <a:pt x="18093" y="18331"/>
                                <a:pt x="18093" y="20731"/>
                              </a:cubicBezTo>
                              <a:cubicBezTo>
                                <a:pt x="18093" y="21927"/>
                                <a:pt x="18309" y="22978"/>
                                <a:pt x="18723" y="23900"/>
                              </a:cubicBezTo>
                              <a:cubicBezTo>
                                <a:pt x="19134" y="24821"/>
                                <a:pt x="19846" y="25678"/>
                                <a:pt x="20861" y="26455"/>
                              </a:cubicBezTo>
                              <a:cubicBezTo>
                                <a:pt x="21873" y="27244"/>
                                <a:pt x="23209" y="28025"/>
                                <a:pt x="24865" y="28800"/>
                              </a:cubicBezTo>
                              <a:cubicBezTo>
                                <a:pt x="26517" y="29595"/>
                                <a:pt x="28551" y="30391"/>
                                <a:pt x="30941" y="31225"/>
                              </a:cubicBezTo>
                              <a:cubicBezTo>
                                <a:pt x="34901" y="32698"/>
                                <a:pt x="38264" y="34153"/>
                                <a:pt x="41025" y="35578"/>
                              </a:cubicBezTo>
                              <a:cubicBezTo>
                                <a:pt x="43793" y="37004"/>
                                <a:pt x="46069" y="38617"/>
                                <a:pt x="47865" y="40420"/>
                              </a:cubicBezTo>
                              <a:cubicBezTo>
                                <a:pt x="49664" y="42206"/>
                                <a:pt x="50971" y="44254"/>
                                <a:pt x="51796" y="46558"/>
                              </a:cubicBezTo>
                              <a:cubicBezTo>
                                <a:pt x="52627" y="48858"/>
                                <a:pt x="53045" y="51627"/>
                                <a:pt x="53045" y="54839"/>
                              </a:cubicBezTo>
                              <a:cubicBezTo>
                                <a:pt x="53045" y="61746"/>
                                <a:pt x="50490" y="66981"/>
                                <a:pt x="45377" y="70534"/>
                              </a:cubicBezTo>
                              <a:cubicBezTo>
                                <a:pt x="40277" y="74076"/>
                                <a:pt x="32968" y="75840"/>
                                <a:pt x="23478" y="75840"/>
                              </a:cubicBezTo>
                              <a:cubicBezTo>
                                <a:pt x="17136" y="75840"/>
                                <a:pt x="12019" y="75311"/>
                                <a:pt x="8150" y="74253"/>
                              </a:cubicBezTo>
                              <a:cubicBezTo>
                                <a:pt x="4280" y="73195"/>
                                <a:pt x="1562" y="72342"/>
                                <a:pt x="0" y="71708"/>
                              </a:cubicBezTo>
                              <a:lnTo>
                                <a:pt x="2894" y="57747"/>
                              </a:lnTo>
                              <a:cubicBezTo>
                                <a:pt x="5385" y="58763"/>
                                <a:pt x="8359" y="59730"/>
                                <a:pt x="11811" y="60653"/>
                              </a:cubicBezTo>
                              <a:cubicBezTo>
                                <a:pt x="15270" y="61571"/>
                                <a:pt x="19205" y="62034"/>
                                <a:pt x="23619" y="62034"/>
                              </a:cubicBezTo>
                              <a:cubicBezTo>
                                <a:pt x="28040" y="62034"/>
                                <a:pt x="31262" y="61495"/>
                                <a:pt x="33289" y="60443"/>
                              </a:cubicBezTo>
                              <a:cubicBezTo>
                                <a:pt x="35315" y="59381"/>
                                <a:pt x="36327" y="57556"/>
                                <a:pt x="36327" y="54978"/>
                              </a:cubicBezTo>
                              <a:cubicBezTo>
                                <a:pt x="36327" y="52592"/>
                                <a:pt x="35247" y="50604"/>
                                <a:pt x="33076" y="49050"/>
                              </a:cubicBezTo>
                              <a:cubicBezTo>
                                <a:pt x="30919" y="47480"/>
                                <a:pt x="27348" y="45781"/>
                                <a:pt x="22381" y="43941"/>
                              </a:cubicBezTo>
                              <a:cubicBezTo>
                                <a:pt x="19342" y="42828"/>
                                <a:pt x="16548" y="41654"/>
                                <a:pt x="14022" y="40420"/>
                              </a:cubicBezTo>
                              <a:cubicBezTo>
                                <a:pt x="11487" y="39168"/>
                                <a:pt x="9297" y="37716"/>
                                <a:pt x="7458" y="36060"/>
                              </a:cubicBezTo>
                              <a:cubicBezTo>
                                <a:pt x="5616" y="34404"/>
                                <a:pt x="4168" y="32399"/>
                                <a:pt x="3106" y="30052"/>
                              </a:cubicBezTo>
                              <a:cubicBezTo>
                                <a:pt x="2044" y="27705"/>
                                <a:pt x="1519" y="24821"/>
                                <a:pt x="1519" y="21423"/>
                              </a:cubicBezTo>
                              <a:cubicBezTo>
                                <a:pt x="1519" y="14784"/>
                                <a:pt x="3960" y="9564"/>
                                <a:pt x="8840" y="5742"/>
                              </a:cubicBezTo>
                              <a:cubicBezTo>
                                <a:pt x="13718" y="1921"/>
                                <a:pt x="20358" y="0"/>
                                <a:pt x="287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89327" y="264943"/>
                          <a:ext cx="29475" cy="45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475" h="45813">
                              <a:moveTo>
                                <a:pt x="29475" y="0"/>
                              </a:moveTo>
                              <a:lnTo>
                                <a:pt x="29475" y="12193"/>
                              </a:lnTo>
                              <a:lnTo>
                                <a:pt x="26857" y="12387"/>
                              </a:lnTo>
                              <a:cubicBezTo>
                                <a:pt x="24970" y="12661"/>
                                <a:pt x="23270" y="13179"/>
                                <a:pt x="21748" y="13913"/>
                              </a:cubicBezTo>
                              <a:cubicBezTo>
                                <a:pt x="20232" y="14647"/>
                                <a:pt x="19008" y="15678"/>
                                <a:pt x="18080" y="17013"/>
                              </a:cubicBezTo>
                              <a:cubicBezTo>
                                <a:pt x="17162" y="18356"/>
                                <a:pt x="16697" y="20033"/>
                                <a:pt x="16697" y="22049"/>
                              </a:cubicBezTo>
                              <a:cubicBezTo>
                                <a:pt x="16697" y="26020"/>
                                <a:pt x="17950" y="28750"/>
                                <a:pt x="20441" y="30275"/>
                              </a:cubicBezTo>
                              <a:lnTo>
                                <a:pt x="29475" y="32322"/>
                              </a:lnTo>
                              <a:lnTo>
                                <a:pt x="29475" y="45791"/>
                              </a:lnTo>
                              <a:lnTo>
                                <a:pt x="29135" y="45813"/>
                              </a:lnTo>
                              <a:cubicBezTo>
                                <a:pt x="24808" y="45813"/>
                                <a:pt x="20847" y="45399"/>
                                <a:pt x="17262" y="44579"/>
                              </a:cubicBezTo>
                              <a:cubicBezTo>
                                <a:pt x="13663" y="43743"/>
                                <a:pt x="10602" y="42407"/>
                                <a:pt x="8067" y="40574"/>
                              </a:cubicBezTo>
                              <a:cubicBezTo>
                                <a:pt x="5547" y="38735"/>
                                <a:pt x="3564" y="36330"/>
                                <a:pt x="2139" y="33375"/>
                              </a:cubicBezTo>
                              <a:cubicBezTo>
                                <a:pt x="713" y="30441"/>
                                <a:pt x="0" y="26801"/>
                                <a:pt x="0" y="22467"/>
                              </a:cubicBezTo>
                              <a:cubicBezTo>
                                <a:pt x="0" y="18334"/>
                                <a:pt x="796" y="14835"/>
                                <a:pt x="2408" y="11973"/>
                              </a:cubicBezTo>
                              <a:cubicBezTo>
                                <a:pt x="4025" y="9118"/>
                                <a:pt x="6203" y="6792"/>
                                <a:pt x="8968" y="4997"/>
                              </a:cubicBezTo>
                              <a:cubicBezTo>
                                <a:pt x="11736" y="3196"/>
                                <a:pt x="14937" y="1914"/>
                                <a:pt x="18565" y="1123"/>
                              </a:cubicBezTo>
                              <a:lnTo>
                                <a:pt x="2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2780298" y="236996"/>
                          <a:ext cx="103751" cy="72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3751" h="72251">
                              <a:moveTo>
                                <a:pt x="0" y="0"/>
                              </a:moveTo>
                              <a:lnTo>
                                <a:pt x="17690" y="0"/>
                              </a:lnTo>
                              <a:cubicBezTo>
                                <a:pt x="18529" y="3870"/>
                                <a:pt x="19487" y="8035"/>
                                <a:pt x="20600" y="12499"/>
                              </a:cubicBezTo>
                              <a:cubicBezTo>
                                <a:pt x="21716" y="16963"/>
                                <a:pt x="22868" y="21528"/>
                                <a:pt x="24077" y="26178"/>
                              </a:cubicBezTo>
                              <a:cubicBezTo>
                                <a:pt x="25283" y="30826"/>
                                <a:pt x="26518" y="35366"/>
                                <a:pt x="27828" y="39790"/>
                              </a:cubicBezTo>
                              <a:cubicBezTo>
                                <a:pt x="29117" y="44207"/>
                                <a:pt x="30416" y="48250"/>
                                <a:pt x="31705" y="51940"/>
                              </a:cubicBezTo>
                              <a:cubicBezTo>
                                <a:pt x="33099" y="47706"/>
                                <a:pt x="34453" y="43326"/>
                                <a:pt x="35787" y="38825"/>
                              </a:cubicBezTo>
                              <a:cubicBezTo>
                                <a:pt x="37137" y="34304"/>
                                <a:pt x="38397" y="29793"/>
                                <a:pt x="39596" y="25279"/>
                              </a:cubicBezTo>
                              <a:cubicBezTo>
                                <a:pt x="40799" y="20772"/>
                                <a:pt x="41933" y="16373"/>
                                <a:pt x="42991" y="12081"/>
                              </a:cubicBezTo>
                              <a:cubicBezTo>
                                <a:pt x="44054" y="7804"/>
                                <a:pt x="44996" y="3779"/>
                                <a:pt x="45836" y="0"/>
                              </a:cubicBezTo>
                              <a:lnTo>
                                <a:pt x="58677" y="0"/>
                              </a:lnTo>
                              <a:cubicBezTo>
                                <a:pt x="59497" y="3779"/>
                                <a:pt x="60423" y="7804"/>
                                <a:pt x="61441" y="12081"/>
                              </a:cubicBezTo>
                              <a:cubicBezTo>
                                <a:pt x="62450" y="16373"/>
                                <a:pt x="63522" y="20772"/>
                                <a:pt x="64663" y="25279"/>
                              </a:cubicBezTo>
                              <a:cubicBezTo>
                                <a:pt x="65815" y="29793"/>
                                <a:pt x="67068" y="34304"/>
                                <a:pt x="68390" y="38825"/>
                              </a:cubicBezTo>
                              <a:cubicBezTo>
                                <a:pt x="69722" y="43326"/>
                                <a:pt x="71082" y="47706"/>
                                <a:pt x="72461" y="51940"/>
                              </a:cubicBezTo>
                              <a:cubicBezTo>
                                <a:pt x="73656" y="48250"/>
                                <a:pt x="74909" y="44207"/>
                                <a:pt x="76201" y="39790"/>
                              </a:cubicBezTo>
                              <a:cubicBezTo>
                                <a:pt x="77497" y="35366"/>
                                <a:pt x="78779" y="30826"/>
                                <a:pt x="80020" y="26178"/>
                              </a:cubicBezTo>
                              <a:cubicBezTo>
                                <a:pt x="81266" y="21528"/>
                                <a:pt x="82451" y="16963"/>
                                <a:pt x="83564" y="12499"/>
                              </a:cubicBezTo>
                              <a:cubicBezTo>
                                <a:pt x="84668" y="8035"/>
                                <a:pt x="85647" y="3870"/>
                                <a:pt x="86479" y="0"/>
                              </a:cubicBezTo>
                              <a:lnTo>
                                <a:pt x="103751" y="0"/>
                              </a:lnTo>
                              <a:cubicBezTo>
                                <a:pt x="101815" y="7091"/>
                                <a:pt x="99825" y="14050"/>
                                <a:pt x="97798" y="20855"/>
                              </a:cubicBezTo>
                              <a:cubicBezTo>
                                <a:pt x="95763" y="27665"/>
                                <a:pt x="93740" y="34174"/>
                                <a:pt x="91711" y="40334"/>
                              </a:cubicBezTo>
                              <a:cubicBezTo>
                                <a:pt x="89680" y="46511"/>
                                <a:pt x="87639" y="52300"/>
                                <a:pt x="85626" y="57740"/>
                              </a:cubicBezTo>
                              <a:cubicBezTo>
                                <a:pt x="83591" y="63184"/>
                                <a:pt x="81609" y="68007"/>
                                <a:pt x="79668" y="72251"/>
                              </a:cubicBezTo>
                              <a:lnTo>
                                <a:pt x="66088" y="72251"/>
                              </a:lnTo>
                              <a:cubicBezTo>
                                <a:pt x="63692" y="65429"/>
                                <a:pt x="61232" y="58179"/>
                                <a:pt x="58708" y="50493"/>
                              </a:cubicBezTo>
                              <a:cubicBezTo>
                                <a:pt x="56178" y="42804"/>
                                <a:pt x="53852" y="34904"/>
                                <a:pt x="51736" y="26791"/>
                              </a:cubicBezTo>
                              <a:cubicBezTo>
                                <a:pt x="49619" y="34904"/>
                                <a:pt x="47343" y="42804"/>
                                <a:pt x="44903" y="50493"/>
                              </a:cubicBezTo>
                              <a:cubicBezTo>
                                <a:pt x="42465" y="58179"/>
                                <a:pt x="40057" y="65429"/>
                                <a:pt x="37663" y="72251"/>
                              </a:cubicBezTo>
                              <a:lnTo>
                                <a:pt x="23930" y="72251"/>
                              </a:lnTo>
                              <a:cubicBezTo>
                                <a:pt x="22097" y="68007"/>
                                <a:pt x="20160" y="63184"/>
                                <a:pt x="18129" y="57740"/>
                              </a:cubicBezTo>
                              <a:cubicBezTo>
                                <a:pt x="16103" y="52300"/>
                                <a:pt x="14062" y="46511"/>
                                <a:pt x="12042" y="40334"/>
                              </a:cubicBezTo>
                              <a:cubicBezTo>
                                <a:pt x="10015" y="34174"/>
                                <a:pt x="7978" y="27665"/>
                                <a:pt x="5954" y="20855"/>
                              </a:cubicBezTo>
                              <a:cubicBezTo>
                                <a:pt x="3917" y="14050"/>
                                <a:pt x="1933" y="70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896221" y="235193"/>
                          <a:ext cx="22581" cy="168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81" h="16858">
                              <a:moveTo>
                                <a:pt x="22241" y="0"/>
                              </a:moveTo>
                              <a:lnTo>
                                <a:pt x="22581" y="50"/>
                              </a:lnTo>
                              <a:lnTo>
                                <a:pt x="22581" y="14403"/>
                              </a:lnTo>
                              <a:lnTo>
                                <a:pt x="20589" y="14093"/>
                              </a:lnTo>
                              <a:cubicBezTo>
                                <a:pt x="16718" y="14093"/>
                                <a:pt x="13176" y="14381"/>
                                <a:pt x="9951" y="14932"/>
                              </a:cubicBezTo>
                              <a:cubicBezTo>
                                <a:pt x="6728" y="15476"/>
                                <a:pt x="4108" y="16120"/>
                                <a:pt x="2074" y="16858"/>
                              </a:cubicBezTo>
                              <a:lnTo>
                                <a:pt x="0" y="3326"/>
                              </a:lnTo>
                              <a:cubicBezTo>
                                <a:pt x="2117" y="2588"/>
                                <a:pt x="5213" y="1843"/>
                                <a:pt x="9260" y="1111"/>
                              </a:cubicBezTo>
                              <a:cubicBezTo>
                                <a:pt x="13302" y="377"/>
                                <a:pt x="17640" y="0"/>
                                <a:pt x="22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2740039" y="235193"/>
                          <a:ext cx="34668" cy="75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668" h="75984">
                              <a:moveTo>
                                <a:pt x="0" y="0"/>
                              </a:moveTo>
                              <a:cubicBezTo>
                                <a:pt x="5064" y="0"/>
                                <a:pt x="9734" y="899"/>
                                <a:pt x="14026" y="2700"/>
                              </a:cubicBezTo>
                              <a:cubicBezTo>
                                <a:pt x="18305" y="4499"/>
                                <a:pt x="21967" y="7052"/>
                                <a:pt x="25006" y="10364"/>
                              </a:cubicBezTo>
                              <a:cubicBezTo>
                                <a:pt x="28044" y="13691"/>
                                <a:pt x="30412" y="17672"/>
                                <a:pt x="32115" y="22309"/>
                              </a:cubicBezTo>
                              <a:cubicBezTo>
                                <a:pt x="33822" y="26960"/>
                                <a:pt x="34668" y="32147"/>
                                <a:pt x="34668" y="37857"/>
                              </a:cubicBezTo>
                              <a:cubicBezTo>
                                <a:pt x="34668" y="43563"/>
                                <a:pt x="33844" y="48772"/>
                                <a:pt x="32184" y="53471"/>
                              </a:cubicBezTo>
                              <a:cubicBezTo>
                                <a:pt x="30521" y="58165"/>
                                <a:pt x="28170" y="62168"/>
                                <a:pt x="25136" y="65487"/>
                              </a:cubicBezTo>
                              <a:cubicBezTo>
                                <a:pt x="22097" y="68798"/>
                                <a:pt x="18447" y="71376"/>
                                <a:pt x="14155" y="73219"/>
                              </a:cubicBezTo>
                              <a:cubicBezTo>
                                <a:pt x="9882" y="75059"/>
                                <a:pt x="5155" y="75984"/>
                                <a:pt x="0" y="75984"/>
                              </a:cubicBezTo>
                              <a:lnTo>
                                <a:pt x="0" y="61477"/>
                              </a:lnTo>
                              <a:cubicBezTo>
                                <a:pt x="5526" y="61477"/>
                                <a:pt x="9828" y="59360"/>
                                <a:pt x="12921" y="55127"/>
                              </a:cubicBezTo>
                              <a:cubicBezTo>
                                <a:pt x="15998" y="50893"/>
                                <a:pt x="17546" y="45129"/>
                                <a:pt x="17546" y="37857"/>
                              </a:cubicBezTo>
                              <a:cubicBezTo>
                                <a:pt x="17546" y="30664"/>
                                <a:pt x="15998" y="24987"/>
                                <a:pt x="12921" y="20792"/>
                              </a:cubicBezTo>
                              <a:cubicBezTo>
                                <a:pt x="9828" y="16606"/>
                                <a:pt x="5526" y="14511"/>
                                <a:pt x="0" y="1451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2966137" y="235469"/>
                          <a:ext cx="60365" cy="737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65" h="73778">
                              <a:moveTo>
                                <a:pt x="29708" y="0"/>
                              </a:moveTo>
                              <a:cubicBezTo>
                                <a:pt x="35589" y="0"/>
                                <a:pt x="40514" y="813"/>
                                <a:pt x="44474" y="2423"/>
                              </a:cubicBezTo>
                              <a:cubicBezTo>
                                <a:pt x="48432" y="4035"/>
                                <a:pt x="51595" y="6293"/>
                                <a:pt x="53942" y="9191"/>
                              </a:cubicBezTo>
                              <a:cubicBezTo>
                                <a:pt x="56290" y="12095"/>
                                <a:pt x="57946" y="15592"/>
                                <a:pt x="58922" y="19685"/>
                              </a:cubicBezTo>
                              <a:cubicBezTo>
                                <a:pt x="59889" y="23785"/>
                                <a:pt x="60365" y="28270"/>
                                <a:pt x="60365" y="33152"/>
                              </a:cubicBezTo>
                              <a:lnTo>
                                <a:pt x="60365" y="73778"/>
                              </a:lnTo>
                              <a:lnTo>
                                <a:pt x="43654" y="73778"/>
                              </a:lnTo>
                              <a:lnTo>
                                <a:pt x="43654" y="35783"/>
                              </a:lnTo>
                              <a:cubicBezTo>
                                <a:pt x="43654" y="31917"/>
                                <a:pt x="43402" y="28627"/>
                                <a:pt x="42887" y="25902"/>
                              </a:cubicBezTo>
                              <a:cubicBezTo>
                                <a:pt x="42380" y="23184"/>
                                <a:pt x="41558" y="20977"/>
                                <a:pt x="40410" y="19281"/>
                              </a:cubicBezTo>
                              <a:cubicBezTo>
                                <a:pt x="39258" y="17568"/>
                                <a:pt x="37685" y="16330"/>
                                <a:pt x="35716" y="15553"/>
                              </a:cubicBezTo>
                              <a:cubicBezTo>
                                <a:pt x="33725" y="14764"/>
                                <a:pt x="31305" y="14378"/>
                                <a:pt x="28454" y="14378"/>
                              </a:cubicBezTo>
                              <a:cubicBezTo>
                                <a:pt x="26337" y="14378"/>
                                <a:pt x="24120" y="14507"/>
                                <a:pt x="21828" y="14785"/>
                              </a:cubicBezTo>
                              <a:cubicBezTo>
                                <a:pt x="19526" y="15070"/>
                                <a:pt x="17813" y="15300"/>
                                <a:pt x="16718" y="15476"/>
                              </a:cubicBezTo>
                              <a:lnTo>
                                <a:pt x="16718" y="73778"/>
                              </a:lnTo>
                              <a:lnTo>
                                <a:pt x="0" y="73778"/>
                              </a:lnTo>
                              <a:lnTo>
                                <a:pt x="0" y="3873"/>
                              </a:lnTo>
                              <a:cubicBezTo>
                                <a:pt x="3230" y="2951"/>
                                <a:pt x="7419" y="2070"/>
                                <a:pt x="12574" y="1252"/>
                              </a:cubicBezTo>
                              <a:cubicBezTo>
                                <a:pt x="17727" y="414"/>
                                <a:pt x="23429" y="0"/>
                                <a:pt x="2970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41006" y="235315"/>
                          <a:ext cx="32944" cy="74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4" h="74999">
                              <a:moveTo>
                                <a:pt x="32944" y="0"/>
                              </a:moveTo>
                              <a:lnTo>
                                <a:pt x="32944" y="14005"/>
                              </a:lnTo>
                              <a:lnTo>
                                <a:pt x="26932" y="15286"/>
                              </a:lnTo>
                              <a:cubicBezTo>
                                <a:pt x="25006" y="16253"/>
                                <a:pt x="23372" y="17517"/>
                                <a:pt x="22028" y="19083"/>
                              </a:cubicBezTo>
                              <a:cubicBezTo>
                                <a:pt x="20704" y="20656"/>
                                <a:pt x="19660" y="22453"/>
                                <a:pt x="18929" y="24465"/>
                              </a:cubicBezTo>
                              <a:cubicBezTo>
                                <a:pt x="18184" y="26500"/>
                                <a:pt x="17691" y="28573"/>
                                <a:pt x="17403" y="30689"/>
                              </a:cubicBezTo>
                              <a:lnTo>
                                <a:pt x="32944" y="30689"/>
                              </a:lnTo>
                              <a:lnTo>
                                <a:pt x="32944" y="42980"/>
                              </a:lnTo>
                              <a:lnTo>
                                <a:pt x="17273" y="42980"/>
                              </a:lnTo>
                              <a:cubicBezTo>
                                <a:pt x="17734" y="48783"/>
                                <a:pt x="19771" y="53268"/>
                                <a:pt x="23411" y="56451"/>
                              </a:cubicBezTo>
                              <a:lnTo>
                                <a:pt x="32944" y="59326"/>
                              </a:lnTo>
                              <a:lnTo>
                                <a:pt x="32944" y="74999"/>
                              </a:lnTo>
                              <a:lnTo>
                                <a:pt x="20586" y="72889"/>
                              </a:lnTo>
                              <a:cubicBezTo>
                                <a:pt x="15894" y="71003"/>
                                <a:pt x="12017" y="68385"/>
                                <a:pt x="8979" y="65016"/>
                              </a:cubicBezTo>
                              <a:cubicBezTo>
                                <a:pt x="5940" y="61657"/>
                                <a:pt x="3683" y="57690"/>
                                <a:pt x="2214" y="53139"/>
                              </a:cubicBezTo>
                              <a:cubicBezTo>
                                <a:pt x="732" y="48575"/>
                                <a:pt x="0" y="43589"/>
                                <a:pt x="0" y="38145"/>
                              </a:cubicBezTo>
                              <a:cubicBezTo>
                                <a:pt x="0" y="31795"/>
                                <a:pt x="940" y="26225"/>
                                <a:pt x="2826" y="21431"/>
                              </a:cubicBezTo>
                              <a:cubicBezTo>
                                <a:pt x="4713" y="16653"/>
                                <a:pt x="7225" y="12668"/>
                                <a:pt x="10361" y="9485"/>
                              </a:cubicBezTo>
                              <a:cubicBezTo>
                                <a:pt x="13490" y="6307"/>
                                <a:pt x="17083" y="3916"/>
                                <a:pt x="21133" y="2303"/>
                              </a:cubicBezTo>
                              <a:lnTo>
                                <a:pt x="329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2918802" y="235243"/>
                          <a:ext cx="28957" cy="754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7" h="75491">
                              <a:moveTo>
                                <a:pt x="0" y="0"/>
                              </a:moveTo>
                              <a:lnTo>
                                <a:pt x="13618" y="2022"/>
                              </a:lnTo>
                              <a:cubicBezTo>
                                <a:pt x="17383" y="3409"/>
                                <a:pt x="20407" y="5346"/>
                                <a:pt x="22660" y="7830"/>
                              </a:cubicBezTo>
                              <a:cubicBezTo>
                                <a:pt x="24918" y="10314"/>
                                <a:pt x="26531" y="13330"/>
                                <a:pt x="27499" y="16876"/>
                              </a:cubicBezTo>
                              <a:cubicBezTo>
                                <a:pt x="28464" y="20429"/>
                                <a:pt x="28957" y="24311"/>
                                <a:pt x="28957" y="28544"/>
                              </a:cubicBezTo>
                              <a:lnTo>
                                <a:pt x="28957" y="72338"/>
                              </a:lnTo>
                              <a:cubicBezTo>
                                <a:pt x="26369" y="72899"/>
                                <a:pt x="22477" y="73565"/>
                                <a:pt x="17279" y="74340"/>
                              </a:cubicBezTo>
                              <a:lnTo>
                                <a:pt x="0" y="75491"/>
                              </a:lnTo>
                              <a:lnTo>
                                <a:pt x="0" y="62022"/>
                              </a:lnTo>
                              <a:lnTo>
                                <a:pt x="1043" y="62258"/>
                              </a:lnTo>
                              <a:cubicBezTo>
                                <a:pt x="6198" y="62258"/>
                                <a:pt x="10118" y="61984"/>
                                <a:pt x="12778" y="61426"/>
                              </a:cubicBezTo>
                              <a:lnTo>
                                <a:pt x="12778" y="42923"/>
                              </a:lnTo>
                              <a:cubicBezTo>
                                <a:pt x="11872" y="42648"/>
                                <a:pt x="10532" y="42361"/>
                                <a:pt x="8775" y="42087"/>
                              </a:cubicBezTo>
                              <a:cubicBezTo>
                                <a:pt x="7033" y="41814"/>
                                <a:pt x="5104" y="41673"/>
                                <a:pt x="2987" y="41673"/>
                              </a:cubicBezTo>
                              <a:lnTo>
                                <a:pt x="0" y="41893"/>
                              </a:lnTo>
                              <a:lnTo>
                                <a:pt x="0" y="29700"/>
                              </a:lnTo>
                              <a:lnTo>
                                <a:pt x="499" y="29649"/>
                              </a:lnTo>
                              <a:cubicBezTo>
                                <a:pt x="2343" y="29649"/>
                                <a:pt x="4272" y="29771"/>
                                <a:pt x="6299" y="30002"/>
                              </a:cubicBezTo>
                              <a:cubicBezTo>
                                <a:pt x="8315" y="30233"/>
                                <a:pt x="10489" y="30614"/>
                                <a:pt x="12778" y="31175"/>
                              </a:cubicBezTo>
                              <a:lnTo>
                                <a:pt x="12778" y="28414"/>
                              </a:lnTo>
                              <a:cubicBezTo>
                                <a:pt x="12778" y="26470"/>
                                <a:pt x="12552" y="24641"/>
                                <a:pt x="12099" y="22884"/>
                              </a:cubicBezTo>
                              <a:cubicBezTo>
                                <a:pt x="11642" y="21142"/>
                                <a:pt x="10832" y="19590"/>
                                <a:pt x="9676" y="18255"/>
                              </a:cubicBezTo>
                              <a:cubicBezTo>
                                <a:pt x="8524" y="16931"/>
                                <a:pt x="7012" y="15887"/>
                                <a:pt x="5125" y="15151"/>
                              </a:cubicBezTo>
                              <a:lnTo>
                                <a:pt x="0" y="143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073950" y="293080"/>
                          <a:ext cx="27561" cy="17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61" h="17953">
                              <a:moveTo>
                                <a:pt x="25344" y="0"/>
                              </a:moveTo>
                              <a:lnTo>
                                <a:pt x="27561" y="13673"/>
                              </a:lnTo>
                              <a:cubicBezTo>
                                <a:pt x="26639" y="14134"/>
                                <a:pt x="25366" y="14615"/>
                                <a:pt x="23753" y="15123"/>
                              </a:cubicBezTo>
                              <a:cubicBezTo>
                                <a:pt x="22154" y="15627"/>
                                <a:pt x="20311" y="16089"/>
                                <a:pt x="18241" y="16502"/>
                              </a:cubicBezTo>
                              <a:cubicBezTo>
                                <a:pt x="16167" y="16927"/>
                                <a:pt x="13928" y="17262"/>
                                <a:pt x="11538" y="17535"/>
                              </a:cubicBezTo>
                              <a:cubicBezTo>
                                <a:pt x="9137" y="17823"/>
                                <a:pt x="6699" y="17953"/>
                                <a:pt x="4213" y="17953"/>
                              </a:cubicBezTo>
                              <a:lnTo>
                                <a:pt x="0" y="17233"/>
                              </a:lnTo>
                              <a:lnTo>
                                <a:pt x="0" y="1561"/>
                              </a:lnTo>
                              <a:lnTo>
                                <a:pt x="6285" y="3456"/>
                              </a:lnTo>
                              <a:cubicBezTo>
                                <a:pt x="10339" y="3456"/>
                                <a:pt x="14051" y="3085"/>
                                <a:pt x="17403" y="2347"/>
                              </a:cubicBezTo>
                              <a:cubicBezTo>
                                <a:pt x="20772" y="1613"/>
                                <a:pt x="23418" y="820"/>
                                <a:pt x="25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156995" y="235469"/>
                          <a:ext cx="32318" cy="9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18" h="99342">
                              <a:moveTo>
                                <a:pt x="28317" y="0"/>
                              </a:moveTo>
                              <a:lnTo>
                                <a:pt x="32318" y="687"/>
                              </a:lnTo>
                              <a:lnTo>
                                <a:pt x="32318" y="16544"/>
                              </a:lnTo>
                              <a:lnTo>
                                <a:pt x="26651" y="14378"/>
                              </a:lnTo>
                              <a:cubicBezTo>
                                <a:pt x="25095" y="14378"/>
                                <a:pt x="23457" y="14440"/>
                                <a:pt x="21751" y="14587"/>
                              </a:cubicBezTo>
                              <a:cubicBezTo>
                                <a:pt x="20048" y="14717"/>
                                <a:pt x="18367" y="15011"/>
                                <a:pt x="16711" y="15476"/>
                              </a:cubicBezTo>
                              <a:lnTo>
                                <a:pt x="16711" y="56775"/>
                              </a:lnTo>
                              <a:cubicBezTo>
                                <a:pt x="18183" y="57798"/>
                                <a:pt x="20149" y="58741"/>
                                <a:pt x="22579" y="59605"/>
                              </a:cubicBezTo>
                              <a:cubicBezTo>
                                <a:pt x="25017" y="60487"/>
                                <a:pt x="27626" y="60923"/>
                                <a:pt x="30391" y="60923"/>
                              </a:cubicBezTo>
                              <a:lnTo>
                                <a:pt x="32318" y="60023"/>
                              </a:lnTo>
                              <a:lnTo>
                                <a:pt x="32318" y="75177"/>
                              </a:lnTo>
                              <a:lnTo>
                                <a:pt x="23753" y="74052"/>
                              </a:lnTo>
                              <a:cubicBezTo>
                                <a:pt x="20902" y="73217"/>
                                <a:pt x="18554" y="72295"/>
                                <a:pt x="16711" y="71284"/>
                              </a:cubicBezTo>
                              <a:lnTo>
                                <a:pt x="16711" y="99342"/>
                              </a:lnTo>
                              <a:lnTo>
                                <a:pt x="0" y="99342"/>
                              </a:lnTo>
                              <a:lnTo>
                                <a:pt x="0" y="3873"/>
                              </a:lnTo>
                              <a:cubicBezTo>
                                <a:pt x="3399" y="2951"/>
                                <a:pt x="7600" y="2070"/>
                                <a:pt x="12567" y="1252"/>
                              </a:cubicBezTo>
                              <a:cubicBezTo>
                                <a:pt x="17539" y="414"/>
                                <a:pt x="22788" y="0"/>
                                <a:pt x="283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073950" y="235193"/>
                          <a:ext cx="32255" cy="43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55" h="43102">
                              <a:moveTo>
                                <a:pt x="626" y="0"/>
                              </a:moveTo>
                              <a:cubicBezTo>
                                <a:pt x="10573" y="0"/>
                                <a:pt x="18324" y="3095"/>
                                <a:pt x="23900" y="9258"/>
                              </a:cubicBezTo>
                              <a:cubicBezTo>
                                <a:pt x="29469" y="15433"/>
                                <a:pt x="32255" y="24634"/>
                                <a:pt x="32255" y="36888"/>
                              </a:cubicBezTo>
                              <a:cubicBezTo>
                                <a:pt x="32255" y="37821"/>
                                <a:pt x="32234" y="38846"/>
                                <a:pt x="32188" y="39998"/>
                              </a:cubicBezTo>
                              <a:cubicBezTo>
                                <a:pt x="32130" y="41150"/>
                                <a:pt x="32073" y="42184"/>
                                <a:pt x="31979" y="43102"/>
                              </a:cubicBezTo>
                              <a:lnTo>
                                <a:pt x="0" y="43102"/>
                              </a:lnTo>
                              <a:lnTo>
                                <a:pt x="0" y="30811"/>
                              </a:lnTo>
                              <a:lnTo>
                                <a:pt x="15541" y="30811"/>
                              </a:lnTo>
                              <a:cubicBezTo>
                                <a:pt x="15541" y="28504"/>
                                <a:pt x="15225" y="26323"/>
                                <a:pt x="14574" y="24253"/>
                              </a:cubicBezTo>
                              <a:cubicBezTo>
                                <a:pt x="13928" y="22183"/>
                                <a:pt x="12986" y="20379"/>
                                <a:pt x="11744" y="18867"/>
                              </a:cubicBezTo>
                              <a:cubicBezTo>
                                <a:pt x="10498" y="17340"/>
                                <a:pt x="8979" y="16146"/>
                                <a:pt x="7186" y="15267"/>
                              </a:cubicBezTo>
                              <a:cubicBezTo>
                                <a:pt x="5386" y="14403"/>
                                <a:pt x="3247" y="13967"/>
                                <a:pt x="752" y="13967"/>
                              </a:cubicBezTo>
                              <a:lnTo>
                                <a:pt x="0" y="14127"/>
                              </a:lnTo>
                              <a:lnTo>
                                <a:pt x="0" y="122"/>
                              </a:lnTo>
                              <a:lnTo>
                                <a:pt x="6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288276" y="236996"/>
                          <a:ext cx="57466" cy="72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466" h="72251">
                              <a:moveTo>
                                <a:pt x="1796" y="0"/>
                              </a:moveTo>
                              <a:lnTo>
                                <a:pt x="56635" y="0"/>
                              </a:lnTo>
                              <a:lnTo>
                                <a:pt x="56635" y="11740"/>
                              </a:lnTo>
                              <a:cubicBezTo>
                                <a:pt x="54788" y="13673"/>
                                <a:pt x="52369" y="16398"/>
                                <a:pt x="49388" y="19897"/>
                              </a:cubicBezTo>
                              <a:cubicBezTo>
                                <a:pt x="46389" y="23392"/>
                                <a:pt x="43185" y="27284"/>
                                <a:pt x="39791" y="31560"/>
                              </a:cubicBezTo>
                              <a:cubicBezTo>
                                <a:pt x="36378" y="35848"/>
                                <a:pt x="32943" y="40312"/>
                                <a:pt x="29491" y="44960"/>
                              </a:cubicBezTo>
                              <a:cubicBezTo>
                                <a:pt x="26031" y="49615"/>
                                <a:pt x="22931" y="54058"/>
                                <a:pt x="20164" y="58286"/>
                              </a:cubicBezTo>
                              <a:lnTo>
                                <a:pt x="57466" y="58286"/>
                              </a:lnTo>
                              <a:lnTo>
                                <a:pt x="57466" y="72251"/>
                              </a:lnTo>
                              <a:lnTo>
                                <a:pt x="0" y="72251"/>
                              </a:lnTo>
                              <a:lnTo>
                                <a:pt x="0" y="61883"/>
                              </a:lnTo>
                              <a:cubicBezTo>
                                <a:pt x="2027" y="58200"/>
                                <a:pt x="4557" y="54197"/>
                                <a:pt x="7596" y="49862"/>
                              </a:cubicBezTo>
                              <a:cubicBezTo>
                                <a:pt x="10634" y="45532"/>
                                <a:pt x="13763" y="41191"/>
                                <a:pt x="16985" y="36813"/>
                              </a:cubicBezTo>
                              <a:cubicBezTo>
                                <a:pt x="20210" y="32439"/>
                                <a:pt x="23418" y="28274"/>
                                <a:pt x="26593" y="24314"/>
                              </a:cubicBezTo>
                              <a:cubicBezTo>
                                <a:pt x="29771" y="20354"/>
                                <a:pt x="32601" y="16899"/>
                                <a:pt x="35097" y="13950"/>
                              </a:cubicBezTo>
                              <a:lnTo>
                                <a:pt x="1796" y="13950"/>
                              </a:lnTo>
                              <a:lnTo>
                                <a:pt x="17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189313" y="236156"/>
                          <a:ext cx="32740" cy="746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40" h="74600">
                              <a:moveTo>
                                <a:pt x="0" y="0"/>
                              </a:moveTo>
                              <a:lnTo>
                                <a:pt x="11332" y="1945"/>
                              </a:lnTo>
                              <a:cubicBezTo>
                                <a:pt x="15839" y="3697"/>
                                <a:pt x="19687" y="6215"/>
                                <a:pt x="22858" y="9484"/>
                              </a:cubicBezTo>
                              <a:cubicBezTo>
                                <a:pt x="26037" y="12749"/>
                                <a:pt x="28474" y="16708"/>
                                <a:pt x="30189" y="21345"/>
                              </a:cubicBezTo>
                              <a:cubicBezTo>
                                <a:pt x="31884" y="25996"/>
                                <a:pt x="32740" y="31231"/>
                                <a:pt x="32740" y="37030"/>
                              </a:cubicBezTo>
                              <a:cubicBezTo>
                                <a:pt x="32740" y="42557"/>
                                <a:pt x="32028" y="47626"/>
                                <a:pt x="30603" y="52219"/>
                              </a:cubicBezTo>
                              <a:cubicBezTo>
                                <a:pt x="29163" y="56823"/>
                                <a:pt x="27128" y="60783"/>
                                <a:pt x="24446" y="64106"/>
                              </a:cubicBezTo>
                              <a:cubicBezTo>
                                <a:pt x="21787" y="67419"/>
                                <a:pt x="18438" y="69999"/>
                                <a:pt x="14434" y="71839"/>
                              </a:cubicBezTo>
                              <a:cubicBezTo>
                                <a:pt x="10432" y="73682"/>
                                <a:pt x="5889" y="74600"/>
                                <a:pt x="838" y="74600"/>
                              </a:cubicBezTo>
                              <a:lnTo>
                                <a:pt x="0" y="74490"/>
                              </a:lnTo>
                              <a:lnTo>
                                <a:pt x="0" y="59337"/>
                              </a:lnTo>
                              <a:lnTo>
                                <a:pt x="11400" y="54015"/>
                              </a:lnTo>
                              <a:cubicBezTo>
                                <a:pt x="14205" y="49872"/>
                                <a:pt x="15608" y="44313"/>
                                <a:pt x="15608" y="37304"/>
                              </a:cubicBezTo>
                              <a:cubicBezTo>
                                <a:pt x="15608" y="29848"/>
                                <a:pt x="13930" y="24042"/>
                                <a:pt x="10572" y="19897"/>
                              </a:cubicBezTo>
                              <a:lnTo>
                                <a:pt x="0" y="1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237268" y="235469"/>
                          <a:ext cx="44064" cy="737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64" h="73778">
                              <a:moveTo>
                                <a:pt x="28170" y="0"/>
                              </a:moveTo>
                              <a:cubicBezTo>
                                <a:pt x="29282" y="0"/>
                                <a:pt x="30564" y="75"/>
                                <a:pt x="32043" y="208"/>
                              </a:cubicBezTo>
                              <a:cubicBezTo>
                                <a:pt x="33512" y="353"/>
                                <a:pt x="34981" y="540"/>
                                <a:pt x="36464" y="767"/>
                              </a:cubicBezTo>
                              <a:cubicBezTo>
                                <a:pt x="37936" y="997"/>
                                <a:pt x="39358" y="1274"/>
                                <a:pt x="40744" y="1588"/>
                              </a:cubicBezTo>
                              <a:cubicBezTo>
                                <a:pt x="42123" y="1919"/>
                                <a:pt x="43232" y="2217"/>
                                <a:pt x="44064" y="2488"/>
                              </a:cubicBezTo>
                              <a:lnTo>
                                <a:pt x="41158" y="16581"/>
                              </a:lnTo>
                              <a:cubicBezTo>
                                <a:pt x="39776" y="16120"/>
                                <a:pt x="37867" y="15639"/>
                                <a:pt x="35420" y="15131"/>
                              </a:cubicBezTo>
                              <a:cubicBezTo>
                                <a:pt x="32989" y="14631"/>
                                <a:pt x="30146" y="14378"/>
                                <a:pt x="26934" y="14378"/>
                              </a:cubicBezTo>
                              <a:cubicBezTo>
                                <a:pt x="25088" y="14378"/>
                                <a:pt x="23125" y="14554"/>
                                <a:pt x="21067" y="14925"/>
                              </a:cubicBezTo>
                              <a:cubicBezTo>
                                <a:pt x="18989" y="15300"/>
                                <a:pt x="17546" y="15617"/>
                                <a:pt x="16711" y="15890"/>
                              </a:cubicBezTo>
                              <a:lnTo>
                                <a:pt x="16711" y="73778"/>
                              </a:lnTo>
                              <a:lnTo>
                                <a:pt x="0" y="73778"/>
                              </a:lnTo>
                              <a:lnTo>
                                <a:pt x="0" y="4978"/>
                              </a:lnTo>
                              <a:cubicBezTo>
                                <a:pt x="3222" y="3783"/>
                                <a:pt x="7250" y="2657"/>
                                <a:pt x="12081" y="1588"/>
                              </a:cubicBezTo>
                              <a:cubicBezTo>
                                <a:pt x="16919" y="540"/>
                                <a:pt x="22280" y="0"/>
                                <a:pt x="281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354523" y="235312"/>
                          <a:ext cx="32949" cy="750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9" h="75001">
                              <a:moveTo>
                                <a:pt x="32949" y="0"/>
                              </a:moveTo>
                              <a:lnTo>
                                <a:pt x="32949" y="14008"/>
                              </a:lnTo>
                              <a:lnTo>
                                <a:pt x="26938" y="15288"/>
                              </a:lnTo>
                              <a:cubicBezTo>
                                <a:pt x="25013" y="16256"/>
                                <a:pt x="23367" y="17519"/>
                                <a:pt x="22036" y="19085"/>
                              </a:cubicBezTo>
                              <a:cubicBezTo>
                                <a:pt x="20700" y="20658"/>
                                <a:pt x="19656" y="22456"/>
                                <a:pt x="18926" y="24467"/>
                              </a:cubicBezTo>
                              <a:cubicBezTo>
                                <a:pt x="18190" y="26502"/>
                                <a:pt x="17683" y="28576"/>
                                <a:pt x="17409" y="30692"/>
                              </a:cubicBezTo>
                              <a:lnTo>
                                <a:pt x="32949" y="30692"/>
                              </a:lnTo>
                              <a:lnTo>
                                <a:pt x="32949" y="42983"/>
                              </a:lnTo>
                              <a:lnTo>
                                <a:pt x="17269" y="42983"/>
                              </a:lnTo>
                              <a:cubicBezTo>
                                <a:pt x="17729" y="48785"/>
                                <a:pt x="19778" y="53271"/>
                                <a:pt x="23418" y="56454"/>
                              </a:cubicBezTo>
                              <a:lnTo>
                                <a:pt x="32949" y="59328"/>
                              </a:lnTo>
                              <a:lnTo>
                                <a:pt x="32949" y="75001"/>
                              </a:lnTo>
                              <a:lnTo>
                                <a:pt x="20592" y="72891"/>
                              </a:lnTo>
                              <a:cubicBezTo>
                                <a:pt x="15887" y="71005"/>
                                <a:pt x="12013" y="68388"/>
                                <a:pt x="8975" y="65019"/>
                              </a:cubicBezTo>
                              <a:cubicBezTo>
                                <a:pt x="5936" y="61659"/>
                                <a:pt x="3679" y="57692"/>
                                <a:pt x="2210" y="53141"/>
                              </a:cubicBezTo>
                              <a:cubicBezTo>
                                <a:pt x="738" y="48577"/>
                                <a:pt x="0" y="43591"/>
                                <a:pt x="0" y="38148"/>
                              </a:cubicBezTo>
                              <a:cubicBezTo>
                                <a:pt x="0" y="31798"/>
                                <a:pt x="946" y="26227"/>
                                <a:pt x="2830" y="21433"/>
                              </a:cubicBezTo>
                              <a:cubicBezTo>
                                <a:pt x="4719" y="16656"/>
                                <a:pt x="7233" y="12670"/>
                                <a:pt x="10357" y="9488"/>
                              </a:cubicBezTo>
                              <a:cubicBezTo>
                                <a:pt x="13496" y="6309"/>
                                <a:pt x="17082" y="3919"/>
                                <a:pt x="21139" y="2306"/>
                              </a:cubicBezTo>
                              <a:lnTo>
                                <a:pt x="32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387472" y="293080"/>
                          <a:ext cx="27553" cy="17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53" h="17953">
                              <a:moveTo>
                                <a:pt x="25345" y="0"/>
                              </a:moveTo>
                              <a:lnTo>
                                <a:pt x="27553" y="13673"/>
                              </a:lnTo>
                              <a:cubicBezTo>
                                <a:pt x="26631" y="14134"/>
                                <a:pt x="25367" y="14615"/>
                                <a:pt x="23754" y="15123"/>
                              </a:cubicBezTo>
                              <a:cubicBezTo>
                                <a:pt x="22145" y="15627"/>
                                <a:pt x="20302" y="16089"/>
                                <a:pt x="18232" y="16502"/>
                              </a:cubicBezTo>
                              <a:cubicBezTo>
                                <a:pt x="16158" y="16927"/>
                                <a:pt x="13931" y="17262"/>
                                <a:pt x="11525" y="17535"/>
                              </a:cubicBezTo>
                              <a:cubicBezTo>
                                <a:pt x="9139" y="17823"/>
                                <a:pt x="6691" y="17953"/>
                                <a:pt x="4214" y="17953"/>
                              </a:cubicBezTo>
                              <a:lnTo>
                                <a:pt x="0" y="17233"/>
                              </a:lnTo>
                              <a:lnTo>
                                <a:pt x="0" y="1560"/>
                              </a:lnTo>
                              <a:lnTo>
                                <a:pt x="6288" y="3456"/>
                              </a:lnTo>
                              <a:cubicBezTo>
                                <a:pt x="10338" y="3456"/>
                                <a:pt x="14041" y="3085"/>
                                <a:pt x="17404" y="2347"/>
                              </a:cubicBezTo>
                              <a:cubicBezTo>
                                <a:pt x="20763" y="1613"/>
                                <a:pt x="23420" y="820"/>
                                <a:pt x="2534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428154" y="236996"/>
                          <a:ext cx="57467" cy="72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467" h="72251">
                              <a:moveTo>
                                <a:pt x="1796" y="0"/>
                              </a:moveTo>
                              <a:lnTo>
                                <a:pt x="56634" y="0"/>
                              </a:lnTo>
                              <a:lnTo>
                                <a:pt x="56634" y="11740"/>
                              </a:lnTo>
                              <a:cubicBezTo>
                                <a:pt x="54792" y="13673"/>
                                <a:pt x="52366" y="16398"/>
                                <a:pt x="49384" y="19897"/>
                              </a:cubicBezTo>
                              <a:cubicBezTo>
                                <a:pt x="46393" y="23392"/>
                                <a:pt x="43185" y="27284"/>
                                <a:pt x="39776" y="31560"/>
                              </a:cubicBezTo>
                              <a:cubicBezTo>
                                <a:pt x="36364" y="35848"/>
                                <a:pt x="32944" y="40312"/>
                                <a:pt x="29491" y="44960"/>
                              </a:cubicBezTo>
                              <a:cubicBezTo>
                                <a:pt x="26035" y="49615"/>
                                <a:pt x="22921" y="54058"/>
                                <a:pt x="20166" y="58286"/>
                              </a:cubicBezTo>
                              <a:lnTo>
                                <a:pt x="57467" y="58286"/>
                              </a:lnTo>
                              <a:lnTo>
                                <a:pt x="57467" y="72244"/>
                              </a:lnTo>
                              <a:lnTo>
                                <a:pt x="0" y="72251"/>
                              </a:lnTo>
                              <a:lnTo>
                                <a:pt x="0" y="61883"/>
                              </a:lnTo>
                              <a:cubicBezTo>
                                <a:pt x="2027" y="58200"/>
                                <a:pt x="4557" y="54197"/>
                                <a:pt x="7596" y="49862"/>
                              </a:cubicBezTo>
                              <a:cubicBezTo>
                                <a:pt x="10634" y="45532"/>
                                <a:pt x="13763" y="41191"/>
                                <a:pt x="16985" y="36813"/>
                              </a:cubicBezTo>
                              <a:cubicBezTo>
                                <a:pt x="20207" y="32439"/>
                                <a:pt x="23414" y="28274"/>
                                <a:pt x="26582" y="24314"/>
                              </a:cubicBezTo>
                              <a:cubicBezTo>
                                <a:pt x="29765" y="20354"/>
                                <a:pt x="32601" y="16899"/>
                                <a:pt x="35081" y="13950"/>
                              </a:cubicBezTo>
                              <a:lnTo>
                                <a:pt x="1796" y="13950"/>
                              </a:lnTo>
                              <a:lnTo>
                                <a:pt x="17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387472" y="235193"/>
                          <a:ext cx="32247" cy="43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47" h="43102">
                              <a:moveTo>
                                <a:pt x="614" y="0"/>
                              </a:moveTo>
                              <a:cubicBezTo>
                                <a:pt x="10564" y="0"/>
                                <a:pt x="18326" y="3095"/>
                                <a:pt x="23903" y="9258"/>
                              </a:cubicBezTo>
                              <a:cubicBezTo>
                                <a:pt x="29460" y="15433"/>
                                <a:pt x="32247" y="24634"/>
                                <a:pt x="32247" y="36888"/>
                              </a:cubicBezTo>
                              <a:cubicBezTo>
                                <a:pt x="32247" y="37821"/>
                                <a:pt x="32225" y="38846"/>
                                <a:pt x="32178" y="39998"/>
                              </a:cubicBezTo>
                              <a:cubicBezTo>
                                <a:pt x="32133" y="41150"/>
                                <a:pt x="32074" y="42184"/>
                                <a:pt x="31970" y="43102"/>
                              </a:cubicBezTo>
                              <a:lnTo>
                                <a:pt x="0" y="43102"/>
                              </a:lnTo>
                              <a:lnTo>
                                <a:pt x="0" y="30811"/>
                              </a:lnTo>
                              <a:lnTo>
                                <a:pt x="15540" y="30811"/>
                              </a:lnTo>
                              <a:cubicBezTo>
                                <a:pt x="15540" y="28504"/>
                                <a:pt x="15216" y="26323"/>
                                <a:pt x="14575" y="24253"/>
                              </a:cubicBezTo>
                              <a:cubicBezTo>
                                <a:pt x="13931" y="22183"/>
                                <a:pt x="12987" y="20379"/>
                                <a:pt x="11741" y="18867"/>
                              </a:cubicBezTo>
                              <a:cubicBezTo>
                                <a:pt x="10499" y="17340"/>
                                <a:pt x="8969" y="16146"/>
                                <a:pt x="7173" y="15267"/>
                              </a:cubicBezTo>
                              <a:cubicBezTo>
                                <a:pt x="5388" y="14403"/>
                                <a:pt x="3239" y="13967"/>
                                <a:pt x="755" y="13967"/>
                              </a:cubicBezTo>
                              <a:lnTo>
                                <a:pt x="0" y="14128"/>
                              </a:lnTo>
                              <a:lnTo>
                                <a:pt x="0" y="120"/>
                              </a:lnTo>
                              <a:lnTo>
                                <a:pt x="6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6" name="Shape 726"/>
                      <wps:cNvSpPr/>
                      <wps:spPr>
                        <a:xfrm>
                          <a:off x="4837931" y="105582"/>
                          <a:ext cx="18588" cy="4795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88" h="479566">
                              <a:moveTo>
                                <a:pt x="0" y="0"/>
                              </a:moveTo>
                              <a:lnTo>
                                <a:pt x="18588" y="0"/>
                              </a:lnTo>
                              <a:lnTo>
                                <a:pt x="18588" y="479566"/>
                              </a:lnTo>
                              <a:lnTo>
                                <a:pt x="0" y="47956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0" y="41255"/>
                          <a:ext cx="190975" cy="5789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975" h="578941">
                              <a:moveTo>
                                <a:pt x="190975" y="0"/>
                              </a:moveTo>
                              <a:lnTo>
                                <a:pt x="190975" y="85575"/>
                              </a:lnTo>
                              <a:lnTo>
                                <a:pt x="188210" y="90618"/>
                              </a:lnTo>
                              <a:cubicBezTo>
                                <a:pt x="182180" y="100887"/>
                                <a:pt x="173956" y="113154"/>
                                <a:pt x="165179" y="121145"/>
                              </a:cubicBezTo>
                              <a:cubicBezTo>
                                <a:pt x="146999" y="137661"/>
                                <a:pt x="105271" y="148001"/>
                                <a:pt x="105271" y="148001"/>
                              </a:cubicBezTo>
                              <a:cubicBezTo>
                                <a:pt x="105271" y="148001"/>
                                <a:pt x="137127" y="153934"/>
                                <a:pt x="138953" y="170353"/>
                              </a:cubicBezTo>
                              <a:cubicBezTo>
                                <a:pt x="140814" y="187623"/>
                                <a:pt x="110109" y="236263"/>
                                <a:pt x="110109" y="236263"/>
                              </a:cubicBezTo>
                              <a:cubicBezTo>
                                <a:pt x="110109" y="236263"/>
                                <a:pt x="158962" y="188634"/>
                                <a:pt x="178826" y="184817"/>
                              </a:cubicBezTo>
                              <a:lnTo>
                                <a:pt x="190975" y="184665"/>
                              </a:lnTo>
                              <a:lnTo>
                                <a:pt x="190975" y="301936"/>
                              </a:lnTo>
                              <a:lnTo>
                                <a:pt x="186361" y="305916"/>
                              </a:lnTo>
                              <a:cubicBezTo>
                                <a:pt x="170652" y="318235"/>
                                <a:pt x="157057" y="327040"/>
                                <a:pt x="157057" y="327040"/>
                              </a:cubicBezTo>
                              <a:cubicBezTo>
                                <a:pt x="157057" y="327040"/>
                                <a:pt x="172087" y="324099"/>
                                <a:pt x="188576" y="323512"/>
                              </a:cubicBezTo>
                              <a:lnTo>
                                <a:pt x="190975" y="323666"/>
                              </a:lnTo>
                              <a:lnTo>
                                <a:pt x="190975" y="578941"/>
                              </a:lnTo>
                              <a:lnTo>
                                <a:pt x="0" y="546233"/>
                              </a:lnTo>
                              <a:lnTo>
                                <a:pt x="0" y="427288"/>
                              </a:lnTo>
                              <a:cubicBezTo>
                                <a:pt x="14901" y="442409"/>
                                <a:pt x="26111" y="489713"/>
                                <a:pt x="26111" y="489713"/>
                              </a:cubicBezTo>
                              <a:cubicBezTo>
                                <a:pt x="26111" y="489713"/>
                                <a:pt x="44359" y="405902"/>
                                <a:pt x="70636" y="383117"/>
                              </a:cubicBezTo>
                              <a:cubicBezTo>
                                <a:pt x="96185" y="360750"/>
                                <a:pt x="151106" y="327040"/>
                                <a:pt x="151106" y="327040"/>
                              </a:cubicBezTo>
                              <a:cubicBezTo>
                                <a:pt x="151106" y="327040"/>
                                <a:pt x="102528" y="325974"/>
                                <a:pt x="94352" y="306059"/>
                              </a:cubicBezTo>
                              <a:cubicBezTo>
                                <a:pt x="86601" y="287320"/>
                                <a:pt x="107132" y="236263"/>
                                <a:pt x="107132" y="236263"/>
                              </a:cubicBezTo>
                              <a:cubicBezTo>
                                <a:pt x="107132" y="236263"/>
                                <a:pt x="68266" y="283584"/>
                                <a:pt x="42584" y="299068"/>
                              </a:cubicBezTo>
                              <a:cubicBezTo>
                                <a:pt x="31557" y="305789"/>
                                <a:pt x="15199" y="304348"/>
                                <a:pt x="0" y="300518"/>
                              </a:cubicBezTo>
                              <a:lnTo>
                                <a:pt x="0" y="62137"/>
                              </a:lnTo>
                              <a:lnTo>
                                <a:pt x="190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190975" y="364341"/>
                          <a:ext cx="126797" cy="277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797" h="277571">
                              <a:moveTo>
                                <a:pt x="126797" y="0"/>
                              </a:moveTo>
                              <a:lnTo>
                                <a:pt x="126797" y="277571"/>
                              </a:lnTo>
                              <a:lnTo>
                                <a:pt x="0" y="255855"/>
                              </a:lnTo>
                              <a:lnTo>
                                <a:pt x="0" y="580"/>
                              </a:lnTo>
                              <a:lnTo>
                                <a:pt x="21731" y="1972"/>
                              </a:lnTo>
                              <a:cubicBezTo>
                                <a:pt x="29008" y="3516"/>
                                <a:pt x="34953" y="6311"/>
                                <a:pt x="37870" y="11017"/>
                              </a:cubicBezTo>
                              <a:cubicBezTo>
                                <a:pt x="50307" y="31227"/>
                                <a:pt x="51993" y="101574"/>
                                <a:pt x="51993" y="101574"/>
                              </a:cubicBezTo>
                              <a:cubicBezTo>
                                <a:pt x="51993" y="101574"/>
                                <a:pt x="82593" y="17114"/>
                                <a:pt x="110367" y="5617"/>
                              </a:cubicBezTo>
                              <a:cubicBezTo>
                                <a:pt x="115021" y="3618"/>
                                <a:pt x="120738" y="1783"/>
                                <a:pt x="1267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190975" y="0"/>
                          <a:ext cx="126797" cy="343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797" h="343191">
                              <a:moveTo>
                                <a:pt x="126797" y="0"/>
                              </a:moveTo>
                              <a:lnTo>
                                <a:pt x="126797" y="247292"/>
                              </a:lnTo>
                              <a:cubicBezTo>
                                <a:pt x="116858" y="253373"/>
                                <a:pt x="107263" y="258149"/>
                                <a:pt x="99890" y="259589"/>
                              </a:cubicBezTo>
                              <a:cubicBezTo>
                                <a:pt x="74334" y="264583"/>
                                <a:pt x="47006" y="234947"/>
                                <a:pt x="47006" y="234947"/>
                              </a:cubicBezTo>
                              <a:cubicBezTo>
                                <a:pt x="47006" y="234947"/>
                                <a:pt x="53433" y="278252"/>
                                <a:pt x="37370" y="304960"/>
                              </a:cubicBezTo>
                              <a:cubicBezTo>
                                <a:pt x="33143" y="311989"/>
                                <a:pt x="26574" y="319462"/>
                                <a:pt x="19099" y="326718"/>
                              </a:cubicBezTo>
                              <a:lnTo>
                                <a:pt x="0" y="343191"/>
                              </a:lnTo>
                              <a:lnTo>
                                <a:pt x="0" y="225920"/>
                              </a:lnTo>
                              <a:lnTo>
                                <a:pt x="5128" y="225856"/>
                              </a:lnTo>
                              <a:cubicBezTo>
                                <a:pt x="23761" y="227817"/>
                                <a:pt x="44029" y="234947"/>
                                <a:pt x="44029" y="234947"/>
                              </a:cubicBezTo>
                              <a:cubicBezTo>
                                <a:pt x="44029" y="234947"/>
                                <a:pt x="24484" y="199815"/>
                                <a:pt x="38388" y="181339"/>
                              </a:cubicBezTo>
                              <a:cubicBezTo>
                                <a:pt x="51737" y="163660"/>
                                <a:pt x="85703" y="131195"/>
                                <a:pt x="85703" y="131195"/>
                              </a:cubicBezTo>
                              <a:cubicBezTo>
                                <a:pt x="85703" y="131195"/>
                                <a:pt x="42690" y="148731"/>
                                <a:pt x="26558" y="144656"/>
                              </a:cubicBezTo>
                              <a:cubicBezTo>
                                <a:pt x="10978" y="140717"/>
                                <a:pt x="7101" y="113332"/>
                                <a:pt x="7101" y="113332"/>
                              </a:cubicBezTo>
                              <a:cubicBezTo>
                                <a:pt x="7101" y="113332"/>
                                <a:pt x="6142" y="115400"/>
                                <a:pt x="4429" y="118752"/>
                              </a:cubicBezTo>
                              <a:lnTo>
                                <a:pt x="0" y="126830"/>
                              </a:lnTo>
                              <a:lnTo>
                                <a:pt x="0" y="41255"/>
                              </a:lnTo>
                              <a:lnTo>
                                <a:pt x="126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6337055" y="210496"/>
                          <a:ext cx="80251" cy="123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251" h="123523">
                              <a:moveTo>
                                <a:pt x="0" y="0"/>
                              </a:moveTo>
                              <a:lnTo>
                                <a:pt x="22928" y="0"/>
                              </a:lnTo>
                              <a:lnTo>
                                <a:pt x="22928" y="103551"/>
                              </a:lnTo>
                              <a:lnTo>
                                <a:pt x="80251" y="103551"/>
                              </a:lnTo>
                              <a:lnTo>
                                <a:pt x="80251" y="123523"/>
                              </a:lnTo>
                              <a:lnTo>
                                <a:pt x="0" y="1235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6433211" y="243411"/>
                          <a:ext cx="84689" cy="90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689" h="90608">
                              <a:moveTo>
                                <a:pt x="0" y="0"/>
                              </a:moveTo>
                              <a:lnTo>
                                <a:pt x="22561" y="0"/>
                              </a:lnTo>
                              <a:lnTo>
                                <a:pt x="22561" y="56955"/>
                              </a:lnTo>
                              <a:cubicBezTo>
                                <a:pt x="22561" y="66938"/>
                                <a:pt x="27734" y="72116"/>
                                <a:pt x="37721" y="72116"/>
                              </a:cubicBezTo>
                              <a:cubicBezTo>
                                <a:pt x="45490" y="72116"/>
                                <a:pt x="53622" y="68421"/>
                                <a:pt x="62130" y="60649"/>
                              </a:cubicBezTo>
                              <a:lnTo>
                                <a:pt x="62130" y="0"/>
                              </a:lnTo>
                              <a:lnTo>
                                <a:pt x="84689" y="0"/>
                              </a:lnTo>
                              <a:lnTo>
                                <a:pt x="84689" y="90608"/>
                              </a:lnTo>
                              <a:lnTo>
                                <a:pt x="66939" y="90608"/>
                              </a:lnTo>
                              <a:lnTo>
                                <a:pt x="64347" y="78772"/>
                              </a:lnTo>
                              <a:cubicBezTo>
                                <a:pt x="53259" y="86537"/>
                                <a:pt x="42156" y="90608"/>
                                <a:pt x="31068" y="90608"/>
                              </a:cubicBezTo>
                              <a:cubicBezTo>
                                <a:pt x="10354" y="90608"/>
                                <a:pt x="0" y="79142"/>
                                <a:pt x="0" y="569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6536023" y="210496"/>
                          <a:ext cx="42898" cy="123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898" h="123523">
                              <a:moveTo>
                                <a:pt x="0" y="0"/>
                              </a:moveTo>
                              <a:lnTo>
                                <a:pt x="22558" y="0"/>
                              </a:lnTo>
                              <a:lnTo>
                                <a:pt x="22558" y="37349"/>
                              </a:lnTo>
                              <a:lnTo>
                                <a:pt x="42898" y="33070"/>
                              </a:lnTo>
                              <a:lnTo>
                                <a:pt x="42898" y="51944"/>
                              </a:lnTo>
                              <a:lnTo>
                                <a:pt x="22558" y="56581"/>
                              </a:lnTo>
                              <a:lnTo>
                                <a:pt x="22558" y="102442"/>
                              </a:lnTo>
                              <a:cubicBezTo>
                                <a:pt x="27739" y="104292"/>
                                <a:pt x="34020" y="105030"/>
                                <a:pt x="40680" y="105030"/>
                              </a:cubicBezTo>
                              <a:lnTo>
                                <a:pt x="42898" y="104081"/>
                              </a:lnTo>
                              <a:lnTo>
                                <a:pt x="42898" y="123085"/>
                              </a:lnTo>
                              <a:lnTo>
                                <a:pt x="39938" y="123523"/>
                              </a:lnTo>
                              <a:cubicBezTo>
                                <a:pt x="27367" y="123523"/>
                                <a:pt x="14052" y="122043"/>
                                <a:pt x="0" y="11982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6578921" y="243411"/>
                          <a:ext cx="42900" cy="90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00" h="90170">
                              <a:moveTo>
                                <a:pt x="740" y="0"/>
                              </a:moveTo>
                              <a:cubicBezTo>
                                <a:pt x="28847" y="0"/>
                                <a:pt x="42900" y="14422"/>
                                <a:pt x="42900" y="43269"/>
                              </a:cubicBezTo>
                              <a:cubicBezTo>
                                <a:pt x="42900" y="66845"/>
                                <a:pt x="34371" y="81685"/>
                                <a:pt x="17156" y="87632"/>
                              </a:cubicBezTo>
                              <a:lnTo>
                                <a:pt x="0" y="90170"/>
                              </a:lnTo>
                              <a:lnTo>
                                <a:pt x="0" y="71167"/>
                              </a:lnTo>
                              <a:lnTo>
                                <a:pt x="14746" y="64857"/>
                              </a:lnTo>
                              <a:cubicBezTo>
                                <a:pt x="18490" y="60003"/>
                                <a:pt x="20339" y="52699"/>
                                <a:pt x="20339" y="42898"/>
                              </a:cubicBezTo>
                              <a:cubicBezTo>
                                <a:pt x="20339" y="26996"/>
                                <a:pt x="13687" y="18861"/>
                                <a:pt x="740" y="18861"/>
                              </a:cubicBezTo>
                              <a:lnTo>
                                <a:pt x="0" y="19030"/>
                              </a:lnTo>
                              <a:lnTo>
                                <a:pt x="0" y="156"/>
                              </a:lnTo>
                              <a:lnTo>
                                <a:pt x="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6634026" y="243411"/>
                          <a:ext cx="85061" cy="90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61" h="90608">
                              <a:moveTo>
                                <a:pt x="0" y="0"/>
                              </a:moveTo>
                              <a:lnTo>
                                <a:pt x="22928" y="0"/>
                              </a:lnTo>
                              <a:lnTo>
                                <a:pt x="22928" y="56955"/>
                              </a:lnTo>
                              <a:cubicBezTo>
                                <a:pt x="22928" y="66938"/>
                                <a:pt x="27738" y="72116"/>
                                <a:pt x="37722" y="72116"/>
                              </a:cubicBezTo>
                              <a:cubicBezTo>
                                <a:pt x="45861" y="72116"/>
                                <a:pt x="53997" y="68421"/>
                                <a:pt x="62133" y="60649"/>
                              </a:cubicBezTo>
                              <a:lnTo>
                                <a:pt x="62133" y="0"/>
                              </a:lnTo>
                              <a:lnTo>
                                <a:pt x="85061" y="0"/>
                              </a:lnTo>
                              <a:lnTo>
                                <a:pt x="85061" y="90608"/>
                              </a:lnTo>
                              <a:lnTo>
                                <a:pt x="67310" y="90608"/>
                              </a:lnTo>
                              <a:lnTo>
                                <a:pt x="64351" y="78772"/>
                              </a:lnTo>
                              <a:cubicBezTo>
                                <a:pt x="53255" y="86537"/>
                                <a:pt x="42531" y="90608"/>
                                <a:pt x="31436" y="90608"/>
                              </a:cubicBezTo>
                              <a:cubicBezTo>
                                <a:pt x="10354" y="90608"/>
                                <a:pt x="0" y="79142"/>
                                <a:pt x="0" y="569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6732403" y="242669"/>
                          <a:ext cx="76922" cy="920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922" h="92085">
                              <a:moveTo>
                                <a:pt x="40308" y="0"/>
                              </a:moveTo>
                              <a:cubicBezTo>
                                <a:pt x="51775" y="0"/>
                                <a:pt x="62495" y="1483"/>
                                <a:pt x="72486" y="5176"/>
                              </a:cubicBezTo>
                              <a:lnTo>
                                <a:pt x="72486" y="24041"/>
                              </a:lnTo>
                              <a:cubicBezTo>
                                <a:pt x="62495" y="19970"/>
                                <a:pt x="51405" y="18123"/>
                                <a:pt x="39938" y="18123"/>
                              </a:cubicBezTo>
                              <a:cubicBezTo>
                                <a:pt x="27363" y="18123"/>
                                <a:pt x="21079" y="21082"/>
                                <a:pt x="21079" y="27367"/>
                              </a:cubicBezTo>
                              <a:cubicBezTo>
                                <a:pt x="21079" y="33286"/>
                                <a:pt x="24775" y="36245"/>
                                <a:pt x="32173" y="36245"/>
                              </a:cubicBezTo>
                              <a:lnTo>
                                <a:pt x="46595" y="36245"/>
                              </a:lnTo>
                              <a:cubicBezTo>
                                <a:pt x="66934" y="36245"/>
                                <a:pt x="76922" y="45119"/>
                                <a:pt x="76922" y="63612"/>
                              </a:cubicBezTo>
                              <a:cubicBezTo>
                                <a:pt x="76922" y="82472"/>
                                <a:pt x="63975" y="92085"/>
                                <a:pt x="38458" y="92085"/>
                              </a:cubicBezTo>
                              <a:cubicBezTo>
                                <a:pt x="25884" y="92085"/>
                                <a:pt x="14421" y="90238"/>
                                <a:pt x="4435" y="86911"/>
                              </a:cubicBezTo>
                              <a:lnTo>
                                <a:pt x="4435" y="68051"/>
                              </a:lnTo>
                              <a:cubicBezTo>
                                <a:pt x="14421" y="72120"/>
                                <a:pt x="26255" y="73970"/>
                                <a:pt x="39200" y="73970"/>
                              </a:cubicBezTo>
                              <a:cubicBezTo>
                                <a:pt x="49183" y="73970"/>
                                <a:pt x="53993" y="71007"/>
                                <a:pt x="53993" y="64353"/>
                              </a:cubicBezTo>
                              <a:cubicBezTo>
                                <a:pt x="53993" y="58802"/>
                                <a:pt x="50663" y="55843"/>
                                <a:pt x="44007" y="55843"/>
                              </a:cubicBezTo>
                              <a:lnTo>
                                <a:pt x="27735" y="55843"/>
                              </a:lnTo>
                              <a:cubicBezTo>
                                <a:pt x="9241" y="55843"/>
                                <a:pt x="0" y="46599"/>
                                <a:pt x="0" y="28480"/>
                              </a:cubicBezTo>
                              <a:cubicBezTo>
                                <a:pt x="0" y="9248"/>
                                <a:pt x="13679" y="0"/>
                                <a:pt x="4030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6821528" y="210496"/>
                          <a:ext cx="90237" cy="123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237" h="123523">
                              <a:moveTo>
                                <a:pt x="0" y="0"/>
                              </a:moveTo>
                              <a:lnTo>
                                <a:pt x="22929" y="0"/>
                              </a:lnTo>
                              <a:lnTo>
                                <a:pt x="22929" y="39941"/>
                              </a:lnTo>
                              <a:cubicBezTo>
                                <a:pt x="32177" y="35132"/>
                                <a:pt x="42532" y="32915"/>
                                <a:pt x="53997" y="32915"/>
                              </a:cubicBezTo>
                              <a:cubicBezTo>
                                <a:pt x="76188" y="32915"/>
                                <a:pt x="86911" y="42530"/>
                                <a:pt x="86911" y="61757"/>
                              </a:cubicBezTo>
                              <a:cubicBezTo>
                                <a:pt x="86911" y="72487"/>
                                <a:pt x="79142" y="81360"/>
                                <a:pt x="62871" y="87649"/>
                              </a:cubicBezTo>
                              <a:lnTo>
                                <a:pt x="90237" y="123523"/>
                              </a:lnTo>
                              <a:lnTo>
                                <a:pt x="63241" y="123523"/>
                              </a:lnTo>
                              <a:lnTo>
                                <a:pt x="34398" y="85061"/>
                              </a:lnTo>
                              <a:lnTo>
                                <a:pt x="34398" y="78034"/>
                              </a:lnTo>
                              <a:cubicBezTo>
                                <a:pt x="54364" y="76183"/>
                                <a:pt x="64350" y="70635"/>
                                <a:pt x="64350" y="61387"/>
                              </a:cubicBezTo>
                              <a:cubicBezTo>
                                <a:pt x="64350" y="54364"/>
                                <a:pt x="59173" y="51034"/>
                                <a:pt x="49558" y="51034"/>
                              </a:cubicBezTo>
                              <a:cubicBezTo>
                                <a:pt x="40680" y="51034"/>
                                <a:pt x="31806" y="53626"/>
                                <a:pt x="22929" y="59173"/>
                              </a:cubicBezTo>
                              <a:lnTo>
                                <a:pt x="22929" y="123523"/>
                              </a:lnTo>
                              <a:lnTo>
                                <a:pt x="0" y="1235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7" name="Shape 727"/>
                      <wps:cNvSpPr/>
                      <wps:spPr>
                        <a:xfrm>
                          <a:off x="6922861" y="243411"/>
                          <a:ext cx="22929" cy="90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9" h="90608">
                              <a:moveTo>
                                <a:pt x="0" y="0"/>
                              </a:moveTo>
                              <a:lnTo>
                                <a:pt x="22929" y="0"/>
                              </a:lnTo>
                              <a:lnTo>
                                <a:pt x="22929" y="90608"/>
                              </a:lnTo>
                              <a:lnTo>
                                <a:pt x="0" y="906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8" name="Shape 728"/>
                      <wps:cNvSpPr/>
                      <wps:spPr>
                        <a:xfrm>
                          <a:off x="6922861" y="210496"/>
                          <a:ext cx="22929" cy="181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9" h="18123">
                              <a:moveTo>
                                <a:pt x="0" y="0"/>
                              </a:moveTo>
                              <a:lnTo>
                                <a:pt x="22929" y="0"/>
                              </a:lnTo>
                              <a:lnTo>
                                <a:pt x="22929" y="18123"/>
                              </a:lnTo>
                              <a:lnTo>
                                <a:pt x="0" y="181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6957997" y="243876"/>
                          <a:ext cx="41818" cy="891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818" h="89143">
                              <a:moveTo>
                                <a:pt x="41818" y="0"/>
                              </a:moveTo>
                              <a:lnTo>
                                <a:pt x="41818" y="17541"/>
                              </a:lnTo>
                              <a:lnTo>
                                <a:pt x="28705" y="22233"/>
                              </a:lnTo>
                              <a:cubicBezTo>
                                <a:pt x="25423" y="25515"/>
                                <a:pt x="23481" y="30414"/>
                                <a:pt x="22925" y="36885"/>
                              </a:cubicBezTo>
                              <a:lnTo>
                                <a:pt x="41818" y="36885"/>
                              </a:lnTo>
                              <a:lnTo>
                                <a:pt x="41818" y="53531"/>
                              </a:lnTo>
                              <a:lnTo>
                                <a:pt x="22925" y="53531"/>
                              </a:lnTo>
                              <a:cubicBezTo>
                                <a:pt x="22925" y="59632"/>
                                <a:pt x="25422" y="64254"/>
                                <a:pt x="30414" y="67352"/>
                              </a:cubicBezTo>
                              <a:lnTo>
                                <a:pt x="41818" y="69721"/>
                              </a:lnTo>
                              <a:lnTo>
                                <a:pt x="41818" y="89143"/>
                              </a:lnTo>
                              <a:lnTo>
                                <a:pt x="27769" y="87236"/>
                              </a:lnTo>
                              <a:cubicBezTo>
                                <a:pt x="9360" y="81429"/>
                                <a:pt x="0" y="66935"/>
                                <a:pt x="0" y="43912"/>
                              </a:cubicBezTo>
                              <a:cubicBezTo>
                                <a:pt x="0" y="21724"/>
                                <a:pt x="8527" y="7856"/>
                                <a:pt x="25431" y="2309"/>
                              </a:cubicBezTo>
                              <a:lnTo>
                                <a:pt x="418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6999815" y="313305"/>
                          <a:ext cx="38434" cy="207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434" h="20714">
                              <a:moveTo>
                                <a:pt x="38434" y="0"/>
                              </a:moveTo>
                              <a:lnTo>
                                <a:pt x="38434" y="18122"/>
                              </a:lnTo>
                              <a:cubicBezTo>
                                <a:pt x="30298" y="19602"/>
                                <a:pt x="19940" y="20714"/>
                                <a:pt x="7365" y="20714"/>
                              </a:cubicBezTo>
                              <a:lnTo>
                                <a:pt x="0" y="19714"/>
                              </a:lnTo>
                              <a:lnTo>
                                <a:pt x="0" y="292"/>
                              </a:lnTo>
                              <a:lnTo>
                                <a:pt x="11067" y="2592"/>
                              </a:lnTo>
                              <a:cubicBezTo>
                                <a:pt x="19940" y="2592"/>
                                <a:pt x="29186" y="1484"/>
                                <a:pt x="3843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6999815" y="243411"/>
                          <a:ext cx="45827" cy="53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27" h="53996">
                              <a:moveTo>
                                <a:pt x="3302" y="0"/>
                              </a:moveTo>
                              <a:cubicBezTo>
                                <a:pt x="33254" y="0"/>
                                <a:pt x="45827" y="18119"/>
                                <a:pt x="40284" y="53996"/>
                              </a:cubicBezTo>
                              <a:lnTo>
                                <a:pt x="0" y="53996"/>
                              </a:lnTo>
                              <a:lnTo>
                                <a:pt x="0" y="37350"/>
                              </a:lnTo>
                              <a:lnTo>
                                <a:pt x="18831" y="37350"/>
                              </a:lnTo>
                              <a:cubicBezTo>
                                <a:pt x="19573" y="24408"/>
                                <a:pt x="13655" y="17752"/>
                                <a:pt x="710" y="17752"/>
                              </a:cubicBezTo>
                              <a:lnTo>
                                <a:pt x="0" y="18006"/>
                              </a:lnTo>
                              <a:lnTo>
                                <a:pt x="0" y="465"/>
                              </a:lnTo>
                              <a:lnTo>
                                <a:pt x="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5365519" y="331060"/>
                          <a:ext cx="555645" cy="2699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5645" h="269975">
                              <a:moveTo>
                                <a:pt x="0" y="0"/>
                              </a:moveTo>
                              <a:lnTo>
                                <a:pt x="508143" y="207472"/>
                              </a:lnTo>
                              <a:cubicBezTo>
                                <a:pt x="508143" y="207472"/>
                                <a:pt x="508510" y="207472"/>
                                <a:pt x="508510" y="207472"/>
                              </a:cubicBezTo>
                              <a:cubicBezTo>
                                <a:pt x="522867" y="200870"/>
                                <a:pt x="538999" y="193533"/>
                                <a:pt x="555645" y="185980"/>
                              </a:cubicBezTo>
                              <a:cubicBezTo>
                                <a:pt x="502538" y="210320"/>
                                <a:pt x="454778" y="232481"/>
                                <a:pt x="451929" y="233731"/>
                              </a:cubicBezTo>
                              <a:cubicBezTo>
                                <a:pt x="369828" y="269975"/>
                                <a:pt x="351706" y="250002"/>
                                <a:pt x="264799" y="187132"/>
                              </a:cubicBezTo>
                              <a:cubicBezTo>
                                <a:pt x="173448" y="121670"/>
                                <a:pt x="24040" y="1257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3" name="Shape 133"/>
                      <wps:cNvSpPr/>
                      <wps:spPr>
                        <a:xfrm>
                          <a:off x="5365519" y="331060"/>
                          <a:ext cx="811404" cy="1578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1404" h="157854">
                              <a:moveTo>
                                <a:pt x="0" y="0"/>
                              </a:moveTo>
                              <a:lnTo>
                                <a:pt x="609105" y="106881"/>
                              </a:lnTo>
                              <a:cubicBezTo>
                                <a:pt x="703778" y="122041"/>
                                <a:pt x="768132" y="89496"/>
                                <a:pt x="784033" y="80251"/>
                              </a:cubicBezTo>
                              <a:cubicBezTo>
                                <a:pt x="793649" y="75075"/>
                                <a:pt x="802894" y="68419"/>
                                <a:pt x="811404" y="60653"/>
                              </a:cubicBezTo>
                              <a:cubicBezTo>
                                <a:pt x="792173" y="79513"/>
                                <a:pt x="754815" y="100595"/>
                                <a:pt x="696384" y="123153"/>
                              </a:cubicBezTo>
                              <a:cubicBezTo>
                                <a:pt x="683478" y="128193"/>
                                <a:pt x="652789" y="141815"/>
                                <a:pt x="617357" y="1578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4" name="Shape 134"/>
                      <wps:cNvSpPr/>
                      <wps:spPr>
                        <a:xfrm>
                          <a:off x="5874029" y="488974"/>
                          <a:ext cx="222268" cy="795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268" h="79513">
                              <a:moveTo>
                                <a:pt x="109102" y="0"/>
                              </a:moveTo>
                              <a:lnTo>
                                <a:pt x="149045" y="9990"/>
                              </a:lnTo>
                              <a:cubicBezTo>
                                <a:pt x="222268" y="30326"/>
                                <a:pt x="86540" y="79513"/>
                                <a:pt x="0" y="49558"/>
                              </a:cubicBezTo>
                              <a:cubicBezTo>
                                <a:pt x="32177" y="34765"/>
                                <a:pt x="73232" y="16275"/>
                                <a:pt x="1091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5" name="Shape 135"/>
                      <wps:cNvSpPr/>
                      <wps:spPr>
                        <a:xfrm>
                          <a:off x="6170634" y="386465"/>
                          <a:ext cx="10207" cy="107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07" h="10792">
                              <a:moveTo>
                                <a:pt x="10207" y="0"/>
                              </a:moveTo>
                              <a:lnTo>
                                <a:pt x="6289" y="5248"/>
                              </a:lnTo>
                              <a:cubicBezTo>
                                <a:pt x="4067" y="7094"/>
                                <a:pt x="1850" y="8944"/>
                                <a:pt x="0" y="10792"/>
                              </a:cubicBezTo>
                              <a:lnTo>
                                <a:pt x="10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6" name="Shape 136"/>
                      <wps:cNvSpPr/>
                      <wps:spPr>
                        <a:xfrm>
                          <a:off x="5365519" y="116929"/>
                          <a:ext cx="859482" cy="2695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9482" h="269536">
                              <a:moveTo>
                                <a:pt x="715245" y="6289"/>
                              </a:moveTo>
                              <a:cubicBezTo>
                                <a:pt x="715245" y="6289"/>
                                <a:pt x="858737" y="0"/>
                                <a:pt x="859482" y="157179"/>
                              </a:cubicBezTo>
                              <a:cubicBezTo>
                                <a:pt x="859482" y="195179"/>
                                <a:pt x="847413" y="230058"/>
                                <a:pt x="827494" y="256667"/>
                              </a:cubicBezTo>
                              <a:lnTo>
                                <a:pt x="815322" y="269536"/>
                              </a:lnTo>
                              <a:lnTo>
                                <a:pt x="824298" y="257518"/>
                              </a:lnTo>
                              <a:cubicBezTo>
                                <a:pt x="841951" y="219098"/>
                                <a:pt x="773957" y="194344"/>
                                <a:pt x="649047" y="195638"/>
                              </a:cubicBezTo>
                              <a:cubicBezTo>
                                <a:pt x="372784" y="195638"/>
                                <a:pt x="371" y="214131"/>
                                <a:pt x="0" y="214131"/>
                              </a:cubicBezTo>
                              <a:cubicBezTo>
                                <a:pt x="535139" y="185284"/>
                                <a:pt x="502967" y="13687"/>
                                <a:pt x="715245" y="628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7" name="Shape 137"/>
                      <wps:cNvSpPr/>
                      <wps:spPr>
                        <a:xfrm>
                          <a:off x="6450682" y="392793"/>
                          <a:ext cx="23970" cy="32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70" h="32288">
                              <a:moveTo>
                                <a:pt x="22658" y="0"/>
                              </a:moveTo>
                              <a:lnTo>
                                <a:pt x="23970" y="106"/>
                              </a:lnTo>
                              <a:lnTo>
                                <a:pt x="23970" y="10045"/>
                              </a:lnTo>
                              <a:lnTo>
                                <a:pt x="22658" y="9939"/>
                              </a:lnTo>
                              <a:cubicBezTo>
                                <a:pt x="16334" y="9939"/>
                                <a:pt x="13157" y="11919"/>
                                <a:pt x="13157" y="15890"/>
                              </a:cubicBezTo>
                              <a:cubicBezTo>
                                <a:pt x="13157" y="19876"/>
                                <a:pt x="15808" y="21859"/>
                                <a:pt x="21114" y="21859"/>
                              </a:cubicBezTo>
                              <a:lnTo>
                                <a:pt x="23970" y="21009"/>
                              </a:lnTo>
                              <a:lnTo>
                                <a:pt x="23970" y="31564"/>
                              </a:lnTo>
                              <a:lnTo>
                                <a:pt x="21114" y="32288"/>
                              </a:lnTo>
                              <a:cubicBezTo>
                                <a:pt x="7041" y="32288"/>
                                <a:pt x="0" y="26881"/>
                                <a:pt x="0" y="16045"/>
                              </a:cubicBezTo>
                              <a:cubicBezTo>
                                <a:pt x="0" y="5342"/>
                                <a:pt x="7545" y="0"/>
                                <a:pt x="2265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8" name="Shape 138"/>
                      <wps:cNvSpPr/>
                      <wps:spPr>
                        <a:xfrm>
                          <a:off x="6454905" y="372920"/>
                          <a:ext cx="19747" cy="129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47" h="12921">
                              <a:moveTo>
                                <a:pt x="16991" y="0"/>
                              </a:moveTo>
                              <a:lnTo>
                                <a:pt x="19747" y="591"/>
                              </a:lnTo>
                              <a:lnTo>
                                <a:pt x="19747" y="10902"/>
                              </a:lnTo>
                              <a:lnTo>
                                <a:pt x="16991" y="10426"/>
                              </a:lnTo>
                              <a:cubicBezTo>
                                <a:pt x="11293" y="10426"/>
                                <a:pt x="5630" y="11261"/>
                                <a:pt x="0" y="12921"/>
                              </a:cubicBezTo>
                              <a:lnTo>
                                <a:pt x="0" y="2474"/>
                              </a:lnTo>
                              <a:cubicBezTo>
                                <a:pt x="5630" y="828"/>
                                <a:pt x="11293" y="0"/>
                                <a:pt x="16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9" name="Shape 139"/>
                      <wps:cNvSpPr/>
                      <wps:spPr>
                        <a:xfrm>
                          <a:off x="6356530" y="354045"/>
                          <a:ext cx="90422" cy="710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422" h="71036">
                              <a:moveTo>
                                <a:pt x="0" y="0"/>
                              </a:moveTo>
                              <a:lnTo>
                                <a:pt x="12874" y="0"/>
                              </a:lnTo>
                              <a:lnTo>
                                <a:pt x="21961" y="49533"/>
                              </a:lnTo>
                              <a:lnTo>
                                <a:pt x="39446" y="0"/>
                              </a:lnTo>
                              <a:lnTo>
                                <a:pt x="52111" y="0"/>
                              </a:lnTo>
                              <a:lnTo>
                                <a:pt x="68411" y="47531"/>
                              </a:lnTo>
                              <a:lnTo>
                                <a:pt x="77960" y="0"/>
                              </a:lnTo>
                              <a:lnTo>
                                <a:pt x="90422" y="0"/>
                              </a:lnTo>
                              <a:lnTo>
                                <a:pt x="77055" y="71036"/>
                              </a:lnTo>
                              <a:lnTo>
                                <a:pt x="64546" y="71036"/>
                              </a:lnTo>
                              <a:lnTo>
                                <a:pt x="45008" y="15297"/>
                              </a:lnTo>
                              <a:lnTo>
                                <a:pt x="24045" y="71036"/>
                              </a:lnTo>
                              <a:lnTo>
                                <a:pt x="11668" y="710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0" name="Shape 140"/>
                      <wps:cNvSpPr/>
                      <wps:spPr>
                        <a:xfrm>
                          <a:off x="6575374" y="373548"/>
                          <a:ext cx="24060" cy="501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60" h="50183">
                              <a:moveTo>
                                <a:pt x="24060" y="0"/>
                              </a:moveTo>
                              <a:lnTo>
                                <a:pt x="24060" y="9851"/>
                              </a:lnTo>
                              <a:lnTo>
                                <a:pt x="16439" y="12508"/>
                              </a:lnTo>
                              <a:cubicBezTo>
                                <a:pt x="14551" y="14379"/>
                                <a:pt x="13458" y="17185"/>
                                <a:pt x="13159" y="20925"/>
                              </a:cubicBezTo>
                              <a:lnTo>
                                <a:pt x="24060" y="20925"/>
                              </a:lnTo>
                              <a:lnTo>
                                <a:pt x="24060" y="30574"/>
                              </a:lnTo>
                              <a:lnTo>
                                <a:pt x="13159" y="30574"/>
                              </a:lnTo>
                              <a:cubicBezTo>
                                <a:pt x="13159" y="34084"/>
                                <a:pt x="14593" y="36717"/>
                                <a:pt x="17459" y="38472"/>
                              </a:cubicBezTo>
                              <a:lnTo>
                                <a:pt x="24060" y="39819"/>
                              </a:lnTo>
                              <a:lnTo>
                                <a:pt x="24060" y="50183"/>
                              </a:lnTo>
                              <a:lnTo>
                                <a:pt x="7089" y="44867"/>
                              </a:lnTo>
                              <a:cubicBezTo>
                                <a:pt x="2362" y="40422"/>
                                <a:pt x="0" y="33753"/>
                                <a:pt x="0" y="24857"/>
                              </a:cubicBezTo>
                              <a:cubicBezTo>
                                <a:pt x="0" y="16363"/>
                                <a:pt x="2167" y="9992"/>
                                <a:pt x="6497" y="5744"/>
                              </a:cubicBezTo>
                              <a:lnTo>
                                <a:pt x="240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1" name="Shape 141"/>
                      <wps:cNvSpPr/>
                      <wps:spPr>
                        <a:xfrm>
                          <a:off x="6474652" y="373511"/>
                          <a:ext cx="23975" cy="51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75" h="51570">
                              <a:moveTo>
                                <a:pt x="0" y="0"/>
                              </a:moveTo>
                              <a:lnTo>
                                <a:pt x="17288" y="3708"/>
                              </a:lnTo>
                              <a:cubicBezTo>
                                <a:pt x="21744" y="6573"/>
                                <a:pt x="23975" y="10872"/>
                                <a:pt x="23975" y="16603"/>
                              </a:cubicBezTo>
                              <a:lnTo>
                                <a:pt x="23975" y="51570"/>
                              </a:lnTo>
                              <a:lnTo>
                                <a:pt x="17307" y="51570"/>
                              </a:lnTo>
                              <a:lnTo>
                                <a:pt x="11641" y="47891"/>
                              </a:lnTo>
                              <a:lnTo>
                                <a:pt x="0" y="50845"/>
                              </a:lnTo>
                              <a:lnTo>
                                <a:pt x="0" y="40290"/>
                              </a:lnTo>
                              <a:lnTo>
                                <a:pt x="10813" y="37069"/>
                              </a:lnTo>
                              <a:lnTo>
                                <a:pt x="10813" y="30204"/>
                              </a:lnTo>
                              <a:lnTo>
                                <a:pt x="0" y="29327"/>
                              </a:lnTo>
                              <a:lnTo>
                                <a:pt x="0" y="19388"/>
                              </a:lnTo>
                              <a:lnTo>
                                <a:pt x="10813" y="20265"/>
                              </a:lnTo>
                              <a:lnTo>
                                <a:pt x="10813" y="16845"/>
                              </a:lnTo>
                              <a:cubicBezTo>
                                <a:pt x="10813" y="14512"/>
                                <a:pt x="9681" y="12759"/>
                                <a:pt x="7419" y="11590"/>
                              </a:cubicBezTo>
                              <a:lnTo>
                                <a:pt x="0" y="103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2" name="Shape 142"/>
                      <wps:cNvSpPr/>
                      <wps:spPr>
                        <a:xfrm>
                          <a:off x="6511036" y="372920"/>
                          <a:ext cx="26333" cy="521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33" h="52161">
                              <a:moveTo>
                                <a:pt x="0" y="0"/>
                              </a:moveTo>
                              <a:lnTo>
                                <a:pt x="10192" y="0"/>
                              </a:lnTo>
                              <a:lnTo>
                                <a:pt x="11823" y="6664"/>
                              </a:lnTo>
                              <a:cubicBezTo>
                                <a:pt x="16397" y="2221"/>
                                <a:pt x="21232" y="0"/>
                                <a:pt x="26333" y="0"/>
                              </a:cubicBezTo>
                              <a:lnTo>
                                <a:pt x="26333" y="10635"/>
                              </a:lnTo>
                              <a:cubicBezTo>
                                <a:pt x="21434" y="10635"/>
                                <a:pt x="17045" y="12838"/>
                                <a:pt x="13175" y="17244"/>
                              </a:cubicBezTo>
                              <a:lnTo>
                                <a:pt x="13175" y="52161"/>
                              </a:lnTo>
                              <a:lnTo>
                                <a:pt x="0" y="521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3" name="Shape 143"/>
                      <wps:cNvSpPr/>
                      <wps:spPr>
                        <a:xfrm>
                          <a:off x="6544814" y="364472"/>
                          <a:ext cx="23847" cy="606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47" h="60609">
                              <a:moveTo>
                                <a:pt x="0" y="0"/>
                              </a:moveTo>
                              <a:lnTo>
                                <a:pt x="9739" y="0"/>
                              </a:lnTo>
                              <a:lnTo>
                                <a:pt x="11736" y="8448"/>
                              </a:lnTo>
                              <a:lnTo>
                                <a:pt x="23847" y="8448"/>
                              </a:lnTo>
                              <a:lnTo>
                                <a:pt x="23847" y="18875"/>
                              </a:lnTo>
                              <a:lnTo>
                                <a:pt x="13177" y="18875"/>
                              </a:lnTo>
                              <a:lnTo>
                                <a:pt x="13177" y="42871"/>
                              </a:lnTo>
                              <a:cubicBezTo>
                                <a:pt x="13177" y="47736"/>
                                <a:pt x="15282" y="50180"/>
                                <a:pt x="19483" y="50180"/>
                              </a:cubicBezTo>
                              <a:lnTo>
                                <a:pt x="23847" y="50180"/>
                              </a:lnTo>
                              <a:lnTo>
                                <a:pt x="23847" y="60609"/>
                              </a:lnTo>
                              <a:lnTo>
                                <a:pt x="13126" y="60609"/>
                              </a:lnTo>
                              <a:cubicBezTo>
                                <a:pt x="4378" y="60609"/>
                                <a:pt x="0" y="55930"/>
                                <a:pt x="0" y="465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4" name="Shape 144"/>
                      <wps:cNvSpPr/>
                      <wps:spPr>
                        <a:xfrm>
                          <a:off x="6599434" y="413161"/>
                          <a:ext cx="22085" cy="11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85" h="11920">
                              <a:moveTo>
                                <a:pt x="22085" y="0"/>
                              </a:moveTo>
                              <a:lnTo>
                                <a:pt x="22085" y="10430"/>
                              </a:lnTo>
                              <a:cubicBezTo>
                                <a:pt x="17488" y="11430"/>
                                <a:pt x="11553" y="11920"/>
                                <a:pt x="4312" y="11920"/>
                              </a:cubicBezTo>
                              <a:lnTo>
                                <a:pt x="0" y="10570"/>
                              </a:lnTo>
                              <a:lnTo>
                                <a:pt x="0" y="206"/>
                              </a:lnTo>
                              <a:lnTo>
                                <a:pt x="6296" y="1491"/>
                              </a:lnTo>
                              <a:cubicBezTo>
                                <a:pt x="11553" y="1491"/>
                                <a:pt x="16825" y="1001"/>
                                <a:pt x="220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5" name="Shape 145"/>
                      <wps:cNvSpPr/>
                      <wps:spPr>
                        <a:xfrm>
                          <a:off x="6696644" y="392793"/>
                          <a:ext cx="23969" cy="32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69" h="32288">
                              <a:moveTo>
                                <a:pt x="22651" y="0"/>
                              </a:moveTo>
                              <a:lnTo>
                                <a:pt x="23969" y="107"/>
                              </a:lnTo>
                              <a:lnTo>
                                <a:pt x="23969" y="10046"/>
                              </a:lnTo>
                              <a:lnTo>
                                <a:pt x="22651" y="9939"/>
                              </a:lnTo>
                              <a:cubicBezTo>
                                <a:pt x="16329" y="9939"/>
                                <a:pt x="13158" y="11919"/>
                                <a:pt x="13158" y="15890"/>
                              </a:cubicBezTo>
                              <a:cubicBezTo>
                                <a:pt x="13158" y="19876"/>
                                <a:pt x="15801" y="21859"/>
                                <a:pt x="21107" y="21859"/>
                              </a:cubicBezTo>
                              <a:lnTo>
                                <a:pt x="23969" y="21007"/>
                              </a:lnTo>
                              <a:lnTo>
                                <a:pt x="23969" y="31562"/>
                              </a:lnTo>
                              <a:lnTo>
                                <a:pt x="21107" y="32288"/>
                              </a:lnTo>
                              <a:cubicBezTo>
                                <a:pt x="7038" y="32288"/>
                                <a:pt x="0" y="26881"/>
                                <a:pt x="0" y="16045"/>
                              </a:cubicBezTo>
                              <a:cubicBezTo>
                                <a:pt x="0" y="5342"/>
                                <a:pt x="7542" y="0"/>
                                <a:pt x="22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6" name="Shape 146"/>
                      <wps:cNvSpPr/>
                      <wps:spPr>
                        <a:xfrm>
                          <a:off x="6700864" y="372920"/>
                          <a:ext cx="19749" cy="129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49" h="12921">
                              <a:moveTo>
                                <a:pt x="16995" y="0"/>
                              </a:moveTo>
                              <a:lnTo>
                                <a:pt x="19749" y="591"/>
                              </a:lnTo>
                              <a:lnTo>
                                <a:pt x="19749" y="10902"/>
                              </a:lnTo>
                              <a:lnTo>
                                <a:pt x="16995" y="10426"/>
                              </a:lnTo>
                              <a:cubicBezTo>
                                <a:pt x="11297" y="10426"/>
                                <a:pt x="5634" y="11261"/>
                                <a:pt x="0" y="12921"/>
                              </a:cubicBezTo>
                              <a:lnTo>
                                <a:pt x="0" y="2474"/>
                              </a:lnTo>
                              <a:cubicBezTo>
                                <a:pt x="5634" y="828"/>
                                <a:pt x="11297" y="0"/>
                                <a:pt x="1699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7" name="Shape 147"/>
                      <wps:cNvSpPr/>
                      <wps:spPr>
                        <a:xfrm>
                          <a:off x="6648703" y="372920"/>
                          <a:ext cx="41238" cy="521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238" h="52161">
                              <a:moveTo>
                                <a:pt x="998" y="0"/>
                              </a:moveTo>
                              <a:lnTo>
                                <a:pt x="41238" y="0"/>
                              </a:lnTo>
                              <a:lnTo>
                                <a:pt x="41238" y="10426"/>
                              </a:lnTo>
                              <a:lnTo>
                                <a:pt x="14548" y="42225"/>
                              </a:lnTo>
                              <a:lnTo>
                                <a:pt x="40241" y="42225"/>
                              </a:lnTo>
                              <a:lnTo>
                                <a:pt x="40241" y="52161"/>
                              </a:lnTo>
                              <a:lnTo>
                                <a:pt x="0" y="52161"/>
                              </a:lnTo>
                              <a:lnTo>
                                <a:pt x="0" y="42225"/>
                              </a:lnTo>
                              <a:lnTo>
                                <a:pt x="27080" y="10426"/>
                              </a:lnTo>
                              <a:lnTo>
                                <a:pt x="998" y="10426"/>
                              </a:lnTo>
                              <a:lnTo>
                                <a:pt x="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8" name="Shape 148"/>
                      <wps:cNvSpPr/>
                      <wps:spPr>
                        <a:xfrm>
                          <a:off x="6599434" y="372920"/>
                          <a:ext cx="26305" cy="3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05" h="31201">
                              <a:moveTo>
                                <a:pt x="1918" y="0"/>
                              </a:moveTo>
                              <a:cubicBezTo>
                                <a:pt x="19217" y="0"/>
                                <a:pt x="26305" y="10394"/>
                                <a:pt x="23234" y="31201"/>
                              </a:cubicBezTo>
                              <a:lnTo>
                                <a:pt x="0" y="31201"/>
                              </a:lnTo>
                              <a:lnTo>
                                <a:pt x="0" y="21553"/>
                              </a:lnTo>
                              <a:lnTo>
                                <a:pt x="10857" y="21553"/>
                              </a:lnTo>
                              <a:cubicBezTo>
                                <a:pt x="11333" y="14073"/>
                                <a:pt x="7855" y="10329"/>
                                <a:pt x="429" y="10329"/>
                              </a:cubicBezTo>
                              <a:lnTo>
                                <a:pt x="0" y="10478"/>
                              </a:lnTo>
                              <a:lnTo>
                                <a:pt x="0" y="627"/>
                              </a:lnTo>
                              <a:lnTo>
                                <a:pt x="19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9" name="Shape 149"/>
                      <wps:cNvSpPr/>
                      <wps:spPr>
                        <a:xfrm>
                          <a:off x="6720613" y="373511"/>
                          <a:ext cx="23968" cy="51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68" h="51570">
                              <a:moveTo>
                                <a:pt x="0" y="0"/>
                              </a:moveTo>
                              <a:lnTo>
                                <a:pt x="17283" y="3708"/>
                              </a:lnTo>
                              <a:cubicBezTo>
                                <a:pt x="21738" y="6573"/>
                                <a:pt x="23968" y="10872"/>
                                <a:pt x="23968" y="16603"/>
                              </a:cubicBezTo>
                              <a:lnTo>
                                <a:pt x="23968" y="51570"/>
                              </a:lnTo>
                              <a:lnTo>
                                <a:pt x="17306" y="51570"/>
                              </a:lnTo>
                              <a:lnTo>
                                <a:pt x="11643" y="47891"/>
                              </a:lnTo>
                              <a:lnTo>
                                <a:pt x="0" y="50844"/>
                              </a:lnTo>
                              <a:lnTo>
                                <a:pt x="0" y="40289"/>
                              </a:lnTo>
                              <a:lnTo>
                                <a:pt x="10811" y="37070"/>
                              </a:lnTo>
                              <a:lnTo>
                                <a:pt x="10811" y="30204"/>
                              </a:lnTo>
                              <a:lnTo>
                                <a:pt x="0" y="29328"/>
                              </a:lnTo>
                              <a:lnTo>
                                <a:pt x="0" y="19389"/>
                              </a:lnTo>
                              <a:lnTo>
                                <a:pt x="10811" y="20265"/>
                              </a:lnTo>
                              <a:lnTo>
                                <a:pt x="10811" y="16845"/>
                              </a:lnTo>
                              <a:cubicBezTo>
                                <a:pt x="10811" y="14512"/>
                                <a:pt x="9678" y="12759"/>
                                <a:pt x="7417" y="11591"/>
                              </a:cubicBezTo>
                              <a:lnTo>
                                <a:pt x="0" y="103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0" name="Shape 150"/>
                      <wps:cNvSpPr/>
                      <wps:spPr>
                        <a:xfrm>
                          <a:off x="6753773" y="372920"/>
                          <a:ext cx="43225" cy="521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25" h="52161">
                              <a:moveTo>
                                <a:pt x="28811" y="0"/>
                              </a:moveTo>
                              <a:cubicBezTo>
                                <a:pt x="34117" y="0"/>
                                <a:pt x="38920" y="490"/>
                                <a:pt x="43225" y="1491"/>
                              </a:cubicBezTo>
                              <a:lnTo>
                                <a:pt x="43225" y="11920"/>
                              </a:lnTo>
                              <a:cubicBezTo>
                                <a:pt x="38920" y="10919"/>
                                <a:pt x="34441" y="10426"/>
                                <a:pt x="29812" y="10426"/>
                              </a:cubicBezTo>
                              <a:cubicBezTo>
                                <a:pt x="18706" y="10426"/>
                                <a:pt x="13158" y="15315"/>
                                <a:pt x="13158" y="25081"/>
                              </a:cubicBezTo>
                              <a:cubicBezTo>
                                <a:pt x="13158" y="36187"/>
                                <a:pt x="18706" y="41732"/>
                                <a:pt x="29812" y="41732"/>
                              </a:cubicBezTo>
                              <a:cubicBezTo>
                                <a:pt x="34441" y="41732"/>
                                <a:pt x="38920" y="41242"/>
                                <a:pt x="43225" y="40241"/>
                              </a:cubicBezTo>
                              <a:lnTo>
                                <a:pt x="43225" y="50671"/>
                              </a:lnTo>
                              <a:cubicBezTo>
                                <a:pt x="38920" y="51671"/>
                                <a:pt x="34117" y="52161"/>
                                <a:pt x="28811" y="52161"/>
                              </a:cubicBezTo>
                              <a:cubicBezTo>
                                <a:pt x="9597" y="52161"/>
                                <a:pt x="0" y="43139"/>
                                <a:pt x="0" y="25081"/>
                              </a:cubicBezTo>
                              <a:cubicBezTo>
                                <a:pt x="0" y="8360"/>
                                <a:pt x="9597" y="0"/>
                                <a:pt x="288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1" name="Shape 151"/>
                      <wps:cNvSpPr/>
                      <wps:spPr>
                        <a:xfrm>
                          <a:off x="6863814" y="372431"/>
                          <a:ext cx="26327" cy="53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27" h="53090">
                              <a:moveTo>
                                <a:pt x="26327" y="0"/>
                              </a:moveTo>
                              <a:lnTo>
                                <a:pt x="26327" y="10430"/>
                              </a:lnTo>
                              <a:lnTo>
                                <a:pt x="16453" y="14408"/>
                              </a:lnTo>
                              <a:cubicBezTo>
                                <a:pt x="14256" y="17064"/>
                                <a:pt x="13159" y="21050"/>
                                <a:pt x="13159" y="26367"/>
                              </a:cubicBezTo>
                              <a:cubicBezTo>
                                <a:pt x="13159" y="31819"/>
                                <a:pt x="14256" y="35906"/>
                                <a:pt x="16453" y="38630"/>
                              </a:cubicBezTo>
                              <a:lnTo>
                                <a:pt x="26327" y="42711"/>
                              </a:lnTo>
                              <a:lnTo>
                                <a:pt x="26327" y="53090"/>
                              </a:lnTo>
                              <a:lnTo>
                                <a:pt x="6631" y="46463"/>
                              </a:lnTo>
                              <a:cubicBezTo>
                                <a:pt x="2243" y="42043"/>
                                <a:pt x="34" y="35412"/>
                                <a:pt x="0" y="26569"/>
                              </a:cubicBezTo>
                              <a:cubicBezTo>
                                <a:pt x="0" y="17710"/>
                                <a:pt x="2192" y="11067"/>
                                <a:pt x="6581" y="6638"/>
                              </a:cubicBezTo>
                              <a:lnTo>
                                <a:pt x="26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2" name="Shape 152"/>
                      <wps:cNvSpPr/>
                      <wps:spPr>
                        <a:xfrm>
                          <a:off x="6805681" y="354045"/>
                          <a:ext cx="48942" cy="710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42" h="71036">
                              <a:moveTo>
                                <a:pt x="0" y="0"/>
                              </a:moveTo>
                              <a:lnTo>
                                <a:pt x="13177" y="0"/>
                              </a:lnTo>
                              <a:lnTo>
                                <a:pt x="13177" y="24538"/>
                              </a:lnTo>
                              <a:cubicBezTo>
                                <a:pt x="18602" y="20754"/>
                                <a:pt x="24524" y="18875"/>
                                <a:pt x="30899" y="18875"/>
                              </a:cubicBezTo>
                              <a:cubicBezTo>
                                <a:pt x="42920" y="18875"/>
                                <a:pt x="48942" y="25352"/>
                                <a:pt x="48942" y="38308"/>
                              </a:cubicBezTo>
                              <a:lnTo>
                                <a:pt x="48942" y="71036"/>
                              </a:lnTo>
                              <a:lnTo>
                                <a:pt x="35784" y="71036"/>
                              </a:lnTo>
                              <a:lnTo>
                                <a:pt x="35784" y="38153"/>
                              </a:lnTo>
                              <a:cubicBezTo>
                                <a:pt x="35784" y="32390"/>
                                <a:pt x="32915" y="29510"/>
                                <a:pt x="27184" y="29510"/>
                              </a:cubicBezTo>
                              <a:cubicBezTo>
                                <a:pt x="22571" y="29510"/>
                                <a:pt x="17910" y="31713"/>
                                <a:pt x="13177" y="36101"/>
                              </a:cubicBezTo>
                              <a:lnTo>
                                <a:pt x="13177" y="71036"/>
                              </a:lnTo>
                              <a:lnTo>
                                <a:pt x="0" y="710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3" name="Shape 153"/>
                      <wps:cNvSpPr/>
                      <wps:spPr>
                        <a:xfrm>
                          <a:off x="6923185" y="372920"/>
                          <a:ext cx="25257" cy="518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57" h="51808">
                              <a:moveTo>
                                <a:pt x="25233" y="0"/>
                              </a:moveTo>
                              <a:lnTo>
                                <a:pt x="25257" y="5"/>
                              </a:lnTo>
                              <a:lnTo>
                                <a:pt x="25257" y="10929"/>
                              </a:lnTo>
                              <a:lnTo>
                                <a:pt x="16080" y="14363"/>
                              </a:lnTo>
                              <a:cubicBezTo>
                                <a:pt x="14032" y="16659"/>
                                <a:pt x="13006" y="20101"/>
                                <a:pt x="13006" y="24689"/>
                              </a:cubicBezTo>
                              <a:cubicBezTo>
                                <a:pt x="13006" y="30134"/>
                                <a:pt x="14032" y="34221"/>
                                <a:pt x="16080" y="36947"/>
                              </a:cubicBezTo>
                              <a:lnTo>
                                <a:pt x="25257" y="41026"/>
                              </a:lnTo>
                              <a:lnTo>
                                <a:pt x="25257" y="51808"/>
                              </a:lnTo>
                              <a:lnTo>
                                <a:pt x="6567" y="45383"/>
                              </a:lnTo>
                              <a:cubicBezTo>
                                <a:pt x="2187" y="40864"/>
                                <a:pt x="0" y="34086"/>
                                <a:pt x="0" y="25046"/>
                              </a:cubicBezTo>
                              <a:cubicBezTo>
                                <a:pt x="0" y="8341"/>
                                <a:pt x="8410" y="0"/>
                                <a:pt x="252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4" name="Shape 154"/>
                      <wps:cNvSpPr/>
                      <wps:spPr>
                        <a:xfrm>
                          <a:off x="6890141" y="372427"/>
                          <a:ext cx="26326" cy="530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26" h="53096">
                              <a:moveTo>
                                <a:pt x="10" y="0"/>
                              </a:moveTo>
                              <a:cubicBezTo>
                                <a:pt x="17561" y="0"/>
                                <a:pt x="26326" y="8853"/>
                                <a:pt x="26326" y="26572"/>
                              </a:cubicBezTo>
                              <a:cubicBezTo>
                                <a:pt x="26326" y="44259"/>
                                <a:pt x="17561" y="53096"/>
                                <a:pt x="10" y="53096"/>
                              </a:cubicBezTo>
                              <a:lnTo>
                                <a:pt x="0" y="53093"/>
                              </a:lnTo>
                              <a:lnTo>
                                <a:pt x="0" y="42714"/>
                              </a:lnTo>
                              <a:lnTo>
                                <a:pt x="10" y="42718"/>
                              </a:lnTo>
                              <a:cubicBezTo>
                                <a:pt x="8777" y="42718"/>
                                <a:pt x="13169" y="37274"/>
                                <a:pt x="13169" y="26370"/>
                              </a:cubicBezTo>
                              <a:cubicBezTo>
                                <a:pt x="13169" y="15735"/>
                                <a:pt x="8777" y="10429"/>
                                <a:pt x="10" y="10429"/>
                              </a:cubicBezTo>
                              <a:lnTo>
                                <a:pt x="0" y="10433"/>
                              </a:lnTo>
                              <a:lnTo>
                                <a:pt x="0" y="3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5" name="Shape 155"/>
                      <wps:cNvSpPr/>
                      <wps:spPr>
                        <a:xfrm>
                          <a:off x="6986268" y="372920"/>
                          <a:ext cx="48942" cy="521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42" h="52161">
                              <a:moveTo>
                                <a:pt x="0" y="0"/>
                              </a:moveTo>
                              <a:lnTo>
                                <a:pt x="13176" y="0"/>
                              </a:lnTo>
                              <a:lnTo>
                                <a:pt x="13176" y="32879"/>
                              </a:lnTo>
                              <a:cubicBezTo>
                                <a:pt x="13176" y="38646"/>
                                <a:pt x="16024" y="41530"/>
                                <a:pt x="21704" y="41530"/>
                              </a:cubicBezTo>
                              <a:cubicBezTo>
                                <a:pt x="26319" y="41530"/>
                                <a:pt x="31000" y="39323"/>
                                <a:pt x="35785" y="34931"/>
                              </a:cubicBezTo>
                              <a:lnTo>
                                <a:pt x="35785" y="0"/>
                              </a:lnTo>
                              <a:lnTo>
                                <a:pt x="48942" y="0"/>
                              </a:lnTo>
                              <a:lnTo>
                                <a:pt x="48942" y="52161"/>
                              </a:lnTo>
                              <a:lnTo>
                                <a:pt x="38667" y="52161"/>
                              </a:lnTo>
                              <a:lnTo>
                                <a:pt x="37074" y="45498"/>
                              </a:lnTo>
                              <a:cubicBezTo>
                                <a:pt x="30748" y="49940"/>
                                <a:pt x="24386" y="52161"/>
                                <a:pt x="17993" y="52161"/>
                              </a:cubicBezTo>
                              <a:cubicBezTo>
                                <a:pt x="6002" y="52161"/>
                                <a:pt x="0" y="45684"/>
                                <a:pt x="0" y="3274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6" name="Shape 156"/>
                      <wps:cNvSpPr/>
                      <wps:spPr>
                        <a:xfrm>
                          <a:off x="6948443" y="354045"/>
                          <a:ext cx="25413" cy="710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13" h="71036">
                              <a:moveTo>
                                <a:pt x="12250" y="0"/>
                              </a:moveTo>
                              <a:lnTo>
                                <a:pt x="25413" y="0"/>
                              </a:lnTo>
                              <a:lnTo>
                                <a:pt x="25413" y="67897"/>
                              </a:lnTo>
                              <a:cubicBezTo>
                                <a:pt x="17424" y="69984"/>
                                <a:pt x="9302" y="71036"/>
                                <a:pt x="1026" y="71036"/>
                              </a:cubicBezTo>
                              <a:lnTo>
                                <a:pt x="0" y="70683"/>
                              </a:lnTo>
                              <a:lnTo>
                                <a:pt x="0" y="59901"/>
                              </a:lnTo>
                              <a:lnTo>
                                <a:pt x="26" y="59912"/>
                              </a:lnTo>
                              <a:cubicBezTo>
                                <a:pt x="4792" y="59912"/>
                                <a:pt x="8864" y="59271"/>
                                <a:pt x="12250" y="57964"/>
                              </a:cubicBezTo>
                              <a:lnTo>
                                <a:pt x="12250" y="32490"/>
                              </a:lnTo>
                              <a:cubicBezTo>
                                <a:pt x="8864" y="30695"/>
                                <a:pt x="4792" y="29794"/>
                                <a:pt x="26" y="29794"/>
                              </a:cubicBezTo>
                              <a:lnTo>
                                <a:pt x="0" y="29804"/>
                              </a:lnTo>
                              <a:lnTo>
                                <a:pt x="0" y="18880"/>
                              </a:lnTo>
                              <a:lnTo>
                                <a:pt x="12250" y="21370"/>
                              </a:lnTo>
                              <a:lnTo>
                                <a:pt x="12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7" name="Shape 157"/>
                      <wps:cNvSpPr/>
                      <wps:spPr>
                        <a:xfrm>
                          <a:off x="3933651" y="484103"/>
                          <a:ext cx="24878" cy="47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878" h="47347">
                              <a:moveTo>
                                <a:pt x="24866" y="0"/>
                              </a:moveTo>
                              <a:lnTo>
                                <a:pt x="24878" y="39"/>
                              </a:lnTo>
                              <a:lnTo>
                                <a:pt x="24878" y="36203"/>
                              </a:lnTo>
                              <a:lnTo>
                                <a:pt x="24866" y="36194"/>
                              </a:lnTo>
                              <a:lnTo>
                                <a:pt x="9670" y="47347"/>
                              </a:lnTo>
                              <a:lnTo>
                                <a:pt x="15474" y="29336"/>
                              </a:lnTo>
                              <a:lnTo>
                                <a:pt x="0" y="18233"/>
                              </a:lnTo>
                              <a:lnTo>
                                <a:pt x="19070" y="18233"/>
                              </a:lnTo>
                              <a:lnTo>
                                <a:pt x="24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8" name="Shape 158"/>
                      <wps:cNvSpPr/>
                      <wps:spPr>
                        <a:xfrm>
                          <a:off x="3855053" y="463141"/>
                          <a:ext cx="49723" cy="47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3" h="47325">
                              <a:moveTo>
                                <a:pt x="24833" y="0"/>
                              </a:moveTo>
                              <a:lnTo>
                                <a:pt x="30668" y="18222"/>
                              </a:lnTo>
                              <a:lnTo>
                                <a:pt x="49723" y="18222"/>
                              </a:lnTo>
                              <a:lnTo>
                                <a:pt x="34296" y="29343"/>
                              </a:lnTo>
                              <a:lnTo>
                                <a:pt x="40085" y="47325"/>
                              </a:lnTo>
                              <a:lnTo>
                                <a:pt x="24871" y="36219"/>
                              </a:lnTo>
                              <a:lnTo>
                                <a:pt x="9658" y="47325"/>
                              </a:lnTo>
                              <a:lnTo>
                                <a:pt x="15396" y="29343"/>
                              </a:lnTo>
                              <a:lnTo>
                                <a:pt x="0" y="18222"/>
                              </a:lnTo>
                              <a:lnTo>
                                <a:pt x="19030" y="18266"/>
                              </a:lnTo>
                              <a:lnTo>
                                <a:pt x="248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159"/>
                      <wps:cNvSpPr/>
                      <wps:spPr>
                        <a:xfrm>
                          <a:off x="3797360" y="405346"/>
                          <a:ext cx="49758" cy="47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58" h="47311">
                              <a:moveTo>
                                <a:pt x="24832" y="0"/>
                              </a:moveTo>
                              <a:lnTo>
                                <a:pt x="30690" y="18198"/>
                              </a:lnTo>
                              <a:lnTo>
                                <a:pt x="49758" y="18198"/>
                              </a:lnTo>
                              <a:lnTo>
                                <a:pt x="34243" y="29308"/>
                              </a:lnTo>
                              <a:lnTo>
                                <a:pt x="40074" y="47311"/>
                              </a:lnTo>
                              <a:lnTo>
                                <a:pt x="24832" y="36176"/>
                              </a:lnTo>
                              <a:lnTo>
                                <a:pt x="9651" y="47311"/>
                              </a:lnTo>
                              <a:lnTo>
                                <a:pt x="15433" y="29308"/>
                              </a:lnTo>
                              <a:lnTo>
                                <a:pt x="0" y="18198"/>
                              </a:lnTo>
                              <a:lnTo>
                                <a:pt x="19072" y="18198"/>
                              </a:lnTo>
                              <a:lnTo>
                                <a:pt x="248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160"/>
                      <wps:cNvSpPr/>
                      <wps:spPr>
                        <a:xfrm>
                          <a:off x="3776235" y="326264"/>
                          <a:ext cx="49723" cy="473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3" h="47333">
                              <a:moveTo>
                                <a:pt x="24887" y="0"/>
                              </a:moveTo>
                              <a:lnTo>
                                <a:pt x="30686" y="18278"/>
                              </a:lnTo>
                              <a:lnTo>
                                <a:pt x="49723" y="18278"/>
                              </a:lnTo>
                              <a:lnTo>
                                <a:pt x="34239" y="29402"/>
                              </a:lnTo>
                              <a:lnTo>
                                <a:pt x="40028" y="47333"/>
                              </a:lnTo>
                              <a:lnTo>
                                <a:pt x="24887" y="36213"/>
                              </a:lnTo>
                              <a:lnTo>
                                <a:pt x="9633" y="47333"/>
                              </a:lnTo>
                              <a:lnTo>
                                <a:pt x="15398" y="29402"/>
                              </a:lnTo>
                              <a:lnTo>
                                <a:pt x="0" y="18278"/>
                              </a:lnTo>
                              <a:lnTo>
                                <a:pt x="19014" y="18317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161"/>
                      <wps:cNvSpPr/>
                      <wps:spPr>
                        <a:xfrm>
                          <a:off x="3797360" y="247512"/>
                          <a:ext cx="49758" cy="47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58" h="47339">
                              <a:moveTo>
                                <a:pt x="24832" y="0"/>
                              </a:moveTo>
                              <a:lnTo>
                                <a:pt x="30690" y="18219"/>
                              </a:lnTo>
                              <a:lnTo>
                                <a:pt x="49758" y="18219"/>
                              </a:lnTo>
                              <a:lnTo>
                                <a:pt x="34243" y="29351"/>
                              </a:lnTo>
                              <a:lnTo>
                                <a:pt x="40074" y="47339"/>
                              </a:lnTo>
                              <a:lnTo>
                                <a:pt x="24832" y="36244"/>
                              </a:lnTo>
                              <a:lnTo>
                                <a:pt x="9651" y="47339"/>
                              </a:lnTo>
                              <a:lnTo>
                                <a:pt x="15433" y="29351"/>
                              </a:lnTo>
                              <a:lnTo>
                                <a:pt x="0" y="18219"/>
                              </a:lnTo>
                              <a:lnTo>
                                <a:pt x="19072" y="18292"/>
                              </a:lnTo>
                              <a:lnTo>
                                <a:pt x="248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162"/>
                      <wps:cNvSpPr/>
                      <wps:spPr>
                        <a:xfrm>
                          <a:off x="3854959" y="189630"/>
                          <a:ext cx="49702" cy="47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02" h="47387">
                              <a:moveTo>
                                <a:pt x="24796" y="0"/>
                              </a:moveTo>
                              <a:lnTo>
                                <a:pt x="30654" y="18282"/>
                              </a:lnTo>
                              <a:lnTo>
                                <a:pt x="49702" y="18282"/>
                              </a:lnTo>
                              <a:lnTo>
                                <a:pt x="34272" y="29377"/>
                              </a:lnTo>
                              <a:lnTo>
                                <a:pt x="40046" y="47387"/>
                              </a:lnTo>
                              <a:lnTo>
                                <a:pt x="24861" y="36217"/>
                              </a:lnTo>
                              <a:lnTo>
                                <a:pt x="9623" y="47387"/>
                              </a:lnTo>
                              <a:lnTo>
                                <a:pt x="15444" y="29377"/>
                              </a:lnTo>
                              <a:lnTo>
                                <a:pt x="0" y="18282"/>
                              </a:lnTo>
                              <a:lnTo>
                                <a:pt x="19012" y="18306"/>
                              </a:lnTo>
                              <a:lnTo>
                                <a:pt x="247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163"/>
                      <wps:cNvSpPr/>
                      <wps:spPr>
                        <a:xfrm>
                          <a:off x="3933629" y="168547"/>
                          <a:ext cx="24900" cy="472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0" h="47276">
                              <a:moveTo>
                                <a:pt x="24900" y="0"/>
                              </a:moveTo>
                              <a:lnTo>
                                <a:pt x="24900" y="36148"/>
                              </a:lnTo>
                              <a:lnTo>
                                <a:pt x="9664" y="47276"/>
                              </a:lnTo>
                              <a:lnTo>
                                <a:pt x="15423" y="29298"/>
                              </a:lnTo>
                              <a:lnTo>
                                <a:pt x="0" y="18174"/>
                              </a:lnTo>
                              <a:lnTo>
                                <a:pt x="19092" y="18174"/>
                              </a:lnTo>
                              <a:lnTo>
                                <a:pt x="24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164"/>
                      <wps:cNvSpPr/>
                      <wps:spPr>
                        <a:xfrm>
                          <a:off x="3599259" y="108011"/>
                          <a:ext cx="359270" cy="4839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270" h="483955">
                              <a:moveTo>
                                <a:pt x="0" y="0"/>
                              </a:moveTo>
                              <a:lnTo>
                                <a:pt x="359270" y="0"/>
                              </a:lnTo>
                              <a:lnTo>
                                <a:pt x="359270" y="12946"/>
                              </a:lnTo>
                              <a:lnTo>
                                <a:pt x="12945" y="12946"/>
                              </a:lnTo>
                              <a:lnTo>
                                <a:pt x="12945" y="470998"/>
                              </a:lnTo>
                              <a:lnTo>
                                <a:pt x="359270" y="470998"/>
                              </a:lnTo>
                              <a:lnTo>
                                <a:pt x="359270" y="483955"/>
                              </a:lnTo>
                              <a:lnTo>
                                <a:pt x="0" y="4839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165"/>
                      <wps:cNvSpPr/>
                      <wps:spPr>
                        <a:xfrm>
                          <a:off x="3958529" y="484142"/>
                          <a:ext cx="24878" cy="473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878" h="47309">
                              <a:moveTo>
                                <a:pt x="0" y="0"/>
                              </a:moveTo>
                              <a:lnTo>
                                <a:pt x="5848" y="18195"/>
                              </a:lnTo>
                              <a:lnTo>
                                <a:pt x="24878" y="18195"/>
                              </a:lnTo>
                              <a:lnTo>
                                <a:pt x="9402" y="29297"/>
                              </a:lnTo>
                              <a:lnTo>
                                <a:pt x="15245" y="47309"/>
                              </a:lnTo>
                              <a:lnTo>
                                <a:pt x="0" y="361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166"/>
                      <wps:cNvSpPr/>
                      <wps:spPr>
                        <a:xfrm>
                          <a:off x="4012283" y="463141"/>
                          <a:ext cx="49723" cy="47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3" h="47325">
                              <a:moveTo>
                                <a:pt x="24815" y="0"/>
                              </a:moveTo>
                              <a:lnTo>
                                <a:pt x="30650" y="18222"/>
                              </a:lnTo>
                              <a:lnTo>
                                <a:pt x="49723" y="18222"/>
                              </a:lnTo>
                              <a:lnTo>
                                <a:pt x="34253" y="29343"/>
                              </a:lnTo>
                              <a:lnTo>
                                <a:pt x="40057" y="47325"/>
                              </a:lnTo>
                              <a:lnTo>
                                <a:pt x="24815" y="36219"/>
                              </a:lnTo>
                              <a:lnTo>
                                <a:pt x="9633" y="47325"/>
                              </a:lnTo>
                              <a:lnTo>
                                <a:pt x="15411" y="29343"/>
                              </a:lnTo>
                              <a:lnTo>
                                <a:pt x="0" y="18222"/>
                              </a:lnTo>
                              <a:lnTo>
                                <a:pt x="18986" y="18266"/>
                              </a:lnTo>
                              <a:lnTo>
                                <a:pt x="248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167"/>
                      <wps:cNvSpPr/>
                      <wps:spPr>
                        <a:xfrm>
                          <a:off x="4070012" y="405346"/>
                          <a:ext cx="49723" cy="47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3" h="47311">
                              <a:moveTo>
                                <a:pt x="24808" y="0"/>
                              </a:moveTo>
                              <a:lnTo>
                                <a:pt x="30683" y="18198"/>
                              </a:lnTo>
                              <a:lnTo>
                                <a:pt x="49723" y="18198"/>
                              </a:lnTo>
                              <a:lnTo>
                                <a:pt x="34247" y="29308"/>
                              </a:lnTo>
                              <a:lnTo>
                                <a:pt x="40022" y="47311"/>
                              </a:lnTo>
                              <a:lnTo>
                                <a:pt x="24808" y="36176"/>
                              </a:lnTo>
                              <a:lnTo>
                                <a:pt x="9609" y="47311"/>
                              </a:lnTo>
                              <a:lnTo>
                                <a:pt x="15398" y="29308"/>
                              </a:lnTo>
                              <a:lnTo>
                                <a:pt x="0" y="18198"/>
                              </a:lnTo>
                              <a:lnTo>
                                <a:pt x="18994" y="18198"/>
                              </a:lnTo>
                              <a:lnTo>
                                <a:pt x="24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168"/>
                      <wps:cNvSpPr/>
                      <wps:spPr>
                        <a:xfrm>
                          <a:off x="4090885" y="326099"/>
                          <a:ext cx="49724" cy="473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24" h="47319">
                              <a:moveTo>
                                <a:pt x="24861" y="0"/>
                              </a:moveTo>
                              <a:lnTo>
                                <a:pt x="30687" y="18231"/>
                              </a:lnTo>
                              <a:lnTo>
                                <a:pt x="49724" y="18231"/>
                              </a:lnTo>
                              <a:lnTo>
                                <a:pt x="34255" y="29333"/>
                              </a:lnTo>
                              <a:lnTo>
                                <a:pt x="40101" y="47319"/>
                              </a:lnTo>
                              <a:lnTo>
                                <a:pt x="24861" y="36180"/>
                              </a:lnTo>
                              <a:lnTo>
                                <a:pt x="9616" y="47319"/>
                              </a:lnTo>
                              <a:lnTo>
                                <a:pt x="15466" y="29333"/>
                              </a:lnTo>
                              <a:lnTo>
                                <a:pt x="0" y="18231"/>
                              </a:lnTo>
                              <a:lnTo>
                                <a:pt x="18990" y="18231"/>
                              </a:lnTo>
                              <a:lnTo>
                                <a:pt x="24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9" name="Shape 169"/>
                      <wps:cNvSpPr/>
                      <wps:spPr>
                        <a:xfrm>
                          <a:off x="4069994" y="247280"/>
                          <a:ext cx="49741" cy="473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41" h="47319">
                              <a:moveTo>
                                <a:pt x="24826" y="0"/>
                              </a:moveTo>
                              <a:lnTo>
                                <a:pt x="30701" y="18235"/>
                              </a:lnTo>
                              <a:lnTo>
                                <a:pt x="49741" y="18235"/>
                              </a:lnTo>
                              <a:lnTo>
                                <a:pt x="34265" y="29341"/>
                              </a:lnTo>
                              <a:lnTo>
                                <a:pt x="40039" y="47319"/>
                              </a:lnTo>
                              <a:lnTo>
                                <a:pt x="24826" y="36213"/>
                              </a:lnTo>
                              <a:lnTo>
                                <a:pt x="9627" y="47319"/>
                              </a:lnTo>
                              <a:lnTo>
                                <a:pt x="15425" y="29341"/>
                              </a:lnTo>
                              <a:lnTo>
                                <a:pt x="0" y="18235"/>
                              </a:lnTo>
                              <a:lnTo>
                                <a:pt x="19012" y="18252"/>
                              </a:lnTo>
                              <a:lnTo>
                                <a:pt x="248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170"/>
                      <wps:cNvSpPr/>
                      <wps:spPr>
                        <a:xfrm>
                          <a:off x="4012509" y="189669"/>
                          <a:ext cx="49699" cy="473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9" h="47384">
                              <a:moveTo>
                                <a:pt x="24830" y="0"/>
                              </a:moveTo>
                              <a:lnTo>
                                <a:pt x="30669" y="18242"/>
                              </a:lnTo>
                              <a:lnTo>
                                <a:pt x="49699" y="18242"/>
                              </a:lnTo>
                              <a:lnTo>
                                <a:pt x="34298" y="29370"/>
                              </a:lnTo>
                              <a:lnTo>
                                <a:pt x="40083" y="47384"/>
                              </a:lnTo>
                              <a:lnTo>
                                <a:pt x="24902" y="36177"/>
                              </a:lnTo>
                              <a:lnTo>
                                <a:pt x="9652" y="47384"/>
                              </a:lnTo>
                              <a:lnTo>
                                <a:pt x="15427" y="29370"/>
                              </a:lnTo>
                              <a:lnTo>
                                <a:pt x="0" y="18242"/>
                              </a:lnTo>
                              <a:lnTo>
                                <a:pt x="18998" y="18288"/>
                              </a:lnTo>
                              <a:lnTo>
                                <a:pt x="24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1" name="Shape 171"/>
                      <wps:cNvSpPr/>
                      <wps:spPr>
                        <a:xfrm>
                          <a:off x="3958529" y="168509"/>
                          <a:ext cx="24878" cy="473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878" h="47315">
                              <a:moveTo>
                                <a:pt x="12" y="0"/>
                              </a:moveTo>
                              <a:lnTo>
                                <a:pt x="5848" y="18213"/>
                              </a:lnTo>
                              <a:lnTo>
                                <a:pt x="24878" y="18213"/>
                              </a:lnTo>
                              <a:lnTo>
                                <a:pt x="9402" y="29337"/>
                              </a:lnTo>
                              <a:lnTo>
                                <a:pt x="15180" y="47315"/>
                              </a:lnTo>
                              <a:lnTo>
                                <a:pt x="12" y="36177"/>
                              </a:lnTo>
                              <a:lnTo>
                                <a:pt x="0" y="36186"/>
                              </a:lnTo>
                              <a:lnTo>
                                <a:pt x="0" y="39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2" name="Shape 172"/>
                      <wps:cNvSpPr/>
                      <wps:spPr>
                        <a:xfrm>
                          <a:off x="3958529" y="108011"/>
                          <a:ext cx="358566" cy="4839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566" h="483955">
                              <a:moveTo>
                                <a:pt x="0" y="0"/>
                              </a:moveTo>
                              <a:lnTo>
                                <a:pt x="358566" y="0"/>
                              </a:lnTo>
                              <a:lnTo>
                                <a:pt x="358566" y="483955"/>
                              </a:lnTo>
                              <a:lnTo>
                                <a:pt x="352099" y="483955"/>
                              </a:lnTo>
                              <a:lnTo>
                                <a:pt x="0" y="483955"/>
                              </a:lnTo>
                              <a:lnTo>
                                <a:pt x="0" y="470998"/>
                              </a:lnTo>
                              <a:lnTo>
                                <a:pt x="345620" y="470998"/>
                              </a:lnTo>
                              <a:lnTo>
                                <a:pt x="345620" y="12946"/>
                              </a:lnTo>
                              <a:lnTo>
                                <a:pt x="0" y="129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653E59F6" id="Grupa 168" o:spid="_x0000_s1026" style="width:453.6pt;height:41.25pt;mso-position-horizontal-relative:char;mso-position-vertical-relative:line" coordsize="70456,6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">
              <v:shape id="Shape 7" o:spid="_x0000_s1027" style="position:absolute;left:4438;top:2057;width:616;height:974;visibility:visible;mso-wrap-style:square;v-text-anchor:top" coordsize="61535,97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" path="m,l61535,r,15033l17705,15033r,24865l56618,39898r,15035l17705,54933r,42433l,97366,,xe" fillcolor="black" stroked="f" strokeweight="0">
                <v:stroke miterlimit="83231f" joinstyle="miter"/>
                <v:path arrowok="t" textboxrect="0,0,61535,97366"/>
              </v:shape>
              <v:shape id="Shape 8" o:spid="_x0000_s1028" style="position:absolute;left:5155;top:2296;width:611;height:752;visibility:visible;mso-wrap-style:square;v-text-anchor:top" coordsize="61121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" path="m,l17003,r,38495c17003,46368,18145,51988,20441,55353v2297,3377,6300,5062,12016,5062c34517,60415,36692,60325,38995,60135v2286,-188,4004,-422,5126,-703l44121,,61121,r,71233c57841,72071,53582,72940,48333,73833v-5245,893,-11008,1335,-17279,1335c25150,75168,20207,74322,16229,72640,12248,70956,9065,68612,6677,65613,4291,62615,2578,59032,1548,54864,514,50695,,46130,,41170l,xe" fillcolor="black" stroked="f" strokeweight="0">
                <v:stroke miterlimit="83231f" joinstyle="miter"/>
                <v:path arrowok="t" textboxrect="0,0,61121,75168"/>
              </v:shape>
              <v:shape id="Shape 9" o:spid="_x0000_s1029" style="position:absolute;left:5959;top:2280;width:614;height:751;visibility:visible;mso-wrap-style:square;v-text-anchor:top" coordsize="61402,7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" path="m30211,v5990,,11006,817,15034,2455c49270,4096,52480,6390,54868,9339v2386,2955,4071,6512,5061,10680c60912,24188,61402,28753,61402,33713r,41307l44402,75020r,-38638c44402,32454,44139,29106,43628,26341v-514,-2765,-1361,-5007,-2527,-6743c39928,17866,38336,16599,36323,15804v-2019,-793,-4478,-1192,-7376,-1192c26791,14612,24544,14749,22201,15025v-2339,289,-4075,520,-5202,703l16999,75020,,75020,,3931c3279,2991,7541,2102,12790,1264,18033,417,23843,,30211,xe" fillcolor="black" stroked="f" strokeweight="0">
                <v:stroke miterlimit="83231f" joinstyle="miter"/>
                <v:path arrowok="t" textboxrect="0,0,61402,75020"/>
              </v:shape>
              <v:shape id="Shape 10" o:spid="_x0000_s1030" style="position:absolute;left:6722;top:2280;width:332;height:762;visibility:visible;mso-wrap-style:square;v-text-anchor:top" coordsize="33298,76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" path="m32738,r560,75l33298,15524,21704,20930v-2855,4216,-4283,9929,-4283,17143c17421,45565,19202,51444,22762,55702r10536,4567l33298,76149,21779,74181c17186,72403,13273,69850,10047,66520,6815,63198,4327,59169,2599,54442,864,49712,,44395,,38495,,32688,723,27421,2174,22684,3632,17961,5763,13907,8575,10530,11379,7160,14799,4564,18824,2736,22852,907,27489,,32738,xe" fillcolor="black" stroked="f" strokeweight="0">
                <v:stroke miterlimit="83231f" joinstyle="miter"/>
                <v:path arrowok="t" textboxrect="0,0,33298,76149"/>
              </v:shape>
              <v:shape id="Shape 11" o:spid="_x0000_s1031" style="position:absolute;left:7054;top:1940;width:329;height:1109;visibility:visible;mso-wrap-style:square;v-text-anchor:top" coordsize="32877,110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" path="m32877,r,106779c29508,107815,25263,108745,20162,109591v-5105,846,-10469,1260,-16085,1260l,110154,,94274r4214,1827c6936,96101,9247,95986,11173,95753v1918,-235,3484,-494,4705,-771l15878,52829c14377,51796,12389,50835,9901,49953,7421,49060,4775,48614,1964,48614l,49530,,34080r8854,1189c11565,36107,13908,37043,15878,38077r,-35269l32877,xe" fillcolor="black" stroked="f" strokeweight="0">
                <v:stroke miterlimit="83231f" joinstyle="miter"/>
                <v:path arrowok="t" textboxrect="0,0,32877,110851"/>
              </v:shape>
              <v:shape id="Shape 12" o:spid="_x0000_s1032" style="position:absolute;left:7569;top:2296;width:611;height:752;visibility:visible;mso-wrap-style:square;v-text-anchor:top" coordsize="61121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" path="m,l17003,r,38495c17003,46368,18148,51988,20441,55353v2297,3377,6300,5062,12020,5062c34517,60415,36692,60325,38991,60135v2294,-188,4005,-422,5131,-703l44122,,61121,r,71233c57842,72071,53579,72940,48330,73833v-5242,893,-11005,1335,-17276,1335c25150,75168,20211,74322,16229,72640,12248,70956,9065,68612,6679,65613,4291,62615,2578,59032,1548,54864,515,50695,,46130,,41170l,xe" fillcolor="black" stroked="f" strokeweight="0">
                <v:stroke miterlimit="83231f" joinstyle="miter"/>
                <v:path arrowok="t" textboxrect="0,0,61121,75168"/>
              </v:shape>
              <v:shape id="Shape 13" o:spid="_x0000_s1033" style="position:absolute;left:8326;top:2278;width:539;height:771;visibility:visible;mso-wrap-style:square;v-text-anchor:top" coordsize="53950,7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" path="m29221,v4310,,8428,399,12363,1195c45522,1994,48467,2765,50440,3513l47341,17283v-1872,-845,-4260,-1616,-7162,-2325c37278,14263,33905,13907,30064,13907v-3464,,-6276,590,-8428,1760c19483,16837,18404,18644,18404,21078v,1213,212,2293,634,3229c19458,25247,20186,26114,21211,26906v1030,795,2387,1595,4079,2387c26975,30089,29031,30909,31471,31752v4026,1501,7448,2974,10256,4424c44539,37634,46850,39269,48679,41094v1829,1828,3165,3913,4003,6253c53528,49690,53950,52498,53950,55778v,7027,-2600,12345,-7802,15948c40950,75330,33531,77134,23886,77134v-6465,,-11663,-540,-15599,-1617c4352,74444,1588,73576,,72917l2949,58726v2526,1034,5551,2017,9064,2953c15523,62615,19526,63082,24023,63082v4496,,7773,-536,9835,-1616c35913,60394,36947,58543,36947,55914v,-2433,-1101,-4442,-3301,-6036c31449,48287,27813,46555,22760,44676,19664,43556,16830,42365,14263,41094,11679,39834,9458,38358,7586,36666,5710,34985,4234,32944,3157,30556,2078,28170,1541,25247,1541,21779,1541,15033,4028,9720,8989,5832,13953,1943,20696,,29221,xe" fillcolor="black" stroked="f" strokeweight="0">
                <v:stroke miterlimit="83231f" joinstyle="miter"/>
                <v:path arrowok="t" textboxrect="0,0,53950,77134"/>
              </v:shape>
              <v:shape id="Shape 14" o:spid="_x0000_s1034" style="position:absolute;left:8961;top:2296;width:584;height:735;visibility:visible;mso-wrap-style:square;v-text-anchor:top" coordsize="58447,73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" path="m1825,l57607,r,11944c55729,13914,53270,16679,50231,20235v-3045,3561,-6303,7513,-9770,11869c36994,36464,33509,41004,29996,45734v-3510,4727,-6675,9252,-9487,13559l58447,59293r,14191l,73484,,62943c2064,59202,4637,55123,7729,50716v3089,-4395,6268,-8822,9554,-13269c20564,32997,23818,28757,27051,24732v3226,-4029,6105,-7539,8636,-10537l1825,14195,1825,xe" fillcolor="black" stroked="f" strokeweight="0">
                <v:stroke miterlimit="83231f" joinstyle="miter"/>
                <v:path arrowok="t" textboxrect="0,0,58447,73484"/>
              </v:shape>
              <v:shape id="Shape 15" o:spid="_x0000_s1035" style="position:absolute;left:9633;top:2279;width:335;height:763;visibility:visible;mso-wrap-style:square;v-text-anchor:top" coordsize="33507,7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" path="m33507,r,14233l27396,15540v-1968,983,-3632,2276,-4993,3871c21046,20995,19995,22824,19246,24886v-752,2059,-1266,4170,-1545,6322l33507,31208r,12502l17562,43710v467,5908,2548,10470,6249,13702l33507,60332r,15944l20931,74130c16157,72211,12223,69544,9134,66120,6041,62700,3742,58676,2243,54039,746,49399,,44322,,38793,,32334,955,26668,2877,21794,4796,16923,7348,12873,10537,9640,13720,6408,17368,3977,21500,2336l33507,xe" fillcolor="black" stroked="f" strokeweight="0">
                <v:stroke miterlimit="83231f" joinstyle="miter"/>
                <v:path arrowok="t" textboxrect="0,0,33507,76276"/>
              </v:shape>
              <v:shape id="Shape 16" o:spid="_x0000_s1036" style="position:absolute;left:9968;top:2866;width:280;height:183;visibility:visible;mso-wrap-style:square;v-text-anchor:top" coordsize="28028,1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" path="m25785,r2243,13914c27092,14381,25799,14872,24165,15386v-1637,514,-3509,983,-5622,1404c16439,17215,14165,17560,11734,17849v-2440,280,-4917,413,-7447,413l,17531,,1588,6393,3513v4118,,7888,-371,11306,-1119c21123,1638,23813,846,25785,xe" fillcolor="black" stroked="f" strokeweight="0">
                <v:stroke miterlimit="83231f" joinstyle="miter"/>
                <v:path arrowok="t" textboxrect="0,0,28028,18262"/>
              </v:shape>
              <v:shape id="Shape 17" o:spid="_x0000_s1037" style="position:absolute;left:9968;top:2278;width:328;height:438;visibility:visible;mso-wrap-style:square;v-text-anchor:top" coordsize="32802,4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" path="m632,c10745,,18639,3140,24302,9410v5671,6275,8500,15646,8500,28102c32802,38452,32781,39502,32734,40676v-44,1171,-120,2221,-209,3157l,43833,,31331r15806,c15806,28990,15475,26762,14824,24660v-659,-2114,-1617,-3935,-2884,-5483c10676,17633,9135,16420,7307,15527,5482,14637,3304,14191,773,14191l,14356,,123,632,xe" fillcolor="black" stroked="f" strokeweight="0">
                <v:stroke miterlimit="83231f" joinstyle="miter"/>
                <v:path arrowok="t" textboxrect="0,0,32802,43833"/>
              </v:shape>
              <v:shape id="Shape 18" o:spid="_x0000_s1038" style="position:absolute;left:10915;top:2057;width:659;height:974;visibility:visible;mso-wrap-style:square;v-text-anchor:top" coordsize="65894,97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" path="m,l62517,r,15033l17704,15033r,24023l57607,39056r,14753l17704,53809r,28522l65894,82331r,15035l,97366,,xe" fillcolor="black" stroked="f" strokeweight="0">
                <v:stroke miterlimit="83231f" joinstyle="miter"/>
                <v:path arrowok="t" textboxrect="0,0,65894,97366"/>
              </v:shape>
              <v:shape id="Shape 19" o:spid="_x0000_s1039" style="position:absolute;left:11696;top:2296;width:612;height:752;visibility:visible;mso-wrap-style:square;v-text-anchor:top" coordsize="61120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" path="m,l17002,r,38495c17002,46368,18147,51988,20444,55353v2293,3377,6297,5062,12017,5062c34516,60415,36692,60325,38995,60135v2290,-188,4003,-422,5126,-703l44121,,61120,r,71233c57841,72071,53582,72940,48333,73833v-5245,893,-11009,1335,-17277,1335c25150,75168,20211,74322,16228,72640,12247,70956,9064,68612,6677,65613,4291,62615,2577,59032,1548,54864,514,50695,,46130,,41170l,xe" fillcolor="black" stroked="f" strokeweight="0">
                <v:stroke miterlimit="83231f" joinstyle="miter"/>
                <v:path arrowok="t" textboxrect="0,0,61120,75168"/>
              </v:shape>
              <v:shape id="Shape 20" o:spid="_x0000_s1040" style="position:absolute;left:12500;top:2280;width:448;height:751;visibility:visible;mso-wrap-style:square;v-text-anchor:top" coordsize="44823,7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" path="m28666,v1121,,2434,72,3935,209c34098,353,35597,544,37098,774v1493,234,2944,515,4352,843c42854,1947,43981,2249,44823,2527l41871,16858v-1404,-467,-3344,-957,-5832,-1472c33555,14872,30678,14609,27399,14609v-1872,,-3862,194,-5969,565c19324,15551,17849,15877,17003,16157r,58871l,75028,,5059c3279,3844,7380,2696,12297,1617,17215,544,22668,,28666,xe" fillcolor="black" stroked="f" strokeweight="0">
                <v:stroke miterlimit="83231f" joinstyle="miter"/>
                <v:path arrowok="t" textboxrect="0,0,44823,75028"/>
              </v:shape>
              <v:shape id="Shape 21" o:spid="_x0000_s1041" style="position:absolute;left:13003;top:2278;width:353;height:772;visibility:visible;mso-wrap-style:square;v-text-anchor:top" coordsize="35270,77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" path="m35269,r1,l35270,14753r-1,c29649,14753,25269,16883,22134,21143v-3136,4266,-4706,10047,-4706,17352c17428,45897,18998,51754,22134,56059v3135,4306,7515,6458,13135,6458l35270,62517r,14754l35269,77271v-5249,,-10022,-936,-14331,-2806c16632,72593,12931,69973,9842,66596,6750,63219,4334,59148,2607,54374,867,49593,,44305,,38495,,32688,867,27421,2607,22690,4334,17964,6768,13907,9911,10537,13046,7164,16769,4564,21074,2736,25391,915,30118,,35269,xe" fillcolor="black" stroked="f" strokeweight="0">
                <v:stroke miterlimit="83231f" joinstyle="miter"/>
                <v:path arrowok="t" textboxrect="0,0,35270,77271"/>
              </v:shape>
              <v:shape id="Shape 22" o:spid="_x0000_s1042" style="position:absolute;left:13356;top:2278;width:352;height:772;visibility:visible;mso-wrap-style:square;v-text-anchor:top" coordsize="35262,77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" path="m,l14259,2736v4356,1828,8078,4428,11175,7801c28522,13907,30934,17964,32663,22690v1732,4731,2599,9998,2599,15805c35262,44305,34423,49593,32739,54374v-1689,4774,-4080,8845,-7168,12222c22482,69973,18756,72593,14400,74465l,77271,,62517,13136,56059v3136,-4305,4706,-10162,4706,-17564c17842,31190,16272,25409,13136,21143l,14753,,xe" fillcolor="black" stroked="f" strokeweight="0">
                <v:stroke miterlimit="83231f" joinstyle="miter"/>
                <v:path arrowok="t" textboxrect="0,0,35262,77271"/>
              </v:shape>
              <v:shape id="Shape 23" o:spid="_x0000_s1043" style="position:absolute;left:13866;top:2280;width:329;height:1011;visibility:visible;mso-wrap-style:square;v-text-anchor:top" coordsize="32879,101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" path="m28804,r4075,697l32879,16813,27118,14609v-1594,,-3257,68,-4986,212c20394,14958,18688,15267,17003,15728r,42015c18500,58769,20488,59731,22971,60620v2485,893,5130,1340,7938,1340l32879,61040r,15417l24163,75305v-2902,-844,-5288,-1780,-7160,-2808l17003,101012,,101012,,3931c3467,2991,7725,2102,12788,1264,17849,417,23184,,28804,xe" fillcolor="black" stroked="f" strokeweight="0">
                <v:stroke miterlimit="83231f" joinstyle="miter"/>
                <v:path arrowok="t" textboxrect="0,0,32879,101012"/>
              </v:shape>
              <v:shape id="Shape 24" o:spid="_x0000_s1044" style="position:absolute;left:14195;top:2287;width:333;height:759;visibility:visible;mso-wrap-style:square;v-text-anchor:top" coordsize="33300,75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" path="m,l11520,1970v4586,1776,8499,4334,11729,7661c26481,12954,28965,16979,30701,21709v1731,4730,2599,10048,2599,15944c33300,43277,32569,48428,31117,53112v-1450,4680,-3534,8708,-6249,12077c22150,68566,18752,71188,14680,73060,10608,74936,5993,75872,842,75872l,75760,,60343,11591,54933v2855,-4211,4285,-9878,4285,-16999c15876,30350,14165,24449,10749,20229l,16116,,xe" fillcolor="black" stroked="f" strokeweight="0">
                <v:stroke miterlimit="83231f" joinstyle="miter"/>
                <v:path arrowok="t" textboxrect="0,0,33300,75872"/>
              </v:shape>
              <v:shape id="Shape 25" o:spid="_x0000_s1045" style="position:absolute;left:14646;top:2279;width:335;height:763;visibility:visible;mso-wrap-style:square;v-text-anchor:top" coordsize="33507,7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" path="m33507,r,14233l27396,15540v-1970,983,-3632,2276,-4990,3871c21046,20995,19995,22824,19245,24886v-752,2059,-1267,4170,-1544,6322l33507,31208r,12502l17561,43710v468,5908,2549,10470,6250,13702l33507,60332r,15944l20931,74130c16157,72211,12222,69544,9134,66120,6045,62700,3740,58676,2242,54039,745,49399,,44322,,38793,,32334,957,26668,2876,21794,4795,16923,7348,12873,10537,9640,13720,6408,17367,3977,21499,2336l33507,xe" fillcolor="black" stroked="f" strokeweight="0">
                <v:stroke miterlimit="83231f" joinstyle="miter"/>
                <v:path arrowok="t" textboxrect="0,0,33507,76276"/>
              </v:shape>
              <v:shape id="Shape 26" o:spid="_x0000_s1046" style="position:absolute;left:14981;top:2866;width:280;height:183;visibility:visible;mso-wrap-style:square;v-text-anchor:top" coordsize="28028,1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" path="m25785,r2243,13914c27092,14381,25800,14872,24169,15386v-1642,514,-3514,983,-5627,1404c16440,17215,14167,17560,11734,17849v-2441,280,-4917,413,-7448,413l,17531,,1588,6393,3513v4117,,7886,-371,11310,-1119c21123,1638,23812,846,25785,xe" fillcolor="black" stroked="f" strokeweight="0">
                <v:stroke miterlimit="83231f" joinstyle="miter"/>
                <v:path arrowok="t" textboxrect="0,0,28028,18262"/>
              </v:shape>
              <v:shape id="Shape 27" o:spid="_x0000_s1047" style="position:absolute;left:14981;top:2278;width:328;height:438;visibility:visible;mso-wrap-style:square;v-text-anchor:top" coordsize="32805,4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" path="m632,c10745,,18639,3140,24306,9410v5665,6275,8499,15646,8499,28102c32805,38452,32781,39502,32734,40676v-44,1171,-120,2221,-210,3157l,43833,,31331r15806,c15806,28990,15474,26762,14823,24660v-656,-2114,-1616,-3935,-2883,-5483c10676,17633,9136,16420,7307,15527,5481,14637,3303,14191,773,14191l,14356,,123,632,xe" fillcolor="black" stroked="f" strokeweight="0">
                <v:stroke miterlimit="83231f" joinstyle="miter"/>
                <v:path arrowok="t" textboxrect="0,0,32805,43833"/>
              </v:shape>
              <v:shape id="Shape 28" o:spid="_x0000_s1048" style="position:absolute;left:15269;top:2296;width:374;height:996;visibility:visible;mso-wrap-style:square;v-text-anchor:top" coordsize="37372,99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" path="m20376,l37372,r,71513c37372,81064,35104,88135,30557,92729v-4547,4582,-11074,6880,-19594,6880c9738,99609,8031,99489,5832,99259,3632,99028,1685,98582,,97923l2246,84017v2059,651,4547,983,7449,983c13629,85000,16387,83850,17986,81554v1595,-2293,2390,-5739,2390,-10325l20376,xe" fillcolor="black" stroked="f" strokeweight="0">
                <v:stroke miterlimit="83231f" joinstyle="miter"/>
                <v:path arrowok="t" textboxrect="0,0,37372,99609"/>
              </v:shape>
              <v:shape id="Shape 29" o:spid="_x0000_s1049" style="position:absolute;left:15452;top:1976;width:209;height:209;visibility:visible;mso-wrap-style:square;v-text-anchor:top" coordsize="20931,20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" path="m10537,v2812,,5241,932,7305,2808c19901,4684,20931,7258,20931,10533v,3191,-1030,5714,-3089,7586c15778,19995,13349,20931,10537,20931v-2904,,-5392,-936,-7448,-2812c1030,16247,,13724,,10533,,7258,1030,4684,3089,2808,5145,932,7633,,10537,xe" fillcolor="black" stroked="f" strokeweight="0">
                <v:stroke miterlimit="83231f" joinstyle="miter"/>
                <v:path arrowok="t" textboxrect="0,0,20931,20931"/>
              </v:shape>
              <v:shape id="Shape 30" o:spid="_x0000_s1050" style="position:absolute;left:15788;top:2278;width:539;height:771;visibility:visible;mso-wrap-style:square;v-text-anchor:top" coordsize="53954,7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" path="m29221,v4310,,8431,399,12366,1195c45522,1994,48470,2765,50440,3513l47343,17283v-1872,-845,-4262,-1616,-7160,-2325c37281,14263,33905,13907,30068,13907v-3468,,-6276,590,-8432,1760c19483,16837,18404,18644,18404,21078v,1213,212,2293,636,3229c19462,25247,20186,26114,21214,26906v1030,795,2388,1595,4076,2387c26979,30089,29034,30909,31471,31752v4028,1501,7448,2974,10252,4424c44539,37634,46854,39269,48683,41094v1825,1828,3161,3913,4003,6253c53532,49690,53954,52498,53954,55778v,7027,-2608,12345,-7802,15948c40954,75330,33531,77134,23890,77134v-6469,,-11665,-540,-15603,-1617c4356,74444,1588,73576,,72917l2948,58726v2531,1034,5551,2017,9065,2953c15527,62615,19530,63082,24022,63082v4497,,7776,-536,9836,-1616c35917,60394,36951,58543,36951,55914v,-2433,-1102,-4442,-3302,-6036c31449,48287,27817,46555,22762,44676,19666,43556,16834,42365,14263,41094,11681,39834,9460,38358,7584,36666,5712,34985,4233,32944,3161,30556,2080,28170,1544,25247,1544,21779,1544,15033,4028,9720,8993,5832,13954,1943,20700,,29221,xe" fillcolor="black" stroked="f" strokeweight="0">
                <v:stroke miterlimit="83231f" joinstyle="miter"/>
                <v:path arrowok="t" textboxrect="0,0,53954,77134"/>
              </v:shape>
              <v:shape id="Shape 31" o:spid="_x0000_s1051" style="position:absolute;left:16468;top:1940;width:650;height:1091;visibility:visible;mso-wrap-style:square;v-text-anchor:top" coordsize="65048,10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" path="m16996,r,64206c19149,61957,21445,59548,23882,56971v2435,-2574,4821,-5152,7165,-7729c33387,46668,35614,44183,37725,41797v2099,-2391,3905,-4472,5407,-6250l63219,35547c58547,40789,53618,46220,48432,51840,43247,57464,38038,62940,32800,68278v2804,2348,5753,5180,8834,8508c44719,80108,47708,83644,50609,87388v2895,3750,5601,7498,8129,11242c61261,102377,63368,105844,65048,109027r-19670,c43690,106125,41742,103076,39550,99893,37347,96711,34982,93618,32451,90620,29920,87625,27346,84788,24726,82121,22101,79453,19526,77178,16996,75306r,33721l,109027,,2808,16996,xe" fillcolor="black" stroked="f" strokeweight="0">
                <v:stroke miterlimit="83231f" joinstyle="miter"/>
                <v:path arrowok="t" textboxrect="0,0,65048,109027"/>
              </v:shape>
              <v:shape id="Shape 722" o:spid="_x0000_s1052" style="position:absolute;left:17232;top:2296;width:170;height:735;visibility:visible;mso-wrap-style:square;v-text-anchor:top" coordsize="16995,7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" path="m,l16995,r,73480l,73480,,e" fillcolor="black" stroked="f" strokeweight="0">
                <v:stroke miterlimit="83231f" joinstyle="miter"/>
                <v:path arrowok="t" textboxrect="0,0,16995,73480"/>
              </v:shape>
              <v:shape id="Shape 33" o:spid="_x0000_s1053" style="position:absolute;left:17211;top:1976;width:209;height:209;visibility:visible;mso-wrap-style:square;v-text-anchor:top" coordsize="20937,20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" path="m10537,v2808,,5241,936,7304,2808c19903,4684,20937,7254,20937,10537v,3183,-1034,5710,-3096,7586c15778,19999,13345,20931,10537,20931v-2902,,-5386,-932,-7448,-2808c1026,16247,,13720,,10537,,7254,1026,4684,3089,2808,5151,936,7635,,10537,xe" fillcolor="black" stroked="f" strokeweight="0">
                <v:stroke miterlimit="83231f" joinstyle="miter"/>
                <v:path arrowok="t" textboxrect="0,0,20937,20931"/>
              </v:shape>
              <v:shape id="Shape 34" o:spid="_x0000_s1054" style="position:absolute;left:17537;top:2279;width:335;height:763;visibility:visible;mso-wrap-style:square;v-text-anchor:top" coordsize="33507,7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" path="m33507,r,14233l27395,15540v-1968,983,-3628,2276,-4990,3871c21049,20995,19994,22824,19246,24886v-753,2059,-1268,4170,-1545,6322l33507,31208r,12502l17564,43710v467,5908,2545,10470,6246,13702l33507,60332r,15944l20934,74130c16156,72211,12221,69544,9132,66120,6044,62700,3740,58676,2243,54039,748,49399,,44322,,38793,,32334,958,26668,2879,21794,4798,16923,7351,12873,10537,9640,13719,6408,17370,3977,21499,2336l33507,xe" fillcolor="black" stroked="f" strokeweight="0">
                <v:stroke miterlimit="83231f" joinstyle="miter"/>
                <v:path arrowok="t" textboxrect="0,0,33507,76276"/>
              </v:shape>
              <v:shape id="Shape 35" o:spid="_x0000_s1055" style="position:absolute;left:17872;top:2866;width:280;height:183;visibility:visible;mso-wrap-style:square;v-text-anchor:top" coordsize="28027,1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" path="m25784,r2243,13914c27091,14381,25802,14872,24167,15386v-1637,514,-3512,983,-5626,1404c16438,17215,14167,17560,11734,17849v-2437,280,-4919,413,-7449,413l,17531,,1587,6395,3513v4115,,7888,-371,11307,-1119c21122,1638,23812,846,25784,xe" fillcolor="black" stroked="f" strokeweight="0">
                <v:stroke miterlimit="83231f" joinstyle="miter"/>
                <v:path arrowok="t" textboxrect="0,0,28027,18262"/>
              </v:shape>
              <v:shape id="Shape 36" o:spid="_x0000_s1056" style="position:absolute;left:17872;top:2278;width:328;height:438;visibility:visible;mso-wrap-style:square;v-text-anchor:top" coordsize="32805,4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" path="m632,c10747,,18638,3140,24304,9410v5667,6275,8501,15646,8501,28102c32805,38452,32779,39502,32736,40676v-47,1171,-122,2221,-212,3157l,43833,,31331r15806,c15806,28990,15474,26762,14823,24660v-656,-2114,-1617,-3935,-2885,-5483c10678,17633,9134,16420,7305,15527,5481,14637,3303,14191,771,14191l,14356,,123,632,xe" fillcolor="black" stroked="f" strokeweight="0">
                <v:stroke miterlimit="83231f" joinstyle="miter"/>
                <v:path arrowok="t" textboxrect="0,0,32805,43833"/>
              </v:shape>
              <v:shape id="Shape 37" o:spid="_x0000_s1057" style="position:absolute;left:4438;top:3899;width:333;height:762;visibility:visible;mso-wrap-style:square;v-text-anchor:top" coordsize="33299,76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" path="m32739,r560,76l33299,15532,21708,20933v-2861,4217,-4291,9933,-4291,17148c17417,45575,19200,51452,22763,55710r10536,4564l33299,76159,21777,74188c17183,72414,13270,69853,10044,66527,6819,63205,4328,59180,2596,54442,869,49719,,44399,,38498,,32695,724,27428,2175,22694,3630,17970,5761,13914,8572,10541,11376,7170,14797,4572,18825,2743,22850,914,27494,,32739,xe" fillcolor="black" stroked="f" strokeweight="0">
                <v:stroke miterlimit="83231f" joinstyle="miter"/>
                <v:path arrowok="t" textboxrect="0,0,33299,76159"/>
              </v:shape>
              <v:shape id="Shape 38" o:spid="_x0000_s1058" style="position:absolute;left:4771;top:3559;width:329;height:1109;visibility:visible;mso-wrap-style:square;v-text-anchor:top" coordsize="32881,11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" path="m32881,r,106784c29504,107817,25266,108749,20165,109592v-5111,846,-10468,1264,-16088,1264l,110159,,94274r4221,1828c6932,96102,9246,95988,11169,95753v1919,-234,3489,-493,4713,-770l15882,52835c14379,51797,12386,50836,9905,49947,7425,49061,4772,48614,1968,48614l,49531,,34075r8850,1194c11569,36109,13912,37045,15882,38077r,-35269l32881,xe" fillcolor="black" stroked="f" strokeweight="0">
                <v:stroke miterlimit="83231f" joinstyle="miter"/>
                <v:path arrowok="t" textboxrect="0,0,32881,110856"/>
              </v:shape>
              <v:shape id="Shape 39" o:spid="_x0000_s1059" style="position:absolute;left:5270;top:3559;width:282;height:1104;visibility:visible;mso-wrap-style:square;v-text-anchor:top" coordsize="28246,110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" path="m16999,r,84158c16999,86228,17158,87953,17489,89364v334,1403,915,2596,1761,3577c20088,93924,21236,94674,22687,95188v1451,518,3301,910,5559,1199l25845,110438v-5055,-98,-9246,-659,-12564,-1692c9951,107720,7308,106245,5335,104325,3370,102407,1990,100019,1195,97158,396,94303,,91041,,87390l,2808,16999,xe" fillcolor="black" stroked="f" strokeweight="0">
                <v:stroke miterlimit="83231f" joinstyle="miter"/>
                <v:path arrowok="t" textboxrect="0,0,28246,110438"/>
              </v:shape>
              <v:shape id="Shape 40" o:spid="_x0000_s1060" style="position:absolute;left:5621;top:4199;width:300;height:466;visibility:visible;mso-wrap-style:square;v-text-anchor:top" coordsize="29999,4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" path="m29999,r,12395l27328,12593v-1919,281,-3655,800,-5200,1548c20580,14890,19338,15942,18406,17302v-942,1358,-1404,3071,-1404,5127c17002,26457,18262,29244,20794,30791r9205,2080l29999,46572r-354,24c25236,46596,21210,46174,17560,45332,13907,44485,10792,43133,8214,41261,5641,39389,3625,36951,2174,33952,722,30949,,27256,,22853,,18638,813,15081,2455,12173,4093,9270,6321,6906,9132,5080,11940,3251,15196,1944,18896,1141l29999,xe" fillcolor="black" stroked="f" strokeweight="0">
                <v:stroke miterlimit="83231f" joinstyle="miter"/>
                <v:path arrowok="t" textboxrect="0,0,29999,46596"/>
              </v:shape>
              <v:shape id="Shape 41" o:spid="_x0000_s1061" style="position:absolute;left:5692;top:3896;width:229;height:172;visibility:visible;mso-wrap-style:square;v-text-anchor:top" coordsize="22976,17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" path="m22623,r353,52l22976,14644r-2039,-317c17003,14327,13396,14609,10116,15174v-3280,558,-5950,1217,-8006,1965l,3370c2153,2620,5296,1872,9415,1123,13536,374,17939,,22623,xe" fillcolor="black" stroked="f" strokeweight="0">
                <v:stroke miterlimit="83231f" joinstyle="miter"/>
                <v:path arrowok="t" textboxrect="0,0,22976,17139"/>
              </v:shape>
              <v:shape id="Shape 42" o:spid="_x0000_s1062" style="position:absolute;left:5921;top:3897;width:295;height:768;visibility:visible;mso-wrap-style:square;v-text-anchor:top" coordsize="29433,76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" path="m,l13834,2053v3838,1404,6905,3370,9209,5907c25333,10485,26971,13552,27961,17159v982,3607,1472,7564,1472,11869l29433,73567v-2621,565,-6584,1246,-11869,2041l,76777,,63076r1054,238c6297,63314,10278,63030,12996,62469r,-18826c12060,43363,10692,43078,8917,42797,7135,42513,5169,42377,3016,42377l,42600,,30205r486,-50c2361,30155,4327,30274,6393,30508v2056,234,4262,626,6603,1195l12996,28891v,-1969,-234,-3838,-703,-5626c11826,21489,11002,19920,9831,18560,8661,17206,7117,16151,5202,15403l,14592,,xe" fillcolor="black" stroked="f" strokeweight="0">
                <v:stroke miterlimit="83231f" joinstyle="miter"/>
                <v:path arrowok="t" textboxrect="0,0,29433,76777"/>
              </v:shape>
              <v:shape id="Shape 43" o:spid="_x0000_s1063" style="position:absolute;left:6695;top:3676;width:615;height:973;visibility:visible;mso-wrap-style:square;v-text-anchor:top" coordsize="61535,9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" path="m,l17701,r,82051l61535,82051r,15317l,97368,,xe" fillcolor="black" stroked="f" strokeweight="0">
                <v:stroke miterlimit="83231f" joinstyle="miter"/>
                <v:path arrowok="t" textboxrect="0,0,61535,97368"/>
              </v:shape>
              <v:shape id="Shape 44" o:spid="_x0000_s1064" style="position:absolute;left:7398;top:3915;width:612;height:751;visibility:visible;mso-wrap-style:square;v-text-anchor:top" coordsize="61114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" path="m,l16997,r,38502c16997,46372,18145,51991,20441,55361v2289,3377,6297,5054,12014,5054c34517,60415,36692,60329,38989,60141v2289,-194,4003,-428,5122,-701l44111,,61114,r,71241c57834,72079,53576,72946,48330,73839v-5248,887,-11005,1329,-17283,1329c25146,75168,20207,74329,16226,72644,12240,70956,9058,68619,6671,65621,4285,62623,2570,59032,1542,54872,516,50698,,46130,,41170l,xe" fillcolor="black" stroked="f" strokeweight="0">
                <v:stroke miterlimit="83231f" joinstyle="miter"/>
                <v:path arrowok="t" textboxrect="0,0,61114,75168"/>
              </v:shape>
              <v:shape id="Shape 45" o:spid="_x0000_s1065" style="position:absolute;left:8200;top:3559;width:328;height:1109;visibility:visible;mso-wrap-style:square;v-text-anchor:top" coordsize="32877,11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" path="m16999,r,38077c18964,37045,21380,36109,24234,35269r8643,-1157l32877,49530r-1964,-916c28101,48614,25451,49032,22968,49878v-2480,847,-4472,1783,-5969,2806l16999,94983v1217,277,2786,536,4711,770c23630,95988,25941,96102,28663,96102r4214,-1827l32877,110159r-4071,697c23180,110856,17823,110438,12707,109592,7610,108749,3373,107817,,106784l,2808,16999,xe" fillcolor="black" stroked="f" strokeweight="0">
                <v:stroke miterlimit="83231f" joinstyle="miter"/>
                <v:path arrowok="t" textboxrect="0,0,32877,110856"/>
              </v:shape>
              <v:shape id="Shape 46" o:spid="_x0000_s1066" style="position:absolute;left:8528;top:3899;width:333;height:762;visibility:visible;mso-wrap-style:square;v-text-anchor:top" coordsize="33298,7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" path="m840,v5155,,9767,914,13846,2743c18757,4572,22156,7170,24866,10541v2718,3373,4800,7429,6258,12153c32574,27428,33298,32648,33298,38362v,5896,-868,11218,-2600,15943c28963,59036,26483,63090,23253,66463v-3228,3373,-7149,5951,-11732,7725l,76160,,60276,10532,55710v3563,-4258,5345,-10135,5345,-17629c15877,30866,14444,25150,11590,20933l,15530,,113,840,xe" fillcolor="black" stroked="f" strokeweight="0">
                <v:stroke miterlimit="83231f" joinstyle="miter"/>
                <v:path arrowok="t" textboxrect="0,0,33298,76160"/>
              </v:shape>
              <v:shape id="Shape 47" o:spid="_x0000_s1067" style="position:absolute;left:8996;top:3915;width:611;height:751;visibility:visible;mso-wrap-style:square;v-text-anchor:top" coordsize="61114,7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" path="m,l16999,r,38502c16999,46372,18143,51991,20441,55361v2289,3377,6295,5054,12012,5054c34516,60415,36690,60329,38988,60141v2289,-194,4003,-428,5122,-701l44110,,61114,r,71241c57833,72079,53575,72946,48330,73839v-5249,887,-11006,1329,-17284,1329c25146,75168,20206,74329,16224,72644,12239,70956,9058,68619,6670,65621,4283,62623,2569,59032,1541,54872,514,50698,,46130,,41170l,xe" fillcolor="black" stroked="f" strokeweight="0">
                <v:stroke miterlimit="83231f" joinstyle="miter"/>
                <v:path arrowok="t" textboxrect="0,0,61114,75168"/>
              </v:shape>
              <v:shape id="Shape 48" o:spid="_x0000_s1068" style="position:absolute;left:9739;top:3896;width:539;height:772;visibility:visible;mso-wrap-style:square;v-text-anchor:top" coordsize="53953,7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" path="m29229,v4305,,8431,393,12358,1191c45529,1994,48478,2757,50441,3506l47352,17276v-1872,-838,-4264,-1617,-7168,-2318c37282,14262,33905,13913,30075,13913v-3474,,-6281,580,-8434,1746c19484,16837,18411,18644,18411,21074v,1217,212,2297,626,3233c19463,25247,20189,26106,21219,26906v1030,799,2390,1588,4076,2387c26986,30092,29042,30909,31479,31755v4025,1498,7441,2971,10257,4421c44540,37634,46858,39265,48687,41094v1829,1828,3157,3912,4003,6253c53535,49690,53953,52498,53953,55778v,7024,-2598,12345,-7797,15948c40961,75333,33534,77134,23890,77134v-6462,,-11660,-544,-15598,-1610c4360,74444,1591,73576,,72925l2956,58726v2524,1034,5544,2020,9058,2953c15531,62615,19534,63082,24031,63082v4496,,7769,-536,9835,-1616c35922,60394,36954,58543,36954,55914v,-2433,-1101,-4442,-3300,-6040c31450,48287,27822,46548,22763,44676,19675,43556,16842,42361,14263,41094,11690,39834,9461,38358,7586,36665,5714,34985,4242,32950,3169,30560,2089,28170,1546,25247,1546,21775,1546,15033,4028,9716,8993,5832,13957,1939,20701,,29229,xe" fillcolor="black" stroked="f" strokeweight="0">
                <v:stroke miterlimit="83231f" joinstyle="miter"/>
                <v:path arrowok="t" textboxrect="0,0,53953,77134"/>
              </v:shape>
              <v:shape id="Shape 49" o:spid="_x0000_s1069" style="position:absolute;left:10424;top:3559;width:650;height:1090;visibility:visible;mso-wrap-style:square;v-text-anchor:top" coordsize="65056,109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" path="m17003,r,64210c19155,61961,21445,59556,23886,56971v2437,-2574,4827,-5152,7168,-7725c33389,46675,35618,44187,37724,41797v2106,-2387,3906,-4471,5408,-6253l63227,35544c58551,40792,53618,46228,48438,51844,43254,57464,38044,62943,32814,68289v2797,2340,5738,5173,8823,8497c44727,80108,47714,83646,50616,87390v2894,3748,5602,7496,8133,11244c61269,102385,63367,105844,65056,109033r-19675,c43697,106125,41752,103084,39553,99893,37353,96711,34981,93618,32457,90624,29926,87631,27353,84796,24732,82127,22108,79453,19526,77178,17003,75306r,33727l,109033,,2808,17003,xe" fillcolor="black" stroked="f" strokeweight="0">
                <v:stroke miterlimit="83231f" joinstyle="miter"/>
                <v:path arrowok="t" textboxrect="0,0,65056,109033"/>
              </v:shape>
              <v:shape id="Shape 723" o:spid="_x0000_s1070" style="position:absolute;left:11183;top:3915;width:170;height:734;visibility:visible;mso-wrap-style:square;v-text-anchor:top" coordsize="17003,73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" path="m,l17003,r,73482l,73482,,e" fillcolor="black" stroked="f" strokeweight="0">
                <v:stroke miterlimit="83231f" joinstyle="miter"/>
                <v:path arrowok="t" textboxrect="0,0,17003,73482"/>
              </v:shape>
              <v:shape id="Shape 51" o:spid="_x0000_s1071" style="position:absolute;left:11161;top:3594;width:210;height:210;visibility:visible;mso-wrap-style:square;v-text-anchor:top" coordsize="20935,20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" path="m10541,v2808,,5249,936,7305,2808c19908,4684,20935,7258,20935,10537v,3179,-1027,5717,-3089,7586c15790,19995,13349,20931,10541,20931v-2902,,-5385,-936,-7449,-2808c1038,16254,,13716,,10537,,7258,1038,4684,3092,2808,5156,936,7639,,10541,xe" fillcolor="black" stroked="f" strokeweight="0">
                <v:stroke miterlimit="83231f" joinstyle="miter"/>
                <v:path arrowok="t" textboxrect="0,0,20935,20931"/>
              </v:shape>
              <v:shape id="Shape 52" o:spid="_x0000_s1072" style="position:absolute;left:11488;top:3898;width:335;height:762;visibility:visible;mso-wrap-style:square;v-text-anchor:top" coordsize="33511,76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" path="m33511,r,14230l27395,15540v-1964,987,-3632,2272,-4986,3867c21049,21001,19994,22820,19246,24890v-749,2055,-1258,4162,-1541,6317l33511,31207r,12503l17561,43710v468,5904,2556,10468,6257,13702l33511,60334r,15949l20937,74134c16157,72215,12225,69544,9137,66120,6040,62704,3744,58679,2249,54043,746,49406,,44326,,38793,,32331,958,26668,2883,21794,4802,16923,7347,12873,10537,9640,13722,6408,17374,3973,21495,2336l33511,xe" fillcolor="black" stroked="f" strokeweight="0">
                <v:stroke miterlimit="83231f" joinstyle="miter"/>
                <v:path arrowok="t" textboxrect="0,0,33511,76283"/>
              </v:shape>
              <v:shape id="Shape 53" o:spid="_x0000_s1073" style="position:absolute;left:11823;top:4485;width:280;height:183;visibility:visible;mso-wrap-style:square;v-text-anchor:top" coordsize="28034,18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" path="m25780,r2254,13910c27091,14386,25802,14874,24168,15390v-1641,507,-3513,975,-5627,1404c16435,17211,14167,17561,11726,17845v-2433,281,-4911,426,-7444,426l,17539,,1590,6391,3517v4123,,7891,-377,11311,-1127c21126,1637,23816,850,25780,xe" fillcolor="black" stroked="f" strokeweight="0">
                <v:stroke miterlimit="83231f" joinstyle="miter"/>
                <v:path arrowok="t" textboxrect="0,0,28034,18271"/>
              </v:shape>
              <v:shape id="Shape 54" o:spid="_x0000_s1074" style="position:absolute;left:11823;top:3896;width:328;height:439;visibility:visible;mso-wrap-style:square;v-text-anchor:top" coordsize="32808,4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" path="m632,c10747,,18638,3138,24305,9410v5666,6282,8503,15642,8503,28105c32808,38451,32787,39510,32736,40672v-47,1174,-122,2221,-209,3161l,43833,,31330r15806,c15806,28994,15474,26758,14823,24660v-656,-2110,-1617,-3939,-2885,-5487c10683,17633,9130,16416,7309,15520,5473,14633,3303,14187,775,14187l,14353,,123,632,xe" fillcolor="black" stroked="f" strokeweight="0">
                <v:stroke miterlimit="83231f" joinstyle="miter"/>
                <v:path arrowok="t" textboxrect="0,0,32808,43833"/>
              </v:shape>
              <v:shape id="Shape 55" o:spid="_x0000_s1075" style="position:absolute;left:12281;top:4728;width:288;height:186;visibility:visible;mso-wrap-style:square;v-text-anchor:top" coordsize="28807,18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" path="m3092,v2905,1209,6207,2196,9908,2945c16701,3701,20703,4071,25012,4071l28807,2977r,14358l24732,18551v-4497,,-8878,-385,-13137,-1130c7329,16671,3467,15688,,14472l3092,xe" fillcolor="black" stroked="f" strokeweight="0">
                <v:stroke miterlimit="83231f" joinstyle="miter"/>
                <v:path arrowok="t" textboxrect="0,0,28807,18551"/>
              </v:shape>
              <v:shape id="Shape 56" o:spid="_x0000_s1076" style="position:absolute;left:12243;top:3906;width:326;height:706;visibility:visible;mso-wrap-style:square;v-text-anchor:top" coordsize="32598,70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" path="m32598,r,15223l22338,19642v-3279,4072,-4913,9436,-4913,16081c17425,42945,18990,48212,22132,51534r10466,4297l32598,70446r-986,132c26928,70578,22644,69822,18755,68325,14872,66824,11548,64624,8784,61722,6019,58818,3866,55185,2318,50832,774,46477,,41444,,35723,,30385,820,25467,2463,20970,4101,16477,6487,12641,9630,9454,12766,6271,16585,3787,21082,2010l32598,xe" fillcolor="black" stroked="f" strokeweight="0">
                <v:stroke miterlimit="83231f" joinstyle="miter"/>
                <v:path arrowok="t" textboxrect="0,0,32598,70578"/>
              </v:shape>
              <v:shape id="Shape 57" o:spid="_x0000_s1077" style="position:absolute;left:12569;top:3899;width:322;height:1002;visibility:visible;mso-wrap-style:square;v-text-anchor:top" coordsize="32177,100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" path="m3791,c9317,,14562,421,19530,1266v4965,840,9180,1733,12647,2661l32177,67582v,11712,-2971,20275,-8922,25715l,100232,,85874,10822,82753v2900,-2811,4352,-6981,4352,-12503l15174,67442v-1681,842,-3914,1686,-6675,2527l,71107,,56493r1688,693c4399,57186,6951,56811,9342,56055v2390,-745,4334,-1638,5832,-2664l15174,15318v-1221,-289,-2715,-544,-4497,-778c8899,14309,6648,14188,3939,14188l,15884,,662,3791,xe" fillcolor="black" stroked="f" strokeweight="0">
                <v:stroke miterlimit="83231f" joinstyle="miter"/>
                <v:path arrowok="t" textboxrect="0,0,32177,100232"/>
              </v:shape>
              <v:shape id="Shape 58" o:spid="_x0000_s1078" style="position:absolute;left:13017;top:3896;width:353;height:773;visibility:visible;mso-wrap-style:square;v-text-anchor:top" coordsize="35268,77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" path="m35268,r,14753l22134,21145v-3144,4260,-4709,10045,-4709,17352c17425,45899,18990,51750,22134,56059r13134,6461l35268,77269,20937,74469c16626,72593,12931,69973,9835,66596,6743,63223,4335,59151,2600,54370,867,49593,,44305,,38497,,32687,867,27421,2600,22687,4335,17956,6768,13910,9911,10533,13043,7164,16769,4564,21082,2735l35268,xe" fillcolor="black" stroked="f" strokeweight="0">
                <v:stroke miterlimit="83231f" joinstyle="miter"/>
                <v:path arrowok="t" textboxrect="0,0,35268,77269"/>
              </v:shape>
              <v:shape id="Shape 59" o:spid="_x0000_s1079" style="position:absolute;left:13370;top:3896;width:353;height:773;visibility:visible;mso-wrap-style:square;v-text-anchor:top" coordsize="35267,77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" path="m1,c5146,,9905,911,14261,2735v4356,1829,8074,4429,11167,7798c28524,13910,30932,17957,32672,22687v1724,4734,2595,10001,2595,15811c35267,44305,34425,49593,32733,54370v-1681,4781,-4068,8853,-7156,12226c22480,69973,18758,72593,14398,74469,10046,76337,5243,77269,1,77269r-1,l,62520r1,1c5621,62521,9995,60365,13138,56059v3140,-4309,4705,-10160,4705,-17561c17843,31190,16278,25405,13138,21146,9995,16883,5621,14753,1,14753r-1,l,,1,xe" fillcolor="black" stroked="f" strokeweight="0">
                <v:stroke miterlimit="83231f" joinstyle="miter"/>
                <v:path arrowok="t" textboxrect="0,0,35267,77269"/>
              </v:shape>
              <v:shape id="Shape 60" o:spid="_x0000_s1080" style="position:absolute;left:27226;top:4811;width:13;height:67;visibility:visible;mso-wrap-style:square;v-text-anchor:top" coordsize="1308,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" path="m1308,r,6700l,3964,1308,xe" fillcolor="black" stroked="f" strokeweight="0">
                <v:stroke miterlimit="83231f" joinstyle="miter"/>
                <v:path arrowok="t" textboxrect="0,0,1308,6700"/>
              </v:shape>
              <v:shape id="Shape 724" o:spid="_x0000_s1081" style="position:absolute;left:26587;top:3961;width:167;height:723;visibility:visible;mso-wrap-style:square;v-text-anchor:top" coordsize="16718,72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" path="m,l16718,r,72242l,72242,,e" fillcolor="black" stroked="f" strokeweight="0">
                <v:stroke miterlimit="83231f" joinstyle="miter"/>
                <v:path arrowok="t" textboxrect="0,0,16718,72242"/>
              </v:shape>
              <v:shape id="Shape 62" o:spid="_x0000_s1082" style="position:absolute;left:25801;top:3946;width:603;height:738;visibility:visible;mso-wrap-style:square;v-text-anchor:top" coordsize="60362,73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" path="m29701,v5889,,10807,814,14775,2411c48432,4036,51585,6281,53936,9191v2347,2890,4003,6389,4968,10494c59883,23774,60362,28270,60362,33152r,40616l43647,73768r,-37995c43647,31903,43385,28613,42876,25891v-503,-2707,-1324,-4925,-2472,-6620c39251,17568,37685,16314,35709,15541v-1991,-781,-4410,-1174,-7261,-1174c26327,14367,24118,14507,21810,14781v-2305,277,-4004,508,-5113,691l16697,73768,,73768,,3866c3212,2945,7399,2070,12568,1238,17719,414,23423,,29701,xe" fillcolor="black" stroked="f" strokeweight="0">
                <v:stroke miterlimit="83231f" joinstyle="miter"/>
                <v:path arrowok="t" textboxrect="0,0,60362,73768"/>
              </v:shape>
              <v:shape id="Shape 63" o:spid="_x0000_s1083" style="position:absolute;left:26909;top:3944;width:330;height:750;visibility:visible;mso-wrap-style:square;v-text-anchor:top" coordsize="32953,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" path="m32953,r,13996l26939,15276v-1933,965,-3567,2243,-4903,3799c20693,20641,19667,22440,18929,24457v-735,2027,-1249,4107,-1526,6235l32953,30692r,12291l17277,42983v457,5788,2494,10288,6141,13457l32953,59314r,15684l20588,72877c15894,70994,12021,68370,8983,65018,5943,61648,3687,57688,2213,53131,738,48577,,43573,,38148,,31786,947,26214,2844,21418,4731,16641,7240,12660,10361,9478,13500,6309,17089,3905,21132,2296l32953,xe" fillcolor="black" stroked="f" strokeweight="0">
                <v:stroke miterlimit="83231f" joinstyle="miter"/>
                <v:path arrowok="t" textboxrect="0,0,32953,74998"/>
              </v:shape>
              <v:shape id="Shape 64" o:spid="_x0000_s1084" style="position:absolute;left:24856;top:3726;width:756;height:978;visibility:visible;mso-wrap-style:square;v-text-anchor:top" coordsize="75552,97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" path="m,l17535,r,58155c17535,62492,18018,66196,18983,69278v979,3085,2358,5595,4158,7528c24930,78732,27046,80169,29491,81089v2437,919,5176,1383,8215,1383c40744,82472,43505,82008,46001,81089v2484,-920,4625,-2357,6422,-4283c54216,74873,55594,72363,56559,69278v972,-3082,1455,-6786,1455,-11123l58014,,75552,r,59814c75552,65344,74800,70409,73270,75002v-1507,4623,-3815,8626,-6905,12024c63288,90432,59346,93089,54562,94974v-4796,1888,-10455,2831,-16993,2831c31035,97805,25413,96862,20717,94974,16023,93089,12128,90432,9040,87026,5961,83628,3683,79625,2210,75002,734,70409,,65344,,59814l,xe" fillcolor="black" stroked="f" strokeweight="0">
                <v:stroke miterlimit="83231f" joinstyle="miter"/>
                <v:path arrowok="t" textboxrect="0,0,75552,97805"/>
              </v:shape>
              <v:shape id="Shape 65" o:spid="_x0000_s1085" style="position:absolute;left:26566;top:3646;width:206;height:206;visibility:visible;mso-wrap-style:square;v-text-anchor:top" coordsize="20589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" path="m10361,v2762,,5156,921,7189,2765c19577,4604,20589,7143,20589,10368v,3121,-1012,5616,-3039,7455c15517,19656,13123,20574,10361,20574v-2851,,-5295,-918,-7322,-2751c1005,15984,,13489,,10368,,7143,1005,4604,3039,2765,5066,921,7510,,10361,xe" fillcolor="black" stroked="f" strokeweight="0">
                <v:stroke miterlimit="83231f" joinstyle="miter"/>
                <v:path arrowok="t" textboxrect="0,0,20589,20574"/>
              </v:shape>
              <v:shape id="Shape 66" o:spid="_x0000_s1086" style="position:absolute;left:27239;top:4522;width:276;height:443;visibility:visible;mso-wrap-style:square;v-text-anchor:top" coordsize="27570,4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" path="m25353,r2217,13673c26185,14695,24716,15811,23146,17064v-1566,1241,-3038,2556,-4421,3939c17343,22371,16195,23731,15273,25071v-922,1339,-1383,2555,-1383,3661c13890,31219,15503,32461,18725,32461v1844,,3961,-371,6351,-1105l26328,42552v-1479,634,-3300,1094,-5465,1382c18704,44209,16745,44338,15000,44338v-5443,,-9519,-983,-12244,-2959l,35615,,28915,1247,25136c2942,22658,5138,20211,7807,17824v-552,83,-1160,140,-1803,140l4218,17964,,17241,,1557,6288,3453v4050,,7755,-361,11124,-1106c20781,1613,23420,832,25353,xe" fillcolor="black" stroked="f" strokeweight="0">
                <v:stroke miterlimit="83231f" joinstyle="miter"/>
                <v:path arrowok="t" textboxrect="0,0,27570,44338"/>
              </v:shape>
              <v:shape id="Shape 67" o:spid="_x0000_s1087" style="position:absolute;left:28877;top:3961;width:600;height:739;visibility:visible;mso-wrap-style:square;v-text-anchor:top" coordsize="60095,7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" path="m,l16728,r,37846c16728,45579,17845,51105,20109,54417v2257,3312,6192,4968,11808,4968c33933,59385,36072,59295,38336,59112v2257,-173,3946,-407,5040,-692l43376,,60095,r,70023c56866,70858,52674,71712,47520,72575v-5152,883,-10818,1322,-16985,1322c24736,73897,19872,73058,15959,71402,12046,69746,8917,67442,6559,64508,4211,61553,2537,58031,1526,53934,504,49835,,45349,,40467l,xe" fillcolor="black" stroked="f" strokeweight="0">
                <v:stroke miterlimit="83231f" joinstyle="miter"/>
                <v:path arrowok="t" textboxrect="0,0,60095,73897"/>
              </v:shape>
              <v:shape id="Shape 68" o:spid="_x0000_s1088" style="position:absolute;left:29667;top:3946;width:441;height:738;visibility:visible;mso-wrap-style:square;v-text-anchor:top" coordsize="44056,73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" path="m28178,v1104,,2393,65,3869,204c33515,341,34999,526,36472,755v1464,232,2890,519,4272,833c42127,1907,43240,2217,44056,2488l41166,16567v-1386,-457,-3291,-940,-5728,-1448c32989,14619,30164,14367,26938,14367v-1843,,-3805,187,-5881,548c18986,15289,17543,15602,16718,15876r,57892l,73768,,4968c3228,3783,7250,2653,12089,1588,16913,526,22277,,28178,xe" fillcolor="black" stroked="f" strokeweight="0">
                <v:stroke miterlimit="83231f" joinstyle="miter"/>
                <v:path arrowok="t" textboxrect="0,0,44056,73768"/>
              </v:shape>
              <v:shape id="Shape 69" o:spid="_x0000_s1089" style="position:absolute;left:30162;top:3943;width:347;height:760;visibility:visible;mso-wrap-style:square;v-text-anchor:top" coordsize="34675,75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" path="m34675,r,14503l21763,20781v-3096,4191,-4631,9882,-4631,17064c17132,45117,18667,50877,21763,55114r12912,6351l34675,75971,20589,73204c16341,71361,12716,68787,9677,65471,6638,62167,4270,58152,2567,53454,853,48760,,43562,,37845,,32135,853,26958,2567,22308,4270,17659,6660,13678,9739,10363,12819,7040,16489,4487,20715,2687l34675,xe" fillcolor="black" stroked="f" strokeweight="0">
                <v:stroke miterlimit="83231f" joinstyle="miter"/>
                <v:path arrowok="t" textboxrect="0,0,34675,75971"/>
              </v:shape>
              <v:shape id="Shape 70" o:spid="_x0000_s1090" style="position:absolute;left:27239;top:3943;width:323;height:431;visibility:visible;mso-wrap-style:square;v-text-anchor:top" coordsize="32258,43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" path="m617,v9951,,17716,3085,23288,9258c29475,15418,32258,24634,32258,36885v,922,-14,1952,-61,3100c32154,41137,32074,42184,31991,43103l,43103,,30812r15550,c15550,28504,15216,26312,14582,24242v-645,-2077,-1587,-3877,-2841,-5386c10499,17330,8992,16132,7191,15267,5391,14393,3253,13953,765,13953l,14116,,120,617,xe" fillcolor="black" stroked="f" strokeweight="0">
                <v:stroke miterlimit="83231f" joinstyle="miter"/>
                <v:path arrowok="t" textboxrect="0,0,32258,43103"/>
              </v:shape>
              <v:shape id="Shape 71" o:spid="_x0000_s1091" style="position:absolute;left:28109;top:3726;width:648;height:958;visibility:visible;mso-wrap-style:square;v-text-anchor:top" coordsize="64782,9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" path="m,l61470,r,14785l17403,14785r,23624l56636,38409r,14497l17403,52906r,28044l64782,80950r,14785l,95735,,xe" fillcolor="black" stroked="f" strokeweight="0">
                <v:stroke miterlimit="83231f" joinstyle="miter"/>
                <v:path arrowok="t" textboxrect="0,0,64782,95735"/>
              </v:shape>
              <v:shape id="Shape 72" o:spid="_x0000_s1092" style="position:absolute;left:31009;top:3946;width:323;height:993;visibility:visible;mso-wrap-style:square;v-text-anchor:top" coordsize="32319,9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" path="m28321,r3998,684l32319,16538,26651,14367v-1566,,-3200,61,-4903,208c20038,14705,18363,15011,16707,15472r,41293c18173,57784,20138,58730,22579,59605v2437,882,5051,1306,7801,1306l32319,60006r,15161l23757,74041v-2859,-838,-5210,-1747,-7050,-2769l16707,99320,,99320,,3866c3399,2945,7592,2070,12557,1238,17539,414,22795,,28321,xe" fillcolor="black" stroked="f" strokeweight="0">
                <v:stroke miterlimit="83231f" joinstyle="miter"/>
                <v:path arrowok="t" textboxrect="0,0,32319,99320"/>
              </v:shape>
              <v:shape id="Shape 73" o:spid="_x0000_s1093" style="position:absolute;left:30509;top:3943;width:346;height:760;visibility:visible;mso-wrap-style:square;v-text-anchor:top" coordsize="34675,75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" path="m7,c5062,,9732,895,14023,2689v4290,1799,7937,4352,10991,7675c28048,13679,30420,17661,32119,22309v1696,4651,2556,9827,2556,15537c34675,43564,33840,48762,32181,53456v-1656,4697,-4004,8712,-7042,12016c22101,68788,18440,71363,14163,73206,9879,75048,5163,75974,7,75974r-7,-1l,61466r7,4c5523,61470,9832,59360,12917,55116v3074,-4237,4626,-9998,4626,-17270c17543,30664,15991,24973,12917,20782,9832,16591,5523,14501,7,14501r-7,4l,1,7,xe" fillcolor="black" stroked="f" strokeweight="0">
                <v:stroke miterlimit="83231f" joinstyle="miter"/>
                <v:path arrowok="t" textboxrect="0,0,34675,75974"/>
              </v:shape>
              <v:shape id="Shape 74" o:spid="_x0000_s1094" style="position:absolute;left:31332;top:3953;width:328;height:746;visibility:visible;mso-wrap-style:square;v-text-anchor:top" coordsize="32741,7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" path="m,l11318,1936v4509,1754,8361,4267,11540,7535c26041,12740,28475,16700,30188,21348v1700,4651,2553,9872,2553,15684c32741,42544,32027,47617,30602,52222v-1436,4603,-3477,8563,-6155,11875c21775,67421,18441,69998,14434,71842,10421,73673,5896,74591,823,74591l,74483,,59322,11385,54007v2823,-4132,4226,-9703,4226,-16700c15611,29851,13920,24034,10568,19900l,15854,,xe" fillcolor="black" stroked="f" strokeweight="0">
                <v:stroke miterlimit="83231f" joinstyle="miter"/>
                <v:path arrowok="t" textboxrect="0,0,32741,74591"/>
              </v:shape>
              <v:shape id="Shape 75" o:spid="_x0000_s1095" style="position:absolute;left:31776;top:3944;width:329;height:750;visibility:visible;mso-wrap-style:square;v-text-anchor:top" coordsize="32949,7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" path="m32949,r,13993l26949,15275v-1943,965,-3577,2243,-4913,3799c20711,20639,19667,22439,18929,24456v-745,2027,-1236,4107,-1519,6234l32949,30690r,12291l17273,42981v461,5789,2506,10289,6142,13457l32949,59313r,15684l20585,72876c15890,70993,12024,68369,8985,65017,5947,61647,3687,57687,2217,53130,749,48576,,43572,,38147,,31785,943,26212,2845,21417,4731,16640,7229,12659,10368,9476,13496,6307,17089,3903,21147,2294l32949,xe" fillcolor="black" stroked="f" strokeweight="0">
                <v:stroke miterlimit="83231f" joinstyle="miter"/>
                <v:path arrowok="t" textboxrect="0,0,32949,74997"/>
              </v:shape>
              <v:shape id="Shape 76" o:spid="_x0000_s1096" style="position:absolute;left:32105;top:4522;width:276;height:180;visibility:visible;mso-wrap-style:square;v-text-anchor:top" coordsize="27564,17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" path="m25353,r2211,13673c26642,14134,25378,14616,23765,15120v-1609,519,-3452,980,-5529,1382c16162,16924,13926,17273,11537,17546v-2402,278,-4835,418,-7327,418l,17242,,1557,6287,3453v4054,,7759,-361,11117,-1106c20774,1613,23423,832,25353,xe" fillcolor="black" stroked="f" strokeweight="0">
                <v:stroke miterlimit="83231f" joinstyle="miter"/>
                <v:path arrowok="t" textboxrect="0,0,27564,17964"/>
              </v:shape>
              <v:shape id="Shape 77" o:spid="_x0000_s1097" style="position:absolute;left:34267;top:4241;width:295;height:458;visibility:visible;mso-wrap-style:square;v-text-anchor:top" coordsize="29500,45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" path="m29500,r,12187l26871,12379v-1886,285,-3589,791,-5112,1527c20244,14640,19016,15680,18105,17005v-932,1342,-1383,3020,-1383,5047c16722,26011,17964,28752,20452,30267r9048,2046l29500,45797r-351,7c24818,45804,20858,45402,17273,44570,13673,43732,10613,42410,8079,40567,5547,38724,3561,36333,2135,33378,714,30430,,26804,,22469,,18323,810,14838,2420,11993,4022,9154,6218,6831,8979,5021,11740,3195,14948,1907,18588,1126l29500,xe" fillcolor="black" stroked="f" strokeweight="0">
                <v:stroke miterlimit="83231f" joinstyle="miter"/>
                <v:path arrowok="t" textboxrect="0,0,29500,45804"/>
              </v:shape>
              <v:shape id="Shape 78" o:spid="_x0000_s1098" style="position:absolute;left:32394;top:3961;width:367;height:980;visibility:visible;mso-wrap-style:square;v-text-anchor:top" coordsize="36741,97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" path="m20019,l36741,r,70307c36741,79696,34506,86649,30042,91156v-4474,4521,-10904,6778,-19271,6778c9576,97934,7894,97812,5728,97582,3564,97351,1656,96911,,96279l2208,82595v2026,643,4474,961,7315,961c13392,83556,16100,82426,17672,80179v1566,-2260,2347,-5637,2347,-10156l20019,xe" fillcolor="black" stroked="f" strokeweight="0">
                <v:stroke miterlimit="83231f" joinstyle="miter"/>
                <v:path arrowok="t" textboxrect="0,0,36741,97934"/>
              </v:shape>
              <v:shape id="Shape 79" o:spid="_x0000_s1099" style="position:absolute;left:34336;top:3943;width:226;height:169;visibility:visible;mso-wrap-style:square;v-text-anchor:top" coordsize="22591,16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" path="m22240,r351,52l22591,14404r-2007,-311c16715,14093,13172,14368,9947,14915v-3226,561,-5854,1195,-7877,1929l,3311c2117,2577,5198,1843,9260,1101,13312,363,17637,,22240,xe" fillcolor="black" stroked="f" strokeweight="0">
                <v:stroke miterlimit="83231f" joinstyle="miter"/>
                <v:path arrowok="t" textboxrect="0,0,22591,16844"/>
              </v:shape>
              <v:shape id="Shape 80" o:spid="_x0000_s1100" style="position:absolute;left:32902;top:3943;width:530;height:759;visibility:visible;mso-wrap-style:square;v-text-anchor:top" coordsize="53035,75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" path="m28731,v4238,,8284,399,12154,1174c44759,1955,47649,2724,49593,3452l46555,16992v-1840,-839,-4201,-1596,-7052,-2287c36652,14015,33332,13679,29555,13679v-3401,,-6162,565,-8279,1717c19159,16548,18097,18328,18097,20722v,1194,205,2256,623,3178c19138,24821,19850,25668,20862,26453v1008,781,2343,1566,4003,2347c26521,29581,28548,30391,30938,31216v3960,1475,7323,2925,10091,4352c43793,37004,46073,38605,47858,40410v1804,1796,3118,3845,3943,6134c52632,48848,53035,51617,53035,54839v,6907,-2541,12138,-7653,15684c40273,74066,32969,75841,23482,75841v-6350,,-11462,-540,-15335,-1592c4277,73184,1556,72342,,71697l2894,57729v2492,1022,5461,1991,8918,2908c15268,61559,19202,62021,23623,62021v4421,,7632,-526,9662,-1588c35312,59378,36325,57557,36325,54968v,-2394,-1078,-4363,-3248,-5930c30917,47465,27353,45770,22371,43923,19332,42814,16546,41645,14026,40410,11481,39168,9299,37706,7456,36050,5616,34394,4165,32389,3103,30042,2048,27695,1515,24821,1515,21408,1515,14784,3956,9551,8838,5738,13716,1908,20354,,28731,xe" fillcolor="black" stroked="f" strokeweight="0">
                <v:stroke miterlimit="83231f" joinstyle="miter"/>
                <v:path arrowok="t" textboxrect="0,0,53035,75841"/>
              </v:shape>
              <v:shape id="Shape 81" o:spid="_x0000_s1101" style="position:absolute;left:32105;top:3943;width:323;height:431;visibility:visible;mso-wrap-style:square;v-text-anchor:top" coordsize="32258,43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" path="m624,v9947,,17702,3085,23282,9258c29468,15418,32258,24634,32258,36885v,922,-26,1952,-69,3100c32146,41137,32067,42184,31981,43103l,43103,,30812r15539,c15539,28504,15219,26312,14574,24242v-648,-2077,-1587,-3877,-2829,-5386c10496,17330,8980,16132,7184,15267,5381,14393,3249,13953,754,13953l,14114,,121,624,xe" fillcolor="black" stroked="f" strokeweight="0">
                <v:stroke miterlimit="83231f" joinstyle="miter"/>
                <v:path arrowok="t" textboxrect="0,0,32258,43103"/>
              </v:shape>
              <v:shape id="Shape 82" o:spid="_x0000_s1102" style="position:absolute;left:32573;top:3646;width:206;height:206;visibility:visible;mso-wrap-style:square;v-text-anchor:top" coordsize="20588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" path="m10361,v2761,,5166,921,7189,2765c19577,4604,20588,7143,20588,10368v,3121,-1011,5616,-3038,7455c15527,19656,13122,20574,10361,20574v-2855,,-5296,-918,-7315,-2751c1015,15984,,13489,,10368,,7143,1015,4604,3046,2765,5065,921,7506,,10361,xe" fillcolor="black" stroked="f" strokeweight="0">
                <v:stroke miterlimit="83231f" joinstyle="miter"/>
                <v:path arrowok="t" textboxrect="0,0,20588,20574"/>
              </v:shape>
              <v:shape id="Shape 83" o:spid="_x0000_s1103" style="position:absolute;left:33571;top:3612;width:640;height:1072;visibility:visible;mso-wrap-style:square;v-text-anchor:top" coordsize="63947,10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" path="m16712,r,63127c18828,60916,21092,58543,23480,56014v2400,-2539,4749,-5070,7041,-7594c32828,45890,35018,43442,37088,41095v2062,-2347,3841,-4400,5324,-6138l62161,34957c57568,40104,52715,45451,47618,50977,42519,56488,37397,61873,32257,67130v2749,2304,5648,5090,8683,8359c43967,78754,46905,82231,49756,85918v2855,3687,5512,7370,7995,11052c60228,100661,62305,104059,63947,107198r-19336,c42959,104343,41036,101351,38880,98212,36717,95091,34394,92046,31900,89097,29423,86148,26892,83365,24314,80742,21737,78120,19202,75885,16712,74039r,33159l,107198,,2765,16712,xe" fillcolor="black" stroked="f" strokeweight="0">
                <v:stroke miterlimit="83231f" joinstyle="miter"/>
                <v:path arrowok="t" textboxrect="0,0,63947,107198"/>
              </v:shape>
              <v:shape id="Shape 84" o:spid="_x0000_s1104" style="position:absolute;left:34562;top:3944;width:291;height:1021;visibility:visible;mso-wrap-style:square;v-text-anchor:top" coordsize="29073,1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" path="m,l13596,2021v3776,1379,6790,3312,9054,5804c24907,10312,26519,13329,27485,16871v965,3545,1447,7434,1447,11667l28932,72333v-1007,820,-2279,1843,-3794,3038c23615,76566,22120,77949,20648,79503v-1289,1301,-2300,2496,-3045,3601c16872,84212,16504,85360,16504,86557v,2487,1603,3729,4825,3729c22077,90286,22999,90217,24096,90077v1106,-125,2305,-435,3593,-896l29073,100377v-1476,550,-3244,989,-5318,1303c21681,102011,19634,102163,17603,102163v-5714,,-9828,-1026,-12362,-3100c2710,96985,1435,94202,1435,90704v,-2128,515,-4123,1526,-6009c3973,82809,5265,81034,6832,79374v1285,-1570,2851,-3034,4694,-4417c9683,75141,7775,75270,5790,75371l,75493,,62009r1028,232c6187,62241,10100,61969,12778,61417r,-18507c11846,42636,10508,42360,8761,42075,7011,41797,5078,41667,2961,41667l,41883,,29696r474,-49c2317,29647,4242,29759,6273,29990v2031,230,4191,622,6505,1173l12778,28402v,-1934,-241,-3777,-700,-5533c11616,21130,10813,19578,9661,18254,8509,16918,6986,15874,5100,15140l,14351,,xe" fillcolor="black" stroked="f" strokeweight="0">
                <v:stroke miterlimit="83231f" joinstyle="miter"/>
                <v:path arrowok="t" textboxrect="0,0,29073,102163"/>
              </v:shape>
              <v:shape id="Shape 85" o:spid="_x0000_s1105" style="position:absolute;left:21485;top:2125;width:402;height:978;visibility:visible;mso-wrap-style:square;v-text-anchor:top" coordsize="40202,97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" path="m27353,l40202,1655r,17314l28466,15058v-5167,,-8838,130,-11055,403l17411,82318v1006,100,2343,168,4002,208c23080,82583,25326,82605,28188,82605l40202,78511r,17531l27083,97794v-3874,,-8248,-151,-13130,-482c9075,96995,4421,96321,,95317l,2343c4421,1335,9119,691,14094,414,19066,133,23484,,27353,xe" fillcolor="black" stroked="f" strokeweight="0">
                <v:stroke miterlimit="83231f" joinstyle="miter"/>
                <v:path arrowok="t" textboxrect="0,0,40202,97794"/>
              </v:shape>
              <v:shape id="Shape 86" o:spid="_x0000_s1106" style="position:absolute;left:22424;top:2351;width:347;height:760;visibility:visible;mso-wrap-style:square;v-text-anchor:top" coordsize="34675,7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" path="m34675,r,14512l21759,20791v-3089,4195,-4627,9872,-4627,17066c17132,45129,18670,50892,21759,55126r12916,6348l34675,75983,20585,73218c16351,71375,12712,68797,9673,65487,6640,62167,4256,58164,2556,53470,850,48771,,43562,,37857,,32146,850,26959,2556,22308,4256,17671,6661,13690,9738,10364,12823,7052,16484,4499,20719,2699l34675,xe" fillcolor="black" stroked="f" strokeweight="0">
                <v:stroke miterlimit="83231f" joinstyle="miter"/>
                <v:path arrowok="t" textboxrect="0,0,34675,75983"/>
              </v:shape>
              <v:shape id="Shape 87" o:spid="_x0000_s1107" style="position:absolute;left:21887;top:2142;width:410;height:943;visibility:visible;mso-wrap-style:square;v-text-anchor:top" coordsize="41025,94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" path="m,l9125,1175v6618,1886,12309,4835,17054,8838c30917,14016,34577,19081,37155,25212v2578,6121,3870,13417,3870,21895c41025,55394,39733,62597,37155,68718,34577,74842,30917,79961,26179,84058,21434,88155,15722,91193,9042,93180l,94388,,76857,14154,72034v5757,-5930,8638,-14246,8638,-24927c22792,36235,19984,27901,14364,22101l,17315,,xe" fillcolor="black" stroked="f" strokeweight="0">
                <v:stroke miterlimit="83231f" joinstyle="miter"/>
                <v:path arrowok="t" textboxrect="0,0,41025,94388"/>
              </v:shape>
              <v:shape id="Shape 88" o:spid="_x0000_s1108" style="position:absolute;left:24917;top:2649;width:294;height:458;visibility:visible;mso-wrap-style:square;v-text-anchor:top" coordsize="29482,4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" path="m29482,r,12193l26856,12388v-1887,274,-3590,792,-5108,1526c20225,14648,19008,15678,18079,17014v-915,1343,-1376,3020,-1376,5036c16703,26021,17953,28750,20425,30275r9057,2050l29482,45791r-344,23c24807,45814,20847,45400,17262,44580,13665,43744,10602,42408,8075,40575,5536,38736,3564,36331,2137,33376,701,30442,,26802,,22468,,18335,795,14836,2408,11973,4025,9119,6209,6793,8972,4998,11736,3197,14929,1915,18569,1124l29482,xe" fillcolor="black" stroked="f" strokeweight="0">
                <v:stroke miterlimit="83231f" joinstyle="miter"/>
                <v:path arrowok="t" textboxrect="0,0,29482,45814"/>
              </v:shape>
              <v:shape id="Shape 725" o:spid="_x0000_s1109" style="position:absolute;left:23818;top:2369;width:167;height:723;visibility:visible;mso-wrap-style:square;v-text-anchor:top" coordsize="16714,7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" path="m,l16714,r,72251l,72251,,e" fillcolor="black" stroked="f" strokeweight="0">
                <v:stroke miterlimit="83231f" joinstyle="miter"/>
                <v:path arrowok="t" textboxrect="0,0,16714,72251"/>
              </v:shape>
              <v:shape id="Shape 90" o:spid="_x0000_s1110" style="position:absolute;left:24181;top:2354;width:604;height:738;visibility:visible;mso-wrap-style:square;v-text-anchor:top" coordsize="60365,7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" path="m29701,v5888,,10821,813,14781,2423c48438,4035,51595,6293,53942,9191v2347,2904,3997,6401,4976,10494c59882,23785,60365,28270,60365,33152r,40626l43654,73778r,-37995c43654,31917,43401,28627,42898,25902v-511,-2718,-1340,-4925,-2495,-6621c39255,17568,37685,16330,35709,15553v-1984,-789,-4403,-1175,-7255,-1175c26338,14378,24124,14507,21827,14785v-2301,285,-4008,515,-5109,691l16718,73778,,73778,,3873c3226,2951,7412,2070,12568,1252,17731,414,23437,,29701,xe" fillcolor="black" stroked="f" strokeweight="0">
                <v:stroke miterlimit="83231f" joinstyle="miter"/>
                <v:path arrowok="t" textboxrect="0,0,60365,73778"/>
              </v:shape>
              <v:shape id="Shape 91" o:spid="_x0000_s1111" style="position:absolute;left:24986;top:2351;width:225;height:169;visibility:visible;mso-wrap-style:square;v-text-anchor:top" coordsize="22581,1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" path="m22237,r344,51l22581,14405r-2004,-312c16711,14093,13169,14381,9943,14932v-3222,544,-5847,1188,-7873,1926l,3326c2116,2588,5198,1843,9252,1111,13302,377,17629,,22237,xe" fillcolor="black" stroked="f" strokeweight="0">
                <v:stroke miterlimit="83231f" joinstyle="miter"/>
                <v:path arrowok="t" textboxrect="0,0,22581,16858"/>
              </v:shape>
              <v:shape id="Shape 92" o:spid="_x0000_s1112" style="position:absolute;left:22771;top:2351;width:347;height:760;visibility:visible;mso-wrap-style:square;v-text-anchor:top" coordsize="34672,75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" path="m4,c5058,,9735,899,14022,2700v4280,1799,7938,4352,10977,7664c28037,13691,30406,17672,32119,22309v1696,4651,2553,9838,2553,15548c34672,43563,33844,48772,32181,53471v-1656,4694,-4004,8697,-7042,12016c22101,68798,18440,71376,14156,73219,9875,75059,5159,75984,4,75984r-4,-1l,61475r4,2c5523,61477,9832,59360,12920,55127v3075,-4234,4623,-9998,4623,-17270c17543,30664,15995,24987,12920,20792,9832,16606,5523,14511,4,14511r-4,2l,1,4,xe" fillcolor="black" stroked="f" strokeweight="0">
                <v:stroke miterlimit="83231f" joinstyle="miter"/>
                <v:path arrowok="t" textboxrect="0,0,34672,75984"/>
              </v:shape>
              <v:shape id="Shape 93" o:spid="_x0000_s1113" style="position:absolute;left:23798;top:2054;width:206;height:206;visibility:visible;mso-wrap-style:square;v-text-anchor:top" coordsize="20586,2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" path="m10361,v2768,,5152,917,7186,2761c19563,4607,20586,7139,20586,10364v,3139,-1023,5616,-3039,7455c15513,19662,13129,20584,10361,20584v-2858,,-5302,-922,-7322,-2765c1012,15980,,13503,,10364,,7139,1012,4607,3039,2761,5059,917,7503,,10361,xe" fillcolor="black" stroked="f" strokeweight="0">
                <v:stroke miterlimit="83231f" joinstyle="miter"/>
                <v:path arrowok="t" textboxrect="0,0,20586,20584"/>
              </v:shape>
              <v:shape id="Shape 94" o:spid="_x0000_s1114" style="position:absolute;left:23260;top:2020;width:443;height:1072;visibility:visible;mso-wrap-style:square;v-text-anchor:top" coordsize="44337,10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" path="m29701,v3498,,6469,288,8906,832c41048,1383,42959,1944,44337,2488l41721,16031v-1297,-457,-2830,-875,-4631,-1246c35295,14422,33329,14235,31216,14235v-5526,,-9321,1482,-11395,4420c17752,21608,16711,25420,16711,30118r,4839l43240,34957r,13949l16711,48906r,58302l,107208,,29841c,20460,2430,13129,7329,7874,12207,2635,19667,,29701,xe" fillcolor="black" stroked="f" strokeweight="0">
                <v:stroke miterlimit="83231f" joinstyle="miter"/>
                <v:path arrowok="t" textboxrect="0,0,44337,107208"/>
              </v:shape>
              <v:shape id="Shape 95" o:spid="_x0000_s1115" style="position:absolute;left:25685;top:2354;width:603;height:738;visibility:visible;mso-wrap-style:square;v-text-anchor:top" coordsize="60361,7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" path="m29699,v5890,,10815,813,14779,2423c48438,4035,51595,6293,53942,9191v2351,2904,4007,6401,4975,10494c59882,23785,60361,28270,60361,33152r,40626l43646,73778r,-37995c43646,31917,43393,28627,42890,25902v-511,-2718,-1336,-4925,-2487,-6621c39251,17568,37685,16330,35708,15553v-1981,-789,-4396,-1175,-7251,-1175c26337,14378,24124,14507,21822,14785v-2303,285,-4006,515,-5111,691l16711,73778,,73778,,3873c3218,2951,7408,2070,12571,1252,17729,414,23432,,29699,xe" fillcolor="black" stroked="f" strokeweight="0">
                <v:stroke miterlimit="83231f" joinstyle="miter"/>
                <v:path arrowok="t" textboxrect="0,0,60361,73778"/>
              </v:shape>
              <v:shape id="Shape 96" o:spid="_x0000_s1116" style="position:absolute;left:25211;top:2352;width:290;height:755;visibility:visible;mso-wrap-style:square;v-text-anchor:top" coordsize="28938,7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" path="m,l13605,2021v3770,1387,6791,3324,9052,5808c24914,10313,26523,13329,27488,16875v968,3554,1450,7435,1450,11668l28938,72337v-2577,562,-6469,1227,-11667,2002l,75490,,62023r1035,234c6190,62257,10111,61983,12779,61426r,-18504c11857,42647,10525,42360,8774,42086,7029,41813,5089,41672,2972,41672l,41892,,29698r491,-50c2334,29648,4264,29771,6290,30001v2025,231,4184,612,6489,1173l12779,28413v,-1944,-231,-3773,-693,-5530c11626,21141,10823,19589,9671,18254,8515,16930,7004,15886,5117,15151l,14354,,xe" fillcolor="black" stroked="f" strokeweight="0">
                <v:stroke miterlimit="83231f" joinstyle="miter"/>
                <v:path arrowok="t" textboxrect="0,0,28938,75490"/>
              </v:shape>
              <v:shape id="Shape 97" o:spid="_x0000_s1117" style="position:absolute;left:27053;top:2351;width:347;height:760;visibility:visible;mso-wrap-style:square;v-text-anchor:top" coordsize="34675,75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" path="m34675,r,14511c29141,14511,24836,16606,21758,20792v-3093,4195,-4630,9872,-4630,17065c17128,45129,18665,50893,21758,55127v3078,4233,7383,6350,12917,6350l34675,75984v-5155,,-9861,-925,-14091,-2765c16340,71376,12700,68798,9662,65487,6627,62168,4254,58165,2555,53471,850,48772,,43563,,37857,,32147,850,26960,2555,22309,4254,17672,6648,13691,9731,10364,12819,7052,16481,4499,20714,2700,24948,899,29610,,34675,xe" fillcolor="black" stroked="f" strokeweight="0">
                <v:stroke miterlimit="83231f" joinstyle="miter"/>
                <v:path arrowok="t" textboxrect="0,0,34675,75984"/>
              </v:shape>
              <v:shape id="Shape 98" o:spid="_x0000_s1118" style="position:absolute;left:26421;top:2351;width:530;height:759;visibility:visible;mso-wrap-style:square;v-text-anchor:top" coordsize="53045,7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" path="m28727,v4241,,8291,399,12158,1173c44762,1965,47659,2724,49590,3459l46558,17002v-1843,-835,-4201,-1594,-7052,-2285c36651,14028,33332,13691,29563,13691v-3410,,-6167,565,-8291,1717c19155,16567,18093,18331,18093,20731v,1196,216,2247,630,3169c19134,24821,19846,25678,20861,26455v1012,789,2348,1570,4004,2345c26517,29595,28551,30391,30941,31225v3960,1473,7323,2928,10084,4353c43793,37004,46069,38617,47865,40420v1799,1786,3106,3834,3931,6138c52627,48858,53045,51627,53045,54839v,6907,-2555,12142,-7668,15695c40277,74076,32968,75840,23478,75840v-6342,,-11459,-529,-15328,-1587c4280,73195,1562,72342,,71708l2894,57747v2491,1016,5465,1983,8917,2906c15270,61571,19205,62034,23619,62034v4421,,7643,-539,9670,-1591c35315,59381,36327,57556,36327,54978v,-2386,-1080,-4374,-3251,-5928c30919,47480,27348,45781,22381,43941,19342,42828,16548,41654,14022,40420,11487,39168,9297,37716,7458,36060,5616,34404,4168,32399,3106,30052,2044,27705,1519,24821,1519,21423,1519,14784,3960,9564,8840,5742,13718,1921,20358,,28727,xe" fillcolor="black" stroked="f" strokeweight="0">
                <v:stroke miterlimit="83231f" joinstyle="miter"/>
                <v:path arrowok="t" textboxrect="0,0,53045,75840"/>
              </v:shape>
              <v:shape id="Shape 99" o:spid="_x0000_s1119" style="position:absolute;left:28893;top:2649;width:295;height:458;visibility:visible;mso-wrap-style:square;v-text-anchor:top" coordsize="29475,45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" path="m29475,r,12193l26857,12387v-1887,274,-3587,792,-5109,1526c20232,14647,19008,15678,18080,17013v-918,1343,-1383,3020,-1383,5036c16697,26020,17950,28750,20441,30275r9034,2047l29475,45791r-340,22c24808,45813,20847,45399,17262,44579,13663,43743,10602,42407,8067,40574,5547,38735,3564,36330,2139,33375,713,30441,,26801,,22467,,18334,796,14835,2408,11973,4025,9118,6203,6792,8968,4997,11736,3196,14937,1914,18565,1123l29475,xe" fillcolor="black" stroked="f" strokeweight="0">
                <v:stroke miterlimit="83231f" joinstyle="miter"/>
                <v:path arrowok="t" textboxrect="0,0,29475,45813"/>
              </v:shape>
              <v:shape id="Shape 100" o:spid="_x0000_s1120" style="position:absolute;left:27802;top:2369;width:1038;height:723;visibility:visible;mso-wrap-style:square;v-text-anchor:top" coordsize="103751,7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" path="m,l17690,v839,3870,1797,8035,2910,12499c21716,16963,22868,21528,24077,26178v1206,4648,2441,9188,3751,13612c29117,44207,30416,48250,31705,51940v1394,-4234,2748,-8614,4082,-13115c37137,34304,38397,29793,39596,25279v1203,-4507,2337,-8906,3395,-13198c44054,7804,44996,3779,45836,l58677,v820,3779,1746,7804,2764,12081c62450,16373,63522,20772,64663,25279v1152,4514,2405,9025,3727,13546c69722,43326,71082,47706,72461,51940v1195,-3690,2448,-7733,3740,-12150c77497,35366,78779,30826,80020,26178v1246,-4650,2431,-9215,3544,-13679c84668,8035,85647,3870,86479,r17272,c101815,7091,99825,14050,97798,20855v-2035,6810,-4058,13319,-6087,19479c89680,46511,87639,52300,85626,57740v-2035,5444,-4017,10267,-5958,14511l66088,72251c63692,65429,61232,58179,58708,50493,56178,42804,53852,34904,51736,26791v-2117,8113,-4393,16013,-6833,23702c42465,58179,40057,65429,37663,72251r-13733,c22097,68007,20160,63184,18129,57740,16103,52300,14062,46511,12042,40334,10015,34174,7978,27665,5954,20855,3917,14050,1933,7091,,xe" fillcolor="black" stroked="f" strokeweight="0">
                <v:stroke miterlimit="83231f" joinstyle="miter"/>
                <v:path arrowok="t" textboxrect="0,0,103751,72251"/>
              </v:shape>
              <v:shape id="Shape 101" o:spid="_x0000_s1121" style="position:absolute;left:28962;top:2351;width:226;height:169;visibility:visible;mso-wrap-style:square;v-text-anchor:top" coordsize="22581,1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" path="m22241,r340,50l22581,14403r-1992,-310c16718,14093,13176,14381,9951,14932v-3223,544,-5843,1188,-7877,1926l,3326c2117,2588,5213,1843,9260,1111,13302,377,17640,,22241,xe" fillcolor="black" stroked="f" strokeweight="0">
                <v:stroke miterlimit="83231f" joinstyle="miter"/>
                <v:path arrowok="t" textboxrect="0,0,22581,16858"/>
              </v:shape>
              <v:shape id="Shape 102" o:spid="_x0000_s1122" style="position:absolute;left:27400;top:2351;width:347;height:760;visibility:visible;mso-wrap-style:square;v-text-anchor:top" coordsize="34668,75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" path="m,c5064,,9734,899,14026,2700v4279,1799,7941,4352,10980,7664c28044,13691,30412,17672,32115,22309v1707,4651,2553,9838,2553,15548c34668,43563,33844,48772,32184,53471v-1663,4694,-4014,8697,-7048,12016c22097,68798,18447,71376,14155,73219,9882,75059,5155,75984,,75984l,61477v5526,,9828,-2117,12921,-6350c15998,50893,17546,45129,17546,37857v,-7193,-1548,-12870,-4625,-17065c9828,16606,5526,14511,,14511l,xe" fillcolor="black" stroked="f" strokeweight="0">
                <v:stroke miterlimit="83231f" joinstyle="miter"/>
                <v:path arrowok="t" textboxrect="0,0,34668,75984"/>
              </v:shape>
              <v:shape id="Shape 103" o:spid="_x0000_s1123" style="position:absolute;left:29661;top:2354;width:604;height:738;visibility:visible;mso-wrap-style:square;v-text-anchor:top" coordsize="60365,7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" path="m29708,v5881,,10806,813,14766,2423c48432,4035,51595,6293,53942,9191v2348,2904,4004,6401,4980,10494c59889,23785,60365,28270,60365,33152r,40626l43654,73778r,-37995c43654,31917,43402,28627,42887,25902v-507,-2718,-1329,-4925,-2477,-6621c39258,17568,37685,16330,35716,15553v-1991,-789,-4411,-1175,-7262,-1175c26337,14378,24120,14507,21828,14785v-2302,285,-4015,515,-5110,691l16718,73778,,73778,,3873c3230,2951,7419,2070,12574,1252,17727,414,23429,,29708,xe" fillcolor="black" stroked="f" strokeweight="0">
                <v:stroke miterlimit="83231f" joinstyle="miter"/>
                <v:path arrowok="t" textboxrect="0,0,60365,73778"/>
              </v:shape>
              <v:shape id="Shape 104" o:spid="_x0000_s1124" style="position:absolute;left:30410;top:2353;width:329;height:750;visibility:visible;mso-wrap-style:square;v-text-anchor:top" coordsize="32944,7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" path="m32944,r,14005l26932,15286v-1926,967,-3560,2231,-4904,3797c20704,20656,19660,22453,18929,24465v-745,2035,-1238,4108,-1526,6224l32944,30689r,12291l17273,42980v461,5803,2498,10288,6138,13471l32944,59326r,15673l20586,72889c15894,71003,12017,68385,8979,65016,5940,61657,3683,57690,2214,53139,732,48575,,43589,,38145,,31795,940,26225,2826,21431,4713,16653,7225,12668,10361,9485,13490,6307,17083,3916,21133,2303l32944,xe" fillcolor="black" stroked="f" strokeweight="0">
                <v:stroke miterlimit="83231f" joinstyle="miter"/>
                <v:path arrowok="t" textboxrect="0,0,32944,74999"/>
              </v:shape>
              <v:shape id="Shape 105" o:spid="_x0000_s1125" style="position:absolute;left:29188;top:2352;width:289;height:755;visibility:visible;mso-wrap-style:square;v-text-anchor:top" coordsize="28957,75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" path="m,l13618,2022v3765,1387,6789,3324,9042,5808c24918,10314,26531,13330,27499,16876v965,3553,1458,7435,1458,11668l28957,72338v-2588,561,-6480,1227,-11678,2002l,75491,,62022r1043,236c6198,62258,10118,61984,12778,61426r,-18503c11872,42648,10532,42361,8775,42087,7033,41814,5104,41673,2987,41673l,41893,,29700r499,-51c2343,29649,4272,29771,6299,30002v2016,231,4190,612,6479,1173l12778,28414v,-1944,-226,-3773,-679,-5530c11642,21142,10832,19590,9676,18255,8524,16931,7012,15887,5125,15151l,14353,,xe" fillcolor="black" stroked="f" strokeweight="0">
                <v:stroke miterlimit="83231f" joinstyle="miter"/>
                <v:path arrowok="t" textboxrect="0,0,28957,75491"/>
              </v:shape>
              <v:shape id="Shape 106" o:spid="_x0000_s1126" style="position:absolute;left:30739;top:2930;width:276;height:180;visibility:visible;mso-wrap-style:square;v-text-anchor:top" coordsize="27561,17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" path="m25344,r2217,13673c26639,14134,25366,14615,23753,15123v-1599,504,-3442,966,-5512,1379c16167,16927,13928,17262,11538,17535v-2401,288,-4839,418,-7325,418l,17233,,1561,6285,3456v4054,,7766,-371,11118,-1109c20772,1613,23418,820,25344,xe" fillcolor="black" stroked="f" strokeweight="0">
                <v:stroke miterlimit="83231f" joinstyle="miter"/>
                <v:path arrowok="t" textboxrect="0,0,27561,17953"/>
              </v:shape>
              <v:shape id="Shape 107" o:spid="_x0000_s1127" style="position:absolute;left:31569;top:2354;width:324;height:994;visibility:visible;mso-wrap-style:square;v-text-anchor:top" coordsize="32318,9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" path="m28317,r4001,687l32318,16544,26651,14378v-1556,,-3194,62,-4900,209c20048,14717,18367,15011,16711,15476r,41299c18183,57798,20149,58741,22579,59605v2438,882,5047,1318,7812,1318l32318,60023r,15154l23753,74052v-2851,-835,-5199,-1757,-7042,-2768l16711,99342,,99342,,3873c3399,2951,7600,2070,12567,1252,17539,414,22788,,28317,xe" fillcolor="black" stroked="f" strokeweight="0">
                <v:stroke miterlimit="83231f" joinstyle="miter"/>
                <v:path arrowok="t" textboxrect="0,0,32318,99342"/>
              </v:shape>
              <v:shape id="Shape 108" o:spid="_x0000_s1128" style="position:absolute;left:30739;top:2351;width:323;height:431;visibility:visible;mso-wrap-style:square;v-text-anchor:top" coordsize="32255,4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" path="m626,v9947,,17698,3095,23274,9258c29469,15433,32255,24634,32255,36888v,933,-21,1958,-67,3110c32130,41150,32073,42184,31979,43102l,43102,,30811r15541,c15541,28504,15225,26323,14574,24253v-646,-2070,-1588,-3874,-2830,-5386c10498,17340,8979,16146,7186,15267,5386,14403,3247,13967,752,13967l,14127,,122,626,xe" fillcolor="black" stroked="f" strokeweight="0">
                <v:stroke miterlimit="83231f" joinstyle="miter"/>
                <v:path arrowok="t" textboxrect="0,0,32255,43102"/>
              </v:shape>
              <v:shape id="Shape 109" o:spid="_x0000_s1129" style="position:absolute;left:32882;top:2369;width:575;height:723;visibility:visible;mso-wrap-style:square;v-text-anchor:top" coordsize="57466,7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" path="m1796,l56635,r,11740c54788,13673,52369,16398,49388,19897v-2999,3495,-6203,7387,-9597,11663c36378,35848,32943,40312,29491,44960v-3460,4655,-6560,9098,-9327,13326l57466,58286r,13965l,72251,,61883c2027,58200,4557,54197,7596,49862v3038,-4330,6167,-8671,9389,-13049c20210,32439,23418,28274,26593,24314v3178,-3960,6008,-7415,8504,-10364l1796,13950,1796,xe" fillcolor="black" stroked="f" strokeweight="0">
                <v:stroke miterlimit="83231f" joinstyle="miter"/>
                <v:path arrowok="t" textboxrect="0,0,57466,72251"/>
              </v:shape>
              <v:shape id="Shape 110" o:spid="_x0000_s1130" style="position:absolute;left:31893;top:2361;width:327;height:746;visibility:visible;mso-wrap-style:square;v-text-anchor:top" coordsize="32740,74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" path="m,l11332,1945v4507,1752,8355,4270,11526,7539c26037,12749,28474,16708,30189,21345v1695,4651,2551,9886,2551,15685c32740,42557,32028,47626,30603,52219v-1440,4604,-3475,8564,-6157,11887c21787,67419,18438,69999,14434,71839,10432,73682,5889,74600,838,74600l,74490,,59337,11400,54015v2805,-4143,4208,-9702,4208,-16711c15608,29848,13930,24042,10572,19897l,15857,,xe" fillcolor="black" stroked="f" strokeweight="0">
                <v:stroke miterlimit="83231f" joinstyle="miter"/>
                <v:path arrowok="t" textboxrect="0,0,32740,74600"/>
              </v:shape>
              <v:shape id="Shape 111" o:spid="_x0000_s1131" style="position:absolute;left:32372;top:2354;width:441;height:738;visibility:visible;mso-wrap-style:square;v-text-anchor:top" coordsize="44064,7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" path="m28170,v1112,,2394,75,3873,208c33512,353,34981,540,36464,767v1472,230,2894,507,4280,821c42123,1919,43232,2217,44064,2488l41158,16581v-1382,-461,-3291,-942,-5738,-1450c32989,14631,30146,14378,26934,14378v-1846,,-3809,176,-5867,547c18989,15300,17546,15617,16711,15890r,57888l,73778,,4978c3222,3783,7250,2657,12081,1588,16919,540,22280,,28170,xe" fillcolor="black" stroked="f" strokeweight="0">
                <v:stroke miterlimit="83231f" joinstyle="miter"/>
                <v:path arrowok="t" textboxrect="0,0,44064,73778"/>
              </v:shape>
              <v:shape id="Shape 112" o:spid="_x0000_s1132" style="position:absolute;left:33545;top:2353;width:329;height:750;visibility:visible;mso-wrap-style:square;v-text-anchor:top" coordsize="32949,7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" path="m32949,r,14008l26938,15288v-1925,968,-3571,2231,-4902,3797c20700,20658,19656,22456,18926,24467v-736,2035,-1243,4109,-1517,6225l32949,30692r,12291l17269,42983v460,5802,2509,10288,6149,13471l32949,59328r,15673l20592,72891c15887,71005,12013,68388,8975,65019,5936,61659,3679,57692,2210,53141,738,48577,,43591,,38148,,31798,946,26227,2830,21433,4719,16656,7233,12670,10357,9488,13496,6309,17082,3919,21139,2306l32949,xe" fillcolor="black" stroked="f" strokeweight="0">
                <v:stroke miterlimit="83231f" joinstyle="miter"/>
                <v:path arrowok="t" textboxrect="0,0,32949,75001"/>
              </v:shape>
              <v:shape id="Shape 113" o:spid="_x0000_s1133" style="position:absolute;left:33874;top:2930;width:276;height:180;visibility:visible;mso-wrap-style:square;v-text-anchor:top" coordsize="27553,17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" path="m25345,r2208,13673c26631,14134,25367,14615,23754,15123v-1609,504,-3452,966,-5522,1379c16158,16927,13931,17262,11525,17535v-2386,288,-4834,418,-7311,418l,17233,,1560,6288,3456v4050,,7753,-371,11116,-1109c20763,1613,23420,820,25345,xe" fillcolor="black" stroked="f" strokeweight="0">
                <v:stroke miterlimit="83231f" joinstyle="miter"/>
                <v:path arrowok="t" textboxrect="0,0,27553,17953"/>
              </v:shape>
              <v:shape id="Shape 114" o:spid="_x0000_s1134" style="position:absolute;left:34281;top:2369;width:575;height:723;visibility:visible;mso-wrap-style:square;v-text-anchor:top" coordsize="57467,7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" path="m1796,l56634,r,11740c54792,13673,52366,16398,49384,19897v-2991,3495,-6199,7387,-9608,11663c36364,35848,32944,40312,29491,44960v-3456,4655,-6570,9098,-9325,13326l57467,58286r,13958l,72251,,61883c2027,58200,4557,54197,7596,49862v3038,-4330,6167,-8671,9389,-13049c20207,32439,23414,28274,26582,24314v3183,-3960,6019,-7415,8499,-10364l1796,13950,1796,xe" fillcolor="black" stroked="f" strokeweight="0">
                <v:stroke miterlimit="83231f" joinstyle="miter"/>
                <v:path arrowok="t" textboxrect="0,0,57467,72251"/>
              </v:shape>
              <v:shape id="Shape 115" o:spid="_x0000_s1135" style="position:absolute;left:33874;top:2351;width:323;height:431;visibility:visible;mso-wrap-style:square;v-text-anchor:top" coordsize="32247,4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" path="m614,v9950,,17712,3095,23289,9258c29460,15433,32247,24634,32247,36888v,933,-22,1958,-69,3110c32133,41150,32074,42184,31970,43102l,43102,,30811r15540,c15540,28504,15216,26323,14575,24253v-644,-2070,-1588,-3874,-2834,-5386c10499,17340,8969,16146,7173,15267,5388,14403,3239,13967,755,13967l,14128,,120,614,xe" fillcolor="black" stroked="f" strokeweight="0">
                <v:stroke miterlimit="83231f" joinstyle="miter"/>
                <v:path arrowok="t" textboxrect="0,0,32247,43102"/>
              </v:shape>
              <v:shape id="Shape 726" o:spid="_x0000_s1136" style="position:absolute;left:48379;top:1055;width:186;height:4796;visibility:visible;mso-wrap-style:square;v-text-anchor:top" coordsize="18588,479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" path="m,l18588,r,479566l,479566,,e" fillcolor="black" stroked="f" strokeweight="0">
                <v:stroke miterlimit="83231f" joinstyle="miter"/>
                <v:path arrowok="t" textboxrect="0,0,18588,479566"/>
              </v:shape>
              <v:shape id="Shape 117" o:spid="_x0000_s1137" style="position:absolute;top:412;width:1909;height:5789;visibility:visible;mso-wrap-style:square;v-text-anchor:top" coordsize="190975,578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" path="m190975,r,85575l188210,90618v-6030,10269,-14254,22536,-23031,30527c146999,137661,105271,148001,105271,148001v,,31856,5933,33682,22352c140814,187623,110109,236263,110109,236263v,,48853,-47629,68717,-51446l190975,184665r,117271l186361,305916v-15709,12319,-29304,21124,-29304,21124c157057,327040,172087,324099,188576,323512r2399,154l190975,578941,,546233,,427288v14901,15121,26111,62425,26111,62425c26111,489713,44359,405902,70636,383117v25549,-22367,80470,-56077,80470,-56077c151106,327040,102528,325974,94352,306059v-7751,-18739,12780,-69796,12780,-69796c107132,236263,68266,283584,42584,299068,31557,305789,15199,304348,,300518l,62137,190975,xe" fillcolor="black" stroked="f" strokeweight="0">
                <v:stroke miterlimit="83231f" joinstyle="miter"/>
                <v:path arrowok="t" textboxrect="0,0,190975,578941"/>
              </v:shape>
              <v:shape id="Shape 118" o:spid="_x0000_s1138" style="position:absolute;left:1909;top:3643;width:1268;height:2776;visibility:visible;mso-wrap-style:square;v-text-anchor:top" coordsize="126797,277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" path="m126797,r,277571l,255855,,580,21731,1972v7277,1544,13222,4339,16139,9045c50307,31227,51993,101574,51993,101574v,,30600,-84460,58374,-95957c115021,3618,120738,1783,126797,xe" fillcolor="black" stroked="f" strokeweight="0">
                <v:stroke miterlimit="83231f" joinstyle="miter"/>
                <v:path arrowok="t" textboxrect="0,0,126797,277571"/>
              </v:shape>
              <v:shape id="Shape 119" o:spid="_x0000_s1139" style="position:absolute;left:1909;width:1268;height:3431;visibility:visible;mso-wrap-style:square;v-text-anchor:top" coordsize="126797,34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" path="m126797,r,247292c116858,253373,107263,258149,99890,259589,74334,264583,47006,234947,47006,234947v,,6427,43305,-9636,70013c33143,311989,26574,319462,19099,326718l,343191,,225920r5128,-64c23761,227817,44029,234947,44029,234947v,,-19545,-35132,-5641,-53608c51737,163660,85703,131195,85703,131195v,,-43013,17536,-59145,13461c10978,140717,7101,113332,7101,113332v,,-959,2068,-2672,5420l,126830,,41255,126797,xe" fillcolor="black" stroked="f" strokeweight="0">
                <v:stroke miterlimit="83231f" joinstyle="miter"/>
                <v:path arrowok="t" textboxrect="0,0,126797,343191"/>
              </v:shape>
              <v:shape id="Shape 120" o:spid="_x0000_s1140" style="position:absolute;left:63370;top:2104;width:803;height:1236;visibility:visible;mso-wrap-style:square;v-text-anchor:top" coordsize="80251,12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" path="m,l22928,r,103551l80251,103551r,19972l,123523,,xe" fillcolor="black" stroked="f" strokeweight="0">
                <v:stroke miterlimit="83231f" joinstyle="miter"/>
                <v:path arrowok="t" textboxrect="0,0,80251,123523"/>
              </v:shape>
              <v:shape id="Shape 121" o:spid="_x0000_s1141" style="position:absolute;left:64332;top:2434;width:847;height:906;visibility:visible;mso-wrap-style:square;v-text-anchor:top" coordsize="84689,9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" path="m,l22561,r,56955c22561,66938,27734,72116,37721,72116v7769,,15901,-3695,24409,-11467l62130,,84689,r,90608l66939,90608,64347,78772c53259,86537,42156,90608,31068,90608,10354,90608,,79142,,56955l,xe" fillcolor="black" stroked="f" strokeweight="0">
                <v:stroke miterlimit="83231f" joinstyle="miter"/>
                <v:path arrowok="t" textboxrect="0,0,84689,90608"/>
              </v:shape>
              <v:shape id="Shape 122" o:spid="_x0000_s1142" style="position:absolute;left:65360;top:2104;width:429;height:1236;visibility:visible;mso-wrap-style:square;v-text-anchor:top" coordsize="42898,12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" path="m,l22558,r,37349l42898,33070r,18874l22558,56581r,45861c27739,104292,34020,105030,40680,105030r2218,-949l42898,123085r-2960,438c27367,123523,14052,122043,,119822l,xe" fillcolor="black" stroked="f" strokeweight="0">
                <v:stroke miterlimit="83231f" joinstyle="miter"/>
                <v:path arrowok="t" textboxrect="0,0,42898,123523"/>
              </v:shape>
              <v:shape id="Shape 123" o:spid="_x0000_s1143" style="position:absolute;left:65789;top:2434;width:429;height:901;visibility:visible;mso-wrap-style:square;v-text-anchor:top" coordsize="42900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" path="m740,c28847,,42900,14422,42900,43269v,23576,-8529,38416,-25744,44363l,90170,,71167,14746,64857v3744,-4854,5593,-12158,5593,-21959c20339,26996,13687,18861,740,18861l,19030,,156,740,xe" fillcolor="black" stroked="f" strokeweight="0">
                <v:stroke miterlimit="83231f" joinstyle="miter"/>
                <v:path arrowok="t" textboxrect="0,0,42900,90170"/>
              </v:shape>
              <v:shape id="Shape 124" o:spid="_x0000_s1144" style="position:absolute;left:66340;top:2434;width:850;height:906;visibility:visible;mso-wrap-style:square;v-text-anchor:top" coordsize="85061,9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" path="m,l22928,r,56955c22928,66938,27738,72116,37722,72116v8139,,16275,-3695,24411,-11467l62133,,85061,r,90608l67310,90608,64351,78772c53255,86537,42531,90608,31436,90608,10354,90608,,79142,,56955l,xe" fillcolor="black" stroked="f" strokeweight="0">
                <v:stroke miterlimit="83231f" joinstyle="miter"/>
                <v:path arrowok="t" textboxrect="0,0,85061,90608"/>
              </v:shape>
              <v:shape id="Shape 125" o:spid="_x0000_s1145" style="position:absolute;left:67324;top:2426;width:769;height:921;visibility:visible;mso-wrap-style:square;v-text-anchor:top" coordsize="76922,9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" path="m40308,c51775,,62495,1483,72486,5176r,18865c62495,19970,51405,18123,39938,18123v-12575,,-18859,2959,-18859,9244c21079,33286,24775,36245,32173,36245r14422,c66934,36245,76922,45119,76922,63612v,18860,-12947,28473,-38464,28473c25884,92085,14421,90238,4435,86911r,-18860c14421,72120,26255,73970,39200,73970v9983,,14793,-2963,14793,-9617c53993,58802,50663,55843,44007,55843r-16272,c9241,55843,,46599,,28480,,9248,13679,,40308,xe" fillcolor="black" stroked="f" strokeweight="0">
                <v:stroke miterlimit="83231f" joinstyle="miter"/>
                <v:path arrowok="t" textboxrect="0,0,76922,92085"/>
              </v:shape>
              <v:shape id="Shape 126" o:spid="_x0000_s1146" style="position:absolute;left:68215;top:2104;width:902;height:1236;visibility:visible;mso-wrap-style:square;v-text-anchor:top" coordsize="90237,12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" path="m,l22929,r,39941c32177,35132,42532,32915,53997,32915v22191,,32914,9615,32914,28842c86911,72487,79142,81360,62871,87649r27366,35874l63241,123523,34398,85061r,-7027c54364,76183,64350,70635,64350,61387v,-7023,-5177,-10353,-14792,-10353c40680,51034,31806,53626,22929,59173r,64350l,123523,,xe" fillcolor="black" stroked="f" strokeweight="0">
                <v:stroke miterlimit="83231f" joinstyle="miter"/>
                <v:path arrowok="t" textboxrect="0,0,90237,123523"/>
              </v:shape>
              <v:shape id="Shape 727" o:spid="_x0000_s1147" style="position:absolute;left:69228;top:2434;width:229;height:906;visibility:visible;mso-wrap-style:square;v-text-anchor:top" coordsize="22929,9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" path="m,l22929,r,90608l,90608,,e" fillcolor="black" stroked="f" strokeweight="0">
                <v:stroke miterlimit="83231f" joinstyle="miter"/>
                <v:path arrowok="t" textboxrect="0,0,22929,90608"/>
              </v:shape>
              <v:shape id="Shape 728" o:spid="_x0000_s1148" style="position:absolute;left:69228;top:2104;width:229;height:182;visibility:visible;mso-wrap-style:square;v-text-anchor:top" coordsize="22929,18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" path="m,l22929,r,18123l,18123,,e" fillcolor="black" stroked="f" strokeweight="0">
                <v:stroke miterlimit="83231f" joinstyle="miter"/>
                <v:path arrowok="t" textboxrect="0,0,22929,18123"/>
              </v:shape>
              <v:shape id="Shape 129" o:spid="_x0000_s1149" style="position:absolute;left:69579;top:2438;width:419;height:892;visibility:visible;mso-wrap-style:square;v-text-anchor:top" coordsize="41818,8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" path="m41818,r,17541l28705,22233v-3282,3282,-5224,8181,-5780,14652l41818,36885r,16646l22925,53531v,6101,2497,10723,7489,13821l41818,69721r,19422l27769,87236c9360,81429,,66935,,43912,,21724,8527,7856,25431,2309l41818,xe" fillcolor="black" stroked="f" strokeweight="0">
                <v:stroke miterlimit="83231f" joinstyle="miter"/>
                <v:path arrowok="t" textboxrect="0,0,41818,89143"/>
              </v:shape>
              <v:shape id="Shape 130" o:spid="_x0000_s1150" style="position:absolute;left:69998;top:3133;width:384;height:207;visibility:visible;mso-wrap-style:square;v-text-anchor:top" coordsize="38434,20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" path="m38434,r,18122c30298,19602,19940,20714,7365,20714l,19714,,292,11067,2592c19940,2592,29186,1484,38434,xe" fillcolor="black" stroked="f" strokeweight="0">
                <v:stroke miterlimit="83231f" joinstyle="miter"/>
                <v:path arrowok="t" textboxrect="0,0,38434,20714"/>
              </v:shape>
              <v:shape id="Shape 131" o:spid="_x0000_s1151" style="position:absolute;left:69998;top:2434;width:458;height:540;visibility:visible;mso-wrap-style:square;v-text-anchor:top" coordsize="45827,53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" path="m3302,c33254,,45827,18119,40284,53996l,53996,,37350r18831,c19573,24408,13655,17752,710,17752l,18006,,465,3302,xe" fillcolor="black" stroked="f" strokeweight="0">
                <v:stroke miterlimit="83231f" joinstyle="miter"/>
                <v:path arrowok="t" textboxrect="0,0,45827,53996"/>
              </v:shape>
              <v:shape id="Shape 132" o:spid="_x0000_s1152" style="position:absolute;left:53655;top:3310;width:5556;height:2700;visibility:visible;mso-wrap-style:square;v-text-anchor:top" coordsize="555645,26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" path="m,l508143,207472v,,367,,367,c522867,200870,538999,193533,555645,185980v-53107,24340,-100867,46501,-103716,47751c369828,269975,351706,250002,264799,187132,173448,121670,24040,12572,,xe" fillcolor="black" stroked="f" strokeweight="0">
                <v:stroke miterlimit="83231f" joinstyle="miter"/>
                <v:path arrowok="t" textboxrect="0,0,555645,269975"/>
              </v:shape>
              <v:shape id="Shape 133" o:spid="_x0000_s1153" style="position:absolute;left:53655;top:3310;width:8114;height:1579;visibility:visible;mso-wrap-style:square;v-text-anchor:top" coordsize="811404,157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" path="m,l609105,106881c703778,122041,768132,89496,784033,80251v9616,-5176,18861,-11832,27371,-19598c792173,79513,754815,100595,696384,123153v-12906,5040,-43595,18662,-79027,34701l,xe" fillcolor="black" stroked="f" strokeweight="0">
                <v:stroke miterlimit="83231f" joinstyle="miter"/>
                <v:path arrowok="t" textboxrect="0,0,811404,157854"/>
              </v:shape>
              <v:shape id="Shape 134" o:spid="_x0000_s1154" style="position:absolute;left:58740;top:4889;width:2222;height:795;visibility:visible;mso-wrap-style:square;v-text-anchor:top" coordsize="222268,79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" path="m109102,r39943,9990c222268,30326,86540,79513,,49558,32177,34765,73232,16275,109102,xe" fillcolor="black" stroked="f" strokeweight="0">
                <v:stroke miterlimit="83231f" joinstyle="miter"/>
                <v:path arrowok="t" textboxrect="0,0,222268,79513"/>
              </v:shape>
              <v:shape id="Shape 135" o:spid="_x0000_s1155" style="position:absolute;left:61706;top:3864;width:102;height:108;visibility:visible;mso-wrap-style:square;v-text-anchor:top" coordsize="10207,1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" path="m10207,l6289,5248c4067,7094,1850,8944,,10792l10207,xe" fillcolor="black" stroked="f" strokeweight="0">
                <v:stroke miterlimit="83231f" joinstyle="miter"/>
                <v:path arrowok="t" textboxrect="0,0,10207,10792"/>
              </v:shape>
              <v:shape id="Shape 136" o:spid="_x0000_s1156" style="position:absolute;left:53655;top:1169;width:8595;height:2695;visibility:visible;mso-wrap-style:square;v-text-anchor:top" coordsize="859482,26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" path="m715245,6289v,,143492,-6289,144237,150890c859482,195179,847413,230058,827494,256667r-12172,12869l824298,257518c841951,219098,773957,194344,649047,195638,372784,195638,371,214131,,214131,535139,185284,502967,13687,715245,6289xe" fillcolor="black" stroked="f" strokeweight="0">
                <v:stroke miterlimit="83231f" joinstyle="miter"/>
                <v:path arrowok="t" textboxrect="0,0,859482,269536"/>
              </v:shape>
              <v:shape id="Shape 137" o:spid="_x0000_s1157" style="position:absolute;left:64506;top:3927;width:240;height:323;visibility:visible;mso-wrap-style:square;v-text-anchor:top" coordsize="23970,3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" path="m22658,r1312,106l23970,10045,22658,9939v-6324,,-9501,1980,-9501,5951c13157,19876,15808,21859,21114,21859r2856,-850l23970,31564r-2856,724c7041,32288,,26881,,16045,,5342,7545,,22658,xe" fillcolor="black" stroked="f" strokeweight="0">
                <v:stroke miterlimit="83231f" joinstyle="miter"/>
                <v:path arrowok="t" textboxrect="0,0,23970,32288"/>
              </v:shape>
              <v:shape id="Shape 138" o:spid="_x0000_s1158" style="position:absolute;left:64549;top:3729;width:197;height:129;visibility:visible;mso-wrap-style:square;v-text-anchor:top" coordsize="19747,1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" path="m16991,r2756,591l19747,10902r-2756,-476c11293,10426,5630,11261,,12921l,2474c5630,828,11293,,16991,xe" fillcolor="black" stroked="f" strokeweight="0">
                <v:stroke miterlimit="83231f" joinstyle="miter"/>
                <v:path arrowok="t" textboxrect="0,0,19747,12921"/>
              </v:shape>
              <v:shape id="Shape 139" o:spid="_x0000_s1159" style="position:absolute;left:63565;top:3540;width:904;height:710;visibility:visible;mso-wrap-style:square;v-text-anchor:top" coordsize="90422,7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" path="m,l12874,r9087,49533l39446,,52111,,68411,47531,77960,,90422,,77055,71036r-12509,l45008,15297,24045,71036r-12377,l,xe" fillcolor="black" stroked="f" strokeweight="0">
                <v:stroke miterlimit="83231f" joinstyle="miter"/>
                <v:path arrowok="t" textboxrect="0,0,90422,71036"/>
              </v:shape>
              <v:shape id="Shape 140" o:spid="_x0000_s1160" style="position:absolute;left:65753;top:3735;width:241;height:502;visibility:visible;mso-wrap-style:square;v-text-anchor:top" coordsize="24060,50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" path="m24060,r,9851l16439,12508v-1888,1871,-2981,4677,-3280,8417l24060,20925r,9649l13159,30574v,3510,1434,6143,4300,7898l24060,39819r,10364l7089,44867c2362,40422,,33753,,24857,,16363,2167,9992,6497,5744l24060,xe" fillcolor="black" stroked="f" strokeweight="0">
                <v:stroke miterlimit="83231f" joinstyle="miter"/>
                <v:path arrowok="t" textboxrect="0,0,24060,50183"/>
              </v:shape>
              <v:shape id="Shape 141" o:spid="_x0000_s1161" style="position:absolute;left:64746;top:3735;width:240;height:515;visibility:visible;mso-wrap-style:square;v-text-anchor:top" coordsize="23975,5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" path="m,l17288,3708v4456,2865,6687,7164,6687,12895l23975,51570r-6668,l11641,47891,,50845,,40290,10813,37069r,-6865l,29327,,19388r10813,877l10813,16845v,-2333,-1132,-4086,-3394,-5255l,10311,,xe" fillcolor="black" stroked="f" strokeweight="0">
                <v:stroke miterlimit="83231f" joinstyle="miter"/>
                <v:path arrowok="t" textboxrect="0,0,23975,51570"/>
              </v:shape>
              <v:shape id="Shape 142" o:spid="_x0000_s1162" style="position:absolute;left:65110;top:3729;width:263;height:521;visibility:visible;mso-wrap-style:square;v-text-anchor:top" coordsize="26333,52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" path="m,l10192,r1631,6664c16397,2221,21232,,26333,r,10635c21434,10635,17045,12838,13175,17244r,34917l,52161,,xe" fillcolor="black" stroked="f" strokeweight="0">
                <v:stroke miterlimit="83231f" joinstyle="miter"/>
                <v:path arrowok="t" textboxrect="0,0,26333,52161"/>
              </v:shape>
              <v:shape id="Shape 143" o:spid="_x0000_s1163" style="position:absolute;left:65448;top:3644;width:238;height:606;visibility:visible;mso-wrap-style:square;v-text-anchor:top" coordsize="23847,60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" path="m,l9739,r1997,8448l23847,8448r,10427l13177,18875r,23996c13177,47736,15282,50180,19483,50180r4364,l23847,60609r-10721,c4378,60609,,55930,,46555l,xe" fillcolor="black" stroked="f" strokeweight="0">
                <v:stroke miterlimit="83231f" joinstyle="miter"/>
                <v:path arrowok="t" textboxrect="0,0,23847,60609"/>
              </v:shape>
              <v:shape id="Shape 144" o:spid="_x0000_s1164" style="position:absolute;left:65994;top:4131;width:221;height:119;visibility:visible;mso-wrap-style:square;v-text-anchor:top" coordsize="22085,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" path="m22085,r,10430c17488,11430,11553,11920,4312,11920l,10570,,206,6296,1491c11553,1491,16825,1001,22085,xe" fillcolor="black" stroked="f" strokeweight="0">
                <v:stroke miterlimit="83231f" joinstyle="miter"/>
                <v:path arrowok="t" textboxrect="0,0,22085,11920"/>
              </v:shape>
              <v:shape id="Shape 145" o:spid="_x0000_s1165" style="position:absolute;left:66966;top:3927;width:240;height:323;visibility:visible;mso-wrap-style:square;v-text-anchor:top" coordsize="23969,3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" path="m22651,r1318,107l23969,10046,22651,9939v-6322,,-9493,1980,-9493,5951c13158,19876,15801,21859,21107,21859r2862,-852l23969,31562r-2862,726c7038,32288,,26881,,16045,,5342,7542,,22651,xe" fillcolor="black" stroked="f" strokeweight="0">
                <v:stroke miterlimit="83231f" joinstyle="miter"/>
                <v:path arrowok="t" textboxrect="0,0,23969,32288"/>
              </v:shape>
              <v:shape id="Shape 146" o:spid="_x0000_s1166" style="position:absolute;left:67008;top:3729;width:198;height:129;visibility:visible;mso-wrap-style:square;v-text-anchor:top" coordsize="19749,1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" path="m16995,r2754,591l19749,10902r-2754,-476c11297,10426,5634,11261,,12921l,2474c5634,828,11297,,16995,xe" fillcolor="black" stroked="f" strokeweight="0">
                <v:stroke miterlimit="83231f" joinstyle="miter"/>
                <v:path arrowok="t" textboxrect="0,0,19749,12921"/>
              </v:shape>
              <v:shape id="Shape 147" o:spid="_x0000_s1167" style="position:absolute;left:66487;top:3729;width:412;height:521;visibility:visible;mso-wrap-style:square;v-text-anchor:top" coordsize="41238,52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" path="m998,l41238,r,10426l14548,42225r25693,l40241,52161,,52161,,42225,27080,10426r-26082,l998,xe" fillcolor="black" stroked="f" strokeweight="0">
                <v:stroke miterlimit="83231f" joinstyle="miter"/>
                <v:path arrowok="t" textboxrect="0,0,41238,52161"/>
              </v:shape>
              <v:shape id="Shape 148" o:spid="_x0000_s1168" style="position:absolute;left:65994;top:3729;width:263;height:312;visibility:visible;mso-wrap-style:square;v-text-anchor:top" coordsize="26305,3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" path="m1918,c19217,,26305,10394,23234,31201l,31201,,21553r10857,c11333,14073,7855,10329,429,10329l,10478,,627,1918,xe" fillcolor="black" stroked="f" strokeweight="0">
                <v:stroke miterlimit="83231f" joinstyle="miter"/>
                <v:path arrowok="t" textboxrect="0,0,26305,31201"/>
              </v:shape>
              <v:shape id="Shape 149" o:spid="_x0000_s1169" style="position:absolute;left:67206;top:3735;width:239;height:515;visibility:visible;mso-wrap-style:square;v-text-anchor:top" coordsize="23968,5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" path="m,l17283,3708v4455,2865,6685,7164,6685,12895l23968,51570r-6662,l11643,47891,,50844,,40289,10811,37070r,-6866l,29328,,19389r10811,876l10811,16845v,-2333,-1133,-4086,-3394,-5254l,10311,,xe" fillcolor="black" stroked="f" strokeweight="0">
                <v:stroke miterlimit="83231f" joinstyle="miter"/>
                <v:path arrowok="t" textboxrect="0,0,23968,51570"/>
              </v:shape>
              <v:shape id="Shape 150" o:spid="_x0000_s1170" style="position:absolute;left:67537;top:3729;width:432;height:521;visibility:visible;mso-wrap-style:square;v-text-anchor:top" coordsize="43225,52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" path="m28811,v5306,,10109,490,14414,1491l43225,11920c38920,10919,34441,10426,29812,10426v-11106,,-16654,4889,-16654,14655c13158,36187,18706,41732,29812,41732v4629,,9108,-490,13413,-1491l43225,50671v-4305,1000,-9108,1490,-14414,1490c9597,52161,,43139,,25081,,8360,9597,,28811,xe" fillcolor="black" stroked="f" strokeweight="0">
                <v:stroke miterlimit="83231f" joinstyle="miter"/>
                <v:path arrowok="t" textboxrect="0,0,43225,52161"/>
              </v:shape>
              <v:shape id="Shape 151" o:spid="_x0000_s1171" style="position:absolute;left:68638;top:3724;width:263;height:531;visibility:visible;mso-wrap-style:square;v-text-anchor:top" coordsize="26327,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" path="m26327,r,10430l16453,14408v-2197,2656,-3294,6642,-3294,11959c13159,31819,14256,35906,16453,38630r9874,4081l26327,53090,6631,46463c2243,42043,34,35412,,26569,,17710,2192,11067,6581,6638l26327,xe" fillcolor="black" stroked="f" strokeweight="0">
                <v:stroke miterlimit="83231f" joinstyle="miter"/>
                <v:path arrowok="t" textboxrect="0,0,26327,53090"/>
              </v:shape>
              <v:shape id="Shape 152" o:spid="_x0000_s1172" style="position:absolute;left:68056;top:3540;width:490;height:710;visibility:visible;mso-wrap-style:square;v-text-anchor:top" coordsize="48942,7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" path="m,l13177,r,24538c18602,20754,24524,18875,30899,18875v12021,,18043,6477,18043,19433l48942,71036r-13158,l35784,38153v,-5763,-2869,-8643,-8600,-8643c22571,29510,17910,31713,13177,36101r,34935l,71036,,xe" fillcolor="black" stroked="f" strokeweight="0">
                <v:stroke miterlimit="83231f" joinstyle="miter"/>
                <v:path arrowok="t" textboxrect="0,0,48942,71036"/>
              </v:shape>
              <v:shape id="Shape 153" o:spid="_x0000_s1173" style="position:absolute;left:69231;top:3729;width:253;height:518;visibility:visible;mso-wrap-style:square;v-text-anchor:top" coordsize="25257,5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" path="m25233,r24,5l25257,10929r-9177,3434c14032,16659,13006,20101,13006,24689v,5445,1026,9532,3074,12258l25257,41026r,10782l6567,45383c2187,40864,,34086,,25046,,8341,8410,,25233,xe" fillcolor="black" stroked="f" strokeweight="0">
                <v:stroke miterlimit="83231f" joinstyle="miter"/>
                <v:path arrowok="t" textboxrect="0,0,25257,51808"/>
              </v:shape>
              <v:shape id="Shape 154" o:spid="_x0000_s1174" style="position:absolute;left:68901;top:3724;width:263;height:531;visibility:visible;mso-wrap-style:square;v-text-anchor:top" coordsize="26326,53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" path="m10,c17561,,26326,8853,26326,26572v,17687,-8765,26524,-26316,26524l,53093,,42714r10,4c8777,42718,13169,37274,13169,26370,13169,15735,8777,10429,10,10429r-10,4l,3,10,xe" fillcolor="black" stroked="f" strokeweight="0">
                <v:stroke miterlimit="83231f" joinstyle="miter"/>
                <v:path arrowok="t" textboxrect="0,0,26326,53096"/>
              </v:shape>
              <v:shape id="Shape 155" o:spid="_x0000_s1175" style="position:absolute;left:69862;top:3729;width:490;height:521;visibility:visible;mso-wrap-style:square;v-text-anchor:top" coordsize="48942,52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" path="m,l13176,r,32879c13176,38646,16024,41530,21704,41530v4615,,9296,-2207,14081,-6599l35785,,48942,r,52161l38667,52161,37074,45498v-6326,4442,-12688,6663,-19081,6663c6002,52161,,45684,,32746l,xe" fillcolor="black" stroked="f" strokeweight="0">
                <v:stroke miterlimit="83231f" joinstyle="miter"/>
                <v:path arrowok="t" textboxrect="0,0,48942,52161"/>
              </v:shape>
              <v:shape id="Shape 156" o:spid="_x0000_s1176" style="position:absolute;left:69484;top:3540;width:254;height:710;visibility:visible;mso-wrap-style:square;v-text-anchor:top" coordsize="25413,7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" path="m12250,l25413,r,67897c17424,69984,9302,71036,1026,71036l,70683,,59901r26,11c4792,59912,8864,59271,12250,57964r,-25474c8864,30695,4792,29794,26,29794l,29804,,18880r12250,2490l12250,xe" fillcolor="black" stroked="f" strokeweight="0">
                <v:stroke miterlimit="83231f" joinstyle="miter"/>
                <v:path arrowok="t" textboxrect="0,0,25413,71036"/>
              </v:shape>
              <v:shape id="Shape 157" o:spid="_x0000_s1177" style="position:absolute;left:39336;top:4841;width:249;height:473;visibility:visible;mso-wrap-style:square;v-text-anchor:top" coordsize="24878,47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" path="m24866,r12,39l24878,36203r-12,-9l9670,47347,15474,29336,,18233r19070,l24866,xe" fillcolor="black" stroked="f" strokeweight="0">
                <v:stroke miterlimit="83231f" joinstyle="miter"/>
                <v:path arrowok="t" textboxrect="0,0,24878,47347"/>
              </v:shape>
              <v:shape id="Shape 158" o:spid="_x0000_s1178" style="position:absolute;left:38550;top:4631;width:497;height:473;visibility:visible;mso-wrap-style:square;v-text-anchor:top" coordsize="49723,4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" path="m24833,r5835,18222l49723,18222,34296,29343r5789,17982l24871,36219,9658,47325,15396,29343,,18222r19030,44l24833,xe" fillcolor="black" stroked="f" strokeweight="0">
                <v:stroke miterlimit="83231f" joinstyle="miter"/>
                <v:path arrowok="t" textboxrect="0,0,49723,47325"/>
              </v:shape>
              <v:shape id="Shape 159" o:spid="_x0000_s1179" style="position:absolute;left:37973;top:4053;width:498;height:473;visibility:visible;mso-wrap-style:square;v-text-anchor:top" coordsize="49758,4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" path="m24832,r5858,18198l49758,18198,34243,29308r5831,18003l24832,36176,9651,47311,15433,29308,,18198r19072,l24832,xe" fillcolor="black" stroked="f" strokeweight="0">
                <v:stroke miterlimit="83231f" joinstyle="miter"/>
                <v:path arrowok="t" textboxrect="0,0,49758,47311"/>
              </v:shape>
              <v:shape id="Shape 160" o:spid="_x0000_s1180" style="position:absolute;left:37762;top:3262;width:497;height:473;visibility:visible;mso-wrap-style:square;v-text-anchor:top" coordsize="49723,47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" path="m24887,r5799,18278l49723,18278,34239,29402r5789,17931l24887,36213,9633,47333,15398,29402,,18278r19014,39l24887,xe" fillcolor="black" stroked="f" strokeweight="0">
                <v:stroke miterlimit="83231f" joinstyle="miter"/>
                <v:path arrowok="t" textboxrect="0,0,49723,47333"/>
              </v:shape>
              <v:shape id="Shape 161" o:spid="_x0000_s1181" style="position:absolute;left:37973;top:2475;width:498;height:473;visibility:visible;mso-wrap-style:square;v-text-anchor:top" coordsize="49758,47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" path="m24832,r5858,18219l49758,18219,34243,29351r5831,17988l24832,36244,9651,47339,15433,29351,,18219r19072,73l24832,xe" fillcolor="black" stroked="f" strokeweight="0">
                <v:stroke miterlimit="83231f" joinstyle="miter"/>
                <v:path arrowok="t" textboxrect="0,0,49758,47339"/>
              </v:shape>
              <v:shape id="Shape 162" o:spid="_x0000_s1182" style="position:absolute;left:38549;top:1896;width:497;height:474;visibility:visible;mso-wrap-style:square;v-text-anchor:top" coordsize="49702,47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" path="m24796,r5858,18282l49702,18282,34272,29377r5774,18010l24861,36217,9623,47387,15444,29377,,18282r19012,24l24796,xe" fillcolor="black" stroked="f" strokeweight="0">
                <v:stroke miterlimit="83231f" joinstyle="miter"/>
                <v:path arrowok="t" textboxrect="0,0,49702,47387"/>
              </v:shape>
              <v:shape id="Shape 163" o:spid="_x0000_s1183" style="position:absolute;left:39336;top:1685;width:249;height:473;visibility:visible;mso-wrap-style:square;v-text-anchor:top" coordsize="24900,47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" path="m24900,r,36148l9664,47276,15423,29298,,18174r19092,l24900,xe" fillcolor="black" stroked="f" strokeweight="0">
                <v:stroke miterlimit="83231f" joinstyle="miter"/>
                <v:path arrowok="t" textboxrect="0,0,24900,47276"/>
              </v:shape>
              <v:shape id="Shape 164" o:spid="_x0000_s1184" style="position:absolute;left:35992;top:1080;width:3593;height:4839;visibility:visible;mso-wrap-style:square;v-text-anchor:top" coordsize="359270,483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" path="m,l359270,r,12946l12945,12946r,458052l359270,470998r,12957l,483955,,xe" fillcolor="black" stroked="f" strokeweight="0">
                <v:stroke miterlimit="83231f" joinstyle="miter"/>
                <v:path arrowok="t" textboxrect="0,0,359270,483955"/>
              </v:shape>
              <v:shape id="Shape 165" o:spid="_x0000_s1185" style="position:absolute;left:39585;top:4841;width:249;height:473;visibility:visible;mso-wrap-style:square;v-text-anchor:top" coordsize="24878,4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" path="m,l5848,18195r19030,l9402,29297r5843,18012l,36164,,xe" fillcolor="black" stroked="f" strokeweight="0">
                <v:stroke miterlimit="83231f" joinstyle="miter"/>
                <v:path arrowok="t" textboxrect="0,0,24878,47309"/>
              </v:shape>
              <v:shape id="Shape 166" o:spid="_x0000_s1186" style="position:absolute;left:40122;top:4631;width:498;height:473;visibility:visible;mso-wrap-style:square;v-text-anchor:top" coordsize="49723,4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" path="m24815,r5835,18222l49723,18222,34253,29343r5804,17982l24815,36219,9633,47325,15411,29343,,18222r18986,44l24815,xe" fillcolor="black" stroked="f" strokeweight="0">
                <v:stroke miterlimit="83231f" joinstyle="miter"/>
                <v:path arrowok="t" textboxrect="0,0,49723,47325"/>
              </v:shape>
              <v:shape id="Shape 167" o:spid="_x0000_s1187" style="position:absolute;left:40700;top:4053;width:497;height:473;visibility:visible;mso-wrap-style:square;v-text-anchor:top" coordsize="49723,4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" path="m24808,r5875,18198l49723,18198,34247,29308r5775,18003l24808,36176,9609,47311,15398,29308,,18198r18994,l24808,xe" fillcolor="black" stroked="f" strokeweight="0">
                <v:stroke miterlimit="83231f" joinstyle="miter"/>
                <v:path arrowok="t" textboxrect="0,0,49723,47311"/>
              </v:shape>
              <v:shape id="Shape 168" o:spid="_x0000_s1188" style="position:absolute;left:40908;top:3260;width:498;height:474;visibility:visible;mso-wrap-style:square;v-text-anchor:top" coordsize="49724,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" path="m24861,r5826,18231l49724,18231,34255,29333r5846,17986l24861,36180,9616,47319,15466,29333,,18231r18990,l24861,xe" fillcolor="black" stroked="f" strokeweight="0">
                <v:stroke miterlimit="83231f" joinstyle="miter"/>
                <v:path arrowok="t" textboxrect="0,0,49724,47319"/>
              </v:shape>
              <v:shape id="Shape 169" o:spid="_x0000_s1189" style="position:absolute;left:40699;top:2472;width:498;height:473;visibility:visible;mso-wrap-style:square;v-text-anchor:top" coordsize="49741,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" path="m24826,r5875,18235l49741,18235,34265,29341r5774,17978l24826,36213,9627,47319,15425,29341,,18235r19012,17l24826,xe" fillcolor="black" stroked="f" strokeweight="0">
                <v:stroke miterlimit="83231f" joinstyle="miter"/>
                <v:path arrowok="t" textboxrect="0,0,49741,47319"/>
              </v:shape>
              <v:shape id="Shape 170" o:spid="_x0000_s1190" style="position:absolute;left:40125;top:1896;width:497;height:474;visibility:visible;mso-wrap-style:square;v-text-anchor:top" coordsize="49699,47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" path="m24830,r5839,18242l49699,18242,34298,29370r5785,18014l24902,36177,9652,47384,15427,29370,,18242r18998,46l24830,xe" fillcolor="black" stroked="f" strokeweight="0">
                <v:stroke miterlimit="83231f" joinstyle="miter"/>
                <v:path arrowok="t" textboxrect="0,0,49699,47384"/>
              </v:shape>
              <v:shape id="Shape 171" o:spid="_x0000_s1191" style="position:absolute;left:39585;top:1685;width:249;height:473;visibility:visible;mso-wrap-style:square;v-text-anchor:top" coordsize="24878,4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" path="m12,l5848,18213r19030,l9402,29337r5778,17978l12,36177r-12,9l,39,12,xe" fillcolor="black" stroked="f" strokeweight="0">
                <v:stroke miterlimit="83231f" joinstyle="miter"/>
                <v:path arrowok="t" textboxrect="0,0,24878,47315"/>
              </v:shape>
              <v:shape id="Shape 172" o:spid="_x0000_s1192" style="position:absolute;left:39585;top:1080;width:3585;height:4839;visibility:visible;mso-wrap-style:square;v-text-anchor:top" coordsize="358566,483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" path="m,l358566,r,483955l352099,483955,,483955,,470998r345620,l345620,12946,,12946,,xe" fillcolor="black" stroked="f" strokeweight="0">
                <v:stroke miterlimit="83231f" joinstyle="miter"/>
                <v:path arrowok="t" textboxrect="0,0,358566,483955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D"/>
    <w:multiLevelType w:val="multilevel"/>
    <w:tmpl w:val="0000000D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1F"/>
    <w:multiLevelType w:val="singleLevel"/>
    <w:tmpl w:val="A7806E8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7"/>
    <w:multiLevelType w:val="singleLevel"/>
    <w:tmpl w:val="421ECD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" w15:restartNumberingAfterBreak="0">
    <w:nsid w:val="018030BA"/>
    <w:multiLevelType w:val="hybridMultilevel"/>
    <w:tmpl w:val="3C1C4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494AFE"/>
    <w:multiLevelType w:val="hybridMultilevel"/>
    <w:tmpl w:val="60AC1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3C83C12"/>
    <w:multiLevelType w:val="hybridMultilevel"/>
    <w:tmpl w:val="A2DA1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1A73D9"/>
    <w:multiLevelType w:val="hybridMultilevel"/>
    <w:tmpl w:val="CE1CB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853E50"/>
    <w:multiLevelType w:val="hybridMultilevel"/>
    <w:tmpl w:val="12F6EF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AD4C9B"/>
    <w:multiLevelType w:val="hybridMultilevel"/>
    <w:tmpl w:val="1CAA1C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DF7C7F"/>
    <w:multiLevelType w:val="multilevel"/>
    <w:tmpl w:val="0CDF7C7F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B21F70"/>
    <w:multiLevelType w:val="multilevel"/>
    <w:tmpl w:val="11B21F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D229F6"/>
    <w:multiLevelType w:val="hybridMultilevel"/>
    <w:tmpl w:val="F4CCD16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57607FDE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92C5FF6"/>
    <w:multiLevelType w:val="multilevel"/>
    <w:tmpl w:val="192C5FF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A372E"/>
    <w:multiLevelType w:val="hybridMultilevel"/>
    <w:tmpl w:val="25B05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990925"/>
    <w:multiLevelType w:val="hybridMultilevel"/>
    <w:tmpl w:val="F1D66960"/>
    <w:lvl w:ilvl="0" w:tplc="421ECD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E7921"/>
    <w:multiLevelType w:val="hybridMultilevel"/>
    <w:tmpl w:val="C7243102"/>
    <w:lvl w:ilvl="0" w:tplc="5FE420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EC6A5F"/>
    <w:multiLevelType w:val="singleLevel"/>
    <w:tmpl w:val="1BEC6A5F"/>
    <w:lvl w:ilvl="0">
      <w:start w:val="1"/>
      <w:numFmt w:val="decimal"/>
      <w:pStyle w:val="Wypunktowanie123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2" w15:restartNumberingAfterBreak="0">
    <w:nsid w:val="1F216CA4"/>
    <w:multiLevelType w:val="multilevel"/>
    <w:tmpl w:val="1F216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FBF2777"/>
    <w:multiLevelType w:val="hybridMultilevel"/>
    <w:tmpl w:val="41A249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29D1C35"/>
    <w:multiLevelType w:val="hybridMultilevel"/>
    <w:tmpl w:val="A776F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2BD5491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9437F1"/>
    <w:multiLevelType w:val="multilevel"/>
    <w:tmpl w:val="269437F1"/>
    <w:lvl w:ilvl="0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2F254D24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422E41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E17335"/>
    <w:multiLevelType w:val="hybridMultilevel"/>
    <w:tmpl w:val="25BCEB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B43E7F"/>
    <w:multiLevelType w:val="hybridMultilevel"/>
    <w:tmpl w:val="9AF67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9B1181"/>
    <w:multiLevelType w:val="hybridMultilevel"/>
    <w:tmpl w:val="7940EF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212D94"/>
    <w:multiLevelType w:val="hybridMultilevel"/>
    <w:tmpl w:val="AC00242C"/>
    <w:lvl w:ilvl="0" w:tplc="103C09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E62E07"/>
    <w:multiLevelType w:val="hybridMultilevel"/>
    <w:tmpl w:val="E752F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1A29EE"/>
    <w:multiLevelType w:val="multilevel"/>
    <w:tmpl w:val="13284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1835C5C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3B600E"/>
    <w:multiLevelType w:val="hybridMultilevel"/>
    <w:tmpl w:val="8B64E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4B33B3"/>
    <w:multiLevelType w:val="multilevel"/>
    <w:tmpl w:val="FC643420"/>
    <w:lvl w:ilvl="0">
      <w:start w:val="1"/>
      <w:numFmt w:val="lowerLetter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A73921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CD5876"/>
    <w:multiLevelType w:val="hybridMultilevel"/>
    <w:tmpl w:val="CE1CB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40A8E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0791C"/>
    <w:multiLevelType w:val="multilevel"/>
    <w:tmpl w:val="96D03EF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F54569F"/>
    <w:multiLevelType w:val="hybridMultilevel"/>
    <w:tmpl w:val="C23E36A2"/>
    <w:lvl w:ilvl="0" w:tplc="0415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43" w15:restartNumberingAfterBreak="0">
    <w:nsid w:val="5FB73498"/>
    <w:multiLevelType w:val="hybridMultilevel"/>
    <w:tmpl w:val="D17AB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F00B4E"/>
    <w:multiLevelType w:val="hybridMultilevel"/>
    <w:tmpl w:val="A016D3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6711382F"/>
    <w:multiLevelType w:val="hybridMultilevel"/>
    <w:tmpl w:val="4D96DC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142C3B"/>
    <w:multiLevelType w:val="hybridMultilevel"/>
    <w:tmpl w:val="300EEF64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7" w15:restartNumberingAfterBreak="0">
    <w:nsid w:val="6B183555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E15B85"/>
    <w:multiLevelType w:val="hybridMultilevel"/>
    <w:tmpl w:val="6A888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384A55"/>
    <w:multiLevelType w:val="hybridMultilevel"/>
    <w:tmpl w:val="EB5A63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0071562"/>
    <w:multiLevelType w:val="hybridMultilevel"/>
    <w:tmpl w:val="F6A22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535DD7"/>
    <w:multiLevelType w:val="hybridMultilevel"/>
    <w:tmpl w:val="C7243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352D87"/>
    <w:multiLevelType w:val="multilevel"/>
    <w:tmpl w:val="4B94D3C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79F752F6"/>
    <w:multiLevelType w:val="hybridMultilevel"/>
    <w:tmpl w:val="EB4A10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3027983">
    <w:abstractNumId w:val="20"/>
  </w:num>
  <w:num w:numId="2" w16cid:durableId="398283179">
    <w:abstractNumId w:val="40"/>
  </w:num>
  <w:num w:numId="3" w16cid:durableId="366032288">
    <w:abstractNumId w:val="25"/>
  </w:num>
  <w:num w:numId="4" w16cid:durableId="1856000479">
    <w:abstractNumId w:val="38"/>
  </w:num>
  <w:num w:numId="5" w16cid:durableId="1423338433">
    <w:abstractNumId w:val="51"/>
  </w:num>
  <w:num w:numId="6" w16cid:durableId="1041053639">
    <w:abstractNumId w:val="28"/>
  </w:num>
  <w:num w:numId="7" w16cid:durableId="56322125">
    <w:abstractNumId w:val="35"/>
  </w:num>
  <w:num w:numId="8" w16cid:durableId="921719554">
    <w:abstractNumId w:val="47"/>
  </w:num>
  <w:num w:numId="9" w16cid:durableId="338506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9752249">
    <w:abstractNumId w:val="18"/>
  </w:num>
  <w:num w:numId="11" w16cid:durableId="477116103">
    <w:abstractNumId w:val="27"/>
  </w:num>
  <w:num w:numId="12" w16cid:durableId="263880177">
    <w:abstractNumId w:val="21"/>
  </w:num>
  <w:num w:numId="13" w16cid:durableId="1745295140">
    <w:abstractNumId w:val="17"/>
  </w:num>
  <w:num w:numId="14" w16cid:durableId="2069457040">
    <w:abstractNumId w:val="14"/>
  </w:num>
  <w:num w:numId="15" w16cid:durableId="1360427239">
    <w:abstractNumId w:val="37"/>
  </w:num>
  <w:num w:numId="16" w16cid:durableId="655036568">
    <w:abstractNumId w:val="34"/>
  </w:num>
  <w:num w:numId="17" w16cid:durableId="289098421">
    <w:abstractNumId w:val="26"/>
  </w:num>
  <w:num w:numId="18" w16cid:durableId="166529531">
    <w:abstractNumId w:val="22"/>
  </w:num>
  <w:num w:numId="19" w16cid:durableId="2118284134">
    <w:abstractNumId w:val="15"/>
  </w:num>
  <w:num w:numId="20" w16cid:durableId="556474062">
    <w:abstractNumId w:val="12"/>
  </w:num>
  <w:num w:numId="21" w16cid:durableId="2052344859">
    <w:abstractNumId w:val="29"/>
  </w:num>
  <w:num w:numId="22" w16cid:durableId="1918972415">
    <w:abstractNumId w:val="16"/>
  </w:num>
  <w:num w:numId="23" w16cid:durableId="2029287444">
    <w:abstractNumId w:val="42"/>
  </w:num>
  <w:num w:numId="24" w16cid:durableId="1057821505">
    <w:abstractNumId w:val="48"/>
  </w:num>
  <w:num w:numId="25" w16cid:durableId="906383871">
    <w:abstractNumId w:val="5"/>
    <w:lvlOverride w:ilvl="0">
      <w:startOverride w:val="1"/>
    </w:lvlOverride>
  </w:num>
  <w:num w:numId="26" w16cid:durableId="1727146112">
    <w:abstractNumId w:val="3"/>
  </w:num>
  <w:num w:numId="27" w16cid:durableId="1499227314">
    <w:abstractNumId w:val="41"/>
  </w:num>
  <w:num w:numId="28" w16cid:durableId="859200882">
    <w:abstractNumId w:val="23"/>
  </w:num>
  <w:num w:numId="29" w16cid:durableId="580650187">
    <w:abstractNumId w:val="13"/>
  </w:num>
  <w:num w:numId="30" w16cid:durableId="1483229636">
    <w:abstractNumId w:val="52"/>
  </w:num>
  <w:num w:numId="31" w16cid:durableId="453057698">
    <w:abstractNumId w:val="19"/>
  </w:num>
  <w:num w:numId="32" w16cid:durableId="1641839066">
    <w:abstractNumId w:val="44"/>
  </w:num>
  <w:num w:numId="33" w16cid:durableId="355696135">
    <w:abstractNumId w:val="45"/>
  </w:num>
  <w:num w:numId="34" w16cid:durableId="1711805206">
    <w:abstractNumId w:val="46"/>
  </w:num>
  <w:num w:numId="35" w16cid:durableId="1104153623">
    <w:abstractNumId w:val="8"/>
  </w:num>
  <w:num w:numId="36" w16cid:durableId="1809397527">
    <w:abstractNumId w:val="24"/>
  </w:num>
  <w:num w:numId="37" w16cid:durableId="599608564">
    <w:abstractNumId w:val="53"/>
  </w:num>
  <w:num w:numId="38" w16cid:durableId="19164969">
    <w:abstractNumId w:val="31"/>
  </w:num>
  <w:num w:numId="39" w16cid:durableId="850996458">
    <w:abstractNumId w:val="36"/>
  </w:num>
  <w:num w:numId="40" w16cid:durableId="1564830548">
    <w:abstractNumId w:val="33"/>
  </w:num>
  <w:num w:numId="41" w16cid:durableId="1181044013">
    <w:abstractNumId w:val="50"/>
  </w:num>
  <w:num w:numId="42" w16cid:durableId="1988363073">
    <w:abstractNumId w:val="10"/>
  </w:num>
  <w:num w:numId="43" w16cid:durableId="318072483">
    <w:abstractNumId w:val="30"/>
  </w:num>
  <w:num w:numId="44" w16cid:durableId="345520827">
    <w:abstractNumId w:val="39"/>
  </w:num>
  <w:num w:numId="45" w16cid:durableId="4209564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83753189">
    <w:abstractNumId w:val="11"/>
  </w:num>
  <w:num w:numId="47" w16cid:durableId="156893823">
    <w:abstractNumId w:val="43"/>
  </w:num>
  <w:num w:numId="48" w16cid:durableId="71632429">
    <w:abstractNumId w:val="49"/>
  </w:num>
  <w:num w:numId="49" w16cid:durableId="113914840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B13"/>
    <w:rsid w:val="00012417"/>
    <w:rsid w:val="00012B31"/>
    <w:rsid w:val="00012C92"/>
    <w:rsid w:val="00015F76"/>
    <w:rsid w:val="000238A7"/>
    <w:rsid w:val="00050161"/>
    <w:rsid w:val="00050A13"/>
    <w:rsid w:val="0005407E"/>
    <w:rsid w:val="000551BF"/>
    <w:rsid w:val="000567AF"/>
    <w:rsid w:val="0006399D"/>
    <w:rsid w:val="00064E94"/>
    <w:rsid w:val="00065A05"/>
    <w:rsid w:val="00067111"/>
    <w:rsid w:val="00070E64"/>
    <w:rsid w:val="000723BD"/>
    <w:rsid w:val="000738F8"/>
    <w:rsid w:val="00073FBF"/>
    <w:rsid w:val="00082D8D"/>
    <w:rsid w:val="000867A8"/>
    <w:rsid w:val="00086A92"/>
    <w:rsid w:val="00094A16"/>
    <w:rsid w:val="000962F5"/>
    <w:rsid w:val="00096962"/>
    <w:rsid w:val="000A0420"/>
    <w:rsid w:val="000A0CB0"/>
    <w:rsid w:val="000A4B08"/>
    <w:rsid w:val="000A51F7"/>
    <w:rsid w:val="000B004F"/>
    <w:rsid w:val="000B1636"/>
    <w:rsid w:val="000B4164"/>
    <w:rsid w:val="000B6A6E"/>
    <w:rsid w:val="000C12A6"/>
    <w:rsid w:val="000C2750"/>
    <w:rsid w:val="000C3E5C"/>
    <w:rsid w:val="000C4F9E"/>
    <w:rsid w:val="000D0ED3"/>
    <w:rsid w:val="000D47D6"/>
    <w:rsid w:val="000D4F56"/>
    <w:rsid w:val="000F2462"/>
    <w:rsid w:val="000F2C83"/>
    <w:rsid w:val="00111904"/>
    <w:rsid w:val="00112DB1"/>
    <w:rsid w:val="00115308"/>
    <w:rsid w:val="00121CE7"/>
    <w:rsid w:val="001254F7"/>
    <w:rsid w:val="0013318B"/>
    <w:rsid w:val="001424C8"/>
    <w:rsid w:val="00142ADE"/>
    <w:rsid w:val="00145D15"/>
    <w:rsid w:val="001467A2"/>
    <w:rsid w:val="0015309D"/>
    <w:rsid w:val="001542B1"/>
    <w:rsid w:val="00156B53"/>
    <w:rsid w:val="00161BE4"/>
    <w:rsid w:val="001644D0"/>
    <w:rsid w:val="0016514E"/>
    <w:rsid w:val="00167E04"/>
    <w:rsid w:val="00176022"/>
    <w:rsid w:val="00180E89"/>
    <w:rsid w:val="001935FC"/>
    <w:rsid w:val="001A7688"/>
    <w:rsid w:val="001B12C2"/>
    <w:rsid w:val="001C2B36"/>
    <w:rsid w:val="001C3A32"/>
    <w:rsid w:val="001C6C4D"/>
    <w:rsid w:val="001C786F"/>
    <w:rsid w:val="001D06F6"/>
    <w:rsid w:val="001D2924"/>
    <w:rsid w:val="001D33D9"/>
    <w:rsid w:val="001D3FBF"/>
    <w:rsid w:val="001E4C82"/>
    <w:rsid w:val="001E7501"/>
    <w:rsid w:val="001F0D3C"/>
    <w:rsid w:val="001F47BD"/>
    <w:rsid w:val="00203503"/>
    <w:rsid w:val="0021159C"/>
    <w:rsid w:val="00211728"/>
    <w:rsid w:val="00214570"/>
    <w:rsid w:val="00215AEE"/>
    <w:rsid w:val="00226195"/>
    <w:rsid w:val="00233CB9"/>
    <w:rsid w:val="00234B24"/>
    <w:rsid w:val="00242C23"/>
    <w:rsid w:val="00244913"/>
    <w:rsid w:val="002502A5"/>
    <w:rsid w:val="00250750"/>
    <w:rsid w:val="00250B55"/>
    <w:rsid w:val="00251C02"/>
    <w:rsid w:val="00252A55"/>
    <w:rsid w:val="002550B8"/>
    <w:rsid w:val="00262D0B"/>
    <w:rsid w:val="0026474B"/>
    <w:rsid w:val="00264924"/>
    <w:rsid w:val="00264BFA"/>
    <w:rsid w:val="002668C1"/>
    <w:rsid w:val="00273101"/>
    <w:rsid w:val="0027386B"/>
    <w:rsid w:val="00274EF7"/>
    <w:rsid w:val="00275C32"/>
    <w:rsid w:val="00281653"/>
    <w:rsid w:val="0028252F"/>
    <w:rsid w:val="002826AC"/>
    <w:rsid w:val="002834A1"/>
    <w:rsid w:val="002912C5"/>
    <w:rsid w:val="002927DF"/>
    <w:rsid w:val="00297D08"/>
    <w:rsid w:val="002A790C"/>
    <w:rsid w:val="002D23CA"/>
    <w:rsid w:val="002D284A"/>
    <w:rsid w:val="002D613C"/>
    <w:rsid w:val="002D7B74"/>
    <w:rsid w:val="002E1D70"/>
    <w:rsid w:val="002E4557"/>
    <w:rsid w:val="002E702F"/>
    <w:rsid w:val="002F120C"/>
    <w:rsid w:val="002F6D8D"/>
    <w:rsid w:val="003061AB"/>
    <w:rsid w:val="003122BC"/>
    <w:rsid w:val="00313B6C"/>
    <w:rsid w:val="00320394"/>
    <w:rsid w:val="003260BC"/>
    <w:rsid w:val="003277FE"/>
    <w:rsid w:val="00335F39"/>
    <w:rsid w:val="003369C2"/>
    <w:rsid w:val="0033731B"/>
    <w:rsid w:val="003378A1"/>
    <w:rsid w:val="003405CC"/>
    <w:rsid w:val="00340601"/>
    <w:rsid w:val="00342651"/>
    <w:rsid w:val="00345BF1"/>
    <w:rsid w:val="003515F2"/>
    <w:rsid w:val="003649C4"/>
    <w:rsid w:val="00366E7B"/>
    <w:rsid w:val="00374A84"/>
    <w:rsid w:val="00384F7B"/>
    <w:rsid w:val="00390869"/>
    <w:rsid w:val="00396AF6"/>
    <w:rsid w:val="00397372"/>
    <w:rsid w:val="003A17F1"/>
    <w:rsid w:val="003A45B4"/>
    <w:rsid w:val="003A57DC"/>
    <w:rsid w:val="003B1ED7"/>
    <w:rsid w:val="003B3C1E"/>
    <w:rsid w:val="003B65B2"/>
    <w:rsid w:val="003B6F74"/>
    <w:rsid w:val="003C1294"/>
    <w:rsid w:val="003C2FCC"/>
    <w:rsid w:val="003C42ED"/>
    <w:rsid w:val="003D08EC"/>
    <w:rsid w:val="003D20E1"/>
    <w:rsid w:val="003D289F"/>
    <w:rsid w:val="003D3868"/>
    <w:rsid w:val="003D576C"/>
    <w:rsid w:val="003D5C2F"/>
    <w:rsid w:val="003D6AA1"/>
    <w:rsid w:val="003E0474"/>
    <w:rsid w:val="003E30AF"/>
    <w:rsid w:val="003E3289"/>
    <w:rsid w:val="003E3339"/>
    <w:rsid w:val="003F5BEA"/>
    <w:rsid w:val="003F620C"/>
    <w:rsid w:val="003F7262"/>
    <w:rsid w:val="0041067D"/>
    <w:rsid w:val="0041068D"/>
    <w:rsid w:val="00411FC8"/>
    <w:rsid w:val="00415871"/>
    <w:rsid w:val="004164D3"/>
    <w:rsid w:val="00427132"/>
    <w:rsid w:val="004277F5"/>
    <w:rsid w:val="00432E07"/>
    <w:rsid w:val="00433052"/>
    <w:rsid w:val="00433822"/>
    <w:rsid w:val="0044678E"/>
    <w:rsid w:val="004502E1"/>
    <w:rsid w:val="00457783"/>
    <w:rsid w:val="0046234A"/>
    <w:rsid w:val="004634EF"/>
    <w:rsid w:val="00466260"/>
    <w:rsid w:val="00472897"/>
    <w:rsid w:val="004843C7"/>
    <w:rsid w:val="00484A16"/>
    <w:rsid w:val="004853AA"/>
    <w:rsid w:val="00485C8B"/>
    <w:rsid w:val="004930F6"/>
    <w:rsid w:val="00497565"/>
    <w:rsid w:val="004A53D9"/>
    <w:rsid w:val="004B03C0"/>
    <w:rsid w:val="004B38A9"/>
    <w:rsid w:val="004B5029"/>
    <w:rsid w:val="004C391C"/>
    <w:rsid w:val="004C4993"/>
    <w:rsid w:val="004C6244"/>
    <w:rsid w:val="004D4611"/>
    <w:rsid w:val="004D4FE4"/>
    <w:rsid w:val="004D5A1E"/>
    <w:rsid w:val="004D7F49"/>
    <w:rsid w:val="004D7F92"/>
    <w:rsid w:val="004F2D44"/>
    <w:rsid w:val="004F7FA0"/>
    <w:rsid w:val="00511640"/>
    <w:rsid w:val="00521342"/>
    <w:rsid w:val="005230BF"/>
    <w:rsid w:val="00530618"/>
    <w:rsid w:val="0053708E"/>
    <w:rsid w:val="00541981"/>
    <w:rsid w:val="00542C4A"/>
    <w:rsid w:val="00544FCD"/>
    <w:rsid w:val="00547E63"/>
    <w:rsid w:val="00553530"/>
    <w:rsid w:val="005560B6"/>
    <w:rsid w:val="00562BC3"/>
    <w:rsid w:val="00566BAD"/>
    <w:rsid w:val="005726AC"/>
    <w:rsid w:val="00580908"/>
    <w:rsid w:val="005A1CED"/>
    <w:rsid w:val="005A23A4"/>
    <w:rsid w:val="005A26A2"/>
    <w:rsid w:val="005A354D"/>
    <w:rsid w:val="005A4329"/>
    <w:rsid w:val="005A52B9"/>
    <w:rsid w:val="005A6FC8"/>
    <w:rsid w:val="005C6C0C"/>
    <w:rsid w:val="005D0570"/>
    <w:rsid w:val="005D14C3"/>
    <w:rsid w:val="005D2322"/>
    <w:rsid w:val="005D4D38"/>
    <w:rsid w:val="005E00EB"/>
    <w:rsid w:val="005E1E0A"/>
    <w:rsid w:val="005E4342"/>
    <w:rsid w:val="005F1A46"/>
    <w:rsid w:val="005F5E15"/>
    <w:rsid w:val="005F6E3E"/>
    <w:rsid w:val="00602D34"/>
    <w:rsid w:val="00605580"/>
    <w:rsid w:val="006067BD"/>
    <w:rsid w:val="00607817"/>
    <w:rsid w:val="006117B3"/>
    <w:rsid w:val="0061273D"/>
    <w:rsid w:val="006265C2"/>
    <w:rsid w:val="00627855"/>
    <w:rsid w:val="00637D4B"/>
    <w:rsid w:val="00644957"/>
    <w:rsid w:val="0064573A"/>
    <w:rsid w:val="006476A5"/>
    <w:rsid w:val="00654CBC"/>
    <w:rsid w:val="00657EEB"/>
    <w:rsid w:val="0066259F"/>
    <w:rsid w:val="00672010"/>
    <w:rsid w:val="00676825"/>
    <w:rsid w:val="00691572"/>
    <w:rsid w:val="00695ABF"/>
    <w:rsid w:val="006B01E0"/>
    <w:rsid w:val="006B2F5C"/>
    <w:rsid w:val="006B626C"/>
    <w:rsid w:val="006B67E5"/>
    <w:rsid w:val="006C2DB0"/>
    <w:rsid w:val="006D0077"/>
    <w:rsid w:val="006D0949"/>
    <w:rsid w:val="006D4C94"/>
    <w:rsid w:val="006E04E6"/>
    <w:rsid w:val="006E38B7"/>
    <w:rsid w:val="006E390E"/>
    <w:rsid w:val="006E402E"/>
    <w:rsid w:val="006E459C"/>
    <w:rsid w:val="006E54EF"/>
    <w:rsid w:val="006F2D01"/>
    <w:rsid w:val="006F56CF"/>
    <w:rsid w:val="00702A8F"/>
    <w:rsid w:val="00710113"/>
    <w:rsid w:val="0071778F"/>
    <w:rsid w:val="00721DEE"/>
    <w:rsid w:val="00726E71"/>
    <w:rsid w:val="007322A7"/>
    <w:rsid w:val="0073245B"/>
    <w:rsid w:val="007343D6"/>
    <w:rsid w:val="00736571"/>
    <w:rsid w:val="007430A1"/>
    <w:rsid w:val="00743368"/>
    <w:rsid w:val="00752792"/>
    <w:rsid w:val="00755531"/>
    <w:rsid w:val="00766EBE"/>
    <w:rsid w:val="0077078C"/>
    <w:rsid w:val="007713E6"/>
    <w:rsid w:val="0077169D"/>
    <w:rsid w:val="00773776"/>
    <w:rsid w:val="00791492"/>
    <w:rsid w:val="007A2F5D"/>
    <w:rsid w:val="007A4709"/>
    <w:rsid w:val="007B1D88"/>
    <w:rsid w:val="007B3AE3"/>
    <w:rsid w:val="007B3C07"/>
    <w:rsid w:val="007B5FD8"/>
    <w:rsid w:val="007C1F61"/>
    <w:rsid w:val="007C2E64"/>
    <w:rsid w:val="007C6C8C"/>
    <w:rsid w:val="007D2101"/>
    <w:rsid w:val="007D456B"/>
    <w:rsid w:val="007D7C87"/>
    <w:rsid w:val="007E0F26"/>
    <w:rsid w:val="007F70E7"/>
    <w:rsid w:val="00805B3B"/>
    <w:rsid w:val="0081596A"/>
    <w:rsid w:val="0081785B"/>
    <w:rsid w:val="00820F58"/>
    <w:rsid w:val="008224BF"/>
    <w:rsid w:val="00822C03"/>
    <w:rsid w:val="00826991"/>
    <w:rsid w:val="00826FB2"/>
    <w:rsid w:val="00827CE5"/>
    <w:rsid w:val="00827DEC"/>
    <w:rsid w:val="00831354"/>
    <w:rsid w:val="00832B3D"/>
    <w:rsid w:val="00832D70"/>
    <w:rsid w:val="008434D8"/>
    <w:rsid w:val="00845292"/>
    <w:rsid w:val="0085471C"/>
    <w:rsid w:val="008613EF"/>
    <w:rsid w:val="0086751D"/>
    <w:rsid w:val="008679B8"/>
    <w:rsid w:val="008719FA"/>
    <w:rsid w:val="008826CD"/>
    <w:rsid w:val="008870C7"/>
    <w:rsid w:val="00894770"/>
    <w:rsid w:val="0089662C"/>
    <w:rsid w:val="008A4E5A"/>
    <w:rsid w:val="008B0059"/>
    <w:rsid w:val="008B2985"/>
    <w:rsid w:val="008B3ED0"/>
    <w:rsid w:val="008C1674"/>
    <w:rsid w:val="008C6CB5"/>
    <w:rsid w:val="008C7428"/>
    <w:rsid w:val="008C7AF7"/>
    <w:rsid w:val="008D2838"/>
    <w:rsid w:val="008E43FF"/>
    <w:rsid w:val="008E4855"/>
    <w:rsid w:val="008E7038"/>
    <w:rsid w:val="008F3C78"/>
    <w:rsid w:val="008F57ED"/>
    <w:rsid w:val="00901C07"/>
    <w:rsid w:val="00901F66"/>
    <w:rsid w:val="0090236B"/>
    <w:rsid w:val="00902881"/>
    <w:rsid w:val="009030A0"/>
    <w:rsid w:val="009038F2"/>
    <w:rsid w:val="0090459C"/>
    <w:rsid w:val="00906DBE"/>
    <w:rsid w:val="00910EF8"/>
    <w:rsid w:val="00912323"/>
    <w:rsid w:val="0091323B"/>
    <w:rsid w:val="00913B25"/>
    <w:rsid w:val="009146EA"/>
    <w:rsid w:val="00915344"/>
    <w:rsid w:val="0091615F"/>
    <w:rsid w:val="00920AEB"/>
    <w:rsid w:val="009210FA"/>
    <w:rsid w:val="00922693"/>
    <w:rsid w:val="00923A2E"/>
    <w:rsid w:val="00933F2A"/>
    <w:rsid w:val="0093476F"/>
    <w:rsid w:val="00944379"/>
    <w:rsid w:val="0094548E"/>
    <w:rsid w:val="00954A0E"/>
    <w:rsid w:val="00956721"/>
    <w:rsid w:val="009615F0"/>
    <w:rsid w:val="00962B80"/>
    <w:rsid w:val="00963C37"/>
    <w:rsid w:val="00964BBA"/>
    <w:rsid w:val="00970E0C"/>
    <w:rsid w:val="00971F04"/>
    <w:rsid w:val="0097282D"/>
    <w:rsid w:val="0097406A"/>
    <w:rsid w:val="0097771F"/>
    <w:rsid w:val="00981250"/>
    <w:rsid w:val="0098513B"/>
    <w:rsid w:val="00987B24"/>
    <w:rsid w:val="00991780"/>
    <w:rsid w:val="00992CEE"/>
    <w:rsid w:val="009B3EC3"/>
    <w:rsid w:val="009B7A61"/>
    <w:rsid w:val="009C4E94"/>
    <w:rsid w:val="009C733B"/>
    <w:rsid w:val="009E7475"/>
    <w:rsid w:val="009F0CEB"/>
    <w:rsid w:val="009F4286"/>
    <w:rsid w:val="009F4C03"/>
    <w:rsid w:val="00A02840"/>
    <w:rsid w:val="00A03121"/>
    <w:rsid w:val="00A044C8"/>
    <w:rsid w:val="00A06AE4"/>
    <w:rsid w:val="00A07A85"/>
    <w:rsid w:val="00A14803"/>
    <w:rsid w:val="00A16F9C"/>
    <w:rsid w:val="00A20D1E"/>
    <w:rsid w:val="00A25CBD"/>
    <w:rsid w:val="00A26620"/>
    <w:rsid w:val="00A26C58"/>
    <w:rsid w:val="00A27973"/>
    <w:rsid w:val="00A3057D"/>
    <w:rsid w:val="00A32410"/>
    <w:rsid w:val="00A35637"/>
    <w:rsid w:val="00A35664"/>
    <w:rsid w:val="00A37CAA"/>
    <w:rsid w:val="00A43AA3"/>
    <w:rsid w:val="00A525A2"/>
    <w:rsid w:val="00A52FDF"/>
    <w:rsid w:val="00A55D46"/>
    <w:rsid w:val="00A561EB"/>
    <w:rsid w:val="00A575FD"/>
    <w:rsid w:val="00A638E3"/>
    <w:rsid w:val="00A63A90"/>
    <w:rsid w:val="00A740B4"/>
    <w:rsid w:val="00A77D2D"/>
    <w:rsid w:val="00A8075B"/>
    <w:rsid w:val="00A831D1"/>
    <w:rsid w:val="00A867BC"/>
    <w:rsid w:val="00A86DDA"/>
    <w:rsid w:val="00A95EC3"/>
    <w:rsid w:val="00AA607D"/>
    <w:rsid w:val="00AB4602"/>
    <w:rsid w:val="00AB5076"/>
    <w:rsid w:val="00AB7B39"/>
    <w:rsid w:val="00AC4E37"/>
    <w:rsid w:val="00AD4727"/>
    <w:rsid w:val="00AE2A7A"/>
    <w:rsid w:val="00AE4B71"/>
    <w:rsid w:val="00AF2806"/>
    <w:rsid w:val="00AF29EF"/>
    <w:rsid w:val="00B12143"/>
    <w:rsid w:val="00B21897"/>
    <w:rsid w:val="00B21CF6"/>
    <w:rsid w:val="00B30A09"/>
    <w:rsid w:val="00B36550"/>
    <w:rsid w:val="00B41D16"/>
    <w:rsid w:val="00B4627B"/>
    <w:rsid w:val="00B46835"/>
    <w:rsid w:val="00B55A4F"/>
    <w:rsid w:val="00B560C2"/>
    <w:rsid w:val="00B57768"/>
    <w:rsid w:val="00B62472"/>
    <w:rsid w:val="00B64375"/>
    <w:rsid w:val="00B77A4B"/>
    <w:rsid w:val="00B948AA"/>
    <w:rsid w:val="00B95E1B"/>
    <w:rsid w:val="00B95EC0"/>
    <w:rsid w:val="00B97F22"/>
    <w:rsid w:val="00BA7EE9"/>
    <w:rsid w:val="00BB577B"/>
    <w:rsid w:val="00BB6A67"/>
    <w:rsid w:val="00BB7044"/>
    <w:rsid w:val="00BB79A3"/>
    <w:rsid w:val="00BD1020"/>
    <w:rsid w:val="00BD473B"/>
    <w:rsid w:val="00BD54BB"/>
    <w:rsid w:val="00BE0636"/>
    <w:rsid w:val="00BF0586"/>
    <w:rsid w:val="00C00674"/>
    <w:rsid w:val="00C064B3"/>
    <w:rsid w:val="00C100EA"/>
    <w:rsid w:val="00C141C1"/>
    <w:rsid w:val="00C14C49"/>
    <w:rsid w:val="00C15851"/>
    <w:rsid w:val="00C2045C"/>
    <w:rsid w:val="00C256DD"/>
    <w:rsid w:val="00C26B13"/>
    <w:rsid w:val="00C27E04"/>
    <w:rsid w:val="00C300B9"/>
    <w:rsid w:val="00C34CD2"/>
    <w:rsid w:val="00C41B48"/>
    <w:rsid w:val="00C44732"/>
    <w:rsid w:val="00C53254"/>
    <w:rsid w:val="00C56990"/>
    <w:rsid w:val="00C60F68"/>
    <w:rsid w:val="00C66D8D"/>
    <w:rsid w:val="00C67214"/>
    <w:rsid w:val="00C7151D"/>
    <w:rsid w:val="00C719A7"/>
    <w:rsid w:val="00C73EA8"/>
    <w:rsid w:val="00C744BC"/>
    <w:rsid w:val="00C83A9D"/>
    <w:rsid w:val="00C83AC3"/>
    <w:rsid w:val="00C84F13"/>
    <w:rsid w:val="00C867A8"/>
    <w:rsid w:val="00C87768"/>
    <w:rsid w:val="00C957C2"/>
    <w:rsid w:val="00C9640D"/>
    <w:rsid w:val="00C96DCD"/>
    <w:rsid w:val="00C97375"/>
    <w:rsid w:val="00CA1038"/>
    <w:rsid w:val="00CA3D9B"/>
    <w:rsid w:val="00CA5EFC"/>
    <w:rsid w:val="00CB6756"/>
    <w:rsid w:val="00CB76FD"/>
    <w:rsid w:val="00CC0AB1"/>
    <w:rsid w:val="00CC3E1E"/>
    <w:rsid w:val="00CC4A78"/>
    <w:rsid w:val="00CC6B52"/>
    <w:rsid w:val="00CD09E2"/>
    <w:rsid w:val="00CD4AD5"/>
    <w:rsid w:val="00CD54D1"/>
    <w:rsid w:val="00CE7926"/>
    <w:rsid w:val="00CF27D9"/>
    <w:rsid w:val="00CF554D"/>
    <w:rsid w:val="00D040DD"/>
    <w:rsid w:val="00D104BA"/>
    <w:rsid w:val="00D134AC"/>
    <w:rsid w:val="00D1607D"/>
    <w:rsid w:val="00D2777E"/>
    <w:rsid w:val="00D32B2D"/>
    <w:rsid w:val="00D359AE"/>
    <w:rsid w:val="00D42083"/>
    <w:rsid w:val="00D420CD"/>
    <w:rsid w:val="00D42565"/>
    <w:rsid w:val="00D45076"/>
    <w:rsid w:val="00D45356"/>
    <w:rsid w:val="00D4542E"/>
    <w:rsid w:val="00D471D8"/>
    <w:rsid w:val="00D524D4"/>
    <w:rsid w:val="00D52912"/>
    <w:rsid w:val="00D60B61"/>
    <w:rsid w:val="00D6252A"/>
    <w:rsid w:val="00D72CDD"/>
    <w:rsid w:val="00D777DB"/>
    <w:rsid w:val="00D77BF9"/>
    <w:rsid w:val="00D8249B"/>
    <w:rsid w:val="00D82D37"/>
    <w:rsid w:val="00D8336A"/>
    <w:rsid w:val="00D94200"/>
    <w:rsid w:val="00D97813"/>
    <w:rsid w:val="00DA0C5F"/>
    <w:rsid w:val="00DA32D5"/>
    <w:rsid w:val="00DA4FE7"/>
    <w:rsid w:val="00DA7DD2"/>
    <w:rsid w:val="00DB18E4"/>
    <w:rsid w:val="00DB4A11"/>
    <w:rsid w:val="00DB5CD4"/>
    <w:rsid w:val="00DC31E5"/>
    <w:rsid w:val="00DD600E"/>
    <w:rsid w:val="00DE0F1F"/>
    <w:rsid w:val="00DE6A9D"/>
    <w:rsid w:val="00E035A7"/>
    <w:rsid w:val="00E03880"/>
    <w:rsid w:val="00E03F9C"/>
    <w:rsid w:val="00E13565"/>
    <w:rsid w:val="00E16619"/>
    <w:rsid w:val="00E17C13"/>
    <w:rsid w:val="00E215B2"/>
    <w:rsid w:val="00E21E78"/>
    <w:rsid w:val="00E24F72"/>
    <w:rsid w:val="00E30EC0"/>
    <w:rsid w:val="00E33DD2"/>
    <w:rsid w:val="00E40031"/>
    <w:rsid w:val="00E42D79"/>
    <w:rsid w:val="00E555B6"/>
    <w:rsid w:val="00E62429"/>
    <w:rsid w:val="00E63199"/>
    <w:rsid w:val="00E638AE"/>
    <w:rsid w:val="00E643BF"/>
    <w:rsid w:val="00E653C7"/>
    <w:rsid w:val="00E7056E"/>
    <w:rsid w:val="00E71095"/>
    <w:rsid w:val="00E710A7"/>
    <w:rsid w:val="00E7294C"/>
    <w:rsid w:val="00E76A33"/>
    <w:rsid w:val="00E807C7"/>
    <w:rsid w:val="00E80CF1"/>
    <w:rsid w:val="00E834CE"/>
    <w:rsid w:val="00E92196"/>
    <w:rsid w:val="00E93F86"/>
    <w:rsid w:val="00EA5637"/>
    <w:rsid w:val="00EA60AC"/>
    <w:rsid w:val="00EB01C9"/>
    <w:rsid w:val="00EB5E30"/>
    <w:rsid w:val="00EC241E"/>
    <w:rsid w:val="00EC50B5"/>
    <w:rsid w:val="00ED0A5C"/>
    <w:rsid w:val="00ED4FB3"/>
    <w:rsid w:val="00EF1890"/>
    <w:rsid w:val="00EF1DA8"/>
    <w:rsid w:val="00EF2AF9"/>
    <w:rsid w:val="00EF5D18"/>
    <w:rsid w:val="00F01F93"/>
    <w:rsid w:val="00F022E1"/>
    <w:rsid w:val="00F10D2A"/>
    <w:rsid w:val="00F26F29"/>
    <w:rsid w:val="00F27958"/>
    <w:rsid w:val="00F463E4"/>
    <w:rsid w:val="00F51F0E"/>
    <w:rsid w:val="00F55737"/>
    <w:rsid w:val="00F60713"/>
    <w:rsid w:val="00F67D0F"/>
    <w:rsid w:val="00F70DD9"/>
    <w:rsid w:val="00F724A3"/>
    <w:rsid w:val="00F732F3"/>
    <w:rsid w:val="00F821BD"/>
    <w:rsid w:val="00F85A45"/>
    <w:rsid w:val="00F91D1F"/>
    <w:rsid w:val="00F95DDB"/>
    <w:rsid w:val="00F9604C"/>
    <w:rsid w:val="00FB0844"/>
    <w:rsid w:val="00FB137D"/>
    <w:rsid w:val="00FB17E3"/>
    <w:rsid w:val="00FB7D3A"/>
    <w:rsid w:val="00FC0884"/>
    <w:rsid w:val="00FD2E0D"/>
    <w:rsid w:val="00FE36DB"/>
    <w:rsid w:val="00FE3BB3"/>
    <w:rsid w:val="00FE5F69"/>
    <w:rsid w:val="00FF1A62"/>
    <w:rsid w:val="00FF1C2D"/>
    <w:rsid w:val="00FF1D0C"/>
    <w:rsid w:val="00FF5567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B65DF"/>
  <w15:chartTrackingRefBased/>
  <w15:docId w15:val="{EBFF03DA-D1B5-4C3A-9E1C-DC12981E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B1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D20E1"/>
    <w:pPr>
      <w:widowControl w:val="0"/>
      <w:autoSpaceDE w:val="0"/>
      <w:autoSpaceDN w:val="0"/>
      <w:spacing w:after="0" w:line="240" w:lineRule="auto"/>
      <w:ind w:left="626" w:right="798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Nagwek2">
    <w:name w:val="heading 2"/>
    <w:basedOn w:val="Normalny"/>
    <w:link w:val="Nagwek2Znak"/>
    <w:unhideWhenUsed/>
    <w:qFormat/>
    <w:rsid w:val="003D20E1"/>
    <w:pPr>
      <w:widowControl w:val="0"/>
      <w:autoSpaceDE w:val="0"/>
      <w:autoSpaceDN w:val="0"/>
      <w:spacing w:after="0" w:line="240" w:lineRule="auto"/>
      <w:ind w:left="1079" w:right="1097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rsid w:val="003D20E1"/>
    <w:pPr>
      <w:widowControl w:val="0"/>
      <w:autoSpaceDE w:val="0"/>
      <w:autoSpaceDN w:val="0"/>
      <w:spacing w:after="0" w:line="240" w:lineRule="auto"/>
      <w:ind w:left="5150"/>
      <w:outlineLvl w:val="2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6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26B1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1"/>
    <w:qFormat/>
    <w:rsid w:val="00C26B13"/>
    <w:pPr>
      <w:ind w:left="708"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rsid w:val="00C26B1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link w:val="Tekstprzypisudolnego"/>
    <w:uiPriority w:val="99"/>
    <w:rsid w:val="00C26B1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26B13"/>
    <w:rPr>
      <w:vertAlign w:val="superscript"/>
    </w:rPr>
  </w:style>
  <w:style w:type="paragraph" w:customStyle="1" w:styleId="Default">
    <w:name w:val="Default"/>
    <w:qFormat/>
    <w:rsid w:val="00C26B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C26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B1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26B13"/>
    <w:rPr>
      <w:rFonts w:ascii="Calibri" w:eastAsia="Calibri" w:hAnsi="Calibri" w:cs="Times New Roman"/>
    </w:rPr>
  </w:style>
  <w:style w:type="character" w:styleId="Hipercze">
    <w:name w:val="Hyperlink"/>
    <w:unhideWhenUsed/>
    <w:qFormat/>
    <w:rsid w:val="00BD54BB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D54BB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3D20E1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Nagwek2Znak">
    <w:name w:val="Nagłówek 2 Znak"/>
    <w:link w:val="Nagwek2"/>
    <w:qFormat/>
    <w:rsid w:val="003D20E1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rsid w:val="003D20E1"/>
    <w:rPr>
      <w:rFonts w:ascii="Arial" w:eastAsia="Arial" w:hAnsi="Arial" w:cs="Arial"/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D20E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3D20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link w:val="Tekstpodstawowy"/>
    <w:qFormat/>
    <w:rsid w:val="003D20E1"/>
    <w:rPr>
      <w:rFonts w:ascii="Arial" w:eastAsia="Arial" w:hAnsi="Arial" w:cs="Arial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D20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Bezlisty1">
    <w:name w:val="Bez listy1"/>
    <w:next w:val="Bezlisty"/>
    <w:uiPriority w:val="99"/>
    <w:semiHidden/>
    <w:unhideWhenUsed/>
    <w:rsid w:val="004277F5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277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77F5"/>
    <w:rPr>
      <w:rFonts w:ascii="Times New Roman" w:eastAsia="Times New Roman" w:hAnsi="Times New Roman"/>
    </w:rPr>
  </w:style>
  <w:style w:type="paragraph" w:customStyle="1" w:styleId="Tematkomentarza1">
    <w:name w:val="Temat komentarza1"/>
    <w:basedOn w:val="Tekstkomentarza"/>
    <w:next w:val="Tekstkomentarza"/>
    <w:uiPriority w:val="99"/>
    <w:unhideWhenUsed/>
    <w:qFormat/>
    <w:rsid w:val="004277F5"/>
    <w:pPr>
      <w:spacing w:after="200"/>
    </w:pPr>
    <w:rPr>
      <w:rFonts w:ascii="Calibri" w:eastAsia="SimSun" w:hAnsi="Calibri"/>
      <w:b/>
      <w:bCs/>
    </w:rPr>
  </w:style>
  <w:style w:type="paragraph" w:styleId="Tekstprzypisukocowego">
    <w:name w:val="endnote text"/>
    <w:basedOn w:val="Normalny"/>
    <w:link w:val="TekstprzypisukocowegoZnak"/>
    <w:unhideWhenUsed/>
    <w:qFormat/>
    <w:rsid w:val="004277F5"/>
    <w:pPr>
      <w:spacing w:after="0" w:line="240" w:lineRule="auto"/>
    </w:pPr>
    <w:rPr>
      <w:rFonts w:eastAsia="SimSu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4277F5"/>
    <w:rPr>
      <w:rFonts w:eastAsia="SimSun"/>
    </w:rPr>
  </w:style>
  <w:style w:type="character" w:styleId="Odwoaniedokomentarza">
    <w:name w:val="annotation reference"/>
    <w:unhideWhenUsed/>
    <w:qFormat/>
    <w:rsid w:val="004277F5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277F5"/>
    <w:rPr>
      <w:i/>
      <w:iCs/>
    </w:rPr>
  </w:style>
  <w:style w:type="character" w:styleId="Odwoanieprzypisukocowego">
    <w:name w:val="endnote reference"/>
    <w:basedOn w:val="Domylnaczcionkaakapitu"/>
    <w:uiPriority w:val="99"/>
    <w:unhideWhenUsed/>
    <w:qFormat/>
    <w:rsid w:val="004277F5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277F5"/>
    <w:rPr>
      <w:b/>
      <w:bCs/>
    </w:rPr>
  </w:style>
  <w:style w:type="table" w:styleId="Tabela-Siatka">
    <w:name w:val="Table Grid"/>
    <w:basedOn w:val="Standardowy"/>
    <w:uiPriority w:val="59"/>
    <w:qFormat/>
    <w:rsid w:val="004277F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4277F5"/>
    <w:pPr>
      <w:ind w:left="720"/>
      <w:contextualSpacing/>
    </w:pPr>
    <w:rPr>
      <w:rFonts w:eastAsia="SimSun"/>
      <w:lang w:eastAsia="pl-PL"/>
    </w:rPr>
  </w:style>
  <w:style w:type="paragraph" w:customStyle="1" w:styleId="Wypunktowanie123">
    <w:name w:val="Wypunktowanie 123"/>
    <w:basedOn w:val="Normalny"/>
    <w:qFormat/>
    <w:rsid w:val="004277F5"/>
    <w:pPr>
      <w:numPr>
        <w:numId w:val="12"/>
      </w:numPr>
      <w:spacing w:before="40" w:after="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BezodstpwZnak"/>
    <w:qFormat/>
    <w:rsid w:val="004277F5"/>
    <w:rPr>
      <w:sz w:val="22"/>
      <w:szCs w:val="22"/>
      <w:lang w:eastAsia="en-US"/>
    </w:rPr>
  </w:style>
  <w:style w:type="character" w:customStyle="1" w:styleId="BezodstpwZnak">
    <w:name w:val="Bez odstępów Znak"/>
    <w:link w:val="Bezodstpw1"/>
    <w:qFormat/>
    <w:rsid w:val="004277F5"/>
    <w:rPr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277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qFormat/>
    <w:rsid w:val="004277F5"/>
  </w:style>
  <w:style w:type="character" w:customStyle="1" w:styleId="Nierozpoznanawzmianka1">
    <w:name w:val="Nierozpoznana wzmianka1"/>
    <w:basedOn w:val="Domylnaczcionkaakapitu"/>
    <w:uiPriority w:val="99"/>
    <w:unhideWhenUsed/>
    <w:qFormat/>
    <w:rsid w:val="004277F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277F5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1"/>
    <w:rsid w:val="004277F5"/>
    <w:rPr>
      <w:sz w:val="22"/>
      <w:szCs w:val="22"/>
      <w:lang w:eastAsia="en-US"/>
    </w:rPr>
  </w:style>
  <w:style w:type="paragraph" w:styleId="Bezodstpw">
    <w:name w:val="No Spacing"/>
    <w:qFormat/>
    <w:rsid w:val="004277F5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4277F5"/>
    <w:rPr>
      <w:rFonts w:ascii="Times New Roman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277F5"/>
    <w:rPr>
      <w:rFonts w:ascii="Times New Roman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277F5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4277F5"/>
    <w:rPr>
      <w:color w:val="666666"/>
    </w:rPr>
  </w:style>
  <w:style w:type="character" w:customStyle="1" w:styleId="Odwoanieintensywne1">
    <w:name w:val="Odwołanie intensywne1"/>
    <w:basedOn w:val="Domylnaczcionkaakapitu"/>
    <w:uiPriority w:val="32"/>
    <w:qFormat/>
    <w:rsid w:val="004277F5"/>
    <w:rPr>
      <w:b/>
      <w:bCs/>
      <w:smallCaps/>
      <w:color w:val="0F4761"/>
      <w:spacing w:val="5"/>
    </w:rPr>
  </w:style>
  <w:style w:type="character" w:customStyle="1" w:styleId="Odwoanieintensywne2">
    <w:name w:val="Odwołanie intensywne2"/>
    <w:basedOn w:val="Domylnaczcionkaakapitu"/>
    <w:uiPriority w:val="32"/>
    <w:qFormat/>
    <w:rsid w:val="004277F5"/>
    <w:rPr>
      <w:b/>
      <w:bCs/>
      <w:smallCaps/>
      <w:color w:val="4F81BD"/>
      <w:spacing w:val="5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277F5"/>
    <w:pPr>
      <w:spacing w:after="120" w:line="259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277F5"/>
    <w:rPr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7F5"/>
    <w:pPr>
      <w:spacing w:after="200"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4277F5"/>
    <w:rPr>
      <w:rFonts w:ascii="Times New Roman" w:eastAsia="Times New Roman" w:hAnsi="Times New Roman"/>
      <w:b/>
      <w:bCs/>
    </w:rPr>
  </w:style>
  <w:style w:type="character" w:styleId="Odwoanieintensywne">
    <w:name w:val="Intense Reference"/>
    <w:basedOn w:val="Domylnaczcionkaakapitu"/>
    <w:uiPriority w:val="32"/>
    <w:qFormat/>
    <w:rsid w:val="004277F5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6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F770-AFE8-4C60-B304-469F08FB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Links>
    <vt:vector size="6" baseType="variant">
      <vt:variant>
        <vt:i4>3670042</vt:i4>
      </vt:variant>
      <vt:variant>
        <vt:i4>75</vt:i4>
      </vt:variant>
      <vt:variant>
        <vt:i4>0</vt:i4>
      </vt:variant>
      <vt:variant>
        <vt:i4>5</vt:i4>
      </vt:variant>
      <vt:variant>
        <vt:lpwstr>mailto:ckubudowlanka@wp.pl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</dc:creator>
  <cp:keywords/>
  <cp:lastModifiedBy>JAM Kądziela</cp:lastModifiedBy>
  <cp:revision>2</cp:revision>
  <cp:lastPrinted>2024-06-06T07:33:00Z</cp:lastPrinted>
  <dcterms:created xsi:type="dcterms:W3CDTF">2024-12-23T16:38:00Z</dcterms:created>
  <dcterms:modified xsi:type="dcterms:W3CDTF">2024-12-23T16:38:00Z</dcterms:modified>
</cp:coreProperties>
</file>