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68A7FE" w14:textId="41CB0C09" w:rsidR="001B40A4" w:rsidRPr="001B40A4" w:rsidRDefault="00A36F9A" w:rsidP="001B40A4">
      <w:pPr>
        <w:jc w:val="right"/>
        <w:rPr>
          <w:rFonts w:asciiTheme="minorHAnsi" w:hAnsiTheme="minorHAnsi"/>
          <w:b/>
          <w:sz w:val="24"/>
        </w:rPr>
      </w:pPr>
      <w:r w:rsidRPr="001B40A4">
        <w:rPr>
          <w:rFonts w:asciiTheme="minorHAnsi" w:hAnsiTheme="minorHAnsi"/>
          <w:sz w:val="24"/>
        </w:rPr>
        <w:t xml:space="preserve"> </w:t>
      </w:r>
      <w:r w:rsidR="001B40A4" w:rsidRPr="001B40A4">
        <w:rPr>
          <w:rFonts w:asciiTheme="minorHAnsi" w:hAnsiTheme="minorHAnsi"/>
          <w:b/>
          <w:sz w:val="24"/>
        </w:rPr>
        <w:t xml:space="preserve">Załącznik nr </w:t>
      </w:r>
      <w:r w:rsidR="00146066">
        <w:rPr>
          <w:rFonts w:asciiTheme="minorHAnsi" w:hAnsiTheme="minorHAnsi"/>
          <w:b/>
          <w:sz w:val="24"/>
        </w:rPr>
        <w:t>2</w:t>
      </w:r>
    </w:p>
    <w:p w14:paraId="1C01A4A0" w14:textId="77777777" w:rsidR="001B40A4" w:rsidRPr="001B40A4" w:rsidRDefault="001B40A4" w:rsidP="001B40A4">
      <w:pPr>
        <w:jc w:val="center"/>
        <w:rPr>
          <w:rFonts w:asciiTheme="minorHAnsi" w:hAnsiTheme="minorHAnsi"/>
          <w:b/>
          <w:sz w:val="24"/>
        </w:rPr>
      </w:pPr>
    </w:p>
    <w:p w14:paraId="06155097" w14:textId="67EB2AD6" w:rsidR="001B40A4" w:rsidRPr="001B40A4" w:rsidRDefault="00146066" w:rsidP="001B40A4">
      <w:pPr>
        <w:jc w:val="center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Doświadczenie Wykonawcy </w:t>
      </w:r>
    </w:p>
    <w:p w14:paraId="0A688DEE" w14:textId="43D73214" w:rsidR="001B40A4" w:rsidRDefault="001B40A4" w:rsidP="001B40A4">
      <w:pPr>
        <w:pStyle w:val="Akapitzlist"/>
        <w:ind w:left="0"/>
        <w:jc w:val="both"/>
        <w:rPr>
          <w:rFonts w:asciiTheme="minorHAnsi" w:hAnsiTheme="minorHAnsi"/>
          <w:sz w:val="24"/>
        </w:rPr>
      </w:pPr>
    </w:p>
    <w:p w14:paraId="31A8F70B" w14:textId="34220C1F" w:rsidR="00146066" w:rsidRDefault="00146066" w:rsidP="00146066">
      <w:pPr>
        <w:pStyle w:val="Akapitzlist"/>
        <w:numPr>
          <w:ilvl w:val="0"/>
          <w:numId w:val="1"/>
        </w:numPr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Tłumacze: </w:t>
      </w:r>
    </w:p>
    <w:p w14:paraId="0ED1C6A3" w14:textId="32E93897" w:rsidR="00146066" w:rsidRDefault="00146066" w:rsidP="00146066">
      <w:pPr>
        <w:ind w:left="360"/>
        <w:jc w:val="both"/>
        <w:rPr>
          <w:rFonts w:asciiTheme="minorHAnsi" w:hAnsiTheme="minorHAnsi"/>
          <w:sz w:val="24"/>
        </w:rPr>
      </w:pPr>
    </w:p>
    <w:tbl>
      <w:tblPr>
        <w:tblStyle w:val="Tabela-Siatka"/>
        <w:tblW w:w="9416" w:type="dxa"/>
        <w:tblInd w:w="360" w:type="dxa"/>
        <w:tblLook w:val="04A0" w:firstRow="1" w:lastRow="0" w:firstColumn="1" w:lastColumn="0" w:noHBand="0" w:noVBand="1"/>
      </w:tblPr>
      <w:tblGrid>
        <w:gridCol w:w="504"/>
        <w:gridCol w:w="4234"/>
        <w:gridCol w:w="4678"/>
      </w:tblGrid>
      <w:tr w:rsidR="00146066" w14:paraId="60152EF0" w14:textId="77777777" w:rsidTr="00146066">
        <w:tc>
          <w:tcPr>
            <w:tcW w:w="504" w:type="dxa"/>
          </w:tcPr>
          <w:p w14:paraId="10B9ABE4" w14:textId="2F4BDD26" w:rsidR="00146066" w:rsidRDefault="00146066" w:rsidP="00146066">
            <w:pPr>
              <w:jc w:val="both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Lp.</w:t>
            </w:r>
          </w:p>
        </w:tc>
        <w:tc>
          <w:tcPr>
            <w:tcW w:w="4234" w:type="dxa"/>
          </w:tcPr>
          <w:p w14:paraId="3E0411FC" w14:textId="0B14E257" w:rsidR="00146066" w:rsidRDefault="00146066" w:rsidP="00146066">
            <w:pPr>
              <w:jc w:val="both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Imię i Nazwisko </w:t>
            </w:r>
          </w:p>
        </w:tc>
        <w:tc>
          <w:tcPr>
            <w:tcW w:w="4678" w:type="dxa"/>
          </w:tcPr>
          <w:p w14:paraId="3D32C750" w14:textId="16B4B717" w:rsidR="00146066" w:rsidRDefault="00146066" w:rsidP="00146066">
            <w:pPr>
              <w:jc w:val="both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Funkcja</w:t>
            </w:r>
          </w:p>
        </w:tc>
      </w:tr>
      <w:tr w:rsidR="00146066" w14:paraId="6BEB4F7E" w14:textId="77777777" w:rsidTr="00146066">
        <w:tc>
          <w:tcPr>
            <w:tcW w:w="504" w:type="dxa"/>
          </w:tcPr>
          <w:p w14:paraId="27B69617" w14:textId="39E4481D" w:rsidR="00146066" w:rsidRDefault="00146066" w:rsidP="00146066">
            <w:pPr>
              <w:jc w:val="both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1.</w:t>
            </w:r>
          </w:p>
        </w:tc>
        <w:tc>
          <w:tcPr>
            <w:tcW w:w="4234" w:type="dxa"/>
          </w:tcPr>
          <w:p w14:paraId="22A8AF39" w14:textId="77777777" w:rsidR="00146066" w:rsidRDefault="00146066" w:rsidP="00146066">
            <w:pPr>
              <w:jc w:val="both"/>
              <w:rPr>
                <w:rFonts w:asciiTheme="minorHAnsi" w:hAnsiTheme="minorHAnsi"/>
                <w:sz w:val="24"/>
              </w:rPr>
            </w:pPr>
          </w:p>
        </w:tc>
        <w:tc>
          <w:tcPr>
            <w:tcW w:w="4678" w:type="dxa"/>
          </w:tcPr>
          <w:p w14:paraId="3C56E065" w14:textId="77777777" w:rsidR="00146066" w:rsidRDefault="00146066" w:rsidP="00146066">
            <w:pPr>
              <w:jc w:val="both"/>
              <w:rPr>
                <w:rFonts w:asciiTheme="minorHAnsi" w:hAnsiTheme="minorHAnsi"/>
                <w:sz w:val="24"/>
              </w:rPr>
            </w:pPr>
          </w:p>
        </w:tc>
      </w:tr>
      <w:tr w:rsidR="00146066" w14:paraId="01632F87" w14:textId="77777777" w:rsidTr="00146066">
        <w:tc>
          <w:tcPr>
            <w:tcW w:w="504" w:type="dxa"/>
          </w:tcPr>
          <w:p w14:paraId="3D557595" w14:textId="31C67696" w:rsidR="00146066" w:rsidRDefault="00146066" w:rsidP="00146066">
            <w:pPr>
              <w:jc w:val="both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2.</w:t>
            </w:r>
          </w:p>
        </w:tc>
        <w:tc>
          <w:tcPr>
            <w:tcW w:w="4234" w:type="dxa"/>
          </w:tcPr>
          <w:p w14:paraId="128CA2AF" w14:textId="77777777" w:rsidR="00146066" w:rsidRDefault="00146066" w:rsidP="00146066">
            <w:pPr>
              <w:jc w:val="both"/>
              <w:rPr>
                <w:rFonts w:asciiTheme="minorHAnsi" w:hAnsiTheme="minorHAnsi"/>
                <w:sz w:val="24"/>
              </w:rPr>
            </w:pPr>
          </w:p>
        </w:tc>
        <w:tc>
          <w:tcPr>
            <w:tcW w:w="4678" w:type="dxa"/>
          </w:tcPr>
          <w:p w14:paraId="3849C6FA" w14:textId="77777777" w:rsidR="00146066" w:rsidRDefault="00146066" w:rsidP="00146066">
            <w:pPr>
              <w:jc w:val="both"/>
              <w:rPr>
                <w:rFonts w:asciiTheme="minorHAnsi" w:hAnsiTheme="minorHAnsi"/>
                <w:sz w:val="24"/>
              </w:rPr>
            </w:pPr>
          </w:p>
        </w:tc>
      </w:tr>
    </w:tbl>
    <w:p w14:paraId="382CBC5E" w14:textId="77777777" w:rsidR="00146066" w:rsidRPr="00146066" w:rsidRDefault="00146066" w:rsidP="00146066">
      <w:pPr>
        <w:ind w:left="360"/>
        <w:jc w:val="both"/>
        <w:rPr>
          <w:rFonts w:asciiTheme="minorHAnsi" w:hAnsiTheme="minorHAnsi"/>
          <w:sz w:val="24"/>
        </w:rPr>
      </w:pPr>
    </w:p>
    <w:p w14:paraId="36F73B6C" w14:textId="40D01042" w:rsidR="001B40A4" w:rsidRDefault="00146066" w:rsidP="00461856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Tłumacz 1 – Każdy z tłumaczy musi posiadać doświadczenie w tłumaczeniu symultanicznym co najmniej 3 spotkań/konferencji/ szkoleń min. 6 godzin </w:t>
      </w:r>
      <w:r w:rsidRPr="00146066">
        <w:rPr>
          <w:rFonts w:asciiTheme="minorHAnsi" w:hAnsiTheme="minorHAnsi"/>
          <w:b/>
          <w:bCs/>
          <w:sz w:val="24"/>
          <w:u w:val="single"/>
        </w:rPr>
        <w:t>w okresie ostatnich 4 lat przed złożeniem oferty</w:t>
      </w:r>
      <w:r>
        <w:rPr>
          <w:rFonts w:asciiTheme="minorHAnsi" w:hAnsiTheme="minorHAnsi"/>
          <w:sz w:val="24"/>
        </w:rPr>
        <w:t xml:space="preserve"> (potwierdzenie w Załączniku nr 2, liczone od dnia upublicznienia zapytania ofertowego).</w:t>
      </w:r>
      <w:bookmarkStart w:id="0" w:name="_GoBack"/>
      <w:bookmarkEnd w:id="0"/>
    </w:p>
    <w:p w14:paraId="090C7D09" w14:textId="77777777" w:rsidR="00146066" w:rsidRPr="00146066" w:rsidRDefault="00146066" w:rsidP="00146066">
      <w:pPr>
        <w:rPr>
          <w:rFonts w:asciiTheme="minorHAnsi" w:hAnsiTheme="minorHAnsi"/>
          <w:sz w:val="24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20"/>
        <w:gridCol w:w="2323"/>
        <w:gridCol w:w="3536"/>
        <w:gridCol w:w="1699"/>
        <w:gridCol w:w="1698"/>
      </w:tblGrid>
      <w:tr w:rsidR="00146066" w14:paraId="5A2E5313" w14:textId="77777777" w:rsidTr="00146066">
        <w:tc>
          <w:tcPr>
            <w:tcW w:w="504" w:type="dxa"/>
          </w:tcPr>
          <w:p w14:paraId="004A4AAF" w14:textId="6A1590A8" w:rsidR="00146066" w:rsidRDefault="00146066" w:rsidP="001B40A4">
            <w:pPr>
              <w:rPr>
                <w:rFonts w:asciiTheme="minorHAnsi" w:hAnsiTheme="minorHAnsi"/>
                <w:sz w:val="24"/>
              </w:rPr>
            </w:pPr>
            <w:bookmarkStart w:id="1" w:name="_Hlk176513470"/>
            <w:r>
              <w:rPr>
                <w:rFonts w:asciiTheme="minorHAnsi" w:hAnsiTheme="minorHAnsi"/>
                <w:sz w:val="24"/>
              </w:rPr>
              <w:t>Lp.</w:t>
            </w:r>
          </w:p>
        </w:tc>
        <w:tc>
          <w:tcPr>
            <w:tcW w:w="2326" w:type="dxa"/>
          </w:tcPr>
          <w:p w14:paraId="3D1FC409" w14:textId="595B6B55" w:rsidR="00146066" w:rsidRDefault="00146066" w:rsidP="001B40A4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Nazwa podmiotu dla którego wykonywana była usługa </w:t>
            </w:r>
          </w:p>
        </w:tc>
        <w:tc>
          <w:tcPr>
            <w:tcW w:w="3544" w:type="dxa"/>
          </w:tcPr>
          <w:p w14:paraId="06B06A69" w14:textId="6F2E9004" w:rsidR="00146066" w:rsidRDefault="00146066" w:rsidP="001B40A4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Tematyka </w:t>
            </w:r>
          </w:p>
        </w:tc>
        <w:tc>
          <w:tcPr>
            <w:tcW w:w="1701" w:type="dxa"/>
          </w:tcPr>
          <w:p w14:paraId="38EEF78A" w14:textId="6830AE66" w:rsidR="00146066" w:rsidRDefault="00146066" w:rsidP="001B40A4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Termin realizacji </w:t>
            </w:r>
          </w:p>
        </w:tc>
        <w:tc>
          <w:tcPr>
            <w:tcW w:w="1701" w:type="dxa"/>
          </w:tcPr>
          <w:p w14:paraId="429B4838" w14:textId="042C3F9E" w:rsidR="00146066" w:rsidRDefault="00146066" w:rsidP="001B40A4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Osoba</w:t>
            </w:r>
          </w:p>
        </w:tc>
      </w:tr>
      <w:tr w:rsidR="00146066" w14:paraId="1E20CB74" w14:textId="77777777" w:rsidTr="00146066">
        <w:tc>
          <w:tcPr>
            <w:tcW w:w="504" w:type="dxa"/>
          </w:tcPr>
          <w:p w14:paraId="3E35EBB9" w14:textId="35442CE1" w:rsidR="00146066" w:rsidRDefault="00146066" w:rsidP="001B40A4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1.</w:t>
            </w:r>
          </w:p>
        </w:tc>
        <w:tc>
          <w:tcPr>
            <w:tcW w:w="2326" w:type="dxa"/>
          </w:tcPr>
          <w:p w14:paraId="35A100A8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544" w:type="dxa"/>
          </w:tcPr>
          <w:p w14:paraId="7CA30ECF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167C1CFA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32706D60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</w:tr>
      <w:tr w:rsidR="00146066" w14:paraId="48A4C1F5" w14:textId="77777777" w:rsidTr="00146066">
        <w:tc>
          <w:tcPr>
            <w:tcW w:w="504" w:type="dxa"/>
          </w:tcPr>
          <w:p w14:paraId="6B29D0DE" w14:textId="5C070CEF" w:rsidR="00146066" w:rsidRDefault="00146066" w:rsidP="001B40A4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2.</w:t>
            </w:r>
          </w:p>
        </w:tc>
        <w:tc>
          <w:tcPr>
            <w:tcW w:w="2326" w:type="dxa"/>
          </w:tcPr>
          <w:p w14:paraId="3E3EC989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544" w:type="dxa"/>
          </w:tcPr>
          <w:p w14:paraId="09C67466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1D6C288D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595C653D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</w:tr>
      <w:tr w:rsidR="00146066" w14:paraId="28EA72F2" w14:textId="77777777" w:rsidTr="00146066">
        <w:tc>
          <w:tcPr>
            <w:tcW w:w="504" w:type="dxa"/>
          </w:tcPr>
          <w:p w14:paraId="73B1A3F3" w14:textId="20E2CD65" w:rsidR="00146066" w:rsidRDefault="00146066" w:rsidP="001B40A4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3.</w:t>
            </w:r>
          </w:p>
        </w:tc>
        <w:tc>
          <w:tcPr>
            <w:tcW w:w="2326" w:type="dxa"/>
          </w:tcPr>
          <w:p w14:paraId="00EB9A37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544" w:type="dxa"/>
          </w:tcPr>
          <w:p w14:paraId="6987EA0C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1E2AC5CC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69F2F694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</w:tr>
      <w:tr w:rsidR="00146066" w14:paraId="7F397FDF" w14:textId="77777777" w:rsidTr="00146066">
        <w:tc>
          <w:tcPr>
            <w:tcW w:w="504" w:type="dxa"/>
          </w:tcPr>
          <w:p w14:paraId="454865F6" w14:textId="500ECBE0" w:rsidR="00146066" w:rsidRDefault="00146066" w:rsidP="001B40A4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4.</w:t>
            </w:r>
          </w:p>
        </w:tc>
        <w:tc>
          <w:tcPr>
            <w:tcW w:w="2326" w:type="dxa"/>
          </w:tcPr>
          <w:p w14:paraId="057C631D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544" w:type="dxa"/>
          </w:tcPr>
          <w:p w14:paraId="0FF313B9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7B485EEB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226E5ED9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</w:tr>
      <w:tr w:rsidR="00146066" w14:paraId="763735AC" w14:textId="77777777" w:rsidTr="00146066">
        <w:tc>
          <w:tcPr>
            <w:tcW w:w="504" w:type="dxa"/>
          </w:tcPr>
          <w:p w14:paraId="5BEB946F" w14:textId="19E621F3" w:rsidR="00146066" w:rsidRDefault="00146066" w:rsidP="001B40A4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5.</w:t>
            </w:r>
          </w:p>
        </w:tc>
        <w:tc>
          <w:tcPr>
            <w:tcW w:w="2326" w:type="dxa"/>
          </w:tcPr>
          <w:p w14:paraId="77AA3B11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544" w:type="dxa"/>
          </w:tcPr>
          <w:p w14:paraId="58A8E5B9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6281CF6F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28FFBE60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</w:tr>
      <w:tr w:rsidR="00146066" w14:paraId="7265A13D" w14:textId="77777777" w:rsidTr="00146066">
        <w:tc>
          <w:tcPr>
            <w:tcW w:w="504" w:type="dxa"/>
          </w:tcPr>
          <w:p w14:paraId="3F130EA8" w14:textId="245E8D21" w:rsidR="00146066" w:rsidRDefault="00146066" w:rsidP="001B40A4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6.</w:t>
            </w:r>
          </w:p>
        </w:tc>
        <w:tc>
          <w:tcPr>
            <w:tcW w:w="2326" w:type="dxa"/>
          </w:tcPr>
          <w:p w14:paraId="59261095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544" w:type="dxa"/>
          </w:tcPr>
          <w:p w14:paraId="2456FDE5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385704E5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7D63A2B3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</w:tr>
      <w:tr w:rsidR="00146066" w14:paraId="5A39C470" w14:textId="77777777" w:rsidTr="00146066">
        <w:tc>
          <w:tcPr>
            <w:tcW w:w="504" w:type="dxa"/>
          </w:tcPr>
          <w:p w14:paraId="3FE796DF" w14:textId="1F807FB7" w:rsidR="00146066" w:rsidRDefault="00146066" w:rsidP="001B40A4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7.</w:t>
            </w:r>
          </w:p>
        </w:tc>
        <w:tc>
          <w:tcPr>
            <w:tcW w:w="2326" w:type="dxa"/>
          </w:tcPr>
          <w:p w14:paraId="3293D0A4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544" w:type="dxa"/>
          </w:tcPr>
          <w:p w14:paraId="6BB7DF12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07F597EC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73D1FF3D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</w:tr>
      <w:tr w:rsidR="00146066" w14:paraId="260E937F" w14:textId="77777777" w:rsidTr="00146066">
        <w:tc>
          <w:tcPr>
            <w:tcW w:w="504" w:type="dxa"/>
          </w:tcPr>
          <w:p w14:paraId="72B7AB19" w14:textId="7F459199" w:rsidR="00146066" w:rsidRDefault="00146066" w:rsidP="001B40A4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8.</w:t>
            </w:r>
          </w:p>
        </w:tc>
        <w:tc>
          <w:tcPr>
            <w:tcW w:w="2326" w:type="dxa"/>
          </w:tcPr>
          <w:p w14:paraId="0B2BC14A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544" w:type="dxa"/>
          </w:tcPr>
          <w:p w14:paraId="28A2FA3E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0F66E582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797F5C8D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</w:tr>
      <w:tr w:rsidR="00146066" w14:paraId="7F2FD9A2" w14:textId="77777777" w:rsidTr="00146066">
        <w:tc>
          <w:tcPr>
            <w:tcW w:w="504" w:type="dxa"/>
          </w:tcPr>
          <w:p w14:paraId="7CA77C88" w14:textId="4220C4A6" w:rsidR="00146066" w:rsidRDefault="00146066" w:rsidP="001B40A4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9.</w:t>
            </w:r>
          </w:p>
        </w:tc>
        <w:tc>
          <w:tcPr>
            <w:tcW w:w="2326" w:type="dxa"/>
          </w:tcPr>
          <w:p w14:paraId="40617A92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544" w:type="dxa"/>
          </w:tcPr>
          <w:p w14:paraId="76A814F8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29395772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17DC72E1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</w:tr>
      <w:tr w:rsidR="00146066" w14:paraId="1CFD02A6" w14:textId="77777777" w:rsidTr="00146066">
        <w:tc>
          <w:tcPr>
            <w:tcW w:w="504" w:type="dxa"/>
          </w:tcPr>
          <w:p w14:paraId="0288AD8B" w14:textId="65887165" w:rsidR="00146066" w:rsidRDefault="00146066" w:rsidP="001B40A4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10.</w:t>
            </w:r>
          </w:p>
        </w:tc>
        <w:tc>
          <w:tcPr>
            <w:tcW w:w="2326" w:type="dxa"/>
          </w:tcPr>
          <w:p w14:paraId="50765C8D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544" w:type="dxa"/>
          </w:tcPr>
          <w:p w14:paraId="67C969C2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34EB34D5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3E56A4CC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</w:tr>
      <w:tr w:rsidR="00146066" w14:paraId="7B289686" w14:textId="77777777" w:rsidTr="00146066">
        <w:tc>
          <w:tcPr>
            <w:tcW w:w="504" w:type="dxa"/>
          </w:tcPr>
          <w:p w14:paraId="283C6628" w14:textId="0078674B" w:rsidR="00146066" w:rsidRDefault="00146066" w:rsidP="001B40A4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11.</w:t>
            </w:r>
          </w:p>
        </w:tc>
        <w:tc>
          <w:tcPr>
            <w:tcW w:w="2326" w:type="dxa"/>
          </w:tcPr>
          <w:p w14:paraId="3027D9A2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544" w:type="dxa"/>
          </w:tcPr>
          <w:p w14:paraId="03D4F22C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1B5B3F0E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168EB0FD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</w:tr>
      <w:tr w:rsidR="00146066" w14:paraId="032AE06D" w14:textId="77777777" w:rsidTr="00146066">
        <w:tc>
          <w:tcPr>
            <w:tcW w:w="504" w:type="dxa"/>
          </w:tcPr>
          <w:p w14:paraId="62A00C53" w14:textId="2ABE21FA" w:rsidR="00146066" w:rsidRDefault="00146066" w:rsidP="001B40A4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12.</w:t>
            </w:r>
          </w:p>
        </w:tc>
        <w:tc>
          <w:tcPr>
            <w:tcW w:w="2326" w:type="dxa"/>
          </w:tcPr>
          <w:p w14:paraId="3105A4A5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544" w:type="dxa"/>
          </w:tcPr>
          <w:p w14:paraId="408A1546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0C5EF546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31F445EA" w14:textId="77777777" w:rsidR="00146066" w:rsidRDefault="00146066" w:rsidP="001B40A4">
            <w:pPr>
              <w:rPr>
                <w:rFonts w:asciiTheme="minorHAnsi" w:hAnsiTheme="minorHAnsi"/>
                <w:sz w:val="24"/>
              </w:rPr>
            </w:pPr>
          </w:p>
        </w:tc>
      </w:tr>
      <w:bookmarkEnd w:id="1"/>
    </w:tbl>
    <w:p w14:paraId="02865C25" w14:textId="5B2A4B1C" w:rsidR="001B40A4" w:rsidRDefault="001B40A4" w:rsidP="001B40A4">
      <w:pPr>
        <w:rPr>
          <w:rFonts w:asciiTheme="minorHAnsi" w:hAnsiTheme="minorHAnsi"/>
          <w:sz w:val="24"/>
        </w:rPr>
      </w:pPr>
    </w:p>
    <w:p w14:paraId="70989B6A" w14:textId="28A90778" w:rsidR="00146066" w:rsidRDefault="00146066" w:rsidP="00461856">
      <w:pPr>
        <w:pStyle w:val="Akapitzlist"/>
        <w:numPr>
          <w:ilvl w:val="0"/>
          <w:numId w:val="2"/>
        </w:numPr>
        <w:jc w:val="both"/>
        <w:rPr>
          <w:rFonts w:asciiTheme="minorHAnsi" w:hAnsiTheme="minorHAnsi"/>
          <w:sz w:val="24"/>
        </w:rPr>
      </w:pPr>
      <w:r w:rsidRPr="00146066">
        <w:rPr>
          <w:rFonts w:asciiTheme="minorHAnsi" w:hAnsiTheme="minorHAnsi"/>
          <w:sz w:val="24"/>
        </w:rPr>
        <w:t xml:space="preserve">Tłumacz </w:t>
      </w:r>
      <w:r>
        <w:rPr>
          <w:rFonts w:asciiTheme="minorHAnsi" w:hAnsiTheme="minorHAnsi"/>
          <w:sz w:val="24"/>
        </w:rPr>
        <w:t>2</w:t>
      </w:r>
      <w:r w:rsidRPr="00146066">
        <w:rPr>
          <w:rFonts w:asciiTheme="minorHAnsi" w:hAnsiTheme="minorHAnsi"/>
          <w:sz w:val="24"/>
        </w:rPr>
        <w:t xml:space="preserve"> – Każdy z tłumaczy musi posiadać doświadczenie w tłumaczeniu symultanicznym co najmniej 3 spotkań/konferencji/ szkoleń min. 6 godzin </w:t>
      </w:r>
      <w:r w:rsidRPr="00461856">
        <w:rPr>
          <w:rFonts w:asciiTheme="minorHAnsi" w:hAnsiTheme="minorHAnsi"/>
          <w:b/>
          <w:bCs/>
          <w:sz w:val="24"/>
          <w:u w:val="single"/>
        </w:rPr>
        <w:t>w okresie ostatnich 4 lat przed złożeniem oferty</w:t>
      </w:r>
      <w:r w:rsidRPr="00146066">
        <w:rPr>
          <w:rFonts w:asciiTheme="minorHAnsi" w:hAnsiTheme="minorHAnsi"/>
          <w:sz w:val="24"/>
        </w:rPr>
        <w:t xml:space="preserve"> (potwierdzenie w Załączniku nr 2, liczone od dnia upublicznienia zapytania ofertowego).</w:t>
      </w:r>
    </w:p>
    <w:p w14:paraId="77904DD9" w14:textId="096B3B8A" w:rsidR="00146066" w:rsidRDefault="00146066" w:rsidP="00146066">
      <w:pPr>
        <w:rPr>
          <w:rFonts w:asciiTheme="minorHAnsi" w:hAnsiTheme="minorHAnsi"/>
          <w:sz w:val="24"/>
        </w:rPr>
      </w:pPr>
    </w:p>
    <w:p w14:paraId="71D7E36A" w14:textId="023C41E3" w:rsidR="00146066" w:rsidRDefault="00146066" w:rsidP="00146066">
      <w:pPr>
        <w:rPr>
          <w:rFonts w:asciiTheme="minorHAnsi" w:hAnsiTheme="minorHAnsi"/>
          <w:sz w:val="24"/>
        </w:rPr>
      </w:pPr>
    </w:p>
    <w:p w14:paraId="5CB855FD" w14:textId="26C7B16B" w:rsidR="00146066" w:rsidRDefault="00146066" w:rsidP="00146066">
      <w:pPr>
        <w:rPr>
          <w:rFonts w:asciiTheme="minorHAnsi" w:hAnsiTheme="minorHAnsi"/>
          <w:sz w:val="24"/>
        </w:rPr>
      </w:pPr>
    </w:p>
    <w:p w14:paraId="55EE0C91" w14:textId="77777777" w:rsidR="00146066" w:rsidRPr="00146066" w:rsidRDefault="00146066" w:rsidP="00146066">
      <w:pPr>
        <w:rPr>
          <w:rFonts w:asciiTheme="minorHAnsi" w:hAnsiTheme="minorHAnsi"/>
          <w:sz w:val="24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20"/>
        <w:gridCol w:w="2323"/>
        <w:gridCol w:w="3536"/>
        <w:gridCol w:w="1699"/>
        <w:gridCol w:w="1698"/>
      </w:tblGrid>
      <w:tr w:rsidR="00146066" w14:paraId="60D3F584" w14:textId="77777777" w:rsidTr="00261362">
        <w:tc>
          <w:tcPr>
            <w:tcW w:w="504" w:type="dxa"/>
          </w:tcPr>
          <w:p w14:paraId="63B377E5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Lp.</w:t>
            </w:r>
          </w:p>
        </w:tc>
        <w:tc>
          <w:tcPr>
            <w:tcW w:w="2326" w:type="dxa"/>
          </w:tcPr>
          <w:p w14:paraId="770B7EE7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Nazwa podmiotu dla którego wykonywana była usługa </w:t>
            </w:r>
          </w:p>
        </w:tc>
        <w:tc>
          <w:tcPr>
            <w:tcW w:w="3544" w:type="dxa"/>
          </w:tcPr>
          <w:p w14:paraId="0F1067A5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Tematyka </w:t>
            </w:r>
          </w:p>
        </w:tc>
        <w:tc>
          <w:tcPr>
            <w:tcW w:w="1701" w:type="dxa"/>
          </w:tcPr>
          <w:p w14:paraId="0364E502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 xml:space="preserve">Termin realizacji </w:t>
            </w:r>
          </w:p>
        </w:tc>
        <w:tc>
          <w:tcPr>
            <w:tcW w:w="1701" w:type="dxa"/>
          </w:tcPr>
          <w:p w14:paraId="50B23CD1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Osoba</w:t>
            </w:r>
          </w:p>
        </w:tc>
      </w:tr>
      <w:tr w:rsidR="00146066" w14:paraId="563AF5C0" w14:textId="77777777" w:rsidTr="00261362">
        <w:tc>
          <w:tcPr>
            <w:tcW w:w="504" w:type="dxa"/>
          </w:tcPr>
          <w:p w14:paraId="3E7EAFC1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1.</w:t>
            </w:r>
          </w:p>
        </w:tc>
        <w:tc>
          <w:tcPr>
            <w:tcW w:w="2326" w:type="dxa"/>
          </w:tcPr>
          <w:p w14:paraId="1D29610C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544" w:type="dxa"/>
          </w:tcPr>
          <w:p w14:paraId="577CCC58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69B834A4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5AC86E43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</w:tr>
      <w:tr w:rsidR="00146066" w14:paraId="5891EF94" w14:textId="77777777" w:rsidTr="00261362">
        <w:tc>
          <w:tcPr>
            <w:tcW w:w="504" w:type="dxa"/>
          </w:tcPr>
          <w:p w14:paraId="2EF2B8CB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2.</w:t>
            </w:r>
          </w:p>
        </w:tc>
        <w:tc>
          <w:tcPr>
            <w:tcW w:w="2326" w:type="dxa"/>
          </w:tcPr>
          <w:p w14:paraId="30A808C2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544" w:type="dxa"/>
          </w:tcPr>
          <w:p w14:paraId="3964B91E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681E880A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7655E728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</w:tr>
      <w:tr w:rsidR="00146066" w14:paraId="67662A4C" w14:textId="77777777" w:rsidTr="00261362">
        <w:tc>
          <w:tcPr>
            <w:tcW w:w="504" w:type="dxa"/>
          </w:tcPr>
          <w:p w14:paraId="71A0D8F4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3.</w:t>
            </w:r>
          </w:p>
        </w:tc>
        <w:tc>
          <w:tcPr>
            <w:tcW w:w="2326" w:type="dxa"/>
          </w:tcPr>
          <w:p w14:paraId="42B000D3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544" w:type="dxa"/>
          </w:tcPr>
          <w:p w14:paraId="751C85FA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624CB42A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33A8A246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</w:tr>
      <w:tr w:rsidR="00146066" w14:paraId="2B2519A0" w14:textId="77777777" w:rsidTr="00261362">
        <w:tc>
          <w:tcPr>
            <w:tcW w:w="504" w:type="dxa"/>
          </w:tcPr>
          <w:p w14:paraId="5571A1C4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4.</w:t>
            </w:r>
          </w:p>
        </w:tc>
        <w:tc>
          <w:tcPr>
            <w:tcW w:w="2326" w:type="dxa"/>
          </w:tcPr>
          <w:p w14:paraId="0357B539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544" w:type="dxa"/>
          </w:tcPr>
          <w:p w14:paraId="56CFF717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03470DB8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57E5EF95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</w:tr>
      <w:tr w:rsidR="00146066" w14:paraId="1461AF6F" w14:textId="77777777" w:rsidTr="00261362">
        <w:tc>
          <w:tcPr>
            <w:tcW w:w="504" w:type="dxa"/>
          </w:tcPr>
          <w:p w14:paraId="4954C838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5.</w:t>
            </w:r>
          </w:p>
        </w:tc>
        <w:tc>
          <w:tcPr>
            <w:tcW w:w="2326" w:type="dxa"/>
          </w:tcPr>
          <w:p w14:paraId="5491F5EB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544" w:type="dxa"/>
          </w:tcPr>
          <w:p w14:paraId="7E940F96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1126D7D2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1A323D2D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</w:tr>
      <w:tr w:rsidR="00146066" w14:paraId="0080FDC4" w14:textId="77777777" w:rsidTr="00261362">
        <w:tc>
          <w:tcPr>
            <w:tcW w:w="504" w:type="dxa"/>
          </w:tcPr>
          <w:p w14:paraId="0293DEC3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6.</w:t>
            </w:r>
          </w:p>
        </w:tc>
        <w:tc>
          <w:tcPr>
            <w:tcW w:w="2326" w:type="dxa"/>
          </w:tcPr>
          <w:p w14:paraId="7DD5A379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544" w:type="dxa"/>
          </w:tcPr>
          <w:p w14:paraId="07ED417D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33F60B70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012195EB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</w:tr>
      <w:tr w:rsidR="00146066" w14:paraId="09208078" w14:textId="77777777" w:rsidTr="00261362">
        <w:tc>
          <w:tcPr>
            <w:tcW w:w="504" w:type="dxa"/>
          </w:tcPr>
          <w:p w14:paraId="6F93EDD1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7.</w:t>
            </w:r>
          </w:p>
        </w:tc>
        <w:tc>
          <w:tcPr>
            <w:tcW w:w="2326" w:type="dxa"/>
          </w:tcPr>
          <w:p w14:paraId="1917574F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544" w:type="dxa"/>
          </w:tcPr>
          <w:p w14:paraId="2F7D3DE7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72BC9657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47E07620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</w:tr>
      <w:tr w:rsidR="00146066" w14:paraId="606588D6" w14:textId="77777777" w:rsidTr="00261362">
        <w:tc>
          <w:tcPr>
            <w:tcW w:w="504" w:type="dxa"/>
          </w:tcPr>
          <w:p w14:paraId="3EED4313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8.</w:t>
            </w:r>
          </w:p>
        </w:tc>
        <w:tc>
          <w:tcPr>
            <w:tcW w:w="2326" w:type="dxa"/>
          </w:tcPr>
          <w:p w14:paraId="2F3314AF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544" w:type="dxa"/>
          </w:tcPr>
          <w:p w14:paraId="55AD3CD0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7202DD16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72E899EA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</w:tr>
      <w:tr w:rsidR="00146066" w14:paraId="5F7A29E0" w14:textId="77777777" w:rsidTr="00261362">
        <w:tc>
          <w:tcPr>
            <w:tcW w:w="504" w:type="dxa"/>
          </w:tcPr>
          <w:p w14:paraId="323F6A10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9.</w:t>
            </w:r>
          </w:p>
        </w:tc>
        <w:tc>
          <w:tcPr>
            <w:tcW w:w="2326" w:type="dxa"/>
          </w:tcPr>
          <w:p w14:paraId="45D4A601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544" w:type="dxa"/>
          </w:tcPr>
          <w:p w14:paraId="09F14511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07F34258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1A44E10B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</w:tr>
      <w:tr w:rsidR="00146066" w14:paraId="4FDCF211" w14:textId="77777777" w:rsidTr="00261362">
        <w:tc>
          <w:tcPr>
            <w:tcW w:w="504" w:type="dxa"/>
          </w:tcPr>
          <w:p w14:paraId="6CA57022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10.</w:t>
            </w:r>
          </w:p>
        </w:tc>
        <w:tc>
          <w:tcPr>
            <w:tcW w:w="2326" w:type="dxa"/>
          </w:tcPr>
          <w:p w14:paraId="21CBA890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544" w:type="dxa"/>
          </w:tcPr>
          <w:p w14:paraId="1D0E587B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4A653B0D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28974FCB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</w:tr>
      <w:tr w:rsidR="00146066" w14:paraId="5C41E174" w14:textId="77777777" w:rsidTr="00261362">
        <w:tc>
          <w:tcPr>
            <w:tcW w:w="504" w:type="dxa"/>
          </w:tcPr>
          <w:p w14:paraId="6A3F4F6A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11.</w:t>
            </w:r>
          </w:p>
        </w:tc>
        <w:tc>
          <w:tcPr>
            <w:tcW w:w="2326" w:type="dxa"/>
          </w:tcPr>
          <w:p w14:paraId="19D67C2A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544" w:type="dxa"/>
          </w:tcPr>
          <w:p w14:paraId="546604E3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68D66A0E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04AF8304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</w:tr>
      <w:tr w:rsidR="00146066" w14:paraId="6C6CE563" w14:textId="77777777" w:rsidTr="00261362">
        <w:tc>
          <w:tcPr>
            <w:tcW w:w="504" w:type="dxa"/>
          </w:tcPr>
          <w:p w14:paraId="66731766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12.</w:t>
            </w:r>
          </w:p>
        </w:tc>
        <w:tc>
          <w:tcPr>
            <w:tcW w:w="2326" w:type="dxa"/>
          </w:tcPr>
          <w:p w14:paraId="68559259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3544" w:type="dxa"/>
          </w:tcPr>
          <w:p w14:paraId="35DC488F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5ED862D3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  <w:tc>
          <w:tcPr>
            <w:tcW w:w="1701" w:type="dxa"/>
          </w:tcPr>
          <w:p w14:paraId="2E54206E" w14:textId="77777777" w:rsidR="00146066" w:rsidRDefault="00146066" w:rsidP="00261362">
            <w:pPr>
              <w:rPr>
                <w:rFonts w:asciiTheme="minorHAnsi" w:hAnsiTheme="minorHAnsi"/>
                <w:sz w:val="24"/>
              </w:rPr>
            </w:pPr>
          </w:p>
        </w:tc>
      </w:tr>
    </w:tbl>
    <w:p w14:paraId="00906278" w14:textId="6A8EDFDB" w:rsidR="00146066" w:rsidRPr="00146066" w:rsidRDefault="00146066" w:rsidP="00146066">
      <w:pPr>
        <w:ind w:left="360"/>
        <w:rPr>
          <w:rFonts w:asciiTheme="minorHAnsi" w:hAnsiTheme="minorHAnsi"/>
          <w:sz w:val="24"/>
        </w:rPr>
      </w:pPr>
    </w:p>
    <w:tbl>
      <w:tblPr>
        <w:tblW w:w="0" w:type="auto"/>
        <w:tblInd w:w="250" w:type="dxa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1B40A4" w:rsidRPr="001B40A4" w14:paraId="0BDFFF1C" w14:textId="77777777" w:rsidTr="00A85F54">
        <w:trPr>
          <w:trHeight w:hRule="exact" w:val="1239"/>
        </w:trPr>
        <w:tc>
          <w:tcPr>
            <w:tcW w:w="8789" w:type="dxa"/>
            <w:vAlign w:val="bottom"/>
          </w:tcPr>
          <w:p w14:paraId="78DB307C" w14:textId="77777777" w:rsidR="001B40A4" w:rsidRPr="001B40A4" w:rsidRDefault="001B40A4" w:rsidP="00A85F54">
            <w:pPr>
              <w:rPr>
                <w:rFonts w:asciiTheme="minorHAnsi" w:hAnsiTheme="minorHAnsi"/>
                <w:sz w:val="24"/>
              </w:rPr>
            </w:pPr>
          </w:p>
        </w:tc>
      </w:tr>
    </w:tbl>
    <w:p w14:paraId="2B4A849A" w14:textId="77777777" w:rsidR="001B40A4" w:rsidRPr="001B40A4" w:rsidRDefault="001B40A4" w:rsidP="001B40A4">
      <w:pPr>
        <w:pStyle w:val="Akapitzlist"/>
        <w:ind w:left="0"/>
        <w:rPr>
          <w:rFonts w:asciiTheme="minorHAnsi" w:hAnsiTheme="minorHAnsi"/>
          <w:sz w:val="24"/>
        </w:rPr>
      </w:pPr>
    </w:p>
    <w:p w14:paraId="64CDE0F5" w14:textId="77777777" w:rsidR="001B40A4" w:rsidRPr="001B40A4" w:rsidRDefault="001B40A4" w:rsidP="001B40A4">
      <w:pPr>
        <w:rPr>
          <w:rFonts w:asciiTheme="minorHAnsi" w:hAnsiTheme="minorHAnsi"/>
          <w:sz w:val="24"/>
        </w:rPr>
      </w:pPr>
    </w:p>
    <w:p w14:paraId="493C0F1D" w14:textId="77777777" w:rsidR="001B40A4" w:rsidRPr="001B40A4" w:rsidRDefault="001B40A4" w:rsidP="001B40A4">
      <w:pPr>
        <w:rPr>
          <w:rFonts w:asciiTheme="minorHAnsi" w:hAnsiTheme="minorHAnsi"/>
          <w:sz w:val="24"/>
        </w:rPr>
      </w:pPr>
    </w:p>
    <w:p w14:paraId="201CABE5" w14:textId="77777777" w:rsidR="001B40A4" w:rsidRPr="001B40A4" w:rsidRDefault="001B40A4" w:rsidP="001B40A4">
      <w:pPr>
        <w:rPr>
          <w:rFonts w:asciiTheme="minorHAnsi" w:hAnsiTheme="minorHAnsi"/>
          <w:sz w:val="24"/>
        </w:rPr>
      </w:pPr>
    </w:p>
    <w:tbl>
      <w:tblPr>
        <w:tblW w:w="0" w:type="auto"/>
        <w:tblInd w:w="3652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1B40A4" w:rsidRPr="001B40A4" w14:paraId="6EF841BC" w14:textId="77777777" w:rsidTr="00A85F54">
        <w:tc>
          <w:tcPr>
            <w:tcW w:w="524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6FB3A4D" w14:textId="77777777" w:rsidR="001B40A4" w:rsidRPr="001B40A4" w:rsidRDefault="001B40A4" w:rsidP="00A85F54">
            <w:pPr>
              <w:jc w:val="center"/>
              <w:rPr>
                <w:rFonts w:asciiTheme="minorHAnsi" w:hAnsiTheme="minorHAnsi"/>
                <w:sz w:val="24"/>
              </w:rPr>
            </w:pPr>
            <w:r w:rsidRPr="001B40A4">
              <w:rPr>
                <w:rFonts w:asciiTheme="minorHAnsi" w:hAnsiTheme="minorHAnsi"/>
                <w:sz w:val="24"/>
              </w:rPr>
              <w:t>Data, podpis oraz pieczęć firmowa oferenta/ imienna osoby lub osób uprawnionych do składania oświadczeń woli w imieniu oferenta</w:t>
            </w:r>
          </w:p>
        </w:tc>
      </w:tr>
    </w:tbl>
    <w:p w14:paraId="44FEB81E" w14:textId="77777777" w:rsidR="001B40A4" w:rsidRPr="001B40A4" w:rsidRDefault="001B40A4" w:rsidP="001B40A4">
      <w:pPr>
        <w:tabs>
          <w:tab w:val="left" w:pos="5040"/>
        </w:tabs>
        <w:rPr>
          <w:rFonts w:asciiTheme="minorHAnsi" w:hAnsiTheme="minorHAnsi"/>
          <w:sz w:val="24"/>
        </w:rPr>
      </w:pPr>
    </w:p>
    <w:p w14:paraId="7AEA233F" w14:textId="77777777" w:rsidR="001B40A4" w:rsidRPr="0084591F" w:rsidRDefault="001B40A4" w:rsidP="001B40A4">
      <w:pPr>
        <w:rPr>
          <w:rFonts w:ascii="Calibri" w:hAnsi="Calibri"/>
        </w:rPr>
      </w:pPr>
    </w:p>
    <w:p w14:paraId="03572B9D" w14:textId="77777777" w:rsidR="001B40A4" w:rsidRDefault="001B40A4" w:rsidP="001B40A4"/>
    <w:p w14:paraId="24BE3409" w14:textId="4230E619" w:rsidR="00582D49" w:rsidRPr="001B40A4" w:rsidRDefault="00582D49" w:rsidP="001B40A4"/>
    <w:sectPr w:rsidR="00582D49" w:rsidRPr="001B40A4" w:rsidSect="004C384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284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B2A174" w14:textId="77777777" w:rsidR="006E0230" w:rsidRDefault="006E0230" w:rsidP="004767E6">
      <w:pPr>
        <w:spacing w:after="0"/>
      </w:pPr>
      <w:r>
        <w:separator/>
      </w:r>
    </w:p>
  </w:endnote>
  <w:endnote w:type="continuationSeparator" w:id="0">
    <w:p w14:paraId="020424CB" w14:textId="77777777" w:rsidR="006E0230" w:rsidRDefault="006E0230" w:rsidP="004767E6">
      <w:pPr>
        <w:spacing w:after="0"/>
      </w:pPr>
      <w:r>
        <w:continuationSeparator/>
      </w:r>
    </w:p>
  </w:endnote>
  <w:endnote w:type="continuationNotice" w:id="1">
    <w:p w14:paraId="5F170FED" w14:textId="77777777" w:rsidR="006E0230" w:rsidRDefault="006E023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F7587" w14:textId="77777777" w:rsidR="009F4EA5" w:rsidRPr="00E84255" w:rsidRDefault="009F4EA5">
    <w:pPr>
      <w:pStyle w:val="Stopka"/>
      <w:jc w:val="center"/>
      <w:rPr>
        <w:sz w:val="18"/>
        <w:szCs w:val="18"/>
      </w:rPr>
    </w:pPr>
    <w:r w:rsidRPr="00E84255">
      <w:rPr>
        <w:sz w:val="18"/>
        <w:szCs w:val="18"/>
      </w:rPr>
      <w:t xml:space="preserve">Strona </w:t>
    </w:r>
    <w:r w:rsidRPr="00E84255">
      <w:rPr>
        <w:b/>
        <w:bCs/>
        <w:sz w:val="18"/>
        <w:szCs w:val="18"/>
      </w:rPr>
      <w:fldChar w:fldCharType="begin"/>
    </w:r>
    <w:r w:rsidRPr="00E84255">
      <w:rPr>
        <w:b/>
        <w:bCs/>
        <w:sz w:val="18"/>
        <w:szCs w:val="18"/>
      </w:rPr>
      <w:instrText>PAGE</w:instrText>
    </w:r>
    <w:r w:rsidRPr="00E84255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8</w:t>
    </w:r>
    <w:r w:rsidRPr="00E84255">
      <w:rPr>
        <w:b/>
        <w:bCs/>
        <w:sz w:val="18"/>
        <w:szCs w:val="18"/>
      </w:rPr>
      <w:fldChar w:fldCharType="end"/>
    </w:r>
    <w:r w:rsidRPr="00E84255">
      <w:rPr>
        <w:sz w:val="18"/>
        <w:szCs w:val="18"/>
      </w:rPr>
      <w:t xml:space="preserve"> z </w:t>
    </w:r>
    <w:r w:rsidRPr="00E84255">
      <w:rPr>
        <w:b/>
        <w:bCs/>
        <w:sz w:val="18"/>
        <w:szCs w:val="18"/>
      </w:rPr>
      <w:fldChar w:fldCharType="begin"/>
    </w:r>
    <w:r w:rsidRPr="00E84255">
      <w:rPr>
        <w:b/>
        <w:bCs/>
        <w:sz w:val="18"/>
        <w:szCs w:val="18"/>
      </w:rPr>
      <w:instrText>NUMPAGES</w:instrText>
    </w:r>
    <w:r w:rsidRPr="00E84255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10</w:t>
    </w:r>
    <w:r w:rsidRPr="00E84255">
      <w:rPr>
        <w:b/>
        <w:bCs/>
        <w:sz w:val="18"/>
        <w:szCs w:val="18"/>
      </w:rPr>
      <w:fldChar w:fldCharType="end"/>
    </w:r>
  </w:p>
  <w:p w14:paraId="10CF7588" w14:textId="77777777" w:rsidR="009F4EA5" w:rsidRDefault="009F4E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F758A" w14:textId="77777777" w:rsidR="009F4EA5" w:rsidRPr="00E84255" w:rsidRDefault="009F4EA5">
    <w:pPr>
      <w:pStyle w:val="Stopka"/>
      <w:jc w:val="center"/>
      <w:rPr>
        <w:sz w:val="18"/>
        <w:szCs w:val="18"/>
      </w:rPr>
    </w:pPr>
    <w:r w:rsidRPr="00E84255">
      <w:rPr>
        <w:sz w:val="18"/>
        <w:szCs w:val="18"/>
      </w:rPr>
      <w:t xml:space="preserve">Strona </w:t>
    </w:r>
    <w:r w:rsidRPr="00E84255">
      <w:rPr>
        <w:b/>
        <w:bCs/>
        <w:sz w:val="18"/>
        <w:szCs w:val="18"/>
      </w:rPr>
      <w:fldChar w:fldCharType="begin"/>
    </w:r>
    <w:r w:rsidRPr="00E84255">
      <w:rPr>
        <w:b/>
        <w:bCs/>
        <w:sz w:val="18"/>
        <w:szCs w:val="18"/>
      </w:rPr>
      <w:instrText>PAGE</w:instrText>
    </w:r>
    <w:r w:rsidRPr="00E84255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</w:t>
    </w:r>
    <w:r w:rsidRPr="00E84255">
      <w:rPr>
        <w:b/>
        <w:bCs/>
        <w:sz w:val="18"/>
        <w:szCs w:val="18"/>
      </w:rPr>
      <w:fldChar w:fldCharType="end"/>
    </w:r>
    <w:r w:rsidRPr="00E84255">
      <w:rPr>
        <w:sz w:val="18"/>
        <w:szCs w:val="18"/>
      </w:rPr>
      <w:t xml:space="preserve"> z </w:t>
    </w:r>
    <w:r w:rsidRPr="00E84255">
      <w:rPr>
        <w:b/>
        <w:bCs/>
        <w:sz w:val="18"/>
        <w:szCs w:val="18"/>
      </w:rPr>
      <w:fldChar w:fldCharType="begin"/>
    </w:r>
    <w:r w:rsidRPr="00E84255">
      <w:rPr>
        <w:b/>
        <w:bCs/>
        <w:sz w:val="18"/>
        <w:szCs w:val="18"/>
      </w:rPr>
      <w:instrText>NUMPAGES</w:instrText>
    </w:r>
    <w:r w:rsidRPr="00E84255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10</w:t>
    </w:r>
    <w:r w:rsidRPr="00E84255">
      <w:rPr>
        <w:b/>
        <w:bCs/>
        <w:sz w:val="18"/>
        <w:szCs w:val="18"/>
      </w:rPr>
      <w:fldChar w:fldCharType="end"/>
    </w:r>
  </w:p>
  <w:p w14:paraId="10CF758B" w14:textId="77777777" w:rsidR="009F4EA5" w:rsidRDefault="009F4E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2A5EF3" w14:textId="77777777" w:rsidR="006E0230" w:rsidRDefault="006E0230" w:rsidP="004767E6">
      <w:pPr>
        <w:spacing w:after="0"/>
      </w:pPr>
      <w:r>
        <w:separator/>
      </w:r>
    </w:p>
  </w:footnote>
  <w:footnote w:type="continuationSeparator" w:id="0">
    <w:p w14:paraId="617FC32E" w14:textId="77777777" w:rsidR="006E0230" w:rsidRDefault="006E0230" w:rsidP="004767E6">
      <w:pPr>
        <w:spacing w:after="0"/>
      </w:pPr>
      <w:r>
        <w:continuationSeparator/>
      </w:r>
    </w:p>
  </w:footnote>
  <w:footnote w:type="continuationNotice" w:id="1">
    <w:p w14:paraId="3CE8B279" w14:textId="77777777" w:rsidR="006E0230" w:rsidRDefault="006E023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10DFA" w14:textId="4F898CCF" w:rsidR="00C90BA6" w:rsidRDefault="00C90BA6">
    <w:pPr>
      <w:pStyle w:val="Nagwek"/>
    </w:pPr>
    <w:r>
      <w:rPr>
        <w:noProof/>
      </w:rPr>
      <w:drawing>
        <wp:inline distT="0" distB="0" distL="0" distR="0" wp14:anchorId="34DC95AA" wp14:editId="455B02DC">
          <wp:extent cx="6120765" cy="117665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1176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F7589" w14:textId="358C640E" w:rsidR="009F4EA5" w:rsidRPr="00180D4C" w:rsidRDefault="009F4EA5" w:rsidP="00180D4C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5E74B7E" wp14:editId="7A67F664">
          <wp:simplePos x="0" y="0"/>
          <wp:positionH relativeFrom="column">
            <wp:posOffset>221539</wp:posOffset>
          </wp:positionH>
          <wp:positionV relativeFrom="paragraph">
            <wp:posOffset>-100453</wp:posOffset>
          </wp:positionV>
          <wp:extent cx="6120130" cy="1179195"/>
          <wp:effectExtent l="0" t="0" r="0" b="1905"/>
          <wp:wrapTight wrapText="bothSides">
            <wp:wrapPolygon edited="0">
              <wp:start x="0" y="0"/>
              <wp:lineTo x="0" y="21286"/>
              <wp:lineTo x="21515" y="21286"/>
              <wp:lineTo x="21515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elka-Norwegia24-IB-PL.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179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)"/>
      <w:lvlJc w:val="left"/>
      <w:pPr>
        <w:tabs>
          <w:tab w:val="num" w:pos="3300"/>
        </w:tabs>
        <w:ind w:left="3300" w:hanging="42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0000006"/>
    <w:multiLevelType w:val="singleLevel"/>
    <w:tmpl w:val="00000006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  <w:sz w:val="24"/>
      </w:rPr>
    </w:lvl>
  </w:abstractNum>
  <w:abstractNum w:abstractNumId="2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10"/>
    <w:multiLevelType w:val="singleLevel"/>
    <w:tmpl w:val="00000010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</w:abstractNum>
  <w:abstractNum w:abstractNumId="4" w15:restartNumberingAfterBreak="0">
    <w:nsid w:val="00000014"/>
    <w:multiLevelType w:val="multilevel"/>
    <w:tmpl w:val="8C9A8B40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19"/>
    <w:multiLevelType w:val="singleLevel"/>
    <w:tmpl w:val="0000001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6" w15:restartNumberingAfterBreak="0">
    <w:nsid w:val="0000001E"/>
    <w:multiLevelType w:val="singleLevel"/>
    <w:tmpl w:val="C00E8400"/>
    <w:name w:val="WW8Num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642410D4"/>
    <w:multiLevelType w:val="hybridMultilevel"/>
    <w:tmpl w:val="6DEC5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963C59"/>
    <w:multiLevelType w:val="hybridMultilevel"/>
    <w:tmpl w:val="F4EEE15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DD5"/>
    <w:rsid w:val="000001B6"/>
    <w:rsid w:val="00001158"/>
    <w:rsid w:val="00004DBA"/>
    <w:rsid w:val="000051F4"/>
    <w:rsid w:val="00007B84"/>
    <w:rsid w:val="00007C0F"/>
    <w:rsid w:val="0001029C"/>
    <w:rsid w:val="00010BA9"/>
    <w:rsid w:val="00011442"/>
    <w:rsid w:val="00012431"/>
    <w:rsid w:val="00017F97"/>
    <w:rsid w:val="00020CB3"/>
    <w:rsid w:val="00020EAD"/>
    <w:rsid w:val="000210BF"/>
    <w:rsid w:val="00021D4D"/>
    <w:rsid w:val="00023084"/>
    <w:rsid w:val="00023C0E"/>
    <w:rsid w:val="00024F73"/>
    <w:rsid w:val="000278DD"/>
    <w:rsid w:val="00034940"/>
    <w:rsid w:val="00035CF6"/>
    <w:rsid w:val="00037C3C"/>
    <w:rsid w:val="000436BA"/>
    <w:rsid w:val="00052DF7"/>
    <w:rsid w:val="0005340B"/>
    <w:rsid w:val="000534C1"/>
    <w:rsid w:val="0005350B"/>
    <w:rsid w:val="00053835"/>
    <w:rsid w:val="0005484F"/>
    <w:rsid w:val="000657FB"/>
    <w:rsid w:val="000748E1"/>
    <w:rsid w:val="000769D3"/>
    <w:rsid w:val="00077778"/>
    <w:rsid w:val="00081F5B"/>
    <w:rsid w:val="0008209C"/>
    <w:rsid w:val="00090D28"/>
    <w:rsid w:val="00092F4F"/>
    <w:rsid w:val="0009476A"/>
    <w:rsid w:val="000A00F8"/>
    <w:rsid w:val="000A22ED"/>
    <w:rsid w:val="000A5A2E"/>
    <w:rsid w:val="000B32F0"/>
    <w:rsid w:val="000B5F0C"/>
    <w:rsid w:val="000B6F56"/>
    <w:rsid w:val="000C63F4"/>
    <w:rsid w:val="000C6C3F"/>
    <w:rsid w:val="000C72E6"/>
    <w:rsid w:val="000C7751"/>
    <w:rsid w:val="000D07CE"/>
    <w:rsid w:val="000D1625"/>
    <w:rsid w:val="000D26AE"/>
    <w:rsid w:val="000D3394"/>
    <w:rsid w:val="000D3CA0"/>
    <w:rsid w:val="000D6761"/>
    <w:rsid w:val="000D75C7"/>
    <w:rsid w:val="000E38BD"/>
    <w:rsid w:val="000E4BF6"/>
    <w:rsid w:val="000E511D"/>
    <w:rsid w:val="000E6101"/>
    <w:rsid w:val="000E7CF1"/>
    <w:rsid w:val="000F02C2"/>
    <w:rsid w:val="00106E69"/>
    <w:rsid w:val="00107826"/>
    <w:rsid w:val="00110CC6"/>
    <w:rsid w:val="00110F11"/>
    <w:rsid w:val="00111775"/>
    <w:rsid w:val="00113052"/>
    <w:rsid w:val="0011472D"/>
    <w:rsid w:val="00115C4A"/>
    <w:rsid w:val="0012033E"/>
    <w:rsid w:val="00121B5F"/>
    <w:rsid w:val="00123799"/>
    <w:rsid w:val="00124694"/>
    <w:rsid w:val="00125C3E"/>
    <w:rsid w:val="00125E43"/>
    <w:rsid w:val="00131B83"/>
    <w:rsid w:val="00140D24"/>
    <w:rsid w:val="00141248"/>
    <w:rsid w:val="001418B1"/>
    <w:rsid w:val="00142B4C"/>
    <w:rsid w:val="00146066"/>
    <w:rsid w:val="001500EA"/>
    <w:rsid w:val="00151BE1"/>
    <w:rsid w:val="00154E1A"/>
    <w:rsid w:val="00156C50"/>
    <w:rsid w:val="00156EFD"/>
    <w:rsid w:val="00157C51"/>
    <w:rsid w:val="00162ADD"/>
    <w:rsid w:val="00163089"/>
    <w:rsid w:val="001651B9"/>
    <w:rsid w:val="001654BD"/>
    <w:rsid w:val="00166852"/>
    <w:rsid w:val="00170130"/>
    <w:rsid w:val="00170E21"/>
    <w:rsid w:val="00174623"/>
    <w:rsid w:val="00177A86"/>
    <w:rsid w:val="00180D4C"/>
    <w:rsid w:val="00181A39"/>
    <w:rsid w:val="00182342"/>
    <w:rsid w:val="00184516"/>
    <w:rsid w:val="00187A66"/>
    <w:rsid w:val="00193115"/>
    <w:rsid w:val="00193BEF"/>
    <w:rsid w:val="001A0412"/>
    <w:rsid w:val="001A161E"/>
    <w:rsid w:val="001A1CFB"/>
    <w:rsid w:val="001A25F7"/>
    <w:rsid w:val="001A2B99"/>
    <w:rsid w:val="001A3CC1"/>
    <w:rsid w:val="001A43AD"/>
    <w:rsid w:val="001A676F"/>
    <w:rsid w:val="001A72B6"/>
    <w:rsid w:val="001B1533"/>
    <w:rsid w:val="001B40A4"/>
    <w:rsid w:val="001B448E"/>
    <w:rsid w:val="001B5C5F"/>
    <w:rsid w:val="001C1BF0"/>
    <w:rsid w:val="001C3D54"/>
    <w:rsid w:val="001C4299"/>
    <w:rsid w:val="001C615B"/>
    <w:rsid w:val="001C6743"/>
    <w:rsid w:val="001D3557"/>
    <w:rsid w:val="001D4C33"/>
    <w:rsid w:val="001D4F9A"/>
    <w:rsid w:val="001E1948"/>
    <w:rsid w:val="001E4313"/>
    <w:rsid w:val="001E5607"/>
    <w:rsid w:val="001F4AD0"/>
    <w:rsid w:val="001F7655"/>
    <w:rsid w:val="0020021C"/>
    <w:rsid w:val="00201F95"/>
    <w:rsid w:val="00213FCF"/>
    <w:rsid w:val="00214FBF"/>
    <w:rsid w:val="00215109"/>
    <w:rsid w:val="002153BB"/>
    <w:rsid w:val="0021635D"/>
    <w:rsid w:val="002219F3"/>
    <w:rsid w:val="002251D9"/>
    <w:rsid w:val="0022693F"/>
    <w:rsid w:val="002339D0"/>
    <w:rsid w:val="002363F5"/>
    <w:rsid w:val="002407CB"/>
    <w:rsid w:val="00240849"/>
    <w:rsid w:val="0024363B"/>
    <w:rsid w:val="00251983"/>
    <w:rsid w:val="00254748"/>
    <w:rsid w:val="00263EC4"/>
    <w:rsid w:val="002650A0"/>
    <w:rsid w:val="00265C64"/>
    <w:rsid w:val="00275DAA"/>
    <w:rsid w:val="00282A6A"/>
    <w:rsid w:val="002854F3"/>
    <w:rsid w:val="00286EA5"/>
    <w:rsid w:val="00287658"/>
    <w:rsid w:val="0028781D"/>
    <w:rsid w:val="00291E72"/>
    <w:rsid w:val="00292583"/>
    <w:rsid w:val="002944D7"/>
    <w:rsid w:val="002960D5"/>
    <w:rsid w:val="002A0E1E"/>
    <w:rsid w:val="002A1699"/>
    <w:rsid w:val="002A413B"/>
    <w:rsid w:val="002A5526"/>
    <w:rsid w:val="002A5975"/>
    <w:rsid w:val="002B3159"/>
    <w:rsid w:val="002C1C81"/>
    <w:rsid w:val="002C28DE"/>
    <w:rsid w:val="002C46C6"/>
    <w:rsid w:val="002D03D6"/>
    <w:rsid w:val="002D15E7"/>
    <w:rsid w:val="002D1767"/>
    <w:rsid w:val="002D2C9A"/>
    <w:rsid w:val="002D42D3"/>
    <w:rsid w:val="002E4003"/>
    <w:rsid w:val="002E486B"/>
    <w:rsid w:val="002F1458"/>
    <w:rsid w:val="002F20E6"/>
    <w:rsid w:val="002F57D1"/>
    <w:rsid w:val="002F5CB4"/>
    <w:rsid w:val="002F6F9E"/>
    <w:rsid w:val="00300FE1"/>
    <w:rsid w:val="00302C22"/>
    <w:rsid w:val="003069F8"/>
    <w:rsid w:val="00310071"/>
    <w:rsid w:val="00313951"/>
    <w:rsid w:val="003171BB"/>
    <w:rsid w:val="0032141B"/>
    <w:rsid w:val="0032189D"/>
    <w:rsid w:val="00321A50"/>
    <w:rsid w:val="00325FCC"/>
    <w:rsid w:val="00327155"/>
    <w:rsid w:val="00330702"/>
    <w:rsid w:val="00330C86"/>
    <w:rsid w:val="003327F7"/>
    <w:rsid w:val="00332ACD"/>
    <w:rsid w:val="0034095E"/>
    <w:rsid w:val="00353BB7"/>
    <w:rsid w:val="00365494"/>
    <w:rsid w:val="00365B64"/>
    <w:rsid w:val="003724B2"/>
    <w:rsid w:val="003729EB"/>
    <w:rsid w:val="003758EC"/>
    <w:rsid w:val="0037681E"/>
    <w:rsid w:val="00376967"/>
    <w:rsid w:val="0038099E"/>
    <w:rsid w:val="003812B5"/>
    <w:rsid w:val="00383D2D"/>
    <w:rsid w:val="0039159E"/>
    <w:rsid w:val="00394A23"/>
    <w:rsid w:val="003A2586"/>
    <w:rsid w:val="003A5CFF"/>
    <w:rsid w:val="003A77CD"/>
    <w:rsid w:val="003B21E1"/>
    <w:rsid w:val="003B6E79"/>
    <w:rsid w:val="003C1036"/>
    <w:rsid w:val="003C2B4F"/>
    <w:rsid w:val="003C5C5D"/>
    <w:rsid w:val="003C6777"/>
    <w:rsid w:val="003D0C30"/>
    <w:rsid w:val="003D1ABA"/>
    <w:rsid w:val="003D51C7"/>
    <w:rsid w:val="003D6DA0"/>
    <w:rsid w:val="003E0F5F"/>
    <w:rsid w:val="003E32D6"/>
    <w:rsid w:val="003E3B1A"/>
    <w:rsid w:val="003E6356"/>
    <w:rsid w:val="003F12F4"/>
    <w:rsid w:val="003F7B9C"/>
    <w:rsid w:val="004032F6"/>
    <w:rsid w:val="00403B0A"/>
    <w:rsid w:val="004055B1"/>
    <w:rsid w:val="0041023B"/>
    <w:rsid w:val="004112B6"/>
    <w:rsid w:val="004136CB"/>
    <w:rsid w:val="00414923"/>
    <w:rsid w:val="00415904"/>
    <w:rsid w:val="00416756"/>
    <w:rsid w:val="00422C6D"/>
    <w:rsid w:val="00430210"/>
    <w:rsid w:val="00430761"/>
    <w:rsid w:val="0043220D"/>
    <w:rsid w:val="0043401C"/>
    <w:rsid w:val="004351DF"/>
    <w:rsid w:val="00435753"/>
    <w:rsid w:val="00437C17"/>
    <w:rsid w:val="00444152"/>
    <w:rsid w:val="00447A2E"/>
    <w:rsid w:val="00450206"/>
    <w:rsid w:val="004517F5"/>
    <w:rsid w:val="004526A5"/>
    <w:rsid w:val="00456E13"/>
    <w:rsid w:val="00460269"/>
    <w:rsid w:val="00460423"/>
    <w:rsid w:val="00460B3A"/>
    <w:rsid w:val="00461856"/>
    <w:rsid w:val="00462928"/>
    <w:rsid w:val="00471638"/>
    <w:rsid w:val="00471D14"/>
    <w:rsid w:val="00475BC7"/>
    <w:rsid w:val="004767E6"/>
    <w:rsid w:val="004775B7"/>
    <w:rsid w:val="00477D92"/>
    <w:rsid w:val="00483E92"/>
    <w:rsid w:val="004859B1"/>
    <w:rsid w:val="004900FB"/>
    <w:rsid w:val="0049053F"/>
    <w:rsid w:val="004913C4"/>
    <w:rsid w:val="00492625"/>
    <w:rsid w:val="004943A7"/>
    <w:rsid w:val="0049543E"/>
    <w:rsid w:val="00495B9B"/>
    <w:rsid w:val="00496B7F"/>
    <w:rsid w:val="004A23FF"/>
    <w:rsid w:val="004A623B"/>
    <w:rsid w:val="004B1D15"/>
    <w:rsid w:val="004B44AB"/>
    <w:rsid w:val="004C384A"/>
    <w:rsid w:val="004C4522"/>
    <w:rsid w:val="004C5189"/>
    <w:rsid w:val="004D448E"/>
    <w:rsid w:val="004E00DF"/>
    <w:rsid w:val="004E0A7E"/>
    <w:rsid w:val="004E0EEC"/>
    <w:rsid w:val="004E2EEF"/>
    <w:rsid w:val="00505A3D"/>
    <w:rsid w:val="005065C0"/>
    <w:rsid w:val="00507343"/>
    <w:rsid w:val="005078F3"/>
    <w:rsid w:val="0051138C"/>
    <w:rsid w:val="00515C49"/>
    <w:rsid w:val="00516306"/>
    <w:rsid w:val="00522CCA"/>
    <w:rsid w:val="005230F9"/>
    <w:rsid w:val="005234BE"/>
    <w:rsid w:val="00530F74"/>
    <w:rsid w:val="005345AC"/>
    <w:rsid w:val="00534FA5"/>
    <w:rsid w:val="005378B6"/>
    <w:rsid w:val="0054053C"/>
    <w:rsid w:val="00541633"/>
    <w:rsid w:val="00542A4A"/>
    <w:rsid w:val="00545DDD"/>
    <w:rsid w:val="00545F74"/>
    <w:rsid w:val="00545FBA"/>
    <w:rsid w:val="0054618A"/>
    <w:rsid w:val="005513F2"/>
    <w:rsid w:val="00560EE3"/>
    <w:rsid w:val="005613C4"/>
    <w:rsid w:val="005621B5"/>
    <w:rsid w:val="005672D0"/>
    <w:rsid w:val="00567382"/>
    <w:rsid w:val="0057052C"/>
    <w:rsid w:val="00582D49"/>
    <w:rsid w:val="00582F2F"/>
    <w:rsid w:val="00585EF8"/>
    <w:rsid w:val="00592BDA"/>
    <w:rsid w:val="00594143"/>
    <w:rsid w:val="00594C9E"/>
    <w:rsid w:val="00595022"/>
    <w:rsid w:val="005A0AC6"/>
    <w:rsid w:val="005A5C5E"/>
    <w:rsid w:val="005A6C58"/>
    <w:rsid w:val="005B16D8"/>
    <w:rsid w:val="005B1FFB"/>
    <w:rsid w:val="005B32E5"/>
    <w:rsid w:val="005B4F86"/>
    <w:rsid w:val="005B7031"/>
    <w:rsid w:val="005C251E"/>
    <w:rsid w:val="005C4DA1"/>
    <w:rsid w:val="005C67C8"/>
    <w:rsid w:val="005D0856"/>
    <w:rsid w:val="005D0965"/>
    <w:rsid w:val="005E0442"/>
    <w:rsid w:val="005E2285"/>
    <w:rsid w:val="005E2E59"/>
    <w:rsid w:val="005E302E"/>
    <w:rsid w:val="005E44F1"/>
    <w:rsid w:val="005E598D"/>
    <w:rsid w:val="005F0715"/>
    <w:rsid w:val="005F53A9"/>
    <w:rsid w:val="005F5EDA"/>
    <w:rsid w:val="005F6455"/>
    <w:rsid w:val="00604044"/>
    <w:rsid w:val="00610067"/>
    <w:rsid w:val="00610251"/>
    <w:rsid w:val="00610C95"/>
    <w:rsid w:val="006122F6"/>
    <w:rsid w:val="00616256"/>
    <w:rsid w:val="006170DE"/>
    <w:rsid w:val="0062061D"/>
    <w:rsid w:val="006229D3"/>
    <w:rsid w:val="00622B08"/>
    <w:rsid w:val="00624B0C"/>
    <w:rsid w:val="0062521D"/>
    <w:rsid w:val="00625E40"/>
    <w:rsid w:val="006266C3"/>
    <w:rsid w:val="0062743A"/>
    <w:rsid w:val="0063357B"/>
    <w:rsid w:val="006359A3"/>
    <w:rsid w:val="00635A22"/>
    <w:rsid w:val="0063756F"/>
    <w:rsid w:val="0064545A"/>
    <w:rsid w:val="00646D83"/>
    <w:rsid w:val="006556E7"/>
    <w:rsid w:val="00656382"/>
    <w:rsid w:val="00657F26"/>
    <w:rsid w:val="00660013"/>
    <w:rsid w:val="00662FF6"/>
    <w:rsid w:val="006647B5"/>
    <w:rsid w:val="00670E1A"/>
    <w:rsid w:val="00673A0F"/>
    <w:rsid w:val="00673EBE"/>
    <w:rsid w:val="006763A4"/>
    <w:rsid w:val="006763D2"/>
    <w:rsid w:val="00680F7F"/>
    <w:rsid w:val="006823A7"/>
    <w:rsid w:val="00682EDD"/>
    <w:rsid w:val="00687CF6"/>
    <w:rsid w:val="00692243"/>
    <w:rsid w:val="0069403D"/>
    <w:rsid w:val="00694212"/>
    <w:rsid w:val="006A111D"/>
    <w:rsid w:val="006A2276"/>
    <w:rsid w:val="006A4BC4"/>
    <w:rsid w:val="006B0366"/>
    <w:rsid w:val="006B3F9D"/>
    <w:rsid w:val="006C0788"/>
    <w:rsid w:val="006C1782"/>
    <w:rsid w:val="006C29A3"/>
    <w:rsid w:val="006C33C4"/>
    <w:rsid w:val="006C78DD"/>
    <w:rsid w:val="006D1277"/>
    <w:rsid w:val="006D708C"/>
    <w:rsid w:val="006D7697"/>
    <w:rsid w:val="006E0230"/>
    <w:rsid w:val="006E06F4"/>
    <w:rsid w:val="006E178B"/>
    <w:rsid w:val="006F0A7F"/>
    <w:rsid w:val="006F2F8D"/>
    <w:rsid w:val="006F4D94"/>
    <w:rsid w:val="006F7686"/>
    <w:rsid w:val="007028C3"/>
    <w:rsid w:val="00703AD2"/>
    <w:rsid w:val="007045EE"/>
    <w:rsid w:val="00704E72"/>
    <w:rsid w:val="00705D7C"/>
    <w:rsid w:val="00707E6D"/>
    <w:rsid w:val="007110F0"/>
    <w:rsid w:val="00712F4B"/>
    <w:rsid w:val="00713F1F"/>
    <w:rsid w:val="00715ADA"/>
    <w:rsid w:val="007202C7"/>
    <w:rsid w:val="00721F04"/>
    <w:rsid w:val="00722EF3"/>
    <w:rsid w:val="00724196"/>
    <w:rsid w:val="007263FE"/>
    <w:rsid w:val="00726F2B"/>
    <w:rsid w:val="00734D23"/>
    <w:rsid w:val="00736939"/>
    <w:rsid w:val="00741137"/>
    <w:rsid w:val="00741C4B"/>
    <w:rsid w:val="00741E22"/>
    <w:rsid w:val="00741E5A"/>
    <w:rsid w:val="00743A5D"/>
    <w:rsid w:val="00746AC2"/>
    <w:rsid w:val="00752BD4"/>
    <w:rsid w:val="007532C9"/>
    <w:rsid w:val="007549BD"/>
    <w:rsid w:val="00756DA6"/>
    <w:rsid w:val="00757D8A"/>
    <w:rsid w:val="00760063"/>
    <w:rsid w:val="0076038C"/>
    <w:rsid w:val="007610CF"/>
    <w:rsid w:val="00762518"/>
    <w:rsid w:val="00763A3C"/>
    <w:rsid w:val="0077463D"/>
    <w:rsid w:val="0077475F"/>
    <w:rsid w:val="00775440"/>
    <w:rsid w:val="00777DB4"/>
    <w:rsid w:val="00780655"/>
    <w:rsid w:val="00780C4A"/>
    <w:rsid w:val="00783459"/>
    <w:rsid w:val="00792115"/>
    <w:rsid w:val="0079398E"/>
    <w:rsid w:val="00793A88"/>
    <w:rsid w:val="0079557B"/>
    <w:rsid w:val="007967B2"/>
    <w:rsid w:val="007A2D22"/>
    <w:rsid w:val="007A4F2D"/>
    <w:rsid w:val="007A52B8"/>
    <w:rsid w:val="007A633A"/>
    <w:rsid w:val="007B71D3"/>
    <w:rsid w:val="007C047B"/>
    <w:rsid w:val="007C324F"/>
    <w:rsid w:val="007D0A6E"/>
    <w:rsid w:val="007D2956"/>
    <w:rsid w:val="007E308E"/>
    <w:rsid w:val="007E3345"/>
    <w:rsid w:val="007F0FDD"/>
    <w:rsid w:val="00802F18"/>
    <w:rsid w:val="008053A0"/>
    <w:rsid w:val="0080691A"/>
    <w:rsid w:val="0081181A"/>
    <w:rsid w:val="00811F21"/>
    <w:rsid w:val="008148BA"/>
    <w:rsid w:val="00823D14"/>
    <w:rsid w:val="0082490B"/>
    <w:rsid w:val="00824E78"/>
    <w:rsid w:val="00826996"/>
    <w:rsid w:val="00826DA9"/>
    <w:rsid w:val="00834BA8"/>
    <w:rsid w:val="0083644A"/>
    <w:rsid w:val="00836F08"/>
    <w:rsid w:val="00843545"/>
    <w:rsid w:val="00845E29"/>
    <w:rsid w:val="00846F95"/>
    <w:rsid w:val="008541A9"/>
    <w:rsid w:val="00854D38"/>
    <w:rsid w:val="008563FF"/>
    <w:rsid w:val="00857FF1"/>
    <w:rsid w:val="00863E04"/>
    <w:rsid w:val="0086588C"/>
    <w:rsid w:val="00867600"/>
    <w:rsid w:val="00871379"/>
    <w:rsid w:val="0087217A"/>
    <w:rsid w:val="00872548"/>
    <w:rsid w:val="00872F4C"/>
    <w:rsid w:val="008731F2"/>
    <w:rsid w:val="0087403C"/>
    <w:rsid w:val="008772A5"/>
    <w:rsid w:val="00880CD1"/>
    <w:rsid w:val="0088E97E"/>
    <w:rsid w:val="008A1DDB"/>
    <w:rsid w:val="008A41F1"/>
    <w:rsid w:val="008A5AB0"/>
    <w:rsid w:val="008B1CC5"/>
    <w:rsid w:val="008C071E"/>
    <w:rsid w:val="008C0A1A"/>
    <w:rsid w:val="008C60D4"/>
    <w:rsid w:val="008C747E"/>
    <w:rsid w:val="008D2DD5"/>
    <w:rsid w:val="008D3076"/>
    <w:rsid w:val="008D34AE"/>
    <w:rsid w:val="008D4634"/>
    <w:rsid w:val="008D5463"/>
    <w:rsid w:val="008D7B57"/>
    <w:rsid w:val="008E08F5"/>
    <w:rsid w:val="008E33B0"/>
    <w:rsid w:val="008F000F"/>
    <w:rsid w:val="008F12D6"/>
    <w:rsid w:val="008F6E04"/>
    <w:rsid w:val="00900B36"/>
    <w:rsid w:val="009020B8"/>
    <w:rsid w:val="00902BF2"/>
    <w:rsid w:val="0090686C"/>
    <w:rsid w:val="00912DAD"/>
    <w:rsid w:val="0091438F"/>
    <w:rsid w:val="00915E65"/>
    <w:rsid w:val="00916128"/>
    <w:rsid w:val="00917A4C"/>
    <w:rsid w:val="009269C0"/>
    <w:rsid w:val="009401C0"/>
    <w:rsid w:val="0094025B"/>
    <w:rsid w:val="009403BF"/>
    <w:rsid w:val="00943C41"/>
    <w:rsid w:val="0094792C"/>
    <w:rsid w:val="00950F4E"/>
    <w:rsid w:val="00955533"/>
    <w:rsid w:val="00957AF7"/>
    <w:rsid w:val="0096102B"/>
    <w:rsid w:val="00961999"/>
    <w:rsid w:val="00966554"/>
    <w:rsid w:val="00970B7C"/>
    <w:rsid w:val="009723B8"/>
    <w:rsid w:val="00973561"/>
    <w:rsid w:val="00973D39"/>
    <w:rsid w:val="009758DC"/>
    <w:rsid w:val="009804D9"/>
    <w:rsid w:val="0098175E"/>
    <w:rsid w:val="00981CF7"/>
    <w:rsid w:val="00982699"/>
    <w:rsid w:val="009906A7"/>
    <w:rsid w:val="009928F0"/>
    <w:rsid w:val="0099405E"/>
    <w:rsid w:val="00996D21"/>
    <w:rsid w:val="009A0F79"/>
    <w:rsid w:val="009A409C"/>
    <w:rsid w:val="009A5AFE"/>
    <w:rsid w:val="009B0DE0"/>
    <w:rsid w:val="009B36A8"/>
    <w:rsid w:val="009B3A18"/>
    <w:rsid w:val="009B6F60"/>
    <w:rsid w:val="009C0208"/>
    <w:rsid w:val="009C0B54"/>
    <w:rsid w:val="009C149F"/>
    <w:rsid w:val="009C28B1"/>
    <w:rsid w:val="009C3C7A"/>
    <w:rsid w:val="009C5765"/>
    <w:rsid w:val="009C6433"/>
    <w:rsid w:val="009C6591"/>
    <w:rsid w:val="009D0B35"/>
    <w:rsid w:val="009D3101"/>
    <w:rsid w:val="009D3BD5"/>
    <w:rsid w:val="009D73DC"/>
    <w:rsid w:val="009E1EC6"/>
    <w:rsid w:val="009E3B86"/>
    <w:rsid w:val="009E6F7C"/>
    <w:rsid w:val="009E7A15"/>
    <w:rsid w:val="009F1B96"/>
    <w:rsid w:val="009F2599"/>
    <w:rsid w:val="009F2C38"/>
    <w:rsid w:val="009F4EA5"/>
    <w:rsid w:val="009F5ADB"/>
    <w:rsid w:val="009F649B"/>
    <w:rsid w:val="009F6B21"/>
    <w:rsid w:val="009F79AE"/>
    <w:rsid w:val="00A03B7A"/>
    <w:rsid w:val="00A0727D"/>
    <w:rsid w:val="00A107BA"/>
    <w:rsid w:val="00A10D85"/>
    <w:rsid w:val="00A116FD"/>
    <w:rsid w:val="00A12D44"/>
    <w:rsid w:val="00A13B20"/>
    <w:rsid w:val="00A20A4A"/>
    <w:rsid w:val="00A20D58"/>
    <w:rsid w:val="00A21BEF"/>
    <w:rsid w:val="00A245C5"/>
    <w:rsid w:val="00A260E6"/>
    <w:rsid w:val="00A30E78"/>
    <w:rsid w:val="00A30F85"/>
    <w:rsid w:val="00A342F2"/>
    <w:rsid w:val="00A35B5B"/>
    <w:rsid w:val="00A36F9A"/>
    <w:rsid w:val="00A44046"/>
    <w:rsid w:val="00A44922"/>
    <w:rsid w:val="00A45030"/>
    <w:rsid w:val="00A45823"/>
    <w:rsid w:val="00A46403"/>
    <w:rsid w:val="00A47A54"/>
    <w:rsid w:val="00A47DDF"/>
    <w:rsid w:val="00A555C6"/>
    <w:rsid w:val="00A629B9"/>
    <w:rsid w:val="00A62FDE"/>
    <w:rsid w:val="00A64B71"/>
    <w:rsid w:val="00A74C7C"/>
    <w:rsid w:val="00A81555"/>
    <w:rsid w:val="00A8191C"/>
    <w:rsid w:val="00A82BF2"/>
    <w:rsid w:val="00A82D9D"/>
    <w:rsid w:val="00A91EF6"/>
    <w:rsid w:val="00A94968"/>
    <w:rsid w:val="00A962BF"/>
    <w:rsid w:val="00A97F9D"/>
    <w:rsid w:val="00AA32E1"/>
    <w:rsid w:val="00AB1B63"/>
    <w:rsid w:val="00AB5781"/>
    <w:rsid w:val="00AC0490"/>
    <w:rsid w:val="00AC1BAD"/>
    <w:rsid w:val="00AC45E2"/>
    <w:rsid w:val="00AC48A0"/>
    <w:rsid w:val="00AC69FD"/>
    <w:rsid w:val="00AD28FF"/>
    <w:rsid w:val="00AD41E2"/>
    <w:rsid w:val="00AD4704"/>
    <w:rsid w:val="00AD484D"/>
    <w:rsid w:val="00AD4BD2"/>
    <w:rsid w:val="00AD6463"/>
    <w:rsid w:val="00AE499E"/>
    <w:rsid w:val="00AE6F1B"/>
    <w:rsid w:val="00AF1D7A"/>
    <w:rsid w:val="00AF2796"/>
    <w:rsid w:val="00AF2E70"/>
    <w:rsid w:val="00AF5F04"/>
    <w:rsid w:val="00B02390"/>
    <w:rsid w:val="00B02751"/>
    <w:rsid w:val="00B063B6"/>
    <w:rsid w:val="00B106A5"/>
    <w:rsid w:val="00B115D2"/>
    <w:rsid w:val="00B150F3"/>
    <w:rsid w:val="00B15E84"/>
    <w:rsid w:val="00B172C4"/>
    <w:rsid w:val="00B2554A"/>
    <w:rsid w:val="00B2563D"/>
    <w:rsid w:val="00B25C57"/>
    <w:rsid w:val="00B26ABF"/>
    <w:rsid w:val="00B31AAC"/>
    <w:rsid w:val="00B4018D"/>
    <w:rsid w:val="00B40DB7"/>
    <w:rsid w:val="00B4680B"/>
    <w:rsid w:val="00B51E79"/>
    <w:rsid w:val="00B53169"/>
    <w:rsid w:val="00B539B7"/>
    <w:rsid w:val="00B553F7"/>
    <w:rsid w:val="00B577ED"/>
    <w:rsid w:val="00B76F99"/>
    <w:rsid w:val="00B82214"/>
    <w:rsid w:val="00B90CC5"/>
    <w:rsid w:val="00B9147C"/>
    <w:rsid w:val="00B93541"/>
    <w:rsid w:val="00B94C8C"/>
    <w:rsid w:val="00BA2526"/>
    <w:rsid w:val="00BA4F9D"/>
    <w:rsid w:val="00BA6E0D"/>
    <w:rsid w:val="00BB1ABC"/>
    <w:rsid w:val="00BB3F1D"/>
    <w:rsid w:val="00BC26AF"/>
    <w:rsid w:val="00BD245B"/>
    <w:rsid w:val="00BD3141"/>
    <w:rsid w:val="00BE19AE"/>
    <w:rsid w:val="00BE1E6B"/>
    <w:rsid w:val="00BE5322"/>
    <w:rsid w:val="00BF0406"/>
    <w:rsid w:val="00BF2B5C"/>
    <w:rsid w:val="00BF7020"/>
    <w:rsid w:val="00C016A2"/>
    <w:rsid w:val="00C037C7"/>
    <w:rsid w:val="00C04EF7"/>
    <w:rsid w:val="00C068A1"/>
    <w:rsid w:val="00C06D70"/>
    <w:rsid w:val="00C07D94"/>
    <w:rsid w:val="00C16AE1"/>
    <w:rsid w:val="00C23678"/>
    <w:rsid w:val="00C25379"/>
    <w:rsid w:val="00C254B0"/>
    <w:rsid w:val="00C25C27"/>
    <w:rsid w:val="00C266D5"/>
    <w:rsid w:val="00C26FD5"/>
    <w:rsid w:val="00C322F1"/>
    <w:rsid w:val="00C329DE"/>
    <w:rsid w:val="00C33279"/>
    <w:rsid w:val="00C33516"/>
    <w:rsid w:val="00C33E89"/>
    <w:rsid w:val="00C40BBF"/>
    <w:rsid w:val="00C41F0D"/>
    <w:rsid w:val="00C4358D"/>
    <w:rsid w:val="00C44A8C"/>
    <w:rsid w:val="00C44D57"/>
    <w:rsid w:val="00C467C1"/>
    <w:rsid w:val="00C52971"/>
    <w:rsid w:val="00C52E66"/>
    <w:rsid w:val="00C5307E"/>
    <w:rsid w:val="00C532A1"/>
    <w:rsid w:val="00C55085"/>
    <w:rsid w:val="00C5633F"/>
    <w:rsid w:val="00C56F28"/>
    <w:rsid w:val="00C6032C"/>
    <w:rsid w:val="00C61ADF"/>
    <w:rsid w:val="00C62569"/>
    <w:rsid w:val="00C642F5"/>
    <w:rsid w:val="00C665B0"/>
    <w:rsid w:val="00C7071A"/>
    <w:rsid w:val="00C72AF8"/>
    <w:rsid w:val="00C74D02"/>
    <w:rsid w:val="00C80C5E"/>
    <w:rsid w:val="00C8185C"/>
    <w:rsid w:val="00C8189D"/>
    <w:rsid w:val="00C85E83"/>
    <w:rsid w:val="00C865FC"/>
    <w:rsid w:val="00C90BA6"/>
    <w:rsid w:val="00C91CF1"/>
    <w:rsid w:val="00C948C9"/>
    <w:rsid w:val="00C96FD4"/>
    <w:rsid w:val="00C971C0"/>
    <w:rsid w:val="00C972BA"/>
    <w:rsid w:val="00CB1155"/>
    <w:rsid w:val="00CB2546"/>
    <w:rsid w:val="00CC4972"/>
    <w:rsid w:val="00CD13AF"/>
    <w:rsid w:val="00CD3A13"/>
    <w:rsid w:val="00CD3ED9"/>
    <w:rsid w:val="00CD73B8"/>
    <w:rsid w:val="00CE352E"/>
    <w:rsid w:val="00CE4EBB"/>
    <w:rsid w:val="00CE5EE2"/>
    <w:rsid w:val="00CE6961"/>
    <w:rsid w:val="00CF0D26"/>
    <w:rsid w:val="00CF20B3"/>
    <w:rsid w:val="00CF22E1"/>
    <w:rsid w:val="00CF22EA"/>
    <w:rsid w:val="00CF66BB"/>
    <w:rsid w:val="00CF7808"/>
    <w:rsid w:val="00CF7F8B"/>
    <w:rsid w:val="00D02267"/>
    <w:rsid w:val="00D0255E"/>
    <w:rsid w:val="00D0396F"/>
    <w:rsid w:val="00D150BE"/>
    <w:rsid w:val="00D26192"/>
    <w:rsid w:val="00D30C41"/>
    <w:rsid w:val="00D351A7"/>
    <w:rsid w:val="00D3527B"/>
    <w:rsid w:val="00D36716"/>
    <w:rsid w:val="00D42CC1"/>
    <w:rsid w:val="00D4792B"/>
    <w:rsid w:val="00D500A6"/>
    <w:rsid w:val="00D54BA8"/>
    <w:rsid w:val="00D558FA"/>
    <w:rsid w:val="00D617B6"/>
    <w:rsid w:val="00D6620A"/>
    <w:rsid w:val="00D662DA"/>
    <w:rsid w:val="00D667E9"/>
    <w:rsid w:val="00D71A71"/>
    <w:rsid w:val="00D73ECD"/>
    <w:rsid w:val="00D800F7"/>
    <w:rsid w:val="00D803D7"/>
    <w:rsid w:val="00D86B06"/>
    <w:rsid w:val="00D90D4E"/>
    <w:rsid w:val="00D914FB"/>
    <w:rsid w:val="00D9272F"/>
    <w:rsid w:val="00D937CF"/>
    <w:rsid w:val="00D93A21"/>
    <w:rsid w:val="00D95415"/>
    <w:rsid w:val="00D9562E"/>
    <w:rsid w:val="00D95E06"/>
    <w:rsid w:val="00D96A8D"/>
    <w:rsid w:val="00D9706F"/>
    <w:rsid w:val="00D97A37"/>
    <w:rsid w:val="00DA2AA8"/>
    <w:rsid w:val="00DB5735"/>
    <w:rsid w:val="00DB6C5D"/>
    <w:rsid w:val="00DC2DBE"/>
    <w:rsid w:val="00DC3518"/>
    <w:rsid w:val="00DC47E9"/>
    <w:rsid w:val="00DC631A"/>
    <w:rsid w:val="00DC68CE"/>
    <w:rsid w:val="00DD179F"/>
    <w:rsid w:val="00DD1ABA"/>
    <w:rsid w:val="00DD349C"/>
    <w:rsid w:val="00DD412D"/>
    <w:rsid w:val="00DD4191"/>
    <w:rsid w:val="00DD4F35"/>
    <w:rsid w:val="00DE09EF"/>
    <w:rsid w:val="00DE1183"/>
    <w:rsid w:val="00DE3FE4"/>
    <w:rsid w:val="00DF0126"/>
    <w:rsid w:val="00DF5DB4"/>
    <w:rsid w:val="00DF6D46"/>
    <w:rsid w:val="00DF7EFE"/>
    <w:rsid w:val="00E008E7"/>
    <w:rsid w:val="00E02D6E"/>
    <w:rsid w:val="00E032A8"/>
    <w:rsid w:val="00E0550F"/>
    <w:rsid w:val="00E07B6F"/>
    <w:rsid w:val="00E100FD"/>
    <w:rsid w:val="00E10722"/>
    <w:rsid w:val="00E1116B"/>
    <w:rsid w:val="00E1368A"/>
    <w:rsid w:val="00E164A9"/>
    <w:rsid w:val="00E2588D"/>
    <w:rsid w:val="00E26266"/>
    <w:rsid w:val="00E275C9"/>
    <w:rsid w:val="00E31E84"/>
    <w:rsid w:val="00E323FB"/>
    <w:rsid w:val="00E36A06"/>
    <w:rsid w:val="00E36A6D"/>
    <w:rsid w:val="00E36B6C"/>
    <w:rsid w:val="00E37496"/>
    <w:rsid w:val="00E43E8C"/>
    <w:rsid w:val="00E52317"/>
    <w:rsid w:val="00E53A25"/>
    <w:rsid w:val="00E60946"/>
    <w:rsid w:val="00E61598"/>
    <w:rsid w:val="00E61B4E"/>
    <w:rsid w:val="00E6211E"/>
    <w:rsid w:val="00E6694D"/>
    <w:rsid w:val="00E67215"/>
    <w:rsid w:val="00E70487"/>
    <w:rsid w:val="00E705D3"/>
    <w:rsid w:val="00E70B2A"/>
    <w:rsid w:val="00E74F49"/>
    <w:rsid w:val="00E76B0F"/>
    <w:rsid w:val="00E76EA5"/>
    <w:rsid w:val="00E80129"/>
    <w:rsid w:val="00E81FDB"/>
    <w:rsid w:val="00E826AD"/>
    <w:rsid w:val="00E82F52"/>
    <w:rsid w:val="00E84255"/>
    <w:rsid w:val="00E85041"/>
    <w:rsid w:val="00E904AD"/>
    <w:rsid w:val="00E91205"/>
    <w:rsid w:val="00E92D26"/>
    <w:rsid w:val="00E9407B"/>
    <w:rsid w:val="00E962BD"/>
    <w:rsid w:val="00E96487"/>
    <w:rsid w:val="00E96D2F"/>
    <w:rsid w:val="00EA008D"/>
    <w:rsid w:val="00EA0439"/>
    <w:rsid w:val="00EA0E57"/>
    <w:rsid w:val="00EA415C"/>
    <w:rsid w:val="00EB6104"/>
    <w:rsid w:val="00EC0B03"/>
    <w:rsid w:val="00EC548D"/>
    <w:rsid w:val="00EC6B9D"/>
    <w:rsid w:val="00EC6C69"/>
    <w:rsid w:val="00ED2DF8"/>
    <w:rsid w:val="00ED3398"/>
    <w:rsid w:val="00ED3A9B"/>
    <w:rsid w:val="00ED5685"/>
    <w:rsid w:val="00ED7BA5"/>
    <w:rsid w:val="00EE145C"/>
    <w:rsid w:val="00EE3506"/>
    <w:rsid w:val="00EE6319"/>
    <w:rsid w:val="00EE7011"/>
    <w:rsid w:val="00EF3536"/>
    <w:rsid w:val="00EF6FB9"/>
    <w:rsid w:val="00F0103E"/>
    <w:rsid w:val="00F01757"/>
    <w:rsid w:val="00F02325"/>
    <w:rsid w:val="00F02ABF"/>
    <w:rsid w:val="00F03A4D"/>
    <w:rsid w:val="00F10C62"/>
    <w:rsid w:val="00F139D6"/>
    <w:rsid w:val="00F15016"/>
    <w:rsid w:val="00F163D0"/>
    <w:rsid w:val="00F225E6"/>
    <w:rsid w:val="00F229C1"/>
    <w:rsid w:val="00F2313C"/>
    <w:rsid w:val="00F33FAC"/>
    <w:rsid w:val="00F37929"/>
    <w:rsid w:val="00F41399"/>
    <w:rsid w:val="00F415F8"/>
    <w:rsid w:val="00F41DB9"/>
    <w:rsid w:val="00F42DD3"/>
    <w:rsid w:val="00F47646"/>
    <w:rsid w:val="00F528EE"/>
    <w:rsid w:val="00F57615"/>
    <w:rsid w:val="00F642A3"/>
    <w:rsid w:val="00F724BA"/>
    <w:rsid w:val="00F73F38"/>
    <w:rsid w:val="00F74939"/>
    <w:rsid w:val="00F76439"/>
    <w:rsid w:val="00F84CC7"/>
    <w:rsid w:val="00F853A9"/>
    <w:rsid w:val="00F86121"/>
    <w:rsid w:val="00F870AF"/>
    <w:rsid w:val="00F90A6D"/>
    <w:rsid w:val="00F9342E"/>
    <w:rsid w:val="00F95A00"/>
    <w:rsid w:val="00F95A6C"/>
    <w:rsid w:val="00FA23ED"/>
    <w:rsid w:val="00FA496F"/>
    <w:rsid w:val="00FA5ECB"/>
    <w:rsid w:val="00FB1DC2"/>
    <w:rsid w:val="00FB527E"/>
    <w:rsid w:val="00FB6F46"/>
    <w:rsid w:val="00FC14BA"/>
    <w:rsid w:val="00FC1D84"/>
    <w:rsid w:val="00FC2FBF"/>
    <w:rsid w:val="00FC5915"/>
    <w:rsid w:val="00FC6583"/>
    <w:rsid w:val="00FE18D4"/>
    <w:rsid w:val="00FE4F60"/>
    <w:rsid w:val="00FF12BA"/>
    <w:rsid w:val="00FF558A"/>
    <w:rsid w:val="00FF651C"/>
    <w:rsid w:val="00FF6674"/>
    <w:rsid w:val="01873096"/>
    <w:rsid w:val="01C4658B"/>
    <w:rsid w:val="0363227F"/>
    <w:rsid w:val="03D2F3AB"/>
    <w:rsid w:val="0464866F"/>
    <w:rsid w:val="06681F7B"/>
    <w:rsid w:val="0704E65F"/>
    <w:rsid w:val="088DF57B"/>
    <w:rsid w:val="091D29BA"/>
    <w:rsid w:val="09A20877"/>
    <w:rsid w:val="09AF213E"/>
    <w:rsid w:val="0AE8FC3B"/>
    <w:rsid w:val="0BB531F5"/>
    <w:rsid w:val="0CB54DF9"/>
    <w:rsid w:val="0D026861"/>
    <w:rsid w:val="0E9374E8"/>
    <w:rsid w:val="0F36CC4F"/>
    <w:rsid w:val="0F7738D3"/>
    <w:rsid w:val="0FA127C7"/>
    <w:rsid w:val="114C9F68"/>
    <w:rsid w:val="11AAD222"/>
    <w:rsid w:val="1208BB49"/>
    <w:rsid w:val="12AEA469"/>
    <w:rsid w:val="12BA811C"/>
    <w:rsid w:val="12E1EEF8"/>
    <w:rsid w:val="13986ABD"/>
    <w:rsid w:val="13CA0519"/>
    <w:rsid w:val="1484402A"/>
    <w:rsid w:val="148D4D81"/>
    <w:rsid w:val="14EA606A"/>
    <w:rsid w:val="14EE56DB"/>
    <w:rsid w:val="1539BDE4"/>
    <w:rsid w:val="159FD682"/>
    <w:rsid w:val="1620108B"/>
    <w:rsid w:val="1709573D"/>
    <w:rsid w:val="174AE7A1"/>
    <w:rsid w:val="1751E8CC"/>
    <w:rsid w:val="1762F045"/>
    <w:rsid w:val="18B2ECD4"/>
    <w:rsid w:val="18C7B7FE"/>
    <w:rsid w:val="18D9F933"/>
    <w:rsid w:val="1909E522"/>
    <w:rsid w:val="190DD699"/>
    <w:rsid w:val="19BDD18D"/>
    <w:rsid w:val="1A038BB1"/>
    <w:rsid w:val="1A224AF0"/>
    <w:rsid w:val="1A28B5F2"/>
    <w:rsid w:val="1A6F27DA"/>
    <w:rsid w:val="1AD03DF6"/>
    <w:rsid w:val="1AD1115F"/>
    <w:rsid w:val="1B208A24"/>
    <w:rsid w:val="1C4185E4"/>
    <w:rsid w:val="1D480B83"/>
    <w:rsid w:val="1DE0A6CF"/>
    <w:rsid w:val="1E07DEB8"/>
    <w:rsid w:val="1E271B46"/>
    <w:rsid w:val="1E9142B0"/>
    <w:rsid w:val="1F8BBA68"/>
    <w:rsid w:val="1FCA3701"/>
    <w:rsid w:val="203C7412"/>
    <w:rsid w:val="2043A1E7"/>
    <w:rsid w:val="20D418FC"/>
    <w:rsid w:val="21AE242A"/>
    <w:rsid w:val="21D84473"/>
    <w:rsid w:val="2211F618"/>
    <w:rsid w:val="221D94D2"/>
    <w:rsid w:val="231684BC"/>
    <w:rsid w:val="2364B3D3"/>
    <w:rsid w:val="23C1848F"/>
    <w:rsid w:val="23D185B1"/>
    <w:rsid w:val="24154DDD"/>
    <w:rsid w:val="24AF3B59"/>
    <w:rsid w:val="24E17023"/>
    <w:rsid w:val="258EDA66"/>
    <w:rsid w:val="2695B453"/>
    <w:rsid w:val="274A84D2"/>
    <w:rsid w:val="28576AA0"/>
    <w:rsid w:val="2982D9CA"/>
    <w:rsid w:val="2A61980A"/>
    <w:rsid w:val="2C8F91AC"/>
    <w:rsid w:val="2E4933C0"/>
    <w:rsid w:val="2E49E73F"/>
    <w:rsid w:val="2E4B2CFE"/>
    <w:rsid w:val="2E6BDA5C"/>
    <w:rsid w:val="2F21D7ED"/>
    <w:rsid w:val="2F88B5D5"/>
    <w:rsid w:val="2F8EEE01"/>
    <w:rsid w:val="306655DD"/>
    <w:rsid w:val="308EC347"/>
    <w:rsid w:val="3101D4F4"/>
    <w:rsid w:val="315D3A78"/>
    <w:rsid w:val="31E52489"/>
    <w:rsid w:val="3222A407"/>
    <w:rsid w:val="33041E96"/>
    <w:rsid w:val="33AFAC56"/>
    <w:rsid w:val="33CEB001"/>
    <w:rsid w:val="34D36DA6"/>
    <w:rsid w:val="3589E7D3"/>
    <w:rsid w:val="35C8014C"/>
    <w:rsid w:val="36AEAC27"/>
    <w:rsid w:val="36DD1801"/>
    <w:rsid w:val="36DFBCB9"/>
    <w:rsid w:val="38361872"/>
    <w:rsid w:val="38859861"/>
    <w:rsid w:val="38F60DFB"/>
    <w:rsid w:val="3A31DD2F"/>
    <w:rsid w:val="3A3B4FBF"/>
    <w:rsid w:val="3A761207"/>
    <w:rsid w:val="3BD7B082"/>
    <w:rsid w:val="3C4203DA"/>
    <w:rsid w:val="3C6347C2"/>
    <w:rsid w:val="3C6F2663"/>
    <w:rsid w:val="3C904997"/>
    <w:rsid w:val="3D697DF1"/>
    <w:rsid w:val="3D9E21BF"/>
    <w:rsid w:val="3DE56C5C"/>
    <w:rsid w:val="3E0AF6C4"/>
    <w:rsid w:val="3E1A4EE9"/>
    <w:rsid w:val="3E50768B"/>
    <w:rsid w:val="3E57A6E9"/>
    <w:rsid w:val="3EA095AF"/>
    <w:rsid w:val="3F2501A8"/>
    <w:rsid w:val="40D16C63"/>
    <w:rsid w:val="40D5C281"/>
    <w:rsid w:val="411ACB8E"/>
    <w:rsid w:val="41B3442D"/>
    <w:rsid w:val="426D3CC4"/>
    <w:rsid w:val="42883165"/>
    <w:rsid w:val="4360D6BD"/>
    <w:rsid w:val="437406D2"/>
    <w:rsid w:val="43964F66"/>
    <w:rsid w:val="445E9BE2"/>
    <w:rsid w:val="44A0C0E0"/>
    <w:rsid w:val="45116308"/>
    <w:rsid w:val="453AD69B"/>
    <w:rsid w:val="4545A59A"/>
    <w:rsid w:val="457E3239"/>
    <w:rsid w:val="45E5761C"/>
    <w:rsid w:val="45EE3E01"/>
    <w:rsid w:val="4647A760"/>
    <w:rsid w:val="464D9193"/>
    <w:rsid w:val="46A7FFB5"/>
    <w:rsid w:val="46BD153C"/>
    <w:rsid w:val="472BDBA8"/>
    <w:rsid w:val="47F46D5D"/>
    <w:rsid w:val="47F69D28"/>
    <w:rsid w:val="48809C75"/>
    <w:rsid w:val="49903DBE"/>
    <w:rsid w:val="4C0543E8"/>
    <w:rsid w:val="4D2CFB23"/>
    <w:rsid w:val="4D385A19"/>
    <w:rsid w:val="4DB44589"/>
    <w:rsid w:val="4DBC26DD"/>
    <w:rsid w:val="4E5F7356"/>
    <w:rsid w:val="4F5015EA"/>
    <w:rsid w:val="5066D034"/>
    <w:rsid w:val="509FA442"/>
    <w:rsid w:val="50B27470"/>
    <w:rsid w:val="51312597"/>
    <w:rsid w:val="51BC9C83"/>
    <w:rsid w:val="52D857D3"/>
    <w:rsid w:val="5318768E"/>
    <w:rsid w:val="533A11A9"/>
    <w:rsid w:val="5352C2DC"/>
    <w:rsid w:val="53772381"/>
    <w:rsid w:val="53A07173"/>
    <w:rsid w:val="55EF64FA"/>
    <w:rsid w:val="57C93B2E"/>
    <w:rsid w:val="589E9DEC"/>
    <w:rsid w:val="58CE0C8B"/>
    <w:rsid w:val="590F34B6"/>
    <w:rsid w:val="59B5ED1D"/>
    <w:rsid w:val="59D24645"/>
    <w:rsid w:val="5A26ED4A"/>
    <w:rsid w:val="5A89E299"/>
    <w:rsid w:val="5AB8043A"/>
    <w:rsid w:val="5B133C29"/>
    <w:rsid w:val="5B149713"/>
    <w:rsid w:val="5C517EDA"/>
    <w:rsid w:val="5C9AD67F"/>
    <w:rsid w:val="5CB06774"/>
    <w:rsid w:val="5E7431F2"/>
    <w:rsid w:val="5F3D0A96"/>
    <w:rsid w:val="601D9092"/>
    <w:rsid w:val="603C7E2C"/>
    <w:rsid w:val="619AE9DF"/>
    <w:rsid w:val="61DCA4AB"/>
    <w:rsid w:val="61DD582A"/>
    <w:rsid w:val="62CB8B1D"/>
    <w:rsid w:val="631571FB"/>
    <w:rsid w:val="63C56CEF"/>
    <w:rsid w:val="63D2DB8E"/>
    <w:rsid w:val="64A73E0F"/>
    <w:rsid w:val="64DAD271"/>
    <w:rsid w:val="65F33301"/>
    <w:rsid w:val="65F86120"/>
    <w:rsid w:val="67D7F980"/>
    <w:rsid w:val="6916D985"/>
    <w:rsid w:val="6AB2A9E6"/>
    <w:rsid w:val="6C3381E5"/>
    <w:rsid w:val="6D22EEBA"/>
    <w:rsid w:val="6D26B33C"/>
    <w:rsid w:val="6D27F857"/>
    <w:rsid w:val="6D5157F6"/>
    <w:rsid w:val="6E184F9C"/>
    <w:rsid w:val="6E33D332"/>
    <w:rsid w:val="6E662AD4"/>
    <w:rsid w:val="6F081F96"/>
    <w:rsid w:val="6F4BE795"/>
    <w:rsid w:val="705F9919"/>
    <w:rsid w:val="70BA7ECD"/>
    <w:rsid w:val="7108695A"/>
    <w:rsid w:val="717AD480"/>
    <w:rsid w:val="717E05EC"/>
    <w:rsid w:val="71B65C60"/>
    <w:rsid w:val="71FB697A"/>
    <w:rsid w:val="74005043"/>
    <w:rsid w:val="746F2A89"/>
    <w:rsid w:val="74D230FC"/>
    <w:rsid w:val="74D60871"/>
    <w:rsid w:val="762CEBB6"/>
    <w:rsid w:val="764D66DC"/>
    <w:rsid w:val="76FE4097"/>
    <w:rsid w:val="789842F5"/>
    <w:rsid w:val="78EE96B6"/>
    <w:rsid w:val="79261696"/>
    <w:rsid w:val="79534312"/>
    <w:rsid w:val="7A92924F"/>
    <w:rsid w:val="7AD3ED61"/>
    <w:rsid w:val="7C778981"/>
    <w:rsid w:val="7C93821A"/>
    <w:rsid w:val="7EC010A6"/>
    <w:rsid w:val="7F88E5AE"/>
    <w:rsid w:val="7FED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0CF74C5"/>
  <w15:chartTrackingRefBased/>
  <w15:docId w15:val="{9E9E68D8-923F-0449-A3E7-E8729AD29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066"/>
    <w:pPr>
      <w:spacing w:after="60"/>
    </w:pPr>
    <w:rPr>
      <w:rFonts w:ascii="Arial" w:eastAsia="Times New Roman" w:hAnsi="Arial"/>
      <w:sz w:val="22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962BD"/>
    <w:pPr>
      <w:keepNext/>
      <w:spacing w:before="120"/>
      <w:outlineLvl w:val="0"/>
    </w:pPr>
    <w:rPr>
      <w:b/>
      <w:bCs/>
      <w:sz w:val="28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E962BD"/>
    <w:pPr>
      <w:keepNext/>
      <w:spacing w:before="180" w:after="120"/>
      <w:outlineLvl w:val="1"/>
    </w:pPr>
    <w:rPr>
      <w:b/>
      <w:bCs/>
      <w:sz w:val="20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175E"/>
    <w:pPr>
      <w:keepNext/>
      <w:spacing w:before="24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E962BD"/>
    <w:pPr>
      <w:keepNext/>
      <w:spacing w:before="60"/>
      <w:outlineLvl w:val="7"/>
    </w:pPr>
    <w:rPr>
      <w:bCs/>
      <w:iCs/>
      <w:sz w:val="16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D2DD5"/>
    <w:pPr>
      <w:spacing w:after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2DD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767E6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767E6"/>
  </w:style>
  <w:style w:type="paragraph" w:styleId="Stopka">
    <w:name w:val="footer"/>
    <w:basedOn w:val="Normalny"/>
    <w:link w:val="StopkaZnak"/>
    <w:unhideWhenUsed/>
    <w:rsid w:val="004767E6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4767E6"/>
  </w:style>
  <w:style w:type="character" w:customStyle="1" w:styleId="Nagwek1Znak">
    <w:name w:val="Nagłówek 1 Znak"/>
    <w:link w:val="Nagwek1"/>
    <w:rsid w:val="00E962BD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2Znak">
    <w:name w:val="Nagłówek 2 Znak"/>
    <w:link w:val="Nagwek2"/>
    <w:rsid w:val="00E962BD"/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Nagwek8Znak">
    <w:name w:val="Nagłówek 8 Znak"/>
    <w:link w:val="Nagwek8"/>
    <w:rsid w:val="00E962BD"/>
    <w:rPr>
      <w:rFonts w:ascii="Arial" w:eastAsia="Times New Roman" w:hAnsi="Arial" w:cs="Times New Roman"/>
      <w:bCs/>
      <w:iCs/>
      <w:sz w:val="16"/>
      <w:szCs w:val="24"/>
      <w:u w:val="single"/>
      <w:lang w:val="x-none" w:eastAsia="x-none"/>
    </w:rPr>
  </w:style>
  <w:style w:type="paragraph" w:styleId="NormalnyWeb">
    <w:name w:val="Normal (Web)"/>
    <w:basedOn w:val="Normalny"/>
    <w:unhideWhenUsed/>
    <w:rsid w:val="00240849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Pogrubienie">
    <w:name w:val="Strong"/>
    <w:uiPriority w:val="22"/>
    <w:qFormat/>
    <w:rsid w:val="00240849"/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240849"/>
    <w:pPr>
      <w:suppressAutoHyphens/>
      <w:spacing w:after="0"/>
      <w:jc w:val="both"/>
    </w:pPr>
    <w:rPr>
      <w:rFonts w:ascii="Times New Roman" w:hAnsi="Times New Roman"/>
      <w:sz w:val="24"/>
      <w:lang w:val="x-none" w:eastAsia="ar-SA"/>
    </w:rPr>
  </w:style>
  <w:style w:type="character" w:customStyle="1" w:styleId="TekstpodstawowyZnak">
    <w:name w:val="Tekst podstawowy Znak"/>
    <w:link w:val="Tekstpodstawowy"/>
    <w:uiPriority w:val="99"/>
    <w:rsid w:val="00240849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styleId="Hipercze">
    <w:name w:val="Hyperlink"/>
    <w:rsid w:val="00240849"/>
    <w:rPr>
      <w:color w:val="0000FF"/>
      <w:u w:val="single"/>
    </w:rPr>
  </w:style>
  <w:style w:type="paragraph" w:customStyle="1" w:styleId="Tekstpodstawowywcity21">
    <w:name w:val="Tekst podstawowy wcięty 21"/>
    <w:basedOn w:val="Normalny"/>
    <w:rsid w:val="00240849"/>
    <w:pPr>
      <w:suppressAutoHyphens/>
      <w:spacing w:after="120" w:line="480" w:lineRule="auto"/>
      <w:ind w:left="283"/>
    </w:pPr>
    <w:rPr>
      <w:rFonts w:ascii="Times New Roman" w:hAnsi="Times New Roman"/>
      <w:sz w:val="20"/>
      <w:szCs w:val="20"/>
      <w:lang w:val="en-US" w:eastAsia="ar-SA"/>
    </w:rPr>
  </w:style>
  <w:style w:type="character" w:styleId="Odwoaniedokomentarza">
    <w:name w:val="annotation reference"/>
    <w:uiPriority w:val="99"/>
    <w:semiHidden/>
    <w:unhideWhenUsed/>
    <w:rsid w:val="00610C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10C95"/>
    <w:pPr>
      <w:spacing w:after="0" w:line="276" w:lineRule="auto"/>
    </w:pPr>
    <w:rPr>
      <w:rFonts w:eastAsia="Arial"/>
      <w:color w:val="000000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610C95"/>
    <w:rPr>
      <w:rFonts w:ascii="Arial" w:eastAsia="Arial" w:hAnsi="Arial"/>
      <w:color w:val="000000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98175E"/>
    <w:rPr>
      <w:rFonts w:ascii="Calibri" w:eastAsia="Times New Roman" w:hAnsi="Calibri" w:cs="Times New Roman"/>
      <w:b/>
      <w:bCs/>
      <w:sz w:val="28"/>
      <w:szCs w:val="28"/>
    </w:rPr>
  </w:style>
  <w:style w:type="character" w:styleId="Odwoanieprzypisudolnego">
    <w:name w:val="footnote reference"/>
    <w:aliases w:val="Footnote Reference Number,Footnote symbol"/>
    <w:rsid w:val="0098175E"/>
    <w:rPr>
      <w:vertAlign w:val="superscript"/>
    </w:rPr>
  </w:style>
  <w:style w:type="paragraph" w:customStyle="1" w:styleId="Tekstpodstawowy21">
    <w:name w:val="Tekst podstawowy 21"/>
    <w:basedOn w:val="Normalny"/>
    <w:rsid w:val="0098175E"/>
    <w:pPr>
      <w:suppressAutoHyphens/>
      <w:spacing w:after="0"/>
      <w:jc w:val="both"/>
    </w:pPr>
    <w:rPr>
      <w:rFonts w:ascii="Times New Roman" w:hAnsi="Times New Roman"/>
      <w:b/>
      <w:bCs/>
      <w:sz w:val="24"/>
      <w:lang w:eastAsia="ar-SA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98175E"/>
    <w:pPr>
      <w:suppressAutoHyphens/>
      <w:spacing w:after="0"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rsid w:val="0098175E"/>
    <w:rPr>
      <w:rFonts w:ascii="Times New Roman" w:eastAsia="Times New Roman" w:hAnsi="Times New Roman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8175E"/>
    <w:pPr>
      <w:suppressAutoHyphens/>
      <w:spacing w:after="120" w:line="480" w:lineRule="auto"/>
    </w:pPr>
    <w:rPr>
      <w:rFonts w:ascii="Times New Roman" w:hAnsi="Times New Roman"/>
      <w:sz w:val="24"/>
      <w:lang w:val="x-none" w:eastAsia="ar-SA"/>
    </w:rPr>
  </w:style>
  <w:style w:type="character" w:customStyle="1" w:styleId="Tekstpodstawowy2Znak">
    <w:name w:val="Tekst podstawowy 2 Znak"/>
    <w:link w:val="Tekstpodstawowy2"/>
    <w:uiPriority w:val="99"/>
    <w:rsid w:val="0098175E"/>
    <w:rPr>
      <w:rFonts w:ascii="Times New Roman" w:eastAsia="Times New Roman" w:hAnsi="Times New Roman"/>
      <w:sz w:val="24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7343"/>
    <w:pPr>
      <w:spacing w:after="60" w:line="240" w:lineRule="auto"/>
    </w:pPr>
    <w:rPr>
      <w:rFonts w:eastAsia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07343"/>
    <w:rPr>
      <w:rFonts w:ascii="Arial" w:eastAsia="Times New Roman" w:hAnsi="Arial"/>
      <w:b/>
      <w:bCs/>
      <w:color w:val="000000"/>
      <w:lang w:val="x-none" w:eastAsia="x-none"/>
    </w:rPr>
  </w:style>
  <w:style w:type="paragraph" w:customStyle="1" w:styleId="tekstpodstawowywcity210">
    <w:name w:val="tekstpodstawowywcity21"/>
    <w:basedOn w:val="Normalny"/>
    <w:rsid w:val="00AF1D7A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UyteHipercze">
    <w:name w:val="FollowedHyperlink"/>
    <w:uiPriority w:val="99"/>
    <w:semiHidden/>
    <w:unhideWhenUsed/>
    <w:rsid w:val="00EA0439"/>
    <w:rPr>
      <w:color w:val="954F72"/>
      <w:u w:val="single"/>
    </w:rPr>
  </w:style>
  <w:style w:type="character" w:customStyle="1" w:styleId="apple-converted-space">
    <w:name w:val="apple-converted-space"/>
    <w:rsid w:val="002B3159"/>
  </w:style>
  <w:style w:type="table" w:styleId="Tabela-Siatka">
    <w:name w:val="Table Grid"/>
    <w:basedOn w:val="Standardowy"/>
    <w:uiPriority w:val="59"/>
    <w:rsid w:val="00DC47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56382"/>
    <w:rPr>
      <w:rFonts w:ascii="Arial" w:eastAsia="Times New Roman" w:hAnsi="Arial"/>
      <w:sz w:val="2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C33C4"/>
    <w:pPr>
      <w:ind w:left="720"/>
      <w:contextualSpacing/>
    </w:pPr>
  </w:style>
  <w:style w:type="character" w:styleId="Wzmianka">
    <w:name w:val="Mention"/>
    <w:basedOn w:val="Domylnaczcionkaakapitu"/>
    <w:uiPriority w:val="99"/>
    <w:unhideWhenUsed/>
    <w:rsid w:val="00541633"/>
    <w:rPr>
      <w:color w:val="2B579A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10722"/>
    <w:rPr>
      <w:color w:val="605E5C"/>
      <w:shd w:val="clear" w:color="auto" w:fill="E1DFDD"/>
    </w:rPr>
  </w:style>
  <w:style w:type="paragraph" w:customStyle="1" w:styleId="Standard">
    <w:name w:val="Standard"/>
    <w:rsid w:val="002D42D3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6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1cb6ceee7bd9fe0bb68413d98c207a3d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d368ec48da9df21efe59982ca1da1bf5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c04306a-7e29-4598-8bc0-52e63436a2cf">
      <UserInfo>
        <DisplayName>Hanna Leki</DisplayName>
        <AccountId>14</AccountId>
        <AccountType/>
      </UserInfo>
    </SharedWithUsers>
    <_activity xmlns="797f1dc2-8d94-4174-b000-101e7575fb6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CC58A-8CA4-415B-A7AC-0711B0F67D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68E99F-74D4-45A2-B6EF-35387DDDE5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DE61C1-F051-456E-979C-A2B8EC48B698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schemas.microsoft.com/office/infopath/2007/PartnerControls"/>
    <ds:schemaRef ds:uri="cc04306a-7e29-4598-8bc0-52e63436a2cf"/>
    <ds:schemaRef ds:uri="797f1dc2-8d94-4174-b000-101e7575fb6c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BA325FC-5FE2-4D29-8CD1-F31FBA404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APC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Martyna Stępień</cp:lastModifiedBy>
  <cp:revision>3</cp:revision>
  <cp:lastPrinted>2024-09-10T08:31:00Z</cp:lastPrinted>
  <dcterms:created xsi:type="dcterms:W3CDTF">2024-09-06T09:11:00Z</dcterms:created>
  <dcterms:modified xsi:type="dcterms:W3CDTF">2024-09-10T08:31:00Z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