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8A7FE" w14:textId="77777777" w:rsidR="001B40A4" w:rsidRPr="001B40A4" w:rsidRDefault="00A36F9A" w:rsidP="001B40A4">
      <w:pPr>
        <w:jc w:val="right"/>
        <w:rPr>
          <w:rFonts w:asciiTheme="minorHAnsi" w:hAnsiTheme="minorHAnsi"/>
          <w:b/>
          <w:sz w:val="24"/>
        </w:rPr>
      </w:pPr>
      <w:r w:rsidRPr="001B40A4">
        <w:rPr>
          <w:rFonts w:asciiTheme="minorHAnsi" w:hAnsiTheme="minorHAnsi"/>
          <w:sz w:val="24"/>
        </w:rPr>
        <w:t xml:space="preserve"> </w:t>
      </w:r>
      <w:r w:rsidR="001B40A4" w:rsidRPr="001B40A4">
        <w:rPr>
          <w:rFonts w:asciiTheme="minorHAnsi" w:hAnsiTheme="minorHAnsi"/>
          <w:b/>
          <w:sz w:val="24"/>
        </w:rPr>
        <w:t>Załącznik nr 1</w:t>
      </w:r>
    </w:p>
    <w:p w14:paraId="1C01A4A0" w14:textId="77777777" w:rsidR="001B40A4" w:rsidRPr="001B40A4" w:rsidRDefault="001B40A4" w:rsidP="001B40A4">
      <w:pPr>
        <w:jc w:val="center"/>
        <w:rPr>
          <w:rFonts w:asciiTheme="minorHAnsi" w:hAnsiTheme="minorHAnsi"/>
          <w:b/>
          <w:sz w:val="24"/>
        </w:rPr>
      </w:pPr>
    </w:p>
    <w:p w14:paraId="06155097" w14:textId="77777777" w:rsidR="001B40A4" w:rsidRPr="001B40A4" w:rsidRDefault="001B40A4" w:rsidP="001B40A4">
      <w:pPr>
        <w:jc w:val="center"/>
        <w:rPr>
          <w:rFonts w:asciiTheme="minorHAnsi" w:hAnsiTheme="minorHAnsi"/>
          <w:b/>
          <w:sz w:val="24"/>
        </w:rPr>
      </w:pPr>
      <w:r w:rsidRPr="001B40A4">
        <w:rPr>
          <w:rFonts w:asciiTheme="minorHAnsi" w:hAnsiTheme="minorHAnsi"/>
          <w:b/>
          <w:sz w:val="24"/>
        </w:rPr>
        <w:t>FORMULARZ OFERTY</w:t>
      </w:r>
    </w:p>
    <w:p w14:paraId="7AC168C0" w14:textId="15E189B6" w:rsidR="001B40A4" w:rsidRPr="001B40A4" w:rsidRDefault="001B40A4" w:rsidP="001B40A4">
      <w:pPr>
        <w:jc w:val="center"/>
        <w:rPr>
          <w:rFonts w:asciiTheme="minorHAnsi" w:hAnsiTheme="minorHAnsi"/>
          <w:sz w:val="24"/>
        </w:rPr>
      </w:pPr>
      <w:r w:rsidRPr="001B40A4">
        <w:rPr>
          <w:rFonts w:asciiTheme="minorHAnsi" w:hAnsiTheme="minorHAnsi"/>
          <w:sz w:val="24"/>
        </w:rPr>
        <w:t xml:space="preserve">z dnia </w:t>
      </w:r>
      <w:r w:rsidR="00DE4E00">
        <w:rPr>
          <w:rFonts w:asciiTheme="minorHAnsi" w:hAnsiTheme="minorHAnsi"/>
          <w:b/>
          <w:sz w:val="24"/>
        </w:rPr>
        <w:t>15</w:t>
      </w:r>
      <w:r w:rsidRPr="001B40A4">
        <w:rPr>
          <w:rFonts w:asciiTheme="minorHAnsi" w:hAnsiTheme="minorHAnsi"/>
          <w:b/>
          <w:sz w:val="24"/>
        </w:rPr>
        <w:t>.</w:t>
      </w:r>
      <w:r w:rsidR="00DE4E00">
        <w:rPr>
          <w:rFonts w:asciiTheme="minorHAnsi" w:hAnsiTheme="minorHAnsi"/>
          <w:b/>
          <w:sz w:val="24"/>
        </w:rPr>
        <w:t>11</w:t>
      </w:r>
      <w:r w:rsidRPr="001B40A4">
        <w:rPr>
          <w:rFonts w:asciiTheme="minorHAnsi" w:hAnsiTheme="minorHAnsi"/>
          <w:b/>
          <w:sz w:val="24"/>
        </w:rPr>
        <w:t>.2024 r.</w:t>
      </w:r>
    </w:p>
    <w:p w14:paraId="68DC7AEB" w14:textId="77777777" w:rsidR="001B40A4" w:rsidRPr="001B40A4" w:rsidRDefault="001B40A4" w:rsidP="001B40A4">
      <w:pPr>
        <w:rPr>
          <w:rFonts w:asciiTheme="minorHAnsi" w:hAnsiTheme="minorHAnsi"/>
          <w:sz w:val="24"/>
        </w:rPr>
      </w:pPr>
      <w:r w:rsidRPr="001B40A4">
        <w:rPr>
          <w:rFonts w:asciiTheme="minorHAnsi" w:hAnsiTheme="minorHAnsi"/>
          <w:sz w:val="24"/>
        </w:rPr>
        <w:t>skierowany do: Urząd Miejski w Starachowicach ul. Radomska 45, 27-200 Starachowice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237"/>
      </w:tblGrid>
      <w:tr w:rsidR="001B40A4" w:rsidRPr="001B40A4" w14:paraId="4A0D77C1" w14:textId="77777777" w:rsidTr="00A85F54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647C3C" w14:textId="77777777" w:rsidR="001B40A4" w:rsidRPr="001B40A4" w:rsidRDefault="001B40A4" w:rsidP="00A85F54">
            <w:pPr>
              <w:rPr>
                <w:rFonts w:asciiTheme="minorHAnsi" w:hAnsiTheme="minorHAnsi"/>
                <w:b/>
                <w:sz w:val="24"/>
              </w:rPr>
            </w:pPr>
            <w:r w:rsidRPr="001B40A4">
              <w:rPr>
                <w:rFonts w:asciiTheme="minorHAnsi" w:hAnsiTheme="minorHAnsi"/>
                <w:b/>
                <w:sz w:val="24"/>
              </w:rPr>
              <w:t>Nazwa podmiotu: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FEF518" w14:textId="77777777" w:rsidR="001B40A4" w:rsidRPr="001B40A4" w:rsidRDefault="001B40A4" w:rsidP="00A85F54">
            <w:pPr>
              <w:rPr>
                <w:rFonts w:asciiTheme="minorHAnsi" w:hAnsiTheme="minorHAnsi"/>
                <w:sz w:val="24"/>
              </w:rPr>
            </w:pPr>
          </w:p>
        </w:tc>
      </w:tr>
      <w:tr w:rsidR="001B40A4" w:rsidRPr="001B40A4" w14:paraId="7646C0BF" w14:textId="77777777" w:rsidTr="00A85F54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B7FF62" w14:textId="77777777" w:rsidR="001B40A4" w:rsidRPr="001B40A4" w:rsidRDefault="001B40A4" w:rsidP="00A85F54">
            <w:pPr>
              <w:rPr>
                <w:rFonts w:asciiTheme="minorHAnsi" w:hAnsiTheme="minorHAnsi"/>
                <w:b/>
                <w:sz w:val="24"/>
              </w:rPr>
            </w:pPr>
            <w:r w:rsidRPr="001B40A4">
              <w:rPr>
                <w:rFonts w:asciiTheme="minorHAnsi" w:hAnsiTheme="minorHAnsi"/>
                <w:b/>
                <w:sz w:val="24"/>
              </w:rPr>
              <w:t>Siedziba: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CD0508" w14:textId="77777777" w:rsidR="001B40A4" w:rsidRPr="001B40A4" w:rsidRDefault="001B40A4" w:rsidP="00A85F54">
            <w:pPr>
              <w:rPr>
                <w:rFonts w:asciiTheme="minorHAnsi" w:hAnsiTheme="minorHAnsi"/>
                <w:sz w:val="24"/>
              </w:rPr>
            </w:pPr>
          </w:p>
        </w:tc>
      </w:tr>
      <w:tr w:rsidR="001B40A4" w:rsidRPr="001B40A4" w14:paraId="6F8964D8" w14:textId="77777777" w:rsidTr="00A85F54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5D631B" w14:textId="77777777" w:rsidR="001B40A4" w:rsidRPr="001B40A4" w:rsidRDefault="001B40A4" w:rsidP="00A85F54">
            <w:pPr>
              <w:rPr>
                <w:rFonts w:asciiTheme="minorHAnsi" w:hAnsiTheme="minorHAnsi"/>
                <w:b/>
                <w:sz w:val="24"/>
              </w:rPr>
            </w:pPr>
            <w:r w:rsidRPr="001B40A4">
              <w:rPr>
                <w:rFonts w:asciiTheme="minorHAnsi" w:hAnsiTheme="minorHAnsi"/>
                <w:b/>
                <w:sz w:val="24"/>
              </w:rPr>
              <w:t>Numer telefonu: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0AFB397" w14:textId="77777777" w:rsidR="001B40A4" w:rsidRPr="001B40A4" w:rsidRDefault="001B40A4" w:rsidP="00A85F54">
            <w:pPr>
              <w:rPr>
                <w:rFonts w:asciiTheme="minorHAnsi" w:hAnsiTheme="minorHAnsi"/>
                <w:sz w:val="24"/>
              </w:rPr>
            </w:pPr>
          </w:p>
        </w:tc>
      </w:tr>
      <w:tr w:rsidR="001B40A4" w:rsidRPr="001B40A4" w14:paraId="3ADEC1F7" w14:textId="77777777" w:rsidTr="00A85F54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EEAD22" w14:textId="77777777" w:rsidR="001B40A4" w:rsidRPr="001B40A4" w:rsidRDefault="001B40A4" w:rsidP="00A85F54">
            <w:pPr>
              <w:rPr>
                <w:rFonts w:asciiTheme="minorHAnsi" w:hAnsiTheme="minorHAnsi"/>
                <w:b/>
                <w:sz w:val="24"/>
              </w:rPr>
            </w:pPr>
            <w:r w:rsidRPr="001B40A4">
              <w:rPr>
                <w:rFonts w:asciiTheme="minorHAnsi" w:hAnsiTheme="minorHAnsi"/>
                <w:b/>
                <w:sz w:val="24"/>
              </w:rPr>
              <w:t>Numer NIP: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749757" w14:textId="77777777" w:rsidR="001B40A4" w:rsidRPr="001B40A4" w:rsidRDefault="001B40A4" w:rsidP="00A85F54">
            <w:pPr>
              <w:rPr>
                <w:rFonts w:asciiTheme="minorHAnsi" w:hAnsiTheme="minorHAnsi"/>
                <w:sz w:val="24"/>
              </w:rPr>
            </w:pPr>
          </w:p>
        </w:tc>
      </w:tr>
      <w:tr w:rsidR="001B40A4" w:rsidRPr="001B40A4" w14:paraId="6C48BD5B" w14:textId="77777777" w:rsidTr="00A85F54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C40703" w14:textId="77777777" w:rsidR="001B40A4" w:rsidRPr="001B40A4" w:rsidRDefault="001B40A4" w:rsidP="00A85F54">
            <w:pPr>
              <w:rPr>
                <w:rFonts w:asciiTheme="minorHAnsi" w:hAnsiTheme="minorHAnsi"/>
                <w:b/>
                <w:sz w:val="24"/>
              </w:rPr>
            </w:pPr>
            <w:r w:rsidRPr="001B40A4">
              <w:rPr>
                <w:rFonts w:asciiTheme="minorHAnsi" w:hAnsiTheme="minorHAnsi"/>
                <w:b/>
                <w:sz w:val="24"/>
              </w:rPr>
              <w:t>Numer REGON: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14DAF3F" w14:textId="77777777" w:rsidR="001B40A4" w:rsidRPr="001B40A4" w:rsidRDefault="001B40A4" w:rsidP="00A85F54">
            <w:pPr>
              <w:rPr>
                <w:rFonts w:asciiTheme="minorHAnsi" w:hAnsiTheme="minorHAnsi"/>
                <w:sz w:val="24"/>
              </w:rPr>
            </w:pPr>
          </w:p>
        </w:tc>
      </w:tr>
      <w:tr w:rsidR="001B40A4" w:rsidRPr="001B40A4" w14:paraId="485F4861" w14:textId="77777777" w:rsidTr="00A85F54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95321D" w14:textId="77777777" w:rsidR="001B40A4" w:rsidRPr="001B40A4" w:rsidRDefault="001B40A4" w:rsidP="00A85F54">
            <w:pPr>
              <w:rPr>
                <w:rFonts w:asciiTheme="minorHAnsi" w:hAnsiTheme="minorHAnsi"/>
                <w:sz w:val="24"/>
              </w:rPr>
            </w:pPr>
            <w:r w:rsidRPr="001B40A4">
              <w:rPr>
                <w:rFonts w:asciiTheme="minorHAnsi" w:hAnsiTheme="minorHAnsi"/>
                <w:b/>
                <w:sz w:val="24"/>
              </w:rPr>
              <w:t>Adres e-mail: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B0454C" w14:textId="77777777" w:rsidR="001B40A4" w:rsidRPr="001B40A4" w:rsidRDefault="001B40A4" w:rsidP="00A85F54">
            <w:pPr>
              <w:rPr>
                <w:rFonts w:asciiTheme="minorHAnsi" w:hAnsiTheme="minorHAnsi"/>
                <w:sz w:val="24"/>
              </w:rPr>
            </w:pPr>
          </w:p>
        </w:tc>
      </w:tr>
    </w:tbl>
    <w:p w14:paraId="0A688DEE" w14:textId="77777777" w:rsidR="001B40A4" w:rsidRPr="001B40A4" w:rsidRDefault="001B40A4" w:rsidP="001B40A4">
      <w:pPr>
        <w:pStyle w:val="Akapitzlist"/>
        <w:ind w:left="0"/>
        <w:jc w:val="both"/>
        <w:rPr>
          <w:rFonts w:asciiTheme="minorHAnsi" w:hAnsiTheme="minorHAnsi"/>
          <w:sz w:val="24"/>
        </w:rPr>
      </w:pPr>
    </w:p>
    <w:p w14:paraId="68198B05" w14:textId="122326EB" w:rsidR="001B40A4" w:rsidRPr="001B40A4" w:rsidRDefault="001B40A4" w:rsidP="001B40A4">
      <w:pPr>
        <w:pStyle w:val="Akapitzlist"/>
        <w:spacing w:after="0"/>
        <w:ind w:left="0"/>
        <w:jc w:val="both"/>
        <w:rPr>
          <w:rFonts w:asciiTheme="minorHAnsi" w:hAnsiTheme="minorHAnsi" w:cs="Arial"/>
          <w:sz w:val="24"/>
        </w:rPr>
      </w:pPr>
      <w:r w:rsidRPr="001B40A4">
        <w:rPr>
          <w:rFonts w:asciiTheme="minorHAnsi" w:hAnsiTheme="minorHAnsi"/>
          <w:sz w:val="24"/>
        </w:rPr>
        <w:t xml:space="preserve">W odpowiedzi na zapytanie ofertowe z dnia </w:t>
      </w:r>
      <w:r w:rsidR="00DE4E00">
        <w:rPr>
          <w:rFonts w:asciiTheme="minorHAnsi" w:hAnsiTheme="minorHAnsi"/>
          <w:b/>
          <w:sz w:val="24"/>
        </w:rPr>
        <w:t>1</w:t>
      </w:r>
      <w:r>
        <w:rPr>
          <w:rFonts w:asciiTheme="minorHAnsi" w:hAnsiTheme="minorHAnsi"/>
          <w:b/>
          <w:sz w:val="24"/>
        </w:rPr>
        <w:t>5</w:t>
      </w:r>
      <w:r w:rsidRPr="001B40A4">
        <w:rPr>
          <w:rFonts w:asciiTheme="minorHAnsi" w:hAnsiTheme="minorHAnsi"/>
          <w:b/>
          <w:sz w:val="24"/>
        </w:rPr>
        <w:t>.</w:t>
      </w:r>
      <w:r w:rsidR="00DE4E00">
        <w:rPr>
          <w:rFonts w:asciiTheme="minorHAnsi" w:hAnsiTheme="minorHAnsi"/>
          <w:b/>
          <w:sz w:val="24"/>
        </w:rPr>
        <w:t>11</w:t>
      </w:r>
      <w:r w:rsidRPr="001B40A4">
        <w:rPr>
          <w:rFonts w:asciiTheme="minorHAnsi" w:hAnsiTheme="minorHAnsi"/>
          <w:b/>
          <w:sz w:val="24"/>
        </w:rPr>
        <w:t>.202</w:t>
      </w:r>
      <w:r>
        <w:rPr>
          <w:rFonts w:asciiTheme="minorHAnsi" w:hAnsiTheme="minorHAnsi"/>
          <w:b/>
          <w:sz w:val="24"/>
        </w:rPr>
        <w:t>4</w:t>
      </w:r>
      <w:r w:rsidRPr="001B40A4">
        <w:rPr>
          <w:rFonts w:asciiTheme="minorHAnsi" w:hAnsiTheme="minorHAnsi"/>
          <w:b/>
          <w:sz w:val="24"/>
        </w:rPr>
        <w:t xml:space="preserve"> r.</w:t>
      </w:r>
      <w:r w:rsidRPr="001B40A4">
        <w:rPr>
          <w:rFonts w:asciiTheme="minorHAnsi" w:hAnsiTheme="minorHAnsi"/>
          <w:sz w:val="24"/>
        </w:rPr>
        <w:t xml:space="preserve">, </w:t>
      </w:r>
      <w:r w:rsidR="00DE4E00">
        <w:rPr>
          <w:rFonts w:asciiTheme="minorHAnsi" w:hAnsiTheme="minorHAnsi"/>
          <w:sz w:val="24"/>
        </w:rPr>
        <w:t xml:space="preserve">dotyczące </w:t>
      </w:r>
      <w:r w:rsidR="00BE62D8">
        <w:rPr>
          <w:rFonts w:asciiTheme="minorHAnsi" w:hAnsiTheme="minorHAnsi" w:cs="Arial"/>
          <w:sz w:val="24"/>
        </w:rPr>
        <w:t>zapewnieni</w:t>
      </w:r>
      <w:r w:rsidR="00DE4E00">
        <w:rPr>
          <w:rFonts w:asciiTheme="minorHAnsi" w:hAnsiTheme="minorHAnsi" w:cs="Arial"/>
          <w:sz w:val="24"/>
        </w:rPr>
        <w:t>a</w:t>
      </w:r>
      <w:r w:rsidR="00BE62D8">
        <w:rPr>
          <w:rFonts w:asciiTheme="minorHAnsi" w:hAnsiTheme="minorHAnsi" w:cs="Arial"/>
          <w:sz w:val="24"/>
        </w:rPr>
        <w:t xml:space="preserve"> zakwaterowania dla </w:t>
      </w:r>
      <w:r w:rsidR="00DE4E00">
        <w:rPr>
          <w:rFonts w:asciiTheme="minorHAnsi" w:hAnsiTheme="minorHAnsi" w:cs="Arial"/>
          <w:sz w:val="24"/>
        </w:rPr>
        <w:t>10</w:t>
      </w:r>
      <w:r w:rsidRPr="001B40A4">
        <w:rPr>
          <w:rFonts w:asciiTheme="minorHAnsi" w:hAnsiTheme="minorHAnsi" w:cs="Arial"/>
          <w:sz w:val="24"/>
        </w:rPr>
        <w:t xml:space="preserve"> osób</w:t>
      </w:r>
      <w:r w:rsidR="009D32B3">
        <w:rPr>
          <w:rFonts w:asciiTheme="minorHAnsi" w:hAnsiTheme="minorHAnsi" w:cs="Arial"/>
          <w:sz w:val="24"/>
        </w:rPr>
        <w:t xml:space="preserve"> w dniach </w:t>
      </w:r>
      <w:r w:rsidR="00DE4E00">
        <w:rPr>
          <w:rFonts w:asciiTheme="minorHAnsi" w:hAnsiTheme="minorHAnsi" w:cs="Arial"/>
          <w:sz w:val="24"/>
        </w:rPr>
        <w:t xml:space="preserve">01-05 grudnia </w:t>
      </w:r>
      <w:r w:rsidR="009D32B3">
        <w:rPr>
          <w:rFonts w:asciiTheme="minorHAnsi" w:hAnsiTheme="minorHAnsi" w:cs="Arial"/>
          <w:sz w:val="24"/>
        </w:rPr>
        <w:t>2024 r.</w:t>
      </w:r>
      <w:r w:rsidRPr="001B40A4">
        <w:rPr>
          <w:rFonts w:asciiTheme="minorHAnsi" w:hAnsiTheme="minorHAnsi" w:cs="Arial"/>
          <w:sz w:val="24"/>
        </w:rPr>
        <w:t xml:space="preserve"> </w:t>
      </w:r>
      <w:r w:rsidR="005621B5" w:rsidRPr="005621B5">
        <w:rPr>
          <w:rFonts w:asciiTheme="minorHAnsi" w:hAnsiTheme="minorHAnsi" w:cs="Arial"/>
          <w:sz w:val="24"/>
        </w:rPr>
        <w:t>w ramach projektu „Kierunek Przyszłość – Starachowicki Program Rozwoju Lokalnego” – Inicjatywa Bilateralna, finansowanego ze środków Funduszy Współpracy Dwustronnej (FWD) Mechanizmu Finansowego Europejskiego Obszaru Gospodarczego 2014-21 (MF EOG) oraz Norweskiego Mechanizmu Finansowego (NMF)  2014 – 21r.</w:t>
      </w:r>
      <w:r w:rsidRPr="001B40A4">
        <w:rPr>
          <w:rFonts w:asciiTheme="minorHAnsi" w:hAnsiTheme="minorHAnsi" w:cs="Arial"/>
          <w:sz w:val="24"/>
        </w:rPr>
        <w:t xml:space="preserve"> </w:t>
      </w:r>
      <w:r w:rsidRPr="001B40A4">
        <w:rPr>
          <w:rFonts w:asciiTheme="minorHAnsi" w:hAnsiTheme="minorHAnsi"/>
          <w:sz w:val="24"/>
        </w:rPr>
        <w:t xml:space="preserve">oferujemy </w:t>
      </w:r>
      <w:bookmarkStart w:id="0" w:name="_GoBack"/>
      <w:bookmarkEnd w:id="0"/>
      <w:r w:rsidRPr="001B40A4">
        <w:rPr>
          <w:rFonts w:asciiTheme="minorHAnsi" w:hAnsiTheme="minorHAnsi"/>
          <w:sz w:val="24"/>
        </w:rPr>
        <w:t>kwotę</w:t>
      </w:r>
      <w:r w:rsidRPr="001B40A4">
        <w:rPr>
          <w:rFonts w:asciiTheme="minorHAnsi" w:hAnsiTheme="minorHAnsi"/>
          <w:b/>
          <w:sz w:val="24"/>
        </w:rPr>
        <w:t xml:space="preserve"> </w:t>
      </w:r>
      <w:r w:rsidRPr="001B40A4">
        <w:rPr>
          <w:rFonts w:asciiTheme="minorHAnsi" w:hAnsiTheme="minorHAnsi"/>
          <w:sz w:val="24"/>
        </w:rPr>
        <w:t>w wysokości:</w:t>
      </w:r>
    </w:p>
    <w:p w14:paraId="36F73B6C" w14:textId="77777777" w:rsidR="001B40A4" w:rsidRPr="001B40A4" w:rsidRDefault="001B40A4" w:rsidP="001B40A4">
      <w:pPr>
        <w:rPr>
          <w:rFonts w:asciiTheme="minorHAnsi" w:hAnsiTheme="minorHAns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165"/>
        <w:gridCol w:w="3008"/>
      </w:tblGrid>
      <w:tr w:rsidR="001B40A4" w:rsidRPr="001B40A4" w14:paraId="17816312" w14:textId="77777777" w:rsidTr="00A85F54">
        <w:tc>
          <w:tcPr>
            <w:tcW w:w="3085" w:type="dxa"/>
            <w:shd w:val="clear" w:color="auto" w:fill="auto"/>
          </w:tcPr>
          <w:p w14:paraId="45AF7AB2" w14:textId="77777777" w:rsidR="001B40A4" w:rsidRPr="001B40A4" w:rsidRDefault="001B40A4" w:rsidP="00A85F54">
            <w:pPr>
              <w:pStyle w:val="Akapitzlist"/>
              <w:ind w:left="0"/>
              <w:jc w:val="center"/>
              <w:rPr>
                <w:rFonts w:asciiTheme="minorHAnsi" w:hAnsiTheme="minorHAnsi" w:cs="Arial"/>
                <w:b/>
                <w:sz w:val="24"/>
              </w:rPr>
            </w:pPr>
            <w:r w:rsidRPr="001B40A4">
              <w:rPr>
                <w:rFonts w:asciiTheme="minorHAnsi" w:hAnsiTheme="minorHAnsi" w:cs="Arial"/>
                <w:b/>
                <w:sz w:val="24"/>
              </w:rPr>
              <w:t>Kwota netto</w:t>
            </w:r>
          </w:p>
        </w:tc>
        <w:tc>
          <w:tcPr>
            <w:tcW w:w="3165" w:type="dxa"/>
            <w:shd w:val="clear" w:color="auto" w:fill="auto"/>
          </w:tcPr>
          <w:p w14:paraId="7802DE0B" w14:textId="77777777" w:rsidR="001B40A4" w:rsidRPr="001B40A4" w:rsidRDefault="001B40A4" w:rsidP="00A85F54">
            <w:pPr>
              <w:pStyle w:val="Akapitzlist"/>
              <w:ind w:left="0"/>
              <w:jc w:val="center"/>
              <w:rPr>
                <w:rFonts w:asciiTheme="minorHAnsi" w:hAnsiTheme="minorHAnsi" w:cs="Arial"/>
                <w:b/>
                <w:sz w:val="24"/>
              </w:rPr>
            </w:pPr>
            <w:r w:rsidRPr="001B40A4">
              <w:rPr>
                <w:rFonts w:asciiTheme="minorHAnsi" w:hAnsiTheme="minorHAnsi" w:cs="Arial"/>
                <w:b/>
                <w:sz w:val="24"/>
              </w:rPr>
              <w:t>Kwota podatku VAT</w:t>
            </w:r>
          </w:p>
        </w:tc>
        <w:tc>
          <w:tcPr>
            <w:tcW w:w="3008" w:type="dxa"/>
            <w:shd w:val="clear" w:color="auto" w:fill="auto"/>
          </w:tcPr>
          <w:p w14:paraId="210D54F8" w14:textId="77777777" w:rsidR="001B40A4" w:rsidRPr="001B40A4" w:rsidRDefault="001B40A4" w:rsidP="00A85F54">
            <w:pPr>
              <w:pStyle w:val="Akapitzlist"/>
              <w:ind w:left="0"/>
              <w:jc w:val="center"/>
              <w:rPr>
                <w:rFonts w:asciiTheme="minorHAnsi" w:hAnsiTheme="minorHAnsi" w:cs="Arial"/>
                <w:b/>
                <w:sz w:val="24"/>
              </w:rPr>
            </w:pPr>
            <w:r w:rsidRPr="001B40A4">
              <w:rPr>
                <w:rFonts w:asciiTheme="minorHAnsi" w:hAnsiTheme="minorHAnsi" w:cs="Arial"/>
                <w:b/>
                <w:sz w:val="24"/>
              </w:rPr>
              <w:t>Kwota brutto</w:t>
            </w:r>
          </w:p>
        </w:tc>
      </w:tr>
      <w:tr w:rsidR="001B40A4" w:rsidRPr="001B40A4" w14:paraId="0F078847" w14:textId="77777777" w:rsidTr="00A85F54">
        <w:trPr>
          <w:trHeight w:val="609"/>
        </w:trPr>
        <w:tc>
          <w:tcPr>
            <w:tcW w:w="3085" w:type="dxa"/>
            <w:shd w:val="clear" w:color="auto" w:fill="auto"/>
            <w:vAlign w:val="center"/>
          </w:tcPr>
          <w:p w14:paraId="59C26D20" w14:textId="77777777" w:rsidR="001B40A4" w:rsidRPr="001B40A4" w:rsidRDefault="001B40A4" w:rsidP="00A85F54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165" w:type="dxa"/>
            <w:shd w:val="clear" w:color="auto" w:fill="auto"/>
            <w:vAlign w:val="center"/>
          </w:tcPr>
          <w:p w14:paraId="12E13853" w14:textId="77777777" w:rsidR="001B40A4" w:rsidRPr="001B40A4" w:rsidRDefault="001B40A4" w:rsidP="00A85F54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008" w:type="dxa"/>
            <w:shd w:val="clear" w:color="auto" w:fill="auto"/>
            <w:vAlign w:val="center"/>
          </w:tcPr>
          <w:p w14:paraId="653A7781" w14:textId="77777777" w:rsidR="001B40A4" w:rsidRPr="001B40A4" w:rsidRDefault="001B40A4" w:rsidP="00A85F54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4"/>
              </w:rPr>
            </w:pPr>
          </w:p>
        </w:tc>
      </w:tr>
      <w:tr w:rsidR="001B40A4" w:rsidRPr="001B40A4" w14:paraId="2E25FDCD" w14:textId="77777777" w:rsidTr="00A85F54">
        <w:trPr>
          <w:trHeight w:val="830"/>
        </w:trPr>
        <w:tc>
          <w:tcPr>
            <w:tcW w:w="3085" w:type="dxa"/>
            <w:shd w:val="clear" w:color="auto" w:fill="auto"/>
            <w:vAlign w:val="center"/>
          </w:tcPr>
          <w:p w14:paraId="2F03BB4D" w14:textId="77777777" w:rsidR="001B40A4" w:rsidRPr="001B40A4" w:rsidRDefault="001B40A4" w:rsidP="00A85F54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4"/>
              </w:rPr>
            </w:pPr>
            <w:r w:rsidRPr="001B40A4">
              <w:rPr>
                <w:rFonts w:asciiTheme="minorHAnsi" w:hAnsiTheme="minorHAnsi" w:cs="Arial"/>
                <w:sz w:val="24"/>
              </w:rPr>
              <w:t>słownie:</w:t>
            </w:r>
          </w:p>
          <w:p w14:paraId="3D353298" w14:textId="77777777" w:rsidR="001B40A4" w:rsidRPr="001B40A4" w:rsidRDefault="001B40A4" w:rsidP="00A85F54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4"/>
              </w:rPr>
            </w:pPr>
            <w:r w:rsidRPr="001B40A4">
              <w:rPr>
                <w:rFonts w:asciiTheme="minorHAnsi" w:hAnsiTheme="minorHAnsi" w:cs="Arial"/>
                <w:sz w:val="24"/>
              </w:rPr>
              <w:t>…………………………………………..</w:t>
            </w:r>
          </w:p>
        </w:tc>
        <w:tc>
          <w:tcPr>
            <w:tcW w:w="3165" w:type="dxa"/>
            <w:shd w:val="clear" w:color="auto" w:fill="auto"/>
            <w:vAlign w:val="center"/>
          </w:tcPr>
          <w:p w14:paraId="3CE2BED8" w14:textId="77777777" w:rsidR="001B40A4" w:rsidRPr="001B40A4" w:rsidRDefault="001B40A4" w:rsidP="00A85F54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4"/>
              </w:rPr>
            </w:pPr>
            <w:r w:rsidRPr="001B40A4">
              <w:rPr>
                <w:rFonts w:asciiTheme="minorHAnsi" w:hAnsiTheme="minorHAnsi" w:cs="Arial"/>
                <w:sz w:val="24"/>
              </w:rPr>
              <w:t>słownie:</w:t>
            </w:r>
          </w:p>
          <w:p w14:paraId="61C04533" w14:textId="77777777" w:rsidR="001B40A4" w:rsidRPr="001B40A4" w:rsidRDefault="001B40A4" w:rsidP="00A85F54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4"/>
              </w:rPr>
            </w:pPr>
            <w:r w:rsidRPr="001B40A4">
              <w:rPr>
                <w:rFonts w:asciiTheme="minorHAnsi" w:hAnsiTheme="minorHAnsi" w:cs="Arial"/>
                <w:sz w:val="24"/>
              </w:rPr>
              <w:t>…………………………………………..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282BA27A" w14:textId="77777777" w:rsidR="001B40A4" w:rsidRPr="001B40A4" w:rsidRDefault="001B40A4" w:rsidP="00A85F54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4"/>
              </w:rPr>
            </w:pPr>
            <w:r w:rsidRPr="001B40A4">
              <w:rPr>
                <w:rFonts w:asciiTheme="minorHAnsi" w:hAnsiTheme="minorHAnsi" w:cs="Arial"/>
                <w:sz w:val="24"/>
              </w:rPr>
              <w:t>słownie:</w:t>
            </w:r>
          </w:p>
          <w:p w14:paraId="2D04D9D8" w14:textId="77777777" w:rsidR="001B40A4" w:rsidRPr="001B40A4" w:rsidRDefault="001B40A4" w:rsidP="00A85F54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4"/>
              </w:rPr>
            </w:pPr>
            <w:r w:rsidRPr="001B40A4">
              <w:rPr>
                <w:rFonts w:asciiTheme="minorHAnsi" w:hAnsiTheme="minorHAnsi" w:cs="Arial"/>
                <w:sz w:val="24"/>
              </w:rPr>
              <w:t>…………………………………………..</w:t>
            </w:r>
          </w:p>
        </w:tc>
      </w:tr>
    </w:tbl>
    <w:p w14:paraId="02865C25" w14:textId="77777777" w:rsidR="001B40A4" w:rsidRPr="001B40A4" w:rsidRDefault="001B40A4" w:rsidP="001B40A4">
      <w:pPr>
        <w:rPr>
          <w:rFonts w:asciiTheme="minorHAnsi" w:hAnsiTheme="minorHAnsi"/>
          <w:sz w:val="24"/>
        </w:rPr>
      </w:pPr>
    </w:p>
    <w:p w14:paraId="7789B388" w14:textId="77777777" w:rsidR="001B40A4" w:rsidRPr="001B40A4" w:rsidRDefault="001B40A4" w:rsidP="001B40A4">
      <w:pPr>
        <w:rPr>
          <w:rFonts w:asciiTheme="minorHAnsi" w:hAnsiTheme="minorHAnsi"/>
          <w:sz w:val="24"/>
        </w:rPr>
      </w:pPr>
      <w:r w:rsidRPr="001B40A4">
        <w:rPr>
          <w:rFonts w:asciiTheme="minorHAnsi" w:hAnsiTheme="minorHAnsi"/>
          <w:sz w:val="24"/>
        </w:rPr>
        <w:t>zgodnie z kryteriami określonymi przez Zamawiającego.</w:t>
      </w:r>
    </w:p>
    <w:p w14:paraId="78B95C2B" w14:textId="77777777" w:rsidR="001B40A4" w:rsidRPr="001B40A4" w:rsidRDefault="001B40A4" w:rsidP="001B40A4">
      <w:pPr>
        <w:suppressAutoHyphens/>
        <w:rPr>
          <w:rFonts w:asciiTheme="minorHAnsi" w:hAnsiTheme="minorHAnsi"/>
          <w:sz w:val="24"/>
          <w:lang w:eastAsia="ar-SA"/>
        </w:rPr>
      </w:pPr>
      <w:r w:rsidRPr="001B40A4">
        <w:rPr>
          <w:rFonts w:asciiTheme="minorHAnsi" w:hAnsiTheme="minorHAnsi"/>
          <w:b/>
          <w:sz w:val="24"/>
          <w:lang w:eastAsia="ar-SA"/>
        </w:rPr>
        <w:t>Wykonawca oświadcza, że:</w:t>
      </w:r>
    </w:p>
    <w:p w14:paraId="7A11E6D0" w14:textId="77777777" w:rsidR="001B40A4" w:rsidRPr="001B40A4" w:rsidRDefault="001B40A4" w:rsidP="001B40A4">
      <w:pPr>
        <w:pStyle w:val="Akapitzlist"/>
        <w:numPr>
          <w:ilvl w:val="0"/>
          <w:numId w:val="63"/>
        </w:numPr>
        <w:suppressAutoHyphens/>
        <w:autoSpaceDE w:val="0"/>
        <w:spacing w:after="0"/>
        <w:contextualSpacing w:val="0"/>
        <w:jc w:val="both"/>
        <w:rPr>
          <w:rFonts w:asciiTheme="minorHAnsi" w:hAnsiTheme="minorHAnsi"/>
          <w:sz w:val="24"/>
          <w:lang w:eastAsia="ar-SA"/>
        </w:rPr>
      </w:pPr>
      <w:r w:rsidRPr="001B40A4">
        <w:rPr>
          <w:rFonts w:asciiTheme="minorHAnsi" w:hAnsiTheme="minorHAnsi"/>
          <w:sz w:val="24"/>
          <w:lang w:eastAsia="ar-SA"/>
        </w:rPr>
        <w:t>posiada uprawnienia do wykonywania określonej działalności lub czynności, jeżeli ustawy nakładają obowiązek posiadania takich uprawnień,</w:t>
      </w:r>
    </w:p>
    <w:p w14:paraId="1BD0A9E2" w14:textId="77777777" w:rsidR="001B40A4" w:rsidRPr="001B40A4" w:rsidRDefault="001B40A4" w:rsidP="001B40A4">
      <w:pPr>
        <w:pStyle w:val="Akapitzlist"/>
        <w:numPr>
          <w:ilvl w:val="0"/>
          <w:numId w:val="63"/>
        </w:numPr>
        <w:suppressAutoHyphens/>
        <w:autoSpaceDE w:val="0"/>
        <w:spacing w:after="0"/>
        <w:contextualSpacing w:val="0"/>
        <w:jc w:val="both"/>
        <w:rPr>
          <w:rFonts w:asciiTheme="minorHAnsi" w:hAnsiTheme="minorHAnsi"/>
          <w:sz w:val="24"/>
          <w:lang w:eastAsia="ar-SA"/>
        </w:rPr>
      </w:pPr>
      <w:r w:rsidRPr="001B40A4">
        <w:rPr>
          <w:rFonts w:asciiTheme="minorHAnsi" w:hAnsiTheme="minorHAnsi"/>
          <w:sz w:val="24"/>
          <w:lang w:eastAsia="ar-SA"/>
        </w:rPr>
        <w:t>posiada niezbędną wiedzę i doświadczenie oraz potencjał techniczny, a także dysponuje osobami zdolnymi do wykonania zamówienia,</w:t>
      </w:r>
    </w:p>
    <w:p w14:paraId="2F12015E" w14:textId="77777777" w:rsidR="001B40A4" w:rsidRPr="001B40A4" w:rsidRDefault="001B40A4" w:rsidP="001B40A4">
      <w:pPr>
        <w:pStyle w:val="Akapitzlist"/>
        <w:keepLines/>
        <w:numPr>
          <w:ilvl w:val="0"/>
          <w:numId w:val="63"/>
        </w:numPr>
        <w:suppressAutoHyphens/>
        <w:autoSpaceDE w:val="0"/>
        <w:spacing w:after="0"/>
        <w:ind w:left="714" w:hanging="357"/>
        <w:contextualSpacing w:val="0"/>
        <w:jc w:val="both"/>
        <w:rPr>
          <w:rFonts w:asciiTheme="minorHAnsi" w:hAnsiTheme="minorHAnsi"/>
          <w:sz w:val="24"/>
          <w:lang w:eastAsia="ar-SA"/>
        </w:rPr>
      </w:pPr>
      <w:r w:rsidRPr="001B40A4">
        <w:rPr>
          <w:rFonts w:asciiTheme="minorHAnsi" w:hAnsiTheme="minorHAnsi"/>
          <w:sz w:val="24"/>
          <w:lang w:eastAsia="ar-SA"/>
        </w:rPr>
        <w:t>znajduje się w sytuacji ekonomicznej i finansowej zapewniającej wykonanie zamówienia,</w:t>
      </w:r>
    </w:p>
    <w:p w14:paraId="60CB4AD0" w14:textId="2C537D7B" w:rsidR="001B40A4" w:rsidRPr="001B40A4" w:rsidRDefault="001B40A4" w:rsidP="001B40A4">
      <w:pPr>
        <w:pStyle w:val="Akapitzlist"/>
        <w:numPr>
          <w:ilvl w:val="0"/>
          <w:numId w:val="63"/>
        </w:numPr>
        <w:suppressAutoHyphens/>
        <w:autoSpaceDE w:val="0"/>
        <w:spacing w:after="0"/>
        <w:contextualSpacing w:val="0"/>
        <w:jc w:val="both"/>
        <w:rPr>
          <w:rFonts w:asciiTheme="minorHAnsi" w:hAnsiTheme="minorHAnsi"/>
          <w:sz w:val="24"/>
          <w:lang w:eastAsia="ar-SA"/>
        </w:rPr>
      </w:pPr>
      <w:r w:rsidRPr="001B40A4">
        <w:rPr>
          <w:rFonts w:asciiTheme="minorHAnsi" w:hAnsiTheme="minorHAnsi"/>
          <w:color w:val="000000"/>
          <w:sz w:val="24"/>
          <w:lang w:eastAsia="ar-SA"/>
        </w:rPr>
        <w:t xml:space="preserve">zapoznał się z zapytaniem ofertowym z dnia </w:t>
      </w:r>
      <w:r w:rsidR="00DE4E00">
        <w:rPr>
          <w:rFonts w:asciiTheme="minorHAnsi" w:hAnsiTheme="minorHAnsi"/>
          <w:color w:val="000000"/>
          <w:sz w:val="24"/>
          <w:lang w:eastAsia="ar-SA"/>
        </w:rPr>
        <w:t>1</w:t>
      </w:r>
      <w:r w:rsidR="005621B5">
        <w:rPr>
          <w:rFonts w:asciiTheme="minorHAnsi" w:hAnsiTheme="minorHAnsi"/>
          <w:color w:val="000000"/>
          <w:sz w:val="24"/>
          <w:lang w:eastAsia="ar-SA"/>
        </w:rPr>
        <w:t>5</w:t>
      </w:r>
      <w:r w:rsidRPr="001B40A4">
        <w:rPr>
          <w:rFonts w:asciiTheme="minorHAnsi" w:hAnsiTheme="minorHAnsi"/>
          <w:color w:val="000000"/>
          <w:sz w:val="24"/>
          <w:lang w:eastAsia="ar-SA"/>
        </w:rPr>
        <w:t>.</w:t>
      </w:r>
      <w:r w:rsidR="00DE4E00">
        <w:rPr>
          <w:rFonts w:asciiTheme="minorHAnsi" w:hAnsiTheme="minorHAnsi"/>
          <w:color w:val="000000"/>
          <w:sz w:val="24"/>
          <w:lang w:eastAsia="ar-SA"/>
        </w:rPr>
        <w:t>11</w:t>
      </w:r>
      <w:r w:rsidRPr="001B40A4">
        <w:rPr>
          <w:rFonts w:asciiTheme="minorHAnsi" w:hAnsiTheme="minorHAnsi"/>
          <w:color w:val="000000"/>
          <w:sz w:val="24"/>
          <w:lang w:eastAsia="ar-SA"/>
        </w:rPr>
        <w:t>.202</w:t>
      </w:r>
      <w:r w:rsidR="005621B5">
        <w:rPr>
          <w:rFonts w:asciiTheme="minorHAnsi" w:hAnsiTheme="minorHAnsi"/>
          <w:color w:val="000000"/>
          <w:sz w:val="24"/>
          <w:lang w:eastAsia="ar-SA"/>
        </w:rPr>
        <w:t>4</w:t>
      </w:r>
      <w:r w:rsidRPr="001B40A4">
        <w:rPr>
          <w:rFonts w:asciiTheme="minorHAnsi" w:hAnsiTheme="minorHAnsi"/>
          <w:color w:val="000000"/>
          <w:sz w:val="24"/>
          <w:lang w:eastAsia="ar-SA"/>
        </w:rPr>
        <w:t xml:space="preserve"> r. i uznaje się związanym zawartymi w nim postanowieniami,</w:t>
      </w:r>
    </w:p>
    <w:p w14:paraId="7201FB54" w14:textId="77777777" w:rsidR="001B40A4" w:rsidRPr="001B40A4" w:rsidRDefault="001B40A4" w:rsidP="001B40A4">
      <w:pPr>
        <w:numPr>
          <w:ilvl w:val="0"/>
          <w:numId w:val="63"/>
        </w:numPr>
        <w:spacing w:after="0"/>
        <w:contextualSpacing/>
        <w:jc w:val="both"/>
        <w:rPr>
          <w:rFonts w:asciiTheme="minorHAnsi" w:hAnsiTheme="minorHAnsi"/>
          <w:sz w:val="24"/>
        </w:rPr>
      </w:pPr>
      <w:r w:rsidRPr="001B40A4">
        <w:rPr>
          <w:rFonts w:asciiTheme="minorHAnsi" w:hAnsiTheme="minorHAnsi"/>
          <w:sz w:val="24"/>
        </w:rPr>
        <w:t>zamierza powierzyć podwykonawcom wykonanie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221"/>
      </w:tblGrid>
      <w:tr w:rsidR="001B40A4" w:rsidRPr="001B40A4" w14:paraId="082F8E8D" w14:textId="77777777" w:rsidTr="00A85F54">
        <w:trPr>
          <w:trHeight w:hRule="exact" w:val="397"/>
          <w:jc w:val="center"/>
        </w:trPr>
        <w:tc>
          <w:tcPr>
            <w:tcW w:w="534" w:type="dxa"/>
            <w:vAlign w:val="center"/>
            <w:hideMark/>
          </w:tcPr>
          <w:p w14:paraId="5113C9B0" w14:textId="77777777" w:rsidR="001B40A4" w:rsidRPr="001B40A4" w:rsidRDefault="001B40A4" w:rsidP="00A85F54">
            <w:pPr>
              <w:jc w:val="center"/>
              <w:rPr>
                <w:rFonts w:asciiTheme="minorHAnsi" w:hAnsiTheme="minorHAnsi"/>
                <w:b/>
                <w:sz w:val="24"/>
              </w:rPr>
            </w:pPr>
            <w:r w:rsidRPr="001B40A4">
              <w:rPr>
                <w:rFonts w:asciiTheme="minorHAnsi" w:hAnsiTheme="minorHAnsi"/>
                <w:b/>
                <w:sz w:val="24"/>
              </w:rPr>
              <w:t>Lp.</w:t>
            </w:r>
          </w:p>
        </w:tc>
        <w:tc>
          <w:tcPr>
            <w:tcW w:w="8221" w:type="dxa"/>
            <w:vAlign w:val="center"/>
          </w:tcPr>
          <w:p w14:paraId="7F2D4EA8" w14:textId="77777777" w:rsidR="001B40A4" w:rsidRPr="001B40A4" w:rsidRDefault="001B40A4" w:rsidP="00A85F54">
            <w:pPr>
              <w:jc w:val="center"/>
              <w:rPr>
                <w:rFonts w:asciiTheme="minorHAnsi" w:hAnsiTheme="minorHAnsi"/>
                <w:b/>
                <w:sz w:val="24"/>
              </w:rPr>
            </w:pPr>
            <w:r w:rsidRPr="001B40A4">
              <w:rPr>
                <w:rFonts w:asciiTheme="minorHAnsi" w:hAnsiTheme="minorHAnsi"/>
                <w:b/>
                <w:sz w:val="24"/>
              </w:rPr>
              <w:t>Opis części zamówienia przewidzianej do wykonania przez podwykonawcę:</w:t>
            </w:r>
          </w:p>
        </w:tc>
      </w:tr>
      <w:tr w:rsidR="001B40A4" w:rsidRPr="001B40A4" w14:paraId="66A5CE2B" w14:textId="77777777" w:rsidTr="00A85F54">
        <w:trPr>
          <w:trHeight w:hRule="exact" w:val="491"/>
          <w:jc w:val="center"/>
        </w:trPr>
        <w:tc>
          <w:tcPr>
            <w:tcW w:w="534" w:type="dxa"/>
            <w:hideMark/>
          </w:tcPr>
          <w:p w14:paraId="237C7318" w14:textId="77777777" w:rsidR="001B40A4" w:rsidRPr="001B40A4" w:rsidRDefault="001B40A4" w:rsidP="001B40A4">
            <w:pPr>
              <w:numPr>
                <w:ilvl w:val="0"/>
                <w:numId w:val="64"/>
              </w:numPr>
              <w:spacing w:after="0"/>
              <w:contextualSpacing/>
              <w:rPr>
                <w:rFonts w:asciiTheme="minorHAnsi" w:hAnsiTheme="minorHAnsi"/>
                <w:sz w:val="24"/>
              </w:rPr>
            </w:pPr>
          </w:p>
        </w:tc>
        <w:tc>
          <w:tcPr>
            <w:tcW w:w="8221" w:type="dxa"/>
          </w:tcPr>
          <w:p w14:paraId="78581836" w14:textId="77777777" w:rsidR="001B40A4" w:rsidRPr="001B40A4" w:rsidRDefault="001B40A4" w:rsidP="00A85F54">
            <w:pPr>
              <w:rPr>
                <w:rFonts w:asciiTheme="minorHAnsi" w:hAnsiTheme="minorHAnsi"/>
                <w:sz w:val="24"/>
              </w:rPr>
            </w:pPr>
          </w:p>
        </w:tc>
      </w:tr>
    </w:tbl>
    <w:p w14:paraId="01E33FE3" w14:textId="77777777" w:rsidR="001B40A4" w:rsidRPr="001B40A4" w:rsidRDefault="001B40A4" w:rsidP="001B40A4">
      <w:pPr>
        <w:pStyle w:val="Akapitzlist"/>
        <w:numPr>
          <w:ilvl w:val="0"/>
          <w:numId w:val="63"/>
        </w:numPr>
        <w:suppressAutoHyphens/>
        <w:autoSpaceDE w:val="0"/>
        <w:spacing w:after="0"/>
        <w:contextualSpacing w:val="0"/>
        <w:jc w:val="both"/>
        <w:rPr>
          <w:rFonts w:asciiTheme="minorHAnsi" w:hAnsiTheme="minorHAnsi"/>
          <w:sz w:val="24"/>
          <w:lang w:eastAsia="ar-SA"/>
        </w:rPr>
      </w:pPr>
      <w:r w:rsidRPr="001B40A4">
        <w:rPr>
          <w:rFonts w:asciiTheme="minorHAnsi" w:hAnsiTheme="minorHAnsi"/>
          <w:color w:val="000000"/>
          <w:sz w:val="24"/>
          <w:lang w:eastAsia="ar-SA"/>
        </w:rPr>
        <w:lastRenderedPageBreak/>
        <w:t>zobowiązuje się do wykonania przedmiotu zamówienia w terminach i w sposób podany w zapytaniu ofertowym,</w:t>
      </w:r>
    </w:p>
    <w:p w14:paraId="06168909" w14:textId="77777777" w:rsidR="001B40A4" w:rsidRPr="001B40A4" w:rsidRDefault="001B40A4" w:rsidP="001B40A4">
      <w:pPr>
        <w:pStyle w:val="Akapitzlist"/>
        <w:numPr>
          <w:ilvl w:val="0"/>
          <w:numId w:val="63"/>
        </w:numPr>
        <w:suppressAutoHyphens/>
        <w:autoSpaceDE w:val="0"/>
        <w:spacing w:after="0"/>
        <w:contextualSpacing w:val="0"/>
        <w:jc w:val="both"/>
        <w:rPr>
          <w:rFonts w:asciiTheme="minorHAnsi" w:hAnsiTheme="minorHAnsi"/>
          <w:sz w:val="24"/>
          <w:lang w:eastAsia="ar-SA"/>
        </w:rPr>
      </w:pPr>
      <w:r w:rsidRPr="001B40A4">
        <w:rPr>
          <w:rFonts w:asciiTheme="minorHAnsi" w:hAnsiTheme="minorHAnsi"/>
          <w:color w:val="000000"/>
          <w:sz w:val="24"/>
          <w:lang w:eastAsia="ar-SA"/>
        </w:rPr>
        <w:t>zaakceptował wzór umowy i zobowiązuje się w przypadku wyboru oferty do zawarcia umowy na wymienionych w niej warunkach, miejscu i terminie wyznaczonym przez Zamawiającego,</w:t>
      </w:r>
    </w:p>
    <w:p w14:paraId="2993E023" w14:textId="77777777" w:rsidR="001B40A4" w:rsidRPr="001B40A4" w:rsidRDefault="001B40A4" w:rsidP="001B40A4">
      <w:pPr>
        <w:pStyle w:val="Akapitzlist"/>
        <w:keepLines/>
        <w:numPr>
          <w:ilvl w:val="0"/>
          <w:numId w:val="63"/>
        </w:numPr>
        <w:suppressAutoHyphens/>
        <w:autoSpaceDE w:val="0"/>
        <w:spacing w:after="0"/>
        <w:ind w:left="714" w:hanging="357"/>
        <w:contextualSpacing w:val="0"/>
        <w:jc w:val="both"/>
        <w:rPr>
          <w:rFonts w:asciiTheme="minorHAnsi" w:hAnsiTheme="minorHAnsi"/>
          <w:sz w:val="24"/>
          <w:lang w:eastAsia="ar-SA"/>
        </w:rPr>
      </w:pPr>
      <w:r w:rsidRPr="001B40A4">
        <w:rPr>
          <w:rFonts w:asciiTheme="minorHAnsi" w:hAnsiTheme="minorHAnsi"/>
          <w:color w:val="000000"/>
          <w:sz w:val="24"/>
          <w:lang w:eastAsia="ar-SA"/>
        </w:rPr>
        <w:t>nie została otwarta w stosunku do Wykonawcy likwidacja, ani nie została ogłoszona upadłość, a także, że nie zalega z opłacaniem podatków, ani składek na ubezpieczenie społeczne lub zdrowotne,</w:t>
      </w:r>
    </w:p>
    <w:p w14:paraId="290A5C39" w14:textId="13C8AB45" w:rsidR="001B40A4" w:rsidRPr="001B40A4" w:rsidRDefault="001B40A4" w:rsidP="001B40A4">
      <w:pPr>
        <w:pStyle w:val="Akapitzlist"/>
        <w:numPr>
          <w:ilvl w:val="0"/>
          <w:numId w:val="63"/>
        </w:numPr>
        <w:suppressAutoHyphens/>
        <w:autoSpaceDE w:val="0"/>
        <w:spacing w:after="0"/>
        <w:contextualSpacing w:val="0"/>
        <w:jc w:val="both"/>
        <w:rPr>
          <w:rFonts w:asciiTheme="minorHAnsi" w:hAnsiTheme="minorHAnsi"/>
          <w:sz w:val="24"/>
          <w:lang w:eastAsia="ar-SA"/>
        </w:rPr>
      </w:pPr>
      <w:r w:rsidRPr="001B40A4">
        <w:rPr>
          <w:rFonts w:asciiTheme="minorHAnsi" w:hAnsiTheme="minorHAnsi"/>
          <w:color w:val="000000"/>
          <w:sz w:val="24"/>
          <w:lang w:eastAsia="ar-SA"/>
        </w:rPr>
        <w:t xml:space="preserve">oferta spełnia wymagania techniczne zawarte w zapytaniu ofertowym z dnia </w:t>
      </w:r>
      <w:r w:rsidR="00DE4E00">
        <w:rPr>
          <w:rFonts w:asciiTheme="minorHAnsi" w:hAnsiTheme="minorHAnsi"/>
          <w:color w:val="000000"/>
          <w:sz w:val="24"/>
          <w:lang w:eastAsia="ar-SA"/>
        </w:rPr>
        <w:t>1</w:t>
      </w:r>
      <w:r w:rsidR="005621B5">
        <w:rPr>
          <w:rFonts w:asciiTheme="minorHAnsi" w:hAnsiTheme="minorHAnsi"/>
          <w:color w:val="000000"/>
          <w:sz w:val="24"/>
          <w:lang w:eastAsia="ar-SA"/>
        </w:rPr>
        <w:t>5</w:t>
      </w:r>
      <w:r w:rsidRPr="001B40A4">
        <w:rPr>
          <w:rFonts w:asciiTheme="minorHAnsi" w:hAnsiTheme="minorHAnsi"/>
          <w:color w:val="000000"/>
          <w:sz w:val="24"/>
          <w:lang w:eastAsia="ar-SA"/>
        </w:rPr>
        <w:t>.</w:t>
      </w:r>
      <w:r w:rsidR="00DE4E00">
        <w:rPr>
          <w:rFonts w:asciiTheme="minorHAnsi" w:hAnsiTheme="minorHAnsi"/>
          <w:color w:val="000000"/>
          <w:sz w:val="24"/>
          <w:lang w:eastAsia="ar-SA"/>
        </w:rPr>
        <w:t>11</w:t>
      </w:r>
      <w:r w:rsidRPr="001B40A4">
        <w:rPr>
          <w:rFonts w:asciiTheme="minorHAnsi" w:hAnsiTheme="minorHAnsi"/>
          <w:color w:val="000000"/>
          <w:sz w:val="24"/>
          <w:lang w:eastAsia="ar-SA"/>
        </w:rPr>
        <w:t>.202</w:t>
      </w:r>
      <w:r w:rsidR="005621B5">
        <w:rPr>
          <w:rFonts w:asciiTheme="minorHAnsi" w:hAnsiTheme="minorHAnsi"/>
          <w:color w:val="000000"/>
          <w:sz w:val="24"/>
          <w:lang w:eastAsia="ar-SA"/>
        </w:rPr>
        <w:t>4</w:t>
      </w:r>
      <w:r w:rsidRPr="001B40A4">
        <w:rPr>
          <w:rFonts w:asciiTheme="minorHAnsi" w:hAnsiTheme="minorHAnsi"/>
          <w:color w:val="000000"/>
          <w:sz w:val="24"/>
          <w:lang w:eastAsia="ar-SA"/>
        </w:rPr>
        <w:t xml:space="preserve"> r.</w:t>
      </w:r>
    </w:p>
    <w:p w14:paraId="0D80C62C" w14:textId="3690626D" w:rsidR="001B40A4" w:rsidRPr="001B40A4" w:rsidRDefault="001B40A4" w:rsidP="001B40A4">
      <w:pPr>
        <w:pStyle w:val="Akapitzlist"/>
        <w:numPr>
          <w:ilvl w:val="0"/>
          <w:numId w:val="63"/>
        </w:numPr>
        <w:suppressAutoHyphens/>
        <w:autoSpaceDE w:val="0"/>
        <w:spacing w:after="0"/>
        <w:contextualSpacing w:val="0"/>
        <w:jc w:val="both"/>
        <w:rPr>
          <w:rFonts w:asciiTheme="minorHAnsi" w:hAnsiTheme="minorHAnsi"/>
          <w:sz w:val="24"/>
          <w:lang w:eastAsia="ar-SA"/>
        </w:rPr>
      </w:pPr>
      <w:r w:rsidRPr="001B40A4">
        <w:rPr>
          <w:rFonts w:asciiTheme="minorHAnsi" w:hAnsiTheme="minorHAnsi"/>
          <w:sz w:val="24"/>
        </w:rPr>
        <w:t>nie jest powiązany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 Wykonawcą, polegające w szczególności na:</w:t>
      </w:r>
    </w:p>
    <w:p w14:paraId="203F3E72" w14:textId="77777777" w:rsidR="001B40A4" w:rsidRPr="001B40A4" w:rsidRDefault="001B40A4" w:rsidP="001B40A4">
      <w:pPr>
        <w:numPr>
          <w:ilvl w:val="0"/>
          <w:numId w:val="65"/>
        </w:numPr>
        <w:spacing w:after="0"/>
        <w:contextualSpacing/>
        <w:jc w:val="both"/>
        <w:rPr>
          <w:rFonts w:asciiTheme="minorHAnsi" w:hAnsiTheme="minorHAnsi"/>
          <w:sz w:val="24"/>
        </w:rPr>
      </w:pPr>
      <w:r w:rsidRPr="001B40A4">
        <w:rPr>
          <w:rFonts w:asciiTheme="minorHAnsi" w:hAnsiTheme="minorHAnsi"/>
          <w:sz w:val="24"/>
        </w:rPr>
        <w:t>uczestniczeniu w spółce jako wspólnik spółki cywilnej lub spółki osobowej,</w:t>
      </w:r>
    </w:p>
    <w:p w14:paraId="354B5CF1" w14:textId="77777777" w:rsidR="001B40A4" w:rsidRPr="001B40A4" w:rsidRDefault="001B40A4" w:rsidP="001B40A4">
      <w:pPr>
        <w:numPr>
          <w:ilvl w:val="0"/>
          <w:numId w:val="65"/>
        </w:numPr>
        <w:spacing w:after="0"/>
        <w:contextualSpacing/>
        <w:jc w:val="both"/>
        <w:rPr>
          <w:rFonts w:asciiTheme="minorHAnsi" w:hAnsiTheme="minorHAnsi"/>
          <w:sz w:val="24"/>
        </w:rPr>
      </w:pPr>
      <w:r w:rsidRPr="001B40A4">
        <w:rPr>
          <w:rFonts w:asciiTheme="minorHAnsi" w:hAnsiTheme="minorHAnsi"/>
          <w:sz w:val="24"/>
        </w:rPr>
        <w:t xml:space="preserve">posiadaniu co najmniej 10% udziałów lub akcji, o ile niższy próg nie wynika </w:t>
      </w:r>
      <w:r w:rsidRPr="001B40A4">
        <w:rPr>
          <w:rFonts w:asciiTheme="minorHAnsi" w:hAnsiTheme="minorHAnsi"/>
          <w:sz w:val="24"/>
        </w:rPr>
        <w:br/>
        <w:t>z przepisów prawa lub nie został określony przez Operatora Programu,</w:t>
      </w:r>
    </w:p>
    <w:p w14:paraId="27394A41" w14:textId="77777777" w:rsidR="001B40A4" w:rsidRPr="001B40A4" w:rsidRDefault="001B40A4" w:rsidP="001B40A4">
      <w:pPr>
        <w:numPr>
          <w:ilvl w:val="0"/>
          <w:numId w:val="65"/>
        </w:numPr>
        <w:spacing w:after="0"/>
        <w:contextualSpacing/>
        <w:jc w:val="both"/>
        <w:rPr>
          <w:rFonts w:asciiTheme="minorHAnsi" w:hAnsiTheme="minorHAnsi"/>
          <w:sz w:val="24"/>
        </w:rPr>
      </w:pPr>
      <w:r w:rsidRPr="001B40A4">
        <w:rPr>
          <w:rFonts w:asciiTheme="minorHAnsi" w:hAnsiTheme="minorHAnsi"/>
          <w:sz w:val="24"/>
        </w:rPr>
        <w:t>pełnieniu funkcji członka organu nadzorczego lub zarządzającego, prokurenta, pełnomocnika,</w:t>
      </w:r>
    </w:p>
    <w:p w14:paraId="5BE26063" w14:textId="5F3677F9" w:rsidR="001B40A4" w:rsidRPr="001B40A4" w:rsidRDefault="001B40A4" w:rsidP="001B40A4">
      <w:pPr>
        <w:numPr>
          <w:ilvl w:val="0"/>
          <w:numId w:val="65"/>
        </w:numPr>
        <w:spacing w:after="0"/>
        <w:contextualSpacing/>
        <w:jc w:val="both"/>
        <w:rPr>
          <w:rFonts w:asciiTheme="minorHAnsi" w:hAnsiTheme="minorHAnsi"/>
          <w:sz w:val="24"/>
        </w:rPr>
      </w:pPr>
      <w:r w:rsidRPr="001B40A4">
        <w:rPr>
          <w:rFonts w:asciiTheme="minorHAnsi" w:hAnsiTheme="minorHAnsi"/>
          <w:sz w:val="24"/>
        </w:rPr>
        <w:t xml:space="preserve">pozostawaniu w takim stosunku prawnym lub faktycznym, który może budzić uzasadnione wątpliwości, co do bezstronności w wyborze wykonawcy, </w:t>
      </w:r>
      <w:r w:rsidRPr="001B40A4">
        <w:rPr>
          <w:rFonts w:asciiTheme="minorHAnsi" w:hAnsiTheme="minorHAnsi"/>
          <w:sz w:val="24"/>
        </w:rPr>
        <w:br/>
        <w:t xml:space="preserve">w szczególności pozostawanie w związku małżeńskim, w stosunku pokrewieństwa lub powinowactwa w linii prostej, pokrewieństwa lub powinowactwa w linii bocznej do drugiego stopnia lub w stosunku przysposobienia, opieki lub kurateli. </w:t>
      </w:r>
    </w:p>
    <w:p w14:paraId="1698A413" w14:textId="77777777" w:rsidR="001B40A4" w:rsidRPr="001B40A4" w:rsidRDefault="001B40A4" w:rsidP="001B40A4">
      <w:pPr>
        <w:pStyle w:val="Akapitzlist"/>
        <w:suppressAutoHyphens/>
        <w:autoSpaceDE w:val="0"/>
        <w:spacing w:after="0"/>
        <w:ind w:left="0"/>
        <w:contextualSpacing w:val="0"/>
        <w:jc w:val="both"/>
        <w:rPr>
          <w:rFonts w:asciiTheme="minorHAnsi" w:hAnsiTheme="minorHAnsi"/>
          <w:sz w:val="24"/>
          <w:lang w:eastAsia="ar-SA"/>
        </w:rPr>
      </w:pPr>
    </w:p>
    <w:tbl>
      <w:tblPr>
        <w:tblW w:w="0" w:type="auto"/>
        <w:tblInd w:w="250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1B40A4" w:rsidRPr="001B40A4" w14:paraId="0BDFFF1C" w14:textId="77777777" w:rsidTr="00A85F54">
        <w:trPr>
          <w:trHeight w:hRule="exact" w:val="1239"/>
        </w:trPr>
        <w:tc>
          <w:tcPr>
            <w:tcW w:w="8789" w:type="dxa"/>
            <w:vAlign w:val="bottom"/>
          </w:tcPr>
          <w:p w14:paraId="78DB307C" w14:textId="77777777" w:rsidR="001B40A4" w:rsidRPr="001B40A4" w:rsidRDefault="001B40A4" w:rsidP="00A85F54">
            <w:pPr>
              <w:rPr>
                <w:rFonts w:asciiTheme="minorHAnsi" w:hAnsiTheme="minorHAnsi"/>
                <w:sz w:val="24"/>
              </w:rPr>
            </w:pPr>
          </w:p>
        </w:tc>
      </w:tr>
    </w:tbl>
    <w:p w14:paraId="2B4A849A" w14:textId="77777777" w:rsidR="001B40A4" w:rsidRPr="001B40A4" w:rsidRDefault="001B40A4" w:rsidP="001B40A4">
      <w:pPr>
        <w:pStyle w:val="Akapitzlist"/>
        <w:ind w:left="0"/>
        <w:rPr>
          <w:rFonts w:asciiTheme="minorHAnsi" w:hAnsiTheme="minorHAnsi"/>
          <w:sz w:val="24"/>
        </w:rPr>
      </w:pPr>
    </w:p>
    <w:p w14:paraId="64CDE0F5" w14:textId="77777777" w:rsidR="001B40A4" w:rsidRPr="001B40A4" w:rsidRDefault="001B40A4" w:rsidP="001B40A4">
      <w:pPr>
        <w:rPr>
          <w:rFonts w:asciiTheme="minorHAnsi" w:hAnsiTheme="minorHAnsi"/>
          <w:sz w:val="24"/>
        </w:rPr>
      </w:pPr>
    </w:p>
    <w:p w14:paraId="493C0F1D" w14:textId="77777777" w:rsidR="001B40A4" w:rsidRPr="001B40A4" w:rsidRDefault="001B40A4" w:rsidP="001B40A4">
      <w:pPr>
        <w:rPr>
          <w:rFonts w:asciiTheme="minorHAnsi" w:hAnsiTheme="minorHAnsi"/>
          <w:sz w:val="24"/>
        </w:rPr>
      </w:pPr>
    </w:p>
    <w:p w14:paraId="201CABE5" w14:textId="77777777" w:rsidR="001B40A4" w:rsidRPr="001B40A4" w:rsidRDefault="001B40A4" w:rsidP="001B40A4">
      <w:pPr>
        <w:rPr>
          <w:rFonts w:asciiTheme="minorHAnsi" w:hAnsiTheme="minorHAnsi"/>
          <w:sz w:val="24"/>
        </w:rPr>
      </w:pPr>
    </w:p>
    <w:tbl>
      <w:tblPr>
        <w:tblW w:w="0" w:type="auto"/>
        <w:tblInd w:w="3652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1B40A4" w:rsidRPr="001B40A4" w14:paraId="6EF841BC" w14:textId="77777777" w:rsidTr="00A85F54"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6FB3A4D" w14:textId="77777777" w:rsidR="001B40A4" w:rsidRPr="001B40A4" w:rsidRDefault="001B40A4" w:rsidP="00A85F54">
            <w:pPr>
              <w:jc w:val="center"/>
              <w:rPr>
                <w:rFonts w:asciiTheme="minorHAnsi" w:hAnsiTheme="minorHAnsi"/>
                <w:sz w:val="24"/>
              </w:rPr>
            </w:pPr>
            <w:r w:rsidRPr="001B40A4">
              <w:rPr>
                <w:rFonts w:asciiTheme="minorHAnsi" w:hAnsiTheme="minorHAnsi"/>
                <w:sz w:val="24"/>
              </w:rPr>
              <w:t>Data, podpis oraz pieczęć firmowa oferenta/ imienna osoby lub osób uprawnionych do składania oświadczeń woli w imieniu oferenta</w:t>
            </w:r>
          </w:p>
        </w:tc>
      </w:tr>
    </w:tbl>
    <w:p w14:paraId="44FEB81E" w14:textId="77777777" w:rsidR="001B40A4" w:rsidRPr="001B40A4" w:rsidRDefault="001B40A4" w:rsidP="001B40A4">
      <w:pPr>
        <w:tabs>
          <w:tab w:val="left" w:pos="5040"/>
        </w:tabs>
        <w:rPr>
          <w:rFonts w:asciiTheme="minorHAnsi" w:hAnsiTheme="minorHAnsi"/>
          <w:sz w:val="24"/>
        </w:rPr>
      </w:pPr>
    </w:p>
    <w:p w14:paraId="7AEA233F" w14:textId="77777777" w:rsidR="001B40A4" w:rsidRPr="0084591F" w:rsidRDefault="001B40A4" w:rsidP="001B40A4">
      <w:pPr>
        <w:rPr>
          <w:rFonts w:ascii="Calibri" w:hAnsi="Calibri"/>
        </w:rPr>
      </w:pPr>
    </w:p>
    <w:p w14:paraId="03572B9D" w14:textId="77777777" w:rsidR="001B40A4" w:rsidRDefault="001B40A4" w:rsidP="001B40A4"/>
    <w:p w14:paraId="24BE3409" w14:textId="4230E619" w:rsidR="00582D49" w:rsidRPr="001B40A4" w:rsidRDefault="00582D49" w:rsidP="001B40A4"/>
    <w:sectPr w:rsidR="00582D49" w:rsidRPr="001B40A4" w:rsidSect="004C384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284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2A174" w14:textId="77777777" w:rsidR="006E0230" w:rsidRDefault="006E0230" w:rsidP="004767E6">
      <w:pPr>
        <w:spacing w:after="0"/>
      </w:pPr>
      <w:r>
        <w:separator/>
      </w:r>
    </w:p>
  </w:endnote>
  <w:endnote w:type="continuationSeparator" w:id="0">
    <w:p w14:paraId="020424CB" w14:textId="77777777" w:rsidR="006E0230" w:rsidRDefault="006E0230" w:rsidP="004767E6">
      <w:pPr>
        <w:spacing w:after="0"/>
      </w:pPr>
      <w:r>
        <w:continuationSeparator/>
      </w:r>
    </w:p>
  </w:endnote>
  <w:endnote w:type="continuationNotice" w:id="1">
    <w:p w14:paraId="5F170FED" w14:textId="77777777" w:rsidR="006E0230" w:rsidRDefault="006E023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7587" w14:textId="77777777" w:rsidR="009F4EA5" w:rsidRPr="00E84255" w:rsidRDefault="009F4EA5">
    <w:pPr>
      <w:pStyle w:val="Stopka"/>
      <w:jc w:val="center"/>
      <w:rPr>
        <w:sz w:val="18"/>
        <w:szCs w:val="18"/>
      </w:rPr>
    </w:pPr>
    <w:r w:rsidRPr="00E84255">
      <w:rPr>
        <w:sz w:val="18"/>
        <w:szCs w:val="18"/>
      </w:rPr>
      <w:t xml:space="preserve">Strona </w:t>
    </w:r>
    <w:r w:rsidRPr="00E84255">
      <w:rPr>
        <w:b/>
        <w:bCs/>
        <w:sz w:val="18"/>
        <w:szCs w:val="18"/>
      </w:rPr>
      <w:fldChar w:fldCharType="begin"/>
    </w:r>
    <w:r w:rsidRPr="00E84255">
      <w:rPr>
        <w:b/>
        <w:bCs/>
        <w:sz w:val="18"/>
        <w:szCs w:val="18"/>
      </w:rPr>
      <w:instrText>PAGE</w:instrText>
    </w:r>
    <w:r w:rsidRPr="00E84255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8</w:t>
    </w:r>
    <w:r w:rsidRPr="00E84255">
      <w:rPr>
        <w:b/>
        <w:bCs/>
        <w:sz w:val="18"/>
        <w:szCs w:val="18"/>
      </w:rPr>
      <w:fldChar w:fldCharType="end"/>
    </w:r>
    <w:r w:rsidRPr="00E84255">
      <w:rPr>
        <w:sz w:val="18"/>
        <w:szCs w:val="18"/>
      </w:rPr>
      <w:t xml:space="preserve"> z </w:t>
    </w:r>
    <w:r w:rsidRPr="00E84255">
      <w:rPr>
        <w:b/>
        <w:bCs/>
        <w:sz w:val="18"/>
        <w:szCs w:val="18"/>
      </w:rPr>
      <w:fldChar w:fldCharType="begin"/>
    </w:r>
    <w:r w:rsidRPr="00E84255">
      <w:rPr>
        <w:b/>
        <w:bCs/>
        <w:sz w:val="18"/>
        <w:szCs w:val="18"/>
      </w:rPr>
      <w:instrText>NUMPAGES</w:instrText>
    </w:r>
    <w:r w:rsidRPr="00E84255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10</w:t>
    </w:r>
    <w:r w:rsidRPr="00E84255">
      <w:rPr>
        <w:b/>
        <w:bCs/>
        <w:sz w:val="18"/>
        <w:szCs w:val="18"/>
      </w:rPr>
      <w:fldChar w:fldCharType="end"/>
    </w:r>
  </w:p>
  <w:p w14:paraId="10CF7588" w14:textId="77777777" w:rsidR="009F4EA5" w:rsidRDefault="009F4E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758A" w14:textId="77777777" w:rsidR="009F4EA5" w:rsidRPr="00E84255" w:rsidRDefault="009F4EA5">
    <w:pPr>
      <w:pStyle w:val="Stopka"/>
      <w:jc w:val="center"/>
      <w:rPr>
        <w:sz w:val="18"/>
        <w:szCs w:val="18"/>
      </w:rPr>
    </w:pPr>
    <w:r w:rsidRPr="00E84255">
      <w:rPr>
        <w:sz w:val="18"/>
        <w:szCs w:val="18"/>
      </w:rPr>
      <w:t xml:space="preserve">Strona </w:t>
    </w:r>
    <w:r w:rsidRPr="00E84255">
      <w:rPr>
        <w:b/>
        <w:bCs/>
        <w:sz w:val="18"/>
        <w:szCs w:val="18"/>
      </w:rPr>
      <w:fldChar w:fldCharType="begin"/>
    </w:r>
    <w:r w:rsidRPr="00E84255">
      <w:rPr>
        <w:b/>
        <w:bCs/>
        <w:sz w:val="18"/>
        <w:szCs w:val="18"/>
      </w:rPr>
      <w:instrText>PAGE</w:instrText>
    </w:r>
    <w:r w:rsidRPr="00E84255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</w:t>
    </w:r>
    <w:r w:rsidRPr="00E84255">
      <w:rPr>
        <w:b/>
        <w:bCs/>
        <w:sz w:val="18"/>
        <w:szCs w:val="18"/>
      </w:rPr>
      <w:fldChar w:fldCharType="end"/>
    </w:r>
    <w:r w:rsidRPr="00E84255">
      <w:rPr>
        <w:sz w:val="18"/>
        <w:szCs w:val="18"/>
      </w:rPr>
      <w:t xml:space="preserve"> z </w:t>
    </w:r>
    <w:r w:rsidRPr="00E84255">
      <w:rPr>
        <w:b/>
        <w:bCs/>
        <w:sz w:val="18"/>
        <w:szCs w:val="18"/>
      </w:rPr>
      <w:fldChar w:fldCharType="begin"/>
    </w:r>
    <w:r w:rsidRPr="00E84255">
      <w:rPr>
        <w:b/>
        <w:bCs/>
        <w:sz w:val="18"/>
        <w:szCs w:val="18"/>
      </w:rPr>
      <w:instrText>NUMPAGES</w:instrText>
    </w:r>
    <w:r w:rsidRPr="00E84255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10</w:t>
    </w:r>
    <w:r w:rsidRPr="00E84255">
      <w:rPr>
        <w:b/>
        <w:bCs/>
        <w:sz w:val="18"/>
        <w:szCs w:val="18"/>
      </w:rPr>
      <w:fldChar w:fldCharType="end"/>
    </w:r>
  </w:p>
  <w:p w14:paraId="10CF758B" w14:textId="77777777" w:rsidR="009F4EA5" w:rsidRDefault="009F4E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A5EF3" w14:textId="77777777" w:rsidR="006E0230" w:rsidRDefault="006E0230" w:rsidP="004767E6">
      <w:pPr>
        <w:spacing w:after="0"/>
      </w:pPr>
      <w:r>
        <w:separator/>
      </w:r>
    </w:p>
  </w:footnote>
  <w:footnote w:type="continuationSeparator" w:id="0">
    <w:p w14:paraId="617FC32E" w14:textId="77777777" w:rsidR="006E0230" w:rsidRDefault="006E0230" w:rsidP="004767E6">
      <w:pPr>
        <w:spacing w:after="0"/>
      </w:pPr>
      <w:r>
        <w:continuationSeparator/>
      </w:r>
    </w:p>
  </w:footnote>
  <w:footnote w:type="continuationNotice" w:id="1">
    <w:p w14:paraId="3CE8B279" w14:textId="77777777" w:rsidR="006E0230" w:rsidRDefault="006E023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10DFA" w14:textId="4F898CCF" w:rsidR="00C90BA6" w:rsidRDefault="00C90BA6">
    <w:pPr>
      <w:pStyle w:val="Nagwek"/>
    </w:pPr>
    <w:r>
      <w:rPr>
        <w:noProof/>
      </w:rPr>
      <w:drawing>
        <wp:inline distT="0" distB="0" distL="0" distR="0" wp14:anchorId="34DC95AA" wp14:editId="455B02DC">
          <wp:extent cx="6120765" cy="11766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1176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7589" w14:textId="358C640E" w:rsidR="009F4EA5" w:rsidRPr="00180D4C" w:rsidRDefault="009F4EA5" w:rsidP="00180D4C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5E74B7E" wp14:editId="7A67F664">
          <wp:simplePos x="0" y="0"/>
          <wp:positionH relativeFrom="column">
            <wp:posOffset>221539</wp:posOffset>
          </wp:positionH>
          <wp:positionV relativeFrom="paragraph">
            <wp:posOffset>-100453</wp:posOffset>
          </wp:positionV>
          <wp:extent cx="6120130" cy="1179195"/>
          <wp:effectExtent l="0" t="0" r="0" b="1905"/>
          <wp:wrapTight wrapText="bothSides">
            <wp:wrapPolygon edited="0">
              <wp:start x="0" y="0"/>
              <wp:lineTo x="0" y="21286"/>
              <wp:lineTo x="21515" y="21286"/>
              <wp:lineTo x="21515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lka-Norwegia24-IB-PL.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179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)"/>
      <w:lvlJc w:val="left"/>
      <w:pPr>
        <w:tabs>
          <w:tab w:val="num" w:pos="3300"/>
        </w:tabs>
        <w:ind w:left="3300" w:hanging="42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0000006"/>
    <w:multiLevelType w:val="singleLevel"/>
    <w:tmpl w:val="00000006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  <w:sz w:val="24"/>
      </w:rPr>
    </w:lvl>
  </w:abstractNum>
  <w:abstractNum w:abstractNumId="2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10"/>
    <w:multiLevelType w:val="singleLevel"/>
    <w:tmpl w:val="00000010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</w:abstractNum>
  <w:abstractNum w:abstractNumId="4" w15:restartNumberingAfterBreak="0">
    <w:nsid w:val="00000014"/>
    <w:multiLevelType w:val="multilevel"/>
    <w:tmpl w:val="8C9A8B40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19"/>
    <w:multiLevelType w:val="singleLevel"/>
    <w:tmpl w:val="0000001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6" w15:restartNumberingAfterBreak="0">
    <w:nsid w:val="0000001E"/>
    <w:multiLevelType w:val="singleLevel"/>
    <w:tmpl w:val="C00E8400"/>
    <w:name w:val="WW8Num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022F044F"/>
    <w:multiLevelType w:val="hybridMultilevel"/>
    <w:tmpl w:val="F4341DB6"/>
    <w:lvl w:ilvl="0" w:tplc="1F72C3B6">
      <w:start w:val="1"/>
      <w:numFmt w:val="decimal"/>
      <w:lvlText w:val="%1."/>
      <w:lvlJc w:val="left"/>
      <w:pPr>
        <w:ind w:left="720" w:hanging="360"/>
      </w:pPr>
    </w:lvl>
    <w:lvl w:ilvl="1" w:tplc="C6461C16">
      <w:start w:val="1"/>
      <w:numFmt w:val="lowerLetter"/>
      <w:lvlText w:val="%2."/>
      <w:lvlJc w:val="left"/>
      <w:pPr>
        <w:ind w:left="1440" w:hanging="360"/>
      </w:pPr>
    </w:lvl>
    <w:lvl w:ilvl="2" w:tplc="B784DFA4">
      <w:start w:val="1"/>
      <w:numFmt w:val="lowerRoman"/>
      <w:lvlText w:val="%3."/>
      <w:lvlJc w:val="right"/>
      <w:pPr>
        <w:ind w:left="2160" w:hanging="180"/>
      </w:pPr>
    </w:lvl>
    <w:lvl w:ilvl="3" w:tplc="401E0F96">
      <w:start w:val="1"/>
      <w:numFmt w:val="decimal"/>
      <w:lvlText w:val="%4."/>
      <w:lvlJc w:val="left"/>
      <w:pPr>
        <w:ind w:left="2880" w:hanging="360"/>
      </w:pPr>
    </w:lvl>
    <w:lvl w:ilvl="4" w:tplc="3392D32C">
      <w:start w:val="1"/>
      <w:numFmt w:val="lowerLetter"/>
      <w:lvlText w:val="%5."/>
      <w:lvlJc w:val="left"/>
      <w:pPr>
        <w:ind w:left="3600" w:hanging="360"/>
      </w:pPr>
    </w:lvl>
    <w:lvl w:ilvl="5" w:tplc="DF4A965E">
      <w:start w:val="1"/>
      <w:numFmt w:val="lowerRoman"/>
      <w:lvlText w:val="%6."/>
      <w:lvlJc w:val="right"/>
      <w:pPr>
        <w:ind w:left="4320" w:hanging="180"/>
      </w:pPr>
    </w:lvl>
    <w:lvl w:ilvl="6" w:tplc="282A3062">
      <w:start w:val="1"/>
      <w:numFmt w:val="decimal"/>
      <w:lvlText w:val="%7."/>
      <w:lvlJc w:val="left"/>
      <w:pPr>
        <w:ind w:left="5040" w:hanging="360"/>
      </w:pPr>
    </w:lvl>
    <w:lvl w:ilvl="7" w:tplc="7F880368">
      <w:start w:val="1"/>
      <w:numFmt w:val="lowerLetter"/>
      <w:lvlText w:val="%8."/>
      <w:lvlJc w:val="left"/>
      <w:pPr>
        <w:ind w:left="5760" w:hanging="360"/>
      </w:pPr>
    </w:lvl>
    <w:lvl w:ilvl="8" w:tplc="1BF6045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E62C8B"/>
    <w:multiLevelType w:val="hybridMultilevel"/>
    <w:tmpl w:val="9D1CDF66"/>
    <w:lvl w:ilvl="0" w:tplc="F22ADB9A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D4C469"/>
    <w:multiLevelType w:val="hybridMultilevel"/>
    <w:tmpl w:val="CE4E1732"/>
    <w:lvl w:ilvl="0" w:tplc="4EFA5C72">
      <w:start w:val="1"/>
      <w:numFmt w:val="decimal"/>
      <w:lvlText w:val="%1."/>
      <w:lvlJc w:val="left"/>
      <w:pPr>
        <w:ind w:left="720" w:hanging="360"/>
      </w:pPr>
    </w:lvl>
    <w:lvl w:ilvl="1" w:tplc="0C74FF80">
      <w:start w:val="1"/>
      <w:numFmt w:val="lowerLetter"/>
      <w:lvlText w:val="%2)"/>
      <w:lvlJc w:val="left"/>
      <w:pPr>
        <w:ind w:left="1440" w:hanging="360"/>
      </w:pPr>
    </w:lvl>
    <w:lvl w:ilvl="2" w:tplc="5B1A7370">
      <w:start w:val="1"/>
      <w:numFmt w:val="lowerRoman"/>
      <w:lvlText w:val="%3."/>
      <w:lvlJc w:val="right"/>
      <w:pPr>
        <w:ind w:left="2160" w:hanging="180"/>
      </w:pPr>
    </w:lvl>
    <w:lvl w:ilvl="3" w:tplc="153A9E62">
      <w:start w:val="1"/>
      <w:numFmt w:val="decimal"/>
      <w:lvlText w:val="%4."/>
      <w:lvlJc w:val="left"/>
      <w:pPr>
        <w:ind w:left="2880" w:hanging="360"/>
      </w:pPr>
    </w:lvl>
    <w:lvl w:ilvl="4" w:tplc="8A70696E">
      <w:start w:val="1"/>
      <w:numFmt w:val="lowerLetter"/>
      <w:lvlText w:val="%5."/>
      <w:lvlJc w:val="left"/>
      <w:pPr>
        <w:ind w:left="3600" w:hanging="360"/>
      </w:pPr>
    </w:lvl>
    <w:lvl w:ilvl="5" w:tplc="05F61E44">
      <w:start w:val="1"/>
      <w:numFmt w:val="lowerRoman"/>
      <w:lvlText w:val="%6."/>
      <w:lvlJc w:val="right"/>
      <w:pPr>
        <w:ind w:left="4320" w:hanging="180"/>
      </w:pPr>
    </w:lvl>
    <w:lvl w:ilvl="6" w:tplc="62E2D0F0">
      <w:start w:val="1"/>
      <w:numFmt w:val="decimal"/>
      <w:lvlText w:val="%7."/>
      <w:lvlJc w:val="left"/>
      <w:pPr>
        <w:ind w:left="5040" w:hanging="360"/>
      </w:pPr>
    </w:lvl>
    <w:lvl w:ilvl="7" w:tplc="14403834">
      <w:start w:val="1"/>
      <w:numFmt w:val="lowerLetter"/>
      <w:lvlText w:val="%8."/>
      <w:lvlJc w:val="left"/>
      <w:pPr>
        <w:ind w:left="5760" w:hanging="360"/>
      </w:pPr>
    </w:lvl>
    <w:lvl w:ilvl="8" w:tplc="7A5C93B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1003F1"/>
    <w:multiLevelType w:val="hybridMultilevel"/>
    <w:tmpl w:val="CE4E251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C9151FE"/>
    <w:multiLevelType w:val="hybridMultilevel"/>
    <w:tmpl w:val="63423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B913D0"/>
    <w:multiLevelType w:val="hybridMultilevel"/>
    <w:tmpl w:val="F2565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4B6D71"/>
    <w:multiLevelType w:val="hybridMultilevel"/>
    <w:tmpl w:val="21BC7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CE9090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F1168"/>
    <w:multiLevelType w:val="hybridMultilevel"/>
    <w:tmpl w:val="2A624F8C"/>
    <w:lvl w:ilvl="0" w:tplc="3AFAD82C">
      <w:start w:val="1"/>
      <w:numFmt w:val="decimal"/>
      <w:lvlText w:val="%1)"/>
      <w:lvlJc w:val="left"/>
      <w:pPr>
        <w:ind w:left="108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74738B2"/>
    <w:multiLevelType w:val="hybridMultilevel"/>
    <w:tmpl w:val="4DE263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423317"/>
    <w:multiLevelType w:val="hybridMultilevel"/>
    <w:tmpl w:val="631A73E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1015525"/>
    <w:multiLevelType w:val="hybridMultilevel"/>
    <w:tmpl w:val="01CE93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350B7C9"/>
    <w:multiLevelType w:val="hybridMultilevel"/>
    <w:tmpl w:val="245A13FE"/>
    <w:lvl w:ilvl="0" w:tplc="77AC680C">
      <w:start w:val="4"/>
      <w:numFmt w:val="decimal"/>
      <w:lvlText w:val="%1."/>
      <w:lvlJc w:val="left"/>
      <w:pPr>
        <w:ind w:left="720" w:hanging="360"/>
      </w:pPr>
    </w:lvl>
    <w:lvl w:ilvl="1" w:tplc="2528B6CA">
      <w:start w:val="1"/>
      <w:numFmt w:val="lowerLetter"/>
      <w:lvlText w:val="%2."/>
      <w:lvlJc w:val="left"/>
      <w:pPr>
        <w:ind w:left="1440" w:hanging="360"/>
      </w:pPr>
    </w:lvl>
    <w:lvl w:ilvl="2" w:tplc="D4B852C8">
      <w:start w:val="1"/>
      <w:numFmt w:val="lowerRoman"/>
      <w:lvlText w:val="%3."/>
      <w:lvlJc w:val="right"/>
      <w:pPr>
        <w:ind w:left="2160" w:hanging="180"/>
      </w:pPr>
    </w:lvl>
    <w:lvl w:ilvl="3" w:tplc="1DA219B6">
      <w:start w:val="1"/>
      <w:numFmt w:val="decimal"/>
      <w:lvlText w:val="%4."/>
      <w:lvlJc w:val="left"/>
      <w:pPr>
        <w:ind w:left="2880" w:hanging="360"/>
      </w:pPr>
    </w:lvl>
    <w:lvl w:ilvl="4" w:tplc="BEE6F07E">
      <w:start w:val="1"/>
      <w:numFmt w:val="lowerLetter"/>
      <w:lvlText w:val="%5."/>
      <w:lvlJc w:val="left"/>
      <w:pPr>
        <w:ind w:left="3600" w:hanging="360"/>
      </w:pPr>
    </w:lvl>
    <w:lvl w:ilvl="5" w:tplc="A5D2F972">
      <w:start w:val="1"/>
      <w:numFmt w:val="lowerRoman"/>
      <w:lvlText w:val="%6."/>
      <w:lvlJc w:val="right"/>
      <w:pPr>
        <w:ind w:left="4320" w:hanging="180"/>
      </w:pPr>
    </w:lvl>
    <w:lvl w:ilvl="6" w:tplc="165AE16C">
      <w:start w:val="1"/>
      <w:numFmt w:val="decimal"/>
      <w:lvlText w:val="%7."/>
      <w:lvlJc w:val="left"/>
      <w:pPr>
        <w:ind w:left="5040" w:hanging="360"/>
      </w:pPr>
    </w:lvl>
    <w:lvl w:ilvl="7" w:tplc="79541304">
      <w:start w:val="1"/>
      <w:numFmt w:val="lowerLetter"/>
      <w:lvlText w:val="%8."/>
      <w:lvlJc w:val="left"/>
      <w:pPr>
        <w:ind w:left="5760" w:hanging="360"/>
      </w:pPr>
    </w:lvl>
    <w:lvl w:ilvl="8" w:tplc="D908997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093493"/>
    <w:multiLevelType w:val="multilevel"/>
    <w:tmpl w:val="1FFA3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FC07FF"/>
    <w:multiLevelType w:val="hybridMultilevel"/>
    <w:tmpl w:val="090C7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112E14"/>
    <w:multiLevelType w:val="hybridMultilevel"/>
    <w:tmpl w:val="02B427EE"/>
    <w:lvl w:ilvl="0" w:tplc="8C4A6A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1A0EEF"/>
    <w:multiLevelType w:val="hybridMultilevel"/>
    <w:tmpl w:val="12F0D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6227FB"/>
    <w:multiLevelType w:val="hybridMultilevel"/>
    <w:tmpl w:val="E0A2569E"/>
    <w:lvl w:ilvl="0" w:tplc="CA8C1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4C3F58"/>
    <w:multiLevelType w:val="hybridMultilevel"/>
    <w:tmpl w:val="2A543A2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D4D26FC"/>
    <w:multiLevelType w:val="hybridMultilevel"/>
    <w:tmpl w:val="88DA8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9649EE"/>
    <w:multiLevelType w:val="hybridMultilevel"/>
    <w:tmpl w:val="E79A7BDE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7" w15:restartNumberingAfterBreak="0">
    <w:nsid w:val="32D56149"/>
    <w:multiLevelType w:val="hybridMultilevel"/>
    <w:tmpl w:val="A650C8A2"/>
    <w:lvl w:ilvl="0" w:tplc="04150019">
      <w:start w:val="1"/>
      <w:numFmt w:val="lowerLetter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34C119A5"/>
    <w:multiLevelType w:val="hybridMultilevel"/>
    <w:tmpl w:val="F0A4598A"/>
    <w:lvl w:ilvl="0" w:tplc="BF98A41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F02755"/>
    <w:multiLevelType w:val="hybridMultilevel"/>
    <w:tmpl w:val="5568F11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0" w15:restartNumberingAfterBreak="0">
    <w:nsid w:val="35F1267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)"/>
      <w:lvlJc w:val="left"/>
      <w:pPr>
        <w:tabs>
          <w:tab w:val="num" w:pos="2864"/>
        </w:tabs>
        <w:ind w:left="2864" w:hanging="42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3639EA3F"/>
    <w:multiLevelType w:val="hybridMultilevel"/>
    <w:tmpl w:val="EBA25052"/>
    <w:lvl w:ilvl="0" w:tplc="CFC2F3B0">
      <w:start w:val="1"/>
      <w:numFmt w:val="decimal"/>
      <w:lvlText w:val="%1."/>
      <w:lvlJc w:val="left"/>
      <w:pPr>
        <w:ind w:left="720" w:hanging="360"/>
      </w:pPr>
    </w:lvl>
    <w:lvl w:ilvl="1" w:tplc="35324606">
      <w:start w:val="1"/>
      <w:numFmt w:val="lowerLetter"/>
      <w:lvlText w:val="%2."/>
      <w:lvlJc w:val="left"/>
      <w:pPr>
        <w:ind w:left="1440" w:hanging="360"/>
      </w:pPr>
    </w:lvl>
    <w:lvl w:ilvl="2" w:tplc="BD5043D2">
      <w:start w:val="1"/>
      <w:numFmt w:val="lowerRoman"/>
      <w:lvlText w:val="%3."/>
      <w:lvlJc w:val="right"/>
      <w:pPr>
        <w:ind w:left="2160" w:hanging="180"/>
      </w:pPr>
    </w:lvl>
    <w:lvl w:ilvl="3" w:tplc="61CC6744">
      <w:start w:val="1"/>
      <w:numFmt w:val="decimal"/>
      <w:lvlText w:val="%4."/>
      <w:lvlJc w:val="left"/>
      <w:pPr>
        <w:ind w:left="2880" w:hanging="360"/>
      </w:pPr>
    </w:lvl>
    <w:lvl w:ilvl="4" w:tplc="2E96916E">
      <w:start w:val="1"/>
      <w:numFmt w:val="lowerLetter"/>
      <w:lvlText w:val="%5."/>
      <w:lvlJc w:val="left"/>
      <w:pPr>
        <w:ind w:left="3600" w:hanging="360"/>
      </w:pPr>
    </w:lvl>
    <w:lvl w:ilvl="5" w:tplc="C6EAA012">
      <w:start w:val="1"/>
      <w:numFmt w:val="lowerRoman"/>
      <w:lvlText w:val="%6."/>
      <w:lvlJc w:val="right"/>
      <w:pPr>
        <w:ind w:left="4320" w:hanging="180"/>
      </w:pPr>
    </w:lvl>
    <w:lvl w:ilvl="6" w:tplc="4FACF5A0">
      <w:start w:val="1"/>
      <w:numFmt w:val="decimal"/>
      <w:lvlText w:val="%7."/>
      <w:lvlJc w:val="left"/>
      <w:pPr>
        <w:ind w:left="5040" w:hanging="360"/>
      </w:pPr>
    </w:lvl>
    <w:lvl w:ilvl="7" w:tplc="9D9CE306">
      <w:start w:val="1"/>
      <w:numFmt w:val="lowerLetter"/>
      <w:lvlText w:val="%8."/>
      <w:lvlJc w:val="left"/>
      <w:pPr>
        <w:ind w:left="5760" w:hanging="360"/>
      </w:pPr>
    </w:lvl>
    <w:lvl w:ilvl="8" w:tplc="F28EBC3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6A44CF"/>
    <w:multiLevelType w:val="hybridMultilevel"/>
    <w:tmpl w:val="F6B41AE2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3" w15:restartNumberingAfterBreak="0">
    <w:nsid w:val="3965103C"/>
    <w:multiLevelType w:val="hybridMultilevel"/>
    <w:tmpl w:val="4F4ECCF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C1E19B0"/>
    <w:multiLevelType w:val="multilevel"/>
    <w:tmpl w:val="1FFA3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D3BC4A9"/>
    <w:multiLevelType w:val="hybridMultilevel"/>
    <w:tmpl w:val="B07AEA54"/>
    <w:lvl w:ilvl="0" w:tplc="59046E7C">
      <w:start w:val="1"/>
      <w:numFmt w:val="decimal"/>
      <w:lvlText w:val="%1."/>
      <w:lvlJc w:val="left"/>
      <w:pPr>
        <w:ind w:left="720" w:hanging="360"/>
      </w:pPr>
    </w:lvl>
    <w:lvl w:ilvl="1" w:tplc="263C3B10">
      <w:start w:val="1"/>
      <w:numFmt w:val="lowerLetter"/>
      <w:lvlText w:val="%2."/>
      <w:lvlJc w:val="left"/>
      <w:pPr>
        <w:ind w:left="1440" w:hanging="360"/>
      </w:pPr>
    </w:lvl>
    <w:lvl w:ilvl="2" w:tplc="482C1304">
      <w:start w:val="1"/>
      <w:numFmt w:val="lowerRoman"/>
      <w:lvlText w:val="%3."/>
      <w:lvlJc w:val="right"/>
      <w:pPr>
        <w:ind w:left="2160" w:hanging="180"/>
      </w:pPr>
    </w:lvl>
    <w:lvl w:ilvl="3" w:tplc="CE288EAC">
      <w:start w:val="1"/>
      <w:numFmt w:val="decimal"/>
      <w:lvlText w:val="%4."/>
      <w:lvlJc w:val="left"/>
      <w:pPr>
        <w:ind w:left="2880" w:hanging="360"/>
      </w:pPr>
    </w:lvl>
    <w:lvl w:ilvl="4" w:tplc="E208F848">
      <w:start w:val="1"/>
      <w:numFmt w:val="lowerLetter"/>
      <w:lvlText w:val="%5."/>
      <w:lvlJc w:val="left"/>
      <w:pPr>
        <w:ind w:left="3600" w:hanging="360"/>
      </w:pPr>
    </w:lvl>
    <w:lvl w:ilvl="5" w:tplc="9AECE658">
      <w:start w:val="1"/>
      <w:numFmt w:val="lowerRoman"/>
      <w:lvlText w:val="%6."/>
      <w:lvlJc w:val="right"/>
      <w:pPr>
        <w:ind w:left="4320" w:hanging="180"/>
      </w:pPr>
    </w:lvl>
    <w:lvl w:ilvl="6" w:tplc="4DDC69FA">
      <w:start w:val="1"/>
      <w:numFmt w:val="decimal"/>
      <w:lvlText w:val="%7."/>
      <w:lvlJc w:val="left"/>
      <w:pPr>
        <w:ind w:left="5040" w:hanging="360"/>
      </w:pPr>
    </w:lvl>
    <w:lvl w:ilvl="7" w:tplc="3AD44496">
      <w:start w:val="1"/>
      <w:numFmt w:val="lowerLetter"/>
      <w:lvlText w:val="%8."/>
      <w:lvlJc w:val="left"/>
      <w:pPr>
        <w:ind w:left="5760" w:hanging="360"/>
      </w:pPr>
    </w:lvl>
    <w:lvl w:ilvl="8" w:tplc="90B2839E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B76313"/>
    <w:multiLevelType w:val="hybridMultilevel"/>
    <w:tmpl w:val="675CB2F4"/>
    <w:lvl w:ilvl="0" w:tplc="D2EAD088">
      <w:start w:val="2"/>
      <w:numFmt w:val="decimal"/>
      <w:lvlText w:val="%1)"/>
      <w:lvlJc w:val="left"/>
      <w:pPr>
        <w:ind w:left="720" w:hanging="360"/>
      </w:pPr>
    </w:lvl>
    <w:lvl w:ilvl="1" w:tplc="A0A2F3DE">
      <w:start w:val="1"/>
      <w:numFmt w:val="lowerLetter"/>
      <w:lvlText w:val="%2."/>
      <w:lvlJc w:val="left"/>
      <w:pPr>
        <w:ind w:left="1440" w:hanging="360"/>
      </w:pPr>
    </w:lvl>
    <w:lvl w:ilvl="2" w:tplc="4DDAF814">
      <w:start w:val="1"/>
      <w:numFmt w:val="lowerRoman"/>
      <w:lvlText w:val="%3."/>
      <w:lvlJc w:val="right"/>
      <w:pPr>
        <w:ind w:left="2160" w:hanging="180"/>
      </w:pPr>
    </w:lvl>
    <w:lvl w:ilvl="3" w:tplc="BA3C0C74">
      <w:start w:val="1"/>
      <w:numFmt w:val="decimal"/>
      <w:lvlText w:val="%4."/>
      <w:lvlJc w:val="left"/>
      <w:pPr>
        <w:ind w:left="2880" w:hanging="360"/>
      </w:pPr>
    </w:lvl>
    <w:lvl w:ilvl="4" w:tplc="00344480">
      <w:start w:val="1"/>
      <w:numFmt w:val="lowerLetter"/>
      <w:lvlText w:val="%5."/>
      <w:lvlJc w:val="left"/>
      <w:pPr>
        <w:ind w:left="3600" w:hanging="360"/>
      </w:pPr>
    </w:lvl>
    <w:lvl w:ilvl="5" w:tplc="7638BFE4">
      <w:start w:val="1"/>
      <w:numFmt w:val="lowerRoman"/>
      <w:lvlText w:val="%6."/>
      <w:lvlJc w:val="right"/>
      <w:pPr>
        <w:ind w:left="4320" w:hanging="180"/>
      </w:pPr>
    </w:lvl>
    <w:lvl w:ilvl="6" w:tplc="03FC32C4">
      <w:start w:val="1"/>
      <w:numFmt w:val="decimal"/>
      <w:lvlText w:val="%7."/>
      <w:lvlJc w:val="left"/>
      <w:pPr>
        <w:ind w:left="5040" w:hanging="360"/>
      </w:pPr>
    </w:lvl>
    <w:lvl w:ilvl="7" w:tplc="E8523C64">
      <w:start w:val="1"/>
      <w:numFmt w:val="lowerLetter"/>
      <w:lvlText w:val="%8."/>
      <w:lvlJc w:val="left"/>
      <w:pPr>
        <w:ind w:left="5760" w:hanging="360"/>
      </w:pPr>
    </w:lvl>
    <w:lvl w:ilvl="8" w:tplc="23606BFC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38365C"/>
    <w:multiLevelType w:val="hybridMultilevel"/>
    <w:tmpl w:val="559C97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1C607EB"/>
    <w:multiLevelType w:val="hybridMultilevel"/>
    <w:tmpl w:val="DB82C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75C8EF"/>
    <w:multiLevelType w:val="hybridMultilevel"/>
    <w:tmpl w:val="B51A48AC"/>
    <w:lvl w:ilvl="0" w:tplc="66487692">
      <w:start w:val="1"/>
      <w:numFmt w:val="decimal"/>
      <w:lvlText w:val="%1."/>
      <w:lvlJc w:val="left"/>
      <w:pPr>
        <w:ind w:left="720" w:hanging="360"/>
      </w:pPr>
    </w:lvl>
    <w:lvl w:ilvl="1" w:tplc="4198F2CE">
      <w:start w:val="1"/>
      <w:numFmt w:val="lowerLetter"/>
      <w:lvlText w:val="%2."/>
      <w:lvlJc w:val="left"/>
      <w:pPr>
        <w:ind w:left="1440" w:hanging="360"/>
      </w:pPr>
    </w:lvl>
    <w:lvl w:ilvl="2" w:tplc="6AE2E7A2">
      <w:start w:val="1"/>
      <w:numFmt w:val="lowerRoman"/>
      <w:lvlText w:val="%3."/>
      <w:lvlJc w:val="right"/>
      <w:pPr>
        <w:ind w:left="2160" w:hanging="180"/>
      </w:pPr>
    </w:lvl>
    <w:lvl w:ilvl="3" w:tplc="F4481030">
      <w:start w:val="1"/>
      <w:numFmt w:val="decimal"/>
      <w:lvlText w:val="%4."/>
      <w:lvlJc w:val="left"/>
      <w:pPr>
        <w:ind w:left="2880" w:hanging="360"/>
      </w:pPr>
    </w:lvl>
    <w:lvl w:ilvl="4" w:tplc="5C9068A8">
      <w:start w:val="1"/>
      <w:numFmt w:val="lowerLetter"/>
      <w:lvlText w:val="%5."/>
      <w:lvlJc w:val="left"/>
      <w:pPr>
        <w:ind w:left="3600" w:hanging="360"/>
      </w:pPr>
    </w:lvl>
    <w:lvl w:ilvl="5" w:tplc="77240834">
      <w:start w:val="1"/>
      <w:numFmt w:val="lowerRoman"/>
      <w:lvlText w:val="%6."/>
      <w:lvlJc w:val="right"/>
      <w:pPr>
        <w:ind w:left="4320" w:hanging="180"/>
      </w:pPr>
    </w:lvl>
    <w:lvl w:ilvl="6" w:tplc="37F05B38">
      <w:start w:val="1"/>
      <w:numFmt w:val="decimal"/>
      <w:lvlText w:val="%7."/>
      <w:lvlJc w:val="left"/>
      <w:pPr>
        <w:ind w:left="5040" w:hanging="360"/>
      </w:pPr>
    </w:lvl>
    <w:lvl w:ilvl="7" w:tplc="E59E90D4">
      <w:start w:val="1"/>
      <w:numFmt w:val="lowerLetter"/>
      <w:lvlText w:val="%8."/>
      <w:lvlJc w:val="left"/>
      <w:pPr>
        <w:ind w:left="5760" w:hanging="360"/>
      </w:pPr>
    </w:lvl>
    <w:lvl w:ilvl="8" w:tplc="BA5AB790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B51BEB"/>
    <w:multiLevelType w:val="hybridMultilevel"/>
    <w:tmpl w:val="8FE4A90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45436AEA"/>
    <w:multiLevelType w:val="multilevel"/>
    <w:tmpl w:val="AEEAE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69B5F32"/>
    <w:multiLevelType w:val="hybridMultilevel"/>
    <w:tmpl w:val="DB82C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A90D2C"/>
    <w:multiLevelType w:val="hybridMultilevel"/>
    <w:tmpl w:val="2C9EF43C"/>
    <w:lvl w:ilvl="0" w:tplc="B31228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0B30BD"/>
    <w:multiLevelType w:val="hybridMultilevel"/>
    <w:tmpl w:val="AC085878"/>
    <w:lvl w:ilvl="0" w:tplc="7EC835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72E602D"/>
    <w:multiLevelType w:val="hybridMultilevel"/>
    <w:tmpl w:val="30EE713E"/>
    <w:lvl w:ilvl="0" w:tplc="CA8C1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7B11455"/>
    <w:multiLevelType w:val="hybridMultilevel"/>
    <w:tmpl w:val="8EA025D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decimal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8255777"/>
    <w:multiLevelType w:val="hybridMultilevel"/>
    <w:tmpl w:val="A9E41ACE"/>
    <w:lvl w:ilvl="0" w:tplc="A7C0F65E">
      <w:start w:val="4"/>
      <w:numFmt w:val="decimal"/>
      <w:lvlText w:val="%1)"/>
      <w:lvlJc w:val="left"/>
      <w:pPr>
        <w:ind w:left="720" w:hanging="360"/>
      </w:pPr>
    </w:lvl>
    <w:lvl w:ilvl="1" w:tplc="01FED026">
      <w:start w:val="1"/>
      <w:numFmt w:val="lowerLetter"/>
      <w:lvlText w:val="%2."/>
      <w:lvlJc w:val="left"/>
      <w:pPr>
        <w:ind w:left="1440" w:hanging="360"/>
      </w:pPr>
    </w:lvl>
    <w:lvl w:ilvl="2" w:tplc="D4266750">
      <w:start w:val="1"/>
      <w:numFmt w:val="lowerRoman"/>
      <w:lvlText w:val="%3."/>
      <w:lvlJc w:val="right"/>
      <w:pPr>
        <w:ind w:left="2160" w:hanging="180"/>
      </w:pPr>
    </w:lvl>
    <w:lvl w:ilvl="3" w:tplc="BF221EB4">
      <w:start w:val="1"/>
      <w:numFmt w:val="decimal"/>
      <w:lvlText w:val="%4."/>
      <w:lvlJc w:val="left"/>
      <w:pPr>
        <w:ind w:left="2880" w:hanging="360"/>
      </w:pPr>
    </w:lvl>
    <w:lvl w:ilvl="4" w:tplc="5EC05D06">
      <w:start w:val="1"/>
      <w:numFmt w:val="lowerLetter"/>
      <w:lvlText w:val="%5."/>
      <w:lvlJc w:val="left"/>
      <w:pPr>
        <w:ind w:left="3600" w:hanging="360"/>
      </w:pPr>
    </w:lvl>
    <w:lvl w:ilvl="5" w:tplc="284E84CE">
      <w:start w:val="1"/>
      <w:numFmt w:val="lowerRoman"/>
      <w:lvlText w:val="%6."/>
      <w:lvlJc w:val="right"/>
      <w:pPr>
        <w:ind w:left="4320" w:hanging="180"/>
      </w:pPr>
    </w:lvl>
    <w:lvl w:ilvl="6" w:tplc="45FE7170">
      <w:start w:val="1"/>
      <w:numFmt w:val="decimal"/>
      <w:lvlText w:val="%7."/>
      <w:lvlJc w:val="left"/>
      <w:pPr>
        <w:ind w:left="5040" w:hanging="360"/>
      </w:pPr>
    </w:lvl>
    <w:lvl w:ilvl="7" w:tplc="61F20DA6">
      <w:start w:val="1"/>
      <w:numFmt w:val="lowerLetter"/>
      <w:lvlText w:val="%8."/>
      <w:lvlJc w:val="left"/>
      <w:pPr>
        <w:ind w:left="5760" w:hanging="360"/>
      </w:pPr>
    </w:lvl>
    <w:lvl w:ilvl="8" w:tplc="13807D00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5D4EB7"/>
    <w:multiLevelType w:val="hybridMultilevel"/>
    <w:tmpl w:val="C848F7EE"/>
    <w:lvl w:ilvl="0" w:tplc="F5BA641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98D20EE"/>
    <w:multiLevelType w:val="hybridMultilevel"/>
    <w:tmpl w:val="F774A4D4"/>
    <w:lvl w:ilvl="0" w:tplc="D624DB4E">
      <w:start w:val="1"/>
      <w:numFmt w:val="decimal"/>
      <w:lvlText w:val="%1."/>
      <w:lvlJc w:val="left"/>
      <w:pPr>
        <w:ind w:left="720" w:hanging="360"/>
      </w:pPr>
    </w:lvl>
    <w:lvl w:ilvl="1" w:tplc="E1C4BBA0">
      <w:start w:val="1"/>
      <w:numFmt w:val="lowerLetter"/>
      <w:lvlText w:val="%2."/>
      <w:lvlJc w:val="left"/>
      <w:pPr>
        <w:ind w:left="1440" w:hanging="360"/>
      </w:pPr>
    </w:lvl>
    <w:lvl w:ilvl="2" w:tplc="73108FBC">
      <w:start w:val="1"/>
      <w:numFmt w:val="lowerRoman"/>
      <w:lvlText w:val="%3."/>
      <w:lvlJc w:val="right"/>
      <w:pPr>
        <w:ind w:left="2160" w:hanging="180"/>
      </w:pPr>
    </w:lvl>
    <w:lvl w:ilvl="3" w:tplc="C48A747C">
      <w:start w:val="1"/>
      <w:numFmt w:val="decimal"/>
      <w:lvlText w:val="%4."/>
      <w:lvlJc w:val="left"/>
      <w:pPr>
        <w:ind w:left="2880" w:hanging="360"/>
      </w:pPr>
    </w:lvl>
    <w:lvl w:ilvl="4" w:tplc="2ADA50B8">
      <w:start w:val="1"/>
      <w:numFmt w:val="lowerLetter"/>
      <w:lvlText w:val="%5."/>
      <w:lvlJc w:val="left"/>
      <w:pPr>
        <w:ind w:left="3600" w:hanging="360"/>
      </w:pPr>
    </w:lvl>
    <w:lvl w:ilvl="5" w:tplc="01FA26EC">
      <w:start w:val="1"/>
      <w:numFmt w:val="lowerRoman"/>
      <w:lvlText w:val="%6."/>
      <w:lvlJc w:val="right"/>
      <w:pPr>
        <w:ind w:left="4320" w:hanging="180"/>
      </w:pPr>
    </w:lvl>
    <w:lvl w:ilvl="6" w:tplc="9DE83C4C">
      <w:start w:val="1"/>
      <w:numFmt w:val="decimal"/>
      <w:lvlText w:val="%7."/>
      <w:lvlJc w:val="left"/>
      <w:pPr>
        <w:ind w:left="5040" w:hanging="360"/>
      </w:pPr>
    </w:lvl>
    <w:lvl w:ilvl="7" w:tplc="9B5EE572">
      <w:start w:val="1"/>
      <w:numFmt w:val="lowerLetter"/>
      <w:lvlText w:val="%8."/>
      <w:lvlJc w:val="left"/>
      <w:pPr>
        <w:ind w:left="5760" w:hanging="360"/>
      </w:pPr>
    </w:lvl>
    <w:lvl w:ilvl="8" w:tplc="FD9C13EE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E46895"/>
    <w:multiLevelType w:val="hybridMultilevel"/>
    <w:tmpl w:val="985CAB2E"/>
    <w:lvl w:ilvl="0" w:tplc="AC62B066">
      <w:start w:val="2"/>
      <w:numFmt w:val="decimal"/>
      <w:lvlText w:val="%1."/>
      <w:lvlJc w:val="left"/>
      <w:pPr>
        <w:ind w:left="720" w:hanging="360"/>
      </w:pPr>
    </w:lvl>
    <w:lvl w:ilvl="1" w:tplc="B1FCBC4C">
      <w:start w:val="1"/>
      <w:numFmt w:val="lowerLetter"/>
      <w:lvlText w:val="%2."/>
      <w:lvlJc w:val="left"/>
      <w:pPr>
        <w:ind w:left="1440" w:hanging="360"/>
      </w:pPr>
    </w:lvl>
    <w:lvl w:ilvl="2" w:tplc="499EA042">
      <w:start w:val="1"/>
      <w:numFmt w:val="lowerRoman"/>
      <w:lvlText w:val="%3."/>
      <w:lvlJc w:val="right"/>
      <w:pPr>
        <w:ind w:left="2160" w:hanging="180"/>
      </w:pPr>
    </w:lvl>
    <w:lvl w:ilvl="3" w:tplc="B350A058">
      <w:start w:val="1"/>
      <w:numFmt w:val="decimal"/>
      <w:lvlText w:val="%4."/>
      <w:lvlJc w:val="left"/>
      <w:pPr>
        <w:ind w:left="2880" w:hanging="360"/>
      </w:pPr>
    </w:lvl>
    <w:lvl w:ilvl="4" w:tplc="EB3E5FAC">
      <w:start w:val="1"/>
      <w:numFmt w:val="lowerLetter"/>
      <w:lvlText w:val="%5."/>
      <w:lvlJc w:val="left"/>
      <w:pPr>
        <w:ind w:left="3600" w:hanging="360"/>
      </w:pPr>
    </w:lvl>
    <w:lvl w:ilvl="5" w:tplc="C040FE1C">
      <w:start w:val="1"/>
      <w:numFmt w:val="lowerRoman"/>
      <w:lvlText w:val="%6."/>
      <w:lvlJc w:val="right"/>
      <w:pPr>
        <w:ind w:left="4320" w:hanging="180"/>
      </w:pPr>
    </w:lvl>
    <w:lvl w:ilvl="6" w:tplc="2258003C">
      <w:start w:val="1"/>
      <w:numFmt w:val="decimal"/>
      <w:lvlText w:val="%7."/>
      <w:lvlJc w:val="left"/>
      <w:pPr>
        <w:ind w:left="5040" w:hanging="360"/>
      </w:pPr>
    </w:lvl>
    <w:lvl w:ilvl="7" w:tplc="4B78CF48">
      <w:start w:val="1"/>
      <w:numFmt w:val="lowerLetter"/>
      <w:lvlText w:val="%8."/>
      <w:lvlJc w:val="left"/>
      <w:pPr>
        <w:ind w:left="5760" w:hanging="360"/>
      </w:pPr>
    </w:lvl>
    <w:lvl w:ilvl="8" w:tplc="A8CC153A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D046222"/>
    <w:multiLevelType w:val="hybridMultilevel"/>
    <w:tmpl w:val="6F7AFF4A"/>
    <w:lvl w:ilvl="0" w:tplc="56FE9F62">
      <w:start w:val="3"/>
      <w:numFmt w:val="decimal"/>
      <w:lvlText w:val="%1."/>
      <w:lvlJc w:val="left"/>
      <w:pPr>
        <w:ind w:left="720" w:hanging="360"/>
      </w:pPr>
    </w:lvl>
    <w:lvl w:ilvl="1" w:tplc="0928AD96">
      <w:start w:val="1"/>
      <w:numFmt w:val="lowerLetter"/>
      <w:lvlText w:val="%2."/>
      <w:lvlJc w:val="left"/>
      <w:pPr>
        <w:ind w:left="1440" w:hanging="360"/>
      </w:pPr>
    </w:lvl>
    <w:lvl w:ilvl="2" w:tplc="D102B3E8">
      <w:start w:val="1"/>
      <w:numFmt w:val="lowerRoman"/>
      <w:lvlText w:val="%3."/>
      <w:lvlJc w:val="right"/>
      <w:pPr>
        <w:ind w:left="2160" w:hanging="180"/>
      </w:pPr>
    </w:lvl>
    <w:lvl w:ilvl="3" w:tplc="58506B26">
      <w:start w:val="1"/>
      <w:numFmt w:val="decimal"/>
      <w:lvlText w:val="%4."/>
      <w:lvlJc w:val="left"/>
      <w:pPr>
        <w:ind w:left="2880" w:hanging="360"/>
      </w:pPr>
    </w:lvl>
    <w:lvl w:ilvl="4" w:tplc="1F045DAA">
      <w:start w:val="1"/>
      <w:numFmt w:val="lowerLetter"/>
      <w:lvlText w:val="%5."/>
      <w:lvlJc w:val="left"/>
      <w:pPr>
        <w:ind w:left="3600" w:hanging="360"/>
      </w:pPr>
    </w:lvl>
    <w:lvl w:ilvl="5" w:tplc="C756BAE8">
      <w:start w:val="1"/>
      <w:numFmt w:val="lowerRoman"/>
      <w:lvlText w:val="%6."/>
      <w:lvlJc w:val="right"/>
      <w:pPr>
        <w:ind w:left="4320" w:hanging="180"/>
      </w:pPr>
    </w:lvl>
    <w:lvl w:ilvl="6" w:tplc="0C50B236">
      <w:start w:val="1"/>
      <w:numFmt w:val="decimal"/>
      <w:lvlText w:val="%7."/>
      <w:lvlJc w:val="left"/>
      <w:pPr>
        <w:ind w:left="5040" w:hanging="360"/>
      </w:pPr>
    </w:lvl>
    <w:lvl w:ilvl="7" w:tplc="46709538">
      <w:start w:val="1"/>
      <w:numFmt w:val="lowerLetter"/>
      <w:lvlText w:val="%8."/>
      <w:lvlJc w:val="left"/>
      <w:pPr>
        <w:ind w:left="5760" w:hanging="360"/>
      </w:pPr>
    </w:lvl>
    <w:lvl w:ilvl="8" w:tplc="F11A259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2B1CE1"/>
    <w:multiLevelType w:val="hybridMultilevel"/>
    <w:tmpl w:val="62003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04F1E2E"/>
    <w:multiLevelType w:val="hybridMultilevel"/>
    <w:tmpl w:val="E04A3B0A"/>
    <w:lvl w:ilvl="0" w:tplc="5D9491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B661F8A"/>
    <w:multiLevelType w:val="hybridMultilevel"/>
    <w:tmpl w:val="01CE93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D3D7952"/>
    <w:multiLevelType w:val="hybridMultilevel"/>
    <w:tmpl w:val="EA009E7A"/>
    <w:lvl w:ilvl="0" w:tplc="3FECAF68">
      <w:start w:val="3"/>
      <w:numFmt w:val="decimal"/>
      <w:lvlText w:val="%1)"/>
      <w:lvlJc w:val="left"/>
      <w:pPr>
        <w:ind w:left="720" w:hanging="360"/>
      </w:pPr>
    </w:lvl>
    <w:lvl w:ilvl="1" w:tplc="AA4CB0CE">
      <w:start w:val="1"/>
      <w:numFmt w:val="lowerLetter"/>
      <w:lvlText w:val="%2."/>
      <w:lvlJc w:val="left"/>
      <w:pPr>
        <w:ind w:left="1440" w:hanging="360"/>
      </w:pPr>
    </w:lvl>
    <w:lvl w:ilvl="2" w:tplc="4B320F60">
      <w:start w:val="1"/>
      <w:numFmt w:val="lowerRoman"/>
      <w:lvlText w:val="%3."/>
      <w:lvlJc w:val="right"/>
      <w:pPr>
        <w:ind w:left="2160" w:hanging="180"/>
      </w:pPr>
    </w:lvl>
    <w:lvl w:ilvl="3" w:tplc="1400C126">
      <w:start w:val="1"/>
      <w:numFmt w:val="decimal"/>
      <w:lvlText w:val="%4."/>
      <w:lvlJc w:val="left"/>
      <w:pPr>
        <w:ind w:left="2880" w:hanging="360"/>
      </w:pPr>
    </w:lvl>
    <w:lvl w:ilvl="4" w:tplc="5E76462E">
      <w:start w:val="1"/>
      <w:numFmt w:val="lowerLetter"/>
      <w:lvlText w:val="%5."/>
      <w:lvlJc w:val="left"/>
      <w:pPr>
        <w:ind w:left="3600" w:hanging="360"/>
      </w:pPr>
    </w:lvl>
    <w:lvl w:ilvl="5" w:tplc="BE3EE402">
      <w:start w:val="1"/>
      <w:numFmt w:val="lowerRoman"/>
      <w:lvlText w:val="%6."/>
      <w:lvlJc w:val="right"/>
      <w:pPr>
        <w:ind w:left="4320" w:hanging="180"/>
      </w:pPr>
    </w:lvl>
    <w:lvl w:ilvl="6" w:tplc="D7B61EBC">
      <w:start w:val="1"/>
      <w:numFmt w:val="decimal"/>
      <w:lvlText w:val="%7."/>
      <w:lvlJc w:val="left"/>
      <w:pPr>
        <w:ind w:left="5040" w:hanging="360"/>
      </w:pPr>
    </w:lvl>
    <w:lvl w:ilvl="7" w:tplc="874CD176">
      <w:start w:val="1"/>
      <w:numFmt w:val="lowerLetter"/>
      <w:lvlText w:val="%8."/>
      <w:lvlJc w:val="left"/>
      <w:pPr>
        <w:ind w:left="5760" w:hanging="360"/>
      </w:pPr>
    </w:lvl>
    <w:lvl w:ilvl="8" w:tplc="4E14D3D6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D794116"/>
    <w:multiLevelType w:val="hybridMultilevel"/>
    <w:tmpl w:val="7156631A"/>
    <w:lvl w:ilvl="0" w:tplc="8C4A6A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F0BA921"/>
    <w:multiLevelType w:val="hybridMultilevel"/>
    <w:tmpl w:val="97AAF668"/>
    <w:lvl w:ilvl="0" w:tplc="AE509F6A">
      <w:start w:val="2"/>
      <w:numFmt w:val="decimal"/>
      <w:lvlText w:val="%1."/>
      <w:lvlJc w:val="left"/>
      <w:pPr>
        <w:ind w:left="720" w:hanging="360"/>
      </w:pPr>
    </w:lvl>
    <w:lvl w:ilvl="1" w:tplc="3F0AD738">
      <w:start w:val="1"/>
      <w:numFmt w:val="lowerLetter"/>
      <w:lvlText w:val="%2."/>
      <w:lvlJc w:val="left"/>
      <w:pPr>
        <w:ind w:left="1440" w:hanging="360"/>
      </w:pPr>
    </w:lvl>
    <w:lvl w:ilvl="2" w:tplc="4296CB5E">
      <w:start w:val="1"/>
      <w:numFmt w:val="lowerRoman"/>
      <w:lvlText w:val="%3."/>
      <w:lvlJc w:val="right"/>
      <w:pPr>
        <w:ind w:left="2160" w:hanging="180"/>
      </w:pPr>
    </w:lvl>
    <w:lvl w:ilvl="3" w:tplc="64FC9DBA">
      <w:start w:val="1"/>
      <w:numFmt w:val="decimal"/>
      <w:lvlText w:val="%4."/>
      <w:lvlJc w:val="left"/>
      <w:pPr>
        <w:ind w:left="2880" w:hanging="360"/>
      </w:pPr>
    </w:lvl>
    <w:lvl w:ilvl="4" w:tplc="50DC7A00">
      <w:start w:val="1"/>
      <w:numFmt w:val="lowerLetter"/>
      <w:lvlText w:val="%5."/>
      <w:lvlJc w:val="left"/>
      <w:pPr>
        <w:ind w:left="3600" w:hanging="360"/>
      </w:pPr>
    </w:lvl>
    <w:lvl w:ilvl="5" w:tplc="C8E6B0E0">
      <w:start w:val="1"/>
      <w:numFmt w:val="lowerRoman"/>
      <w:lvlText w:val="%6."/>
      <w:lvlJc w:val="right"/>
      <w:pPr>
        <w:ind w:left="4320" w:hanging="180"/>
      </w:pPr>
    </w:lvl>
    <w:lvl w:ilvl="6" w:tplc="19B82568">
      <w:start w:val="1"/>
      <w:numFmt w:val="decimal"/>
      <w:lvlText w:val="%7."/>
      <w:lvlJc w:val="left"/>
      <w:pPr>
        <w:ind w:left="5040" w:hanging="360"/>
      </w:pPr>
    </w:lvl>
    <w:lvl w:ilvl="7" w:tplc="6268B976">
      <w:start w:val="1"/>
      <w:numFmt w:val="lowerLetter"/>
      <w:lvlText w:val="%8."/>
      <w:lvlJc w:val="left"/>
      <w:pPr>
        <w:ind w:left="5760" w:hanging="360"/>
      </w:pPr>
    </w:lvl>
    <w:lvl w:ilvl="8" w:tplc="8588480A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BF47EA"/>
    <w:multiLevelType w:val="hybridMultilevel"/>
    <w:tmpl w:val="41F6E8B2"/>
    <w:lvl w:ilvl="0" w:tplc="BA0276CE">
      <w:start w:val="1"/>
      <w:numFmt w:val="decimal"/>
      <w:lvlText w:val="%1."/>
      <w:lvlJc w:val="left"/>
      <w:pPr>
        <w:ind w:left="720" w:hanging="360"/>
      </w:pPr>
    </w:lvl>
    <w:lvl w:ilvl="1" w:tplc="5582ED78">
      <w:start w:val="1"/>
      <w:numFmt w:val="lowerLetter"/>
      <w:lvlText w:val="%2."/>
      <w:lvlJc w:val="left"/>
      <w:pPr>
        <w:ind w:left="1440" w:hanging="360"/>
      </w:pPr>
    </w:lvl>
    <w:lvl w:ilvl="2" w:tplc="D5221234">
      <w:start w:val="1"/>
      <w:numFmt w:val="lowerRoman"/>
      <w:lvlText w:val="%3."/>
      <w:lvlJc w:val="right"/>
      <w:pPr>
        <w:ind w:left="2160" w:hanging="180"/>
      </w:pPr>
    </w:lvl>
    <w:lvl w:ilvl="3" w:tplc="BB46EB18">
      <w:start w:val="1"/>
      <w:numFmt w:val="decimal"/>
      <w:lvlText w:val="%4."/>
      <w:lvlJc w:val="left"/>
      <w:pPr>
        <w:ind w:left="2880" w:hanging="360"/>
      </w:pPr>
    </w:lvl>
    <w:lvl w:ilvl="4" w:tplc="770A243A">
      <w:start w:val="1"/>
      <w:numFmt w:val="lowerLetter"/>
      <w:lvlText w:val="%5."/>
      <w:lvlJc w:val="left"/>
      <w:pPr>
        <w:ind w:left="3600" w:hanging="360"/>
      </w:pPr>
    </w:lvl>
    <w:lvl w:ilvl="5" w:tplc="38A6A3B4">
      <w:start w:val="1"/>
      <w:numFmt w:val="lowerRoman"/>
      <w:lvlText w:val="%6."/>
      <w:lvlJc w:val="right"/>
      <w:pPr>
        <w:ind w:left="4320" w:hanging="180"/>
      </w:pPr>
    </w:lvl>
    <w:lvl w:ilvl="6" w:tplc="9ACAB614">
      <w:start w:val="1"/>
      <w:numFmt w:val="decimal"/>
      <w:lvlText w:val="%7."/>
      <w:lvlJc w:val="left"/>
      <w:pPr>
        <w:ind w:left="5040" w:hanging="360"/>
      </w:pPr>
    </w:lvl>
    <w:lvl w:ilvl="7" w:tplc="A350AC96">
      <w:start w:val="1"/>
      <w:numFmt w:val="lowerLetter"/>
      <w:lvlText w:val="%8."/>
      <w:lvlJc w:val="left"/>
      <w:pPr>
        <w:ind w:left="5760" w:hanging="360"/>
      </w:pPr>
    </w:lvl>
    <w:lvl w:ilvl="8" w:tplc="A9E8B632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2544C7"/>
    <w:multiLevelType w:val="hybridMultilevel"/>
    <w:tmpl w:val="677C5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AA0972"/>
    <w:multiLevelType w:val="hybridMultilevel"/>
    <w:tmpl w:val="F2705226"/>
    <w:lvl w:ilvl="0" w:tplc="FD1CD958">
      <w:start w:val="1"/>
      <w:numFmt w:val="decimal"/>
      <w:lvlText w:val="%1."/>
      <w:lvlJc w:val="left"/>
      <w:pPr>
        <w:ind w:left="720" w:hanging="360"/>
      </w:pPr>
    </w:lvl>
    <w:lvl w:ilvl="1" w:tplc="B76AF5DC">
      <w:start w:val="1"/>
      <w:numFmt w:val="lowerLetter"/>
      <w:lvlText w:val="%2."/>
      <w:lvlJc w:val="left"/>
      <w:pPr>
        <w:ind w:left="1440" w:hanging="360"/>
      </w:pPr>
    </w:lvl>
    <w:lvl w:ilvl="2" w:tplc="9F228282">
      <w:start w:val="1"/>
      <w:numFmt w:val="lowerRoman"/>
      <w:lvlText w:val="%3."/>
      <w:lvlJc w:val="right"/>
      <w:pPr>
        <w:ind w:left="2160" w:hanging="180"/>
      </w:pPr>
    </w:lvl>
    <w:lvl w:ilvl="3" w:tplc="44805080">
      <w:start w:val="1"/>
      <w:numFmt w:val="decimal"/>
      <w:lvlText w:val="%4."/>
      <w:lvlJc w:val="left"/>
      <w:pPr>
        <w:ind w:left="2880" w:hanging="360"/>
      </w:pPr>
    </w:lvl>
    <w:lvl w:ilvl="4" w:tplc="98A452A8">
      <w:start w:val="1"/>
      <w:numFmt w:val="lowerLetter"/>
      <w:lvlText w:val="%5."/>
      <w:lvlJc w:val="left"/>
      <w:pPr>
        <w:ind w:left="3600" w:hanging="360"/>
      </w:pPr>
    </w:lvl>
    <w:lvl w:ilvl="5" w:tplc="8556C56A">
      <w:start w:val="1"/>
      <w:numFmt w:val="lowerRoman"/>
      <w:lvlText w:val="%6."/>
      <w:lvlJc w:val="right"/>
      <w:pPr>
        <w:ind w:left="4320" w:hanging="180"/>
      </w:pPr>
    </w:lvl>
    <w:lvl w:ilvl="6" w:tplc="05D2C172">
      <w:start w:val="1"/>
      <w:numFmt w:val="decimal"/>
      <w:lvlText w:val="%7."/>
      <w:lvlJc w:val="left"/>
      <w:pPr>
        <w:ind w:left="5040" w:hanging="360"/>
      </w:pPr>
    </w:lvl>
    <w:lvl w:ilvl="7" w:tplc="BB4CF8BA">
      <w:start w:val="1"/>
      <w:numFmt w:val="lowerLetter"/>
      <w:lvlText w:val="%8."/>
      <w:lvlJc w:val="left"/>
      <w:pPr>
        <w:ind w:left="5760" w:hanging="360"/>
      </w:pPr>
    </w:lvl>
    <w:lvl w:ilvl="8" w:tplc="86C6C2DC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B8A40B"/>
    <w:multiLevelType w:val="hybridMultilevel"/>
    <w:tmpl w:val="389C32BC"/>
    <w:lvl w:ilvl="0" w:tplc="D402F592">
      <w:start w:val="1"/>
      <w:numFmt w:val="decimal"/>
      <w:lvlText w:val="%1)"/>
      <w:lvlJc w:val="left"/>
      <w:pPr>
        <w:ind w:left="720" w:hanging="360"/>
      </w:pPr>
    </w:lvl>
    <w:lvl w:ilvl="1" w:tplc="969A342C">
      <w:start w:val="1"/>
      <w:numFmt w:val="lowerLetter"/>
      <w:lvlText w:val="%2."/>
      <w:lvlJc w:val="left"/>
      <w:pPr>
        <w:ind w:left="1440" w:hanging="360"/>
      </w:pPr>
    </w:lvl>
    <w:lvl w:ilvl="2" w:tplc="C4D8485A">
      <w:start w:val="1"/>
      <w:numFmt w:val="lowerRoman"/>
      <w:lvlText w:val="%3."/>
      <w:lvlJc w:val="right"/>
      <w:pPr>
        <w:ind w:left="2160" w:hanging="180"/>
      </w:pPr>
    </w:lvl>
    <w:lvl w:ilvl="3" w:tplc="010C7C12">
      <w:start w:val="1"/>
      <w:numFmt w:val="decimal"/>
      <w:lvlText w:val="%4."/>
      <w:lvlJc w:val="left"/>
      <w:pPr>
        <w:ind w:left="2880" w:hanging="360"/>
      </w:pPr>
    </w:lvl>
    <w:lvl w:ilvl="4" w:tplc="4AA63852">
      <w:start w:val="1"/>
      <w:numFmt w:val="lowerLetter"/>
      <w:lvlText w:val="%5."/>
      <w:lvlJc w:val="left"/>
      <w:pPr>
        <w:ind w:left="3600" w:hanging="360"/>
      </w:pPr>
    </w:lvl>
    <w:lvl w:ilvl="5" w:tplc="2D3A75E8">
      <w:start w:val="1"/>
      <w:numFmt w:val="lowerRoman"/>
      <w:lvlText w:val="%6."/>
      <w:lvlJc w:val="right"/>
      <w:pPr>
        <w:ind w:left="4320" w:hanging="180"/>
      </w:pPr>
    </w:lvl>
    <w:lvl w:ilvl="6" w:tplc="BD24865E">
      <w:start w:val="1"/>
      <w:numFmt w:val="decimal"/>
      <w:lvlText w:val="%7."/>
      <w:lvlJc w:val="left"/>
      <w:pPr>
        <w:ind w:left="5040" w:hanging="360"/>
      </w:pPr>
    </w:lvl>
    <w:lvl w:ilvl="7" w:tplc="2DC08A52">
      <w:start w:val="1"/>
      <w:numFmt w:val="lowerLetter"/>
      <w:lvlText w:val="%8."/>
      <w:lvlJc w:val="left"/>
      <w:pPr>
        <w:ind w:left="5760" w:hanging="360"/>
      </w:pPr>
    </w:lvl>
    <w:lvl w:ilvl="8" w:tplc="D3AAC2BA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DF94112"/>
    <w:multiLevelType w:val="hybridMultilevel"/>
    <w:tmpl w:val="25A8F47C"/>
    <w:lvl w:ilvl="0" w:tplc="FD9867B8">
      <w:start w:val="1"/>
      <w:numFmt w:val="decimal"/>
      <w:lvlText w:val="%1."/>
      <w:lvlJc w:val="left"/>
      <w:pPr>
        <w:ind w:left="720" w:hanging="360"/>
      </w:pPr>
    </w:lvl>
    <w:lvl w:ilvl="1" w:tplc="9DC876CE">
      <w:start w:val="1"/>
      <w:numFmt w:val="lowerLetter"/>
      <w:lvlText w:val="%2."/>
      <w:lvlJc w:val="left"/>
      <w:pPr>
        <w:ind w:left="1440" w:hanging="360"/>
      </w:pPr>
    </w:lvl>
    <w:lvl w:ilvl="2" w:tplc="36E8CC48">
      <w:start w:val="1"/>
      <w:numFmt w:val="lowerRoman"/>
      <w:lvlText w:val="%3."/>
      <w:lvlJc w:val="right"/>
      <w:pPr>
        <w:ind w:left="2160" w:hanging="180"/>
      </w:pPr>
    </w:lvl>
    <w:lvl w:ilvl="3" w:tplc="A546E72A">
      <w:start w:val="1"/>
      <w:numFmt w:val="decimal"/>
      <w:lvlText w:val="%4."/>
      <w:lvlJc w:val="left"/>
      <w:pPr>
        <w:ind w:left="2880" w:hanging="360"/>
      </w:pPr>
    </w:lvl>
    <w:lvl w:ilvl="4" w:tplc="FAE49428">
      <w:start w:val="1"/>
      <w:numFmt w:val="lowerLetter"/>
      <w:lvlText w:val="%5."/>
      <w:lvlJc w:val="left"/>
      <w:pPr>
        <w:ind w:left="3600" w:hanging="360"/>
      </w:pPr>
    </w:lvl>
    <w:lvl w:ilvl="5" w:tplc="61880D68">
      <w:start w:val="1"/>
      <w:numFmt w:val="lowerRoman"/>
      <w:lvlText w:val="%6."/>
      <w:lvlJc w:val="right"/>
      <w:pPr>
        <w:ind w:left="4320" w:hanging="180"/>
      </w:pPr>
    </w:lvl>
    <w:lvl w:ilvl="6" w:tplc="A3161020">
      <w:start w:val="1"/>
      <w:numFmt w:val="decimal"/>
      <w:lvlText w:val="%7."/>
      <w:lvlJc w:val="left"/>
      <w:pPr>
        <w:ind w:left="5040" w:hanging="360"/>
      </w:pPr>
    </w:lvl>
    <w:lvl w:ilvl="7" w:tplc="07FA45B4">
      <w:start w:val="1"/>
      <w:numFmt w:val="lowerLetter"/>
      <w:lvlText w:val="%8."/>
      <w:lvlJc w:val="left"/>
      <w:pPr>
        <w:ind w:left="5760" w:hanging="360"/>
      </w:pPr>
    </w:lvl>
    <w:lvl w:ilvl="8" w:tplc="662E8780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E946F86"/>
    <w:multiLevelType w:val="hybridMultilevel"/>
    <w:tmpl w:val="924844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6EAD41DB"/>
    <w:multiLevelType w:val="hybridMultilevel"/>
    <w:tmpl w:val="66F8C1A4"/>
    <w:lvl w:ilvl="0" w:tplc="0C0A40B0">
      <w:start w:val="1"/>
      <w:numFmt w:val="lowerLetter"/>
      <w:lvlText w:val="%1."/>
      <w:lvlJc w:val="left"/>
      <w:pPr>
        <w:ind w:left="1080" w:hanging="360"/>
      </w:pPr>
      <w:rPr>
        <w:rFonts w:ascii="Calibri" w:hAnsi="Calibri" w:cs="Century Gothic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238169F"/>
    <w:multiLevelType w:val="hybridMultilevel"/>
    <w:tmpl w:val="F3F473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B9671D4"/>
    <w:multiLevelType w:val="hybridMultilevel"/>
    <w:tmpl w:val="5866B5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12"/>
  </w:num>
  <w:num w:numId="3">
    <w:abstractNumId w:val="14"/>
  </w:num>
  <w:num w:numId="4">
    <w:abstractNumId w:val="41"/>
  </w:num>
  <w:num w:numId="5">
    <w:abstractNumId w:val="11"/>
  </w:num>
  <w:num w:numId="6">
    <w:abstractNumId w:val="54"/>
  </w:num>
  <w:num w:numId="7">
    <w:abstractNumId w:val="45"/>
  </w:num>
  <w:num w:numId="8">
    <w:abstractNumId w:val="23"/>
  </w:num>
  <w:num w:numId="9">
    <w:abstractNumId w:val="21"/>
  </w:num>
  <w:num w:numId="10">
    <w:abstractNumId w:val="56"/>
  </w:num>
  <w:num w:numId="11">
    <w:abstractNumId w:val="48"/>
  </w:num>
  <w:num w:numId="12">
    <w:abstractNumId w:val="43"/>
  </w:num>
  <w:num w:numId="13">
    <w:abstractNumId w:val="42"/>
  </w:num>
  <w:num w:numId="14">
    <w:abstractNumId w:val="28"/>
  </w:num>
  <w:num w:numId="15">
    <w:abstractNumId w:val="25"/>
  </w:num>
  <w:num w:numId="16">
    <w:abstractNumId w:val="53"/>
  </w:num>
  <w:num w:numId="17">
    <w:abstractNumId w:val="19"/>
  </w:num>
  <w:num w:numId="18">
    <w:abstractNumId w:val="16"/>
  </w:num>
  <w:num w:numId="19">
    <w:abstractNumId w:val="33"/>
  </w:num>
  <w:num w:numId="20">
    <w:abstractNumId w:val="32"/>
  </w:num>
  <w:num w:numId="21">
    <w:abstractNumId w:val="63"/>
  </w:num>
  <w:num w:numId="22">
    <w:abstractNumId w:val="40"/>
  </w:num>
  <w:num w:numId="23">
    <w:abstractNumId w:val="66"/>
  </w:num>
  <w:num w:numId="24">
    <w:abstractNumId w:val="13"/>
  </w:num>
  <w:num w:numId="25">
    <w:abstractNumId w:val="10"/>
  </w:num>
  <w:num w:numId="26">
    <w:abstractNumId w:val="24"/>
  </w:num>
  <w:num w:numId="27">
    <w:abstractNumId w:val="34"/>
  </w:num>
  <w:num w:numId="28">
    <w:abstractNumId w:val="38"/>
  </w:num>
  <w:num w:numId="29">
    <w:abstractNumId w:val="8"/>
  </w:num>
  <w:num w:numId="30">
    <w:abstractNumId w:val="0"/>
  </w:num>
  <w:num w:numId="31">
    <w:abstractNumId w:val="9"/>
  </w:num>
  <w:num w:numId="32">
    <w:abstractNumId w:val="58"/>
  </w:num>
  <w:num w:numId="33">
    <w:abstractNumId w:val="18"/>
  </w:num>
  <w:num w:numId="34">
    <w:abstractNumId w:val="51"/>
  </w:num>
  <w:num w:numId="35">
    <w:abstractNumId w:val="57"/>
  </w:num>
  <w:num w:numId="36">
    <w:abstractNumId w:val="49"/>
  </w:num>
  <w:num w:numId="37">
    <w:abstractNumId w:val="60"/>
  </w:num>
  <w:num w:numId="38">
    <w:abstractNumId w:val="7"/>
  </w:num>
  <w:num w:numId="39">
    <w:abstractNumId w:val="31"/>
  </w:num>
  <w:num w:numId="40">
    <w:abstractNumId w:val="62"/>
  </w:num>
  <w:num w:numId="41">
    <w:abstractNumId w:val="50"/>
  </w:num>
  <w:num w:numId="42">
    <w:abstractNumId w:val="39"/>
  </w:num>
  <w:num w:numId="43">
    <w:abstractNumId w:val="47"/>
  </w:num>
  <w:num w:numId="44">
    <w:abstractNumId w:val="55"/>
  </w:num>
  <w:num w:numId="45">
    <w:abstractNumId w:val="36"/>
  </w:num>
  <w:num w:numId="46">
    <w:abstractNumId w:val="61"/>
  </w:num>
  <w:num w:numId="47">
    <w:abstractNumId w:val="35"/>
  </w:num>
  <w:num w:numId="48">
    <w:abstractNumId w:val="5"/>
  </w:num>
  <w:num w:numId="49">
    <w:abstractNumId w:val="37"/>
  </w:num>
  <w:num w:numId="50">
    <w:abstractNumId w:val="17"/>
  </w:num>
  <w:num w:numId="51">
    <w:abstractNumId w:val="4"/>
  </w:num>
  <w:num w:numId="52">
    <w:abstractNumId w:val="6"/>
  </w:num>
  <w:num w:numId="53">
    <w:abstractNumId w:val="2"/>
  </w:num>
  <w:num w:numId="54">
    <w:abstractNumId w:val="30"/>
  </w:num>
  <w:num w:numId="55">
    <w:abstractNumId w:val="46"/>
  </w:num>
  <w:num w:numId="56">
    <w:abstractNumId w:val="20"/>
  </w:num>
  <w:num w:numId="5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9"/>
  </w:num>
  <w:num w:numId="5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6"/>
  </w:num>
  <w:num w:numId="6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2"/>
  </w:num>
  <w:num w:numId="64">
    <w:abstractNumId w:val="65"/>
  </w:num>
  <w:num w:numId="65">
    <w:abstractNumId w:val="2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DD5"/>
    <w:rsid w:val="000001B6"/>
    <w:rsid w:val="00001158"/>
    <w:rsid w:val="00004DBA"/>
    <w:rsid w:val="000051F4"/>
    <w:rsid w:val="00007B84"/>
    <w:rsid w:val="00007C0F"/>
    <w:rsid w:val="0001029C"/>
    <w:rsid w:val="00010BA9"/>
    <w:rsid w:val="00011442"/>
    <w:rsid w:val="00012431"/>
    <w:rsid w:val="00017F97"/>
    <w:rsid w:val="00020CB3"/>
    <w:rsid w:val="00020EAD"/>
    <w:rsid w:val="000210BF"/>
    <w:rsid w:val="00021D4D"/>
    <w:rsid w:val="00023084"/>
    <w:rsid w:val="00023C0E"/>
    <w:rsid w:val="00024F73"/>
    <w:rsid w:val="000278DD"/>
    <w:rsid w:val="00034940"/>
    <w:rsid w:val="00035CF6"/>
    <w:rsid w:val="00037C3C"/>
    <w:rsid w:val="000436BA"/>
    <w:rsid w:val="00052DF7"/>
    <w:rsid w:val="0005340B"/>
    <w:rsid w:val="000534C1"/>
    <w:rsid w:val="0005350B"/>
    <w:rsid w:val="00053835"/>
    <w:rsid w:val="0005484F"/>
    <w:rsid w:val="000657FB"/>
    <w:rsid w:val="000748E1"/>
    <w:rsid w:val="000769D3"/>
    <w:rsid w:val="00077778"/>
    <w:rsid w:val="00081F5B"/>
    <w:rsid w:val="0008209C"/>
    <w:rsid w:val="00090D28"/>
    <w:rsid w:val="00092F4F"/>
    <w:rsid w:val="0009476A"/>
    <w:rsid w:val="000A00F8"/>
    <w:rsid w:val="000A22ED"/>
    <w:rsid w:val="000A5A2E"/>
    <w:rsid w:val="000B32F0"/>
    <w:rsid w:val="000B5F0C"/>
    <w:rsid w:val="000B6F56"/>
    <w:rsid w:val="000C63F4"/>
    <w:rsid w:val="000C6C3F"/>
    <w:rsid w:val="000C72E6"/>
    <w:rsid w:val="000C7751"/>
    <w:rsid w:val="000D07CE"/>
    <w:rsid w:val="000D1625"/>
    <w:rsid w:val="000D26AE"/>
    <w:rsid w:val="000D3394"/>
    <w:rsid w:val="000D3CA0"/>
    <w:rsid w:val="000D6761"/>
    <w:rsid w:val="000D75C7"/>
    <w:rsid w:val="000E38BD"/>
    <w:rsid w:val="000E4BF6"/>
    <w:rsid w:val="000E511D"/>
    <w:rsid w:val="000E6101"/>
    <w:rsid w:val="000E7CF1"/>
    <w:rsid w:val="000F02C2"/>
    <w:rsid w:val="00106E69"/>
    <w:rsid w:val="00107826"/>
    <w:rsid w:val="00110CC6"/>
    <w:rsid w:val="00110F11"/>
    <w:rsid w:val="00111775"/>
    <w:rsid w:val="00113052"/>
    <w:rsid w:val="0011472D"/>
    <w:rsid w:val="00115C4A"/>
    <w:rsid w:val="0012033E"/>
    <w:rsid w:val="00121B5F"/>
    <w:rsid w:val="00123799"/>
    <w:rsid w:val="00124694"/>
    <w:rsid w:val="00125C3E"/>
    <w:rsid w:val="00125E43"/>
    <w:rsid w:val="00131B83"/>
    <w:rsid w:val="00140D24"/>
    <w:rsid w:val="00141248"/>
    <w:rsid w:val="001418B1"/>
    <w:rsid w:val="00142B4C"/>
    <w:rsid w:val="001500EA"/>
    <w:rsid w:val="00151BE1"/>
    <w:rsid w:val="00154E1A"/>
    <w:rsid w:val="00156C50"/>
    <w:rsid w:val="00156EFD"/>
    <w:rsid w:val="00157C51"/>
    <w:rsid w:val="00162ADD"/>
    <w:rsid w:val="00163089"/>
    <w:rsid w:val="001651B9"/>
    <w:rsid w:val="001654BD"/>
    <w:rsid w:val="00166852"/>
    <w:rsid w:val="00170130"/>
    <w:rsid w:val="00170E21"/>
    <w:rsid w:val="00174623"/>
    <w:rsid w:val="00177A86"/>
    <w:rsid w:val="00180D4C"/>
    <w:rsid w:val="00181A39"/>
    <w:rsid w:val="00182342"/>
    <w:rsid w:val="00184516"/>
    <w:rsid w:val="00187A66"/>
    <w:rsid w:val="00193115"/>
    <w:rsid w:val="00193BEF"/>
    <w:rsid w:val="001A0412"/>
    <w:rsid w:val="001A161E"/>
    <w:rsid w:val="001A1CFB"/>
    <w:rsid w:val="001A25F7"/>
    <w:rsid w:val="001A2B99"/>
    <w:rsid w:val="001A3CC1"/>
    <w:rsid w:val="001A43AD"/>
    <w:rsid w:val="001A676F"/>
    <w:rsid w:val="001A72B6"/>
    <w:rsid w:val="001B1533"/>
    <w:rsid w:val="001B40A4"/>
    <w:rsid w:val="001B448E"/>
    <w:rsid w:val="001B5C5F"/>
    <w:rsid w:val="001C1BF0"/>
    <w:rsid w:val="001C3D54"/>
    <w:rsid w:val="001C4299"/>
    <w:rsid w:val="001C615B"/>
    <w:rsid w:val="001C6743"/>
    <w:rsid w:val="001D3557"/>
    <w:rsid w:val="001D4C33"/>
    <w:rsid w:val="001D4F9A"/>
    <w:rsid w:val="001E1948"/>
    <w:rsid w:val="001E4313"/>
    <w:rsid w:val="001E5607"/>
    <w:rsid w:val="001F4AD0"/>
    <w:rsid w:val="001F7655"/>
    <w:rsid w:val="0020021C"/>
    <w:rsid w:val="00201F95"/>
    <w:rsid w:val="00213FCF"/>
    <w:rsid w:val="00214FBF"/>
    <w:rsid w:val="00215109"/>
    <w:rsid w:val="002153BB"/>
    <w:rsid w:val="0021635D"/>
    <w:rsid w:val="002219F3"/>
    <w:rsid w:val="002251D9"/>
    <w:rsid w:val="0022693F"/>
    <w:rsid w:val="002339D0"/>
    <w:rsid w:val="002363F5"/>
    <w:rsid w:val="002407CB"/>
    <w:rsid w:val="00240849"/>
    <w:rsid w:val="0024363B"/>
    <w:rsid w:val="00251983"/>
    <w:rsid w:val="00254748"/>
    <w:rsid w:val="00263EC4"/>
    <w:rsid w:val="002650A0"/>
    <w:rsid w:val="00275DAA"/>
    <w:rsid w:val="00282A6A"/>
    <w:rsid w:val="002854F3"/>
    <w:rsid w:val="00286EA5"/>
    <w:rsid w:val="00287658"/>
    <w:rsid w:val="0028781D"/>
    <w:rsid w:val="00291E72"/>
    <w:rsid w:val="00292583"/>
    <w:rsid w:val="002944D7"/>
    <w:rsid w:val="002960D5"/>
    <w:rsid w:val="002A0E1E"/>
    <w:rsid w:val="002A1699"/>
    <w:rsid w:val="002A413B"/>
    <w:rsid w:val="002A5526"/>
    <w:rsid w:val="002A5975"/>
    <w:rsid w:val="002B3159"/>
    <w:rsid w:val="002C1C81"/>
    <w:rsid w:val="002C28DE"/>
    <w:rsid w:val="002C46C6"/>
    <w:rsid w:val="002D03D6"/>
    <w:rsid w:val="002D15E7"/>
    <w:rsid w:val="002D1767"/>
    <w:rsid w:val="002D2C9A"/>
    <w:rsid w:val="002D42D3"/>
    <w:rsid w:val="002E4003"/>
    <w:rsid w:val="002E486B"/>
    <w:rsid w:val="002F1458"/>
    <w:rsid w:val="002F20E6"/>
    <w:rsid w:val="002F57D1"/>
    <w:rsid w:val="002F5CB4"/>
    <w:rsid w:val="002F6F9E"/>
    <w:rsid w:val="00300FE1"/>
    <w:rsid w:val="00302C22"/>
    <w:rsid w:val="003069F8"/>
    <w:rsid w:val="00310071"/>
    <w:rsid w:val="00313951"/>
    <w:rsid w:val="003171BB"/>
    <w:rsid w:val="0032141B"/>
    <w:rsid w:val="0032189D"/>
    <w:rsid w:val="00321A50"/>
    <w:rsid w:val="00325FCC"/>
    <w:rsid w:val="00327155"/>
    <w:rsid w:val="00330702"/>
    <w:rsid w:val="00330C86"/>
    <w:rsid w:val="003327F7"/>
    <w:rsid w:val="00332ACD"/>
    <w:rsid w:val="0034095E"/>
    <w:rsid w:val="00353BB7"/>
    <w:rsid w:val="00365494"/>
    <w:rsid w:val="00365B64"/>
    <w:rsid w:val="003724B2"/>
    <w:rsid w:val="003729EB"/>
    <w:rsid w:val="003758EC"/>
    <w:rsid w:val="0037681E"/>
    <w:rsid w:val="00376967"/>
    <w:rsid w:val="0038099E"/>
    <w:rsid w:val="003812B5"/>
    <w:rsid w:val="00383D2D"/>
    <w:rsid w:val="0039159E"/>
    <w:rsid w:val="00394A23"/>
    <w:rsid w:val="003A2586"/>
    <w:rsid w:val="003A5CFF"/>
    <w:rsid w:val="003A77CD"/>
    <w:rsid w:val="003B21E1"/>
    <w:rsid w:val="003B6E79"/>
    <w:rsid w:val="003C1036"/>
    <w:rsid w:val="003C2B4F"/>
    <w:rsid w:val="003C5C5D"/>
    <w:rsid w:val="003C6777"/>
    <w:rsid w:val="003D0C30"/>
    <w:rsid w:val="003D1ABA"/>
    <w:rsid w:val="003D51C7"/>
    <w:rsid w:val="003D6DA0"/>
    <w:rsid w:val="003E0F5F"/>
    <w:rsid w:val="003E32D6"/>
    <w:rsid w:val="003E3B1A"/>
    <w:rsid w:val="003E6356"/>
    <w:rsid w:val="003F12F4"/>
    <w:rsid w:val="003F7B9C"/>
    <w:rsid w:val="004032F6"/>
    <w:rsid w:val="00403B0A"/>
    <w:rsid w:val="004055B1"/>
    <w:rsid w:val="0041023B"/>
    <w:rsid w:val="004112B6"/>
    <w:rsid w:val="004136CB"/>
    <w:rsid w:val="00414923"/>
    <w:rsid w:val="00415904"/>
    <w:rsid w:val="00416756"/>
    <w:rsid w:val="00422C6D"/>
    <w:rsid w:val="00430210"/>
    <w:rsid w:val="00430761"/>
    <w:rsid w:val="0043220D"/>
    <w:rsid w:val="0043401C"/>
    <w:rsid w:val="004351DF"/>
    <w:rsid w:val="00435753"/>
    <w:rsid w:val="00437C17"/>
    <w:rsid w:val="00444152"/>
    <w:rsid w:val="00447A2E"/>
    <w:rsid w:val="00450206"/>
    <w:rsid w:val="004517F5"/>
    <w:rsid w:val="004526A5"/>
    <w:rsid w:val="00456E13"/>
    <w:rsid w:val="00460269"/>
    <w:rsid w:val="00460423"/>
    <w:rsid w:val="00460B3A"/>
    <w:rsid w:val="00462928"/>
    <w:rsid w:val="00471638"/>
    <w:rsid w:val="00471D14"/>
    <w:rsid w:val="00475BC7"/>
    <w:rsid w:val="004767E6"/>
    <w:rsid w:val="004775B7"/>
    <w:rsid w:val="00477D92"/>
    <w:rsid w:val="00483E92"/>
    <w:rsid w:val="004859B1"/>
    <w:rsid w:val="004900FB"/>
    <w:rsid w:val="0049053F"/>
    <w:rsid w:val="004913C4"/>
    <w:rsid w:val="00492625"/>
    <w:rsid w:val="004943A7"/>
    <w:rsid w:val="0049543E"/>
    <w:rsid w:val="00495B9B"/>
    <w:rsid w:val="00496B7F"/>
    <w:rsid w:val="004A23FF"/>
    <w:rsid w:val="004A623B"/>
    <w:rsid w:val="004B1D15"/>
    <w:rsid w:val="004B44AB"/>
    <w:rsid w:val="004C384A"/>
    <w:rsid w:val="004C4522"/>
    <w:rsid w:val="004C5189"/>
    <w:rsid w:val="004D448E"/>
    <w:rsid w:val="004E00DF"/>
    <w:rsid w:val="004E0A7E"/>
    <w:rsid w:val="004E0EEC"/>
    <w:rsid w:val="004E2EEF"/>
    <w:rsid w:val="00505A3D"/>
    <w:rsid w:val="005065C0"/>
    <w:rsid w:val="00507343"/>
    <w:rsid w:val="005078F3"/>
    <w:rsid w:val="0051138C"/>
    <w:rsid w:val="00515C49"/>
    <w:rsid w:val="00516306"/>
    <w:rsid w:val="00522CCA"/>
    <w:rsid w:val="005230F9"/>
    <w:rsid w:val="005234BE"/>
    <w:rsid w:val="00530F74"/>
    <w:rsid w:val="005345AC"/>
    <w:rsid w:val="00534FA5"/>
    <w:rsid w:val="005378B6"/>
    <w:rsid w:val="0054053C"/>
    <w:rsid w:val="00541633"/>
    <w:rsid w:val="00542A4A"/>
    <w:rsid w:val="00545DDD"/>
    <w:rsid w:val="00545F74"/>
    <w:rsid w:val="00545FBA"/>
    <w:rsid w:val="0054618A"/>
    <w:rsid w:val="005513F2"/>
    <w:rsid w:val="00560EE3"/>
    <w:rsid w:val="005613C4"/>
    <w:rsid w:val="005621B5"/>
    <w:rsid w:val="005672D0"/>
    <w:rsid w:val="00567382"/>
    <w:rsid w:val="0057052C"/>
    <w:rsid w:val="00582D49"/>
    <w:rsid w:val="00582F2F"/>
    <w:rsid w:val="00585EF8"/>
    <w:rsid w:val="00592BDA"/>
    <w:rsid w:val="00594143"/>
    <w:rsid w:val="00594C9E"/>
    <w:rsid w:val="00595022"/>
    <w:rsid w:val="005A0AC6"/>
    <w:rsid w:val="005A5C5E"/>
    <w:rsid w:val="005A6C58"/>
    <w:rsid w:val="005B16D8"/>
    <w:rsid w:val="005B1FFB"/>
    <w:rsid w:val="005B32E5"/>
    <w:rsid w:val="005B4F86"/>
    <w:rsid w:val="005B7031"/>
    <w:rsid w:val="005C251E"/>
    <w:rsid w:val="005C4DA1"/>
    <w:rsid w:val="005C67C8"/>
    <w:rsid w:val="005D0856"/>
    <w:rsid w:val="005D0965"/>
    <w:rsid w:val="005E0442"/>
    <w:rsid w:val="005E2285"/>
    <w:rsid w:val="005E2E59"/>
    <w:rsid w:val="005E302E"/>
    <w:rsid w:val="005E44F1"/>
    <w:rsid w:val="005E598D"/>
    <w:rsid w:val="005F0715"/>
    <w:rsid w:val="005F53A9"/>
    <w:rsid w:val="005F5EDA"/>
    <w:rsid w:val="005F6455"/>
    <w:rsid w:val="00604044"/>
    <w:rsid w:val="00610067"/>
    <w:rsid w:val="00610251"/>
    <w:rsid w:val="00610C95"/>
    <w:rsid w:val="006122F6"/>
    <w:rsid w:val="00616256"/>
    <w:rsid w:val="006170DE"/>
    <w:rsid w:val="0062061D"/>
    <w:rsid w:val="006229D3"/>
    <w:rsid w:val="00622B08"/>
    <w:rsid w:val="00624B0C"/>
    <w:rsid w:val="0062521D"/>
    <w:rsid w:val="00625E40"/>
    <w:rsid w:val="006266C3"/>
    <w:rsid w:val="0062743A"/>
    <w:rsid w:val="0063357B"/>
    <w:rsid w:val="006359A3"/>
    <w:rsid w:val="00635A22"/>
    <w:rsid w:val="0063756F"/>
    <w:rsid w:val="0064545A"/>
    <w:rsid w:val="00646D83"/>
    <w:rsid w:val="006556E7"/>
    <w:rsid w:val="00656382"/>
    <w:rsid w:val="00657F26"/>
    <w:rsid w:val="00660013"/>
    <w:rsid w:val="00662FF6"/>
    <w:rsid w:val="006647B5"/>
    <w:rsid w:val="00670E1A"/>
    <w:rsid w:val="00673A0F"/>
    <w:rsid w:val="00673EBE"/>
    <w:rsid w:val="006763A4"/>
    <w:rsid w:val="006763D2"/>
    <w:rsid w:val="00680F7F"/>
    <w:rsid w:val="006823A7"/>
    <w:rsid w:val="00682EDD"/>
    <w:rsid w:val="00687CF6"/>
    <w:rsid w:val="00692243"/>
    <w:rsid w:val="0069403D"/>
    <w:rsid w:val="00694212"/>
    <w:rsid w:val="006A111D"/>
    <w:rsid w:val="006A2276"/>
    <w:rsid w:val="006A4BC4"/>
    <w:rsid w:val="006B0366"/>
    <w:rsid w:val="006B3F9D"/>
    <w:rsid w:val="006C0788"/>
    <w:rsid w:val="006C1782"/>
    <w:rsid w:val="006C29A3"/>
    <w:rsid w:val="006C33C4"/>
    <w:rsid w:val="006C78DD"/>
    <w:rsid w:val="006D1277"/>
    <w:rsid w:val="006D708C"/>
    <w:rsid w:val="006D7697"/>
    <w:rsid w:val="006E0230"/>
    <w:rsid w:val="006E06F4"/>
    <w:rsid w:val="006E178B"/>
    <w:rsid w:val="006F0A7F"/>
    <w:rsid w:val="006F2F8D"/>
    <w:rsid w:val="006F4D94"/>
    <w:rsid w:val="006F7686"/>
    <w:rsid w:val="007028C3"/>
    <w:rsid w:val="00703AD2"/>
    <w:rsid w:val="007045EE"/>
    <w:rsid w:val="00704E72"/>
    <w:rsid w:val="00705D7C"/>
    <w:rsid w:val="00707E6D"/>
    <w:rsid w:val="007110F0"/>
    <w:rsid w:val="00712F4B"/>
    <w:rsid w:val="00713F1F"/>
    <w:rsid w:val="00715ADA"/>
    <w:rsid w:val="007202C7"/>
    <w:rsid w:val="00721F04"/>
    <w:rsid w:val="00722EF3"/>
    <w:rsid w:val="00724196"/>
    <w:rsid w:val="007263FE"/>
    <w:rsid w:val="00726F2B"/>
    <w:rsid w:val="00734D23"/>
    <w:rsid w:val="00736939"/>
    <w:rsid w:val="00741137"/>
    <w:rsid w:val="00741C4B"/>
    <w:rsid w:val="00741E22"/>
    <w:rsid w:val="00741E5A"/>
    <w:rsid w:val="00743A5D"/>
    <w:rsid w:val="00746AC2"/>
    <w:rsid w:val="00752BD4"/>
    <w:rsid w:val="007532C9"/>
    <w:rsid w:val="007549BD"/>
    <w:rsid w:val="00756DA6"/>
    <w:rsid w:val="00757D8A"/>
    <w:rsid w:val="00760063"/>
    <w:rsid w:val="0076038C"/>
    <w:rsid w:val="007610CF"/>
    <w:rsid w:val="00762518"/>
    <w:rsid w:val="00763A3C"/>
    <w:rsid w:val="0077463D"/>
    <w:rsid w:val="0077475F"/>
    <w:rsid w:val="00775440"/>
    <w:rsid w:val="00777DB4"/>
    <w:rsid w:val="00780655"/>
    <w:rsid w:val="00780C4A"/>
    <w:rsid w:val="00783459"/>
    <w:rsid w:val="00792115"/>
    <w:rsid w:val="0079398E"/>
    <w:rsid w:val="00793A88"/>
    <w:rsid w:val="0079557B"/>
    <w:rsid w:val="007967B2"/>
    <w:rsid w:val="007A2D22"/>
    <w:rsid w:val="007A4F2D"/>
    <w:rsid w:val="007A52B8"/>
    <w:rsid w:val="007A633A"/>
    <w:rsid w:val="007B71D3"/>
    <w:rsid w:val="007C047B"/>
    <w:rsid w:val="007C324F"/>
    <w:rsid w:val="007D0A6E"/>
    <w:rsid w:val="007D2956"/>
    <w:rsid w:val="007E308E"/>
    <w:rsid w:val="007F0FDD"/>
    <w:rsid w:val="00802F18"/>
    <w:rsid w:val="008053A0"/>
    <w:rsid w:val="0080691A"/>
    <w:rsid w:val="0081181A"/>
    <w:rsid w:val="00811F21"/>
    <w:rsid w:val="008148BA"/>
    <w:rsid w:val="00823D14"/>
    <w:rsid w:val="0082490B"/>
    <w:rsid w:val="00824E78"/>
    <w:rsid w:val="00826996"/>
    <w:rsid w:val="00826DA9"/>
    <w:rsid w:val="00834BA8"/>
    <w:rsid w:val="0083644A"/>
    <w:rsid w:val="00836F08"/>
    <w:rsid w:val="00843545"/>
    <w:rsid w:val="00845E29"/>
    <w:rsid w:val="00846F95"/>
    <w:rsid w:val="008541A9"/>
    <w:rsid w:val="00854D38"/>
    <w:rsid w:val="008563FF"/>
    <w:rsid w:val="00857FF1"/>
    <w:rsid w:val="00863E04"/>
    <w:rsid w:val="0086588C"/>
    <w:rsid w:val="00867600"/>
    <w:rsid w:val="00871379"/>
    <w:rsid w:val="0087217A"/>
    <w:rsid w:val="00872548"/>
    <w:rsid w:val="00872F4C"/>
    <w:rsid w:val="008731F2"/>
    <w:rsid w:val="0087403C"/>
    <w:rsid w:val="008772A5"/>
    <w:rsid w:val="00880CD1"/>
    <w:rsid w:val="0088E97E"/>
    <w:rsid w:val="008A1DDB"/>
    <w:rsid w:val="008A41F1"/>
    <w:rsid w:val="008A5AB0"/>
    <w:rsid w:val="008B1CC5"/>
    <w:rsid w:val="008C071E"/>
    <w:rsid w:val="008C0A1A"/>
    <w:rsid w:val="008C60D4"/>
    <w:rsid w:val="008C747E"/>
    <w:rsid w:val="008D2DD5"/>
    <w:rsid w:val="008D3076"/>
    <w:rsid w:val="008D34AE"/>
    <w:rsid w:val="008D4634"/>
    <w:rsid w:val="008D5463"/>
    <w:rsid w:val="008D7B57"/>
    <w:rsid w:val="008E08F5"/>
    <w:rsid w:val="008E33B0"/>
    <w:rsid w:val="008F000F"/>
    <w:rsid w:val="008F12D6"/>
    <w:rsid w:val="008F6E04"/>
    <w:rsid w:val="00900B36"/>
    <w:rsid w:val="009020B8"/>
    <w:rsid w:val="00902BF2"/>
    <w:rsid w:val="0090686C"/>
    <w:rsid w:val="00912DAD"/>
    <w:rsid w:val="0091438F"/>
    <w:rsid w:val="00915E65"/>
    <w:rsid w:val="00916128"/>
    <w:rsid w:val="00917A4C"/>
    <w:rsid w:val="009269C0"/>
    <w:rsid w:val="009401C0"/>
    <w:rsid w:val="0094025B"/>
    <w:rsid w:val="009403BF"/>
    <w:rsid w:val="00943C41"/>
    <w:rsid w:val="0094792C"/>
    <w:rsid w:val="00950F4E"/>
    <w:rsid w:val="00955533"/>
    <w:rsid w:val="00957AF7"/>
    <w:rsid w:val="0096102B"/>
    <w:rsid w:val="00961999"/>
    <w:rsid w:val="00966554"/>
    <w:rsid w:val="00970B7C"/>
    <w:rsid w:val="009723B8"/>
    <w:rsid w:val="00973561"/>
    <w:rsid w:val="00973D39"/>
    <w:rsid w:val="009758DC"/>
    <w:rsid w:val="009804D9"/>
    <w:rsid w:val="0098175E"/>
    <w:rsid w:val="00981CF7"/>
    <w:rsid w:val="00982699"/>
    <w:rsid w:val="009906A7"/>
    <w:rsid w:val="009928F0"/>
    <w:rsid w:val="0099405E"/>
    <w:rsid w:val="00996D21"/>
    <w:rsid w:val="009A0F79"/>
    <w:rsid w:val="009A409C"/>
    <w:rsid w:val="009A5AFE"/>
    <w:rsid w:val="009B0DE0"/>
    <w:rsid w:val="009B36A8"/>
    <w:rsid w:val="009B3A18"/>
    <w:rsid w:val="009B6F60"/>
    <w:rsid w:val="009C0208"/>
    <w:rsid w:val="009C0B54"/>
    <w:rsid w:val="009C149F"/>
    <w:rsid w:val="009C28B1"/>
    <w:rsid w:val="009C3C7A"/>
    <w:rsid w:val="009C5765"/>
    <w:rsid w:val="009C6433"/>
    <w:rsid w:val="009C6591"/>
    <w:rsid w:val="009D0B35"/>
    <w:rsid w:val="009D3101"/>
    <w:rsid w:val="009D32B3"/>
    <w:rsid w:val="009D3BD5"/>
    <w:rsid w:val="009D73DC"/>
    <w:rsid w:val="009E1EC6"/>
    <w:rsid w:val="009E3B86"/>
    <w:rsid w:val="009E6F7C"/>
    <w:rsid w:val="009E7A15"/>
    <w:rsid w:val="009F1B96"/>
    <w:rsid w:val="009F2599"/>
    <w:rsid w:val="009F2C38"/>
    <w:rsid w:val="009F4EA5"/>
    <w:rsid w:val="009F5ADB"/>
    <w:rsid w:val="009F649B"/>
    <w:rsid w:val="009F6B21"/>
    <w:rsid w:val="009F79AE"/>
    <w:rsid w:val="00A03B7A"/>
    <w:rsid w:val="00A0727D"/>
    <w:rsid w:val="00A107BA"/>
    <w:rsid w:val="00A10D85"/>
    <w:rsid w:val="00A116FD"/>
    <w:rsid w:val="00A12D44"/>
    <w:rsid w:val="00A13B20"/>
    <w:rsid w:val="00A20A4A"/>
    <w:rsid w:val="00A20D58"/>
    <w:rsid w:val="00A21BEF"/>
    <w:rsid w:val="00A245C5"/>
    <w:rsid w:val="00A260E6"/>
    <w:rsid w:val="00A30E78"/>
    <w:rsid w:val="00A30F85"/>
    <w:rsid w:val="00A342F2"/>
    <w:rsid w:val="00A35B5B"/>
    <w:rsid w:val="00A36F9A"/>
    <w:rsid w:val="00A44046"/>
    <w:rsid w:val="00A44922"/>
    <w:rsid w:val="00A45030"/>
    <w:rsid w:val="00A45823"/>
    <w:rsid w:val="00A46403"/>
    <w:rsid w:val="00A47A54"/>
    <w:rsid w:val="00A47DDF"/>
    <w:rsid w:val="00A555C6"/>
    <w:rsid w:val="00A629B9"/>
    <w:rsid w:val="00A62FDE"/>
    <w:rsid w:val="00A64B71"/>
    <w:rsid w:val="00A74C7C"/>
    <w:rsid w:val="00A81555"/>
    <w:rsid w:val="00A8191C"/>
    <w:rsid w:val="00A82BF2"/>
    <w:rsid w:val="00A82D9D"/>
    <w:rsid w:val="00A91EF6"/>
    <w:rsid w:val="00A94968"/>
    <w:rsid w:val="00A962BF"/>
    <w:rsid w:val="00A97F9D"/>
    <w:rsid w:val="00AA32E1"/>
    <w:rsid w:val="00AB1B63"/>
    <w:rsid w:val="00AB5781"/>
    <w:rsid w:val="00AC0490"/>
    <w:rsid w:val="00AC1BAD"/>
    <w:rsid w:val="00AC45E2"/>
    <w:rsid w:val="00AC48A0"/>
    <w:rsid w:val="00AC69FD"/>
    <w:rsid w:val="00AD28FF"/>
    <w:rsid w:val="00AD41E2"/>
    <w:rsid w:val="00AD4704"/>
    <w:rsid w:val="00AD484D"/>
    <w:rsid w:val="00AD4BD2"/>
    <w:rsid w:val="00AD6463"/>
    <w:rsid w:val="00AE499E"/>
    <w:rsid w:val="00AE6F1B"/>
    <w:rsid w:val="00AF1D7A"/>
    <w:rsid w:val="00AF2796"/>
    <w:rsid w:val="00AF2E70"/>
    <w:rsid w:val="00AF5F04"/>
    <w:rsid w:val="00B02390"/>
    <w:rsid w:val="00B02751"/>
    <w:rsid w:val="00B063B6"/>
    <w:rsid w:val="00B106A5"/>
    <w:rsid w:val="00B115D2"/>
    <w:rsid w:val="00B150F3"/>
    <w:rsid w:val="00B15E84"/>
    <w:rsid w:val="00B172C4"/>
    <w:rsid w:val="00B2554A"/>
    <w:rsid w:val="00B2563D"/>
    <w:rsid w:val="00B25C57"/>
    <w:rsid w:val="00B26ABF"/>
    <w:rsid w:val="00B31AAC"/>
    <w:rsid w:val="00B4018D"/>
    <w:rsid w:val="00B40DB7"/>
    <w:rsid w:val="00B4680B"/>
    <w:rsid w:val="00B51E79"/>
    <w:rsid w:val="00B53169"/>
    <w:rsid w:val="00B539B7"/>
    <w:rsid w:val="00B553F7"/>
    <w:rsid w:val="00B577ED"/>
    <w:rsid w:val="00B76F99"/>
    <w:rsid w:val="00B82214"/>
    <w:rsid w:val="00B90CC5"/>
    <w:rsid w:val="00B9147C"/>
    <w:rsid w:val="00B93541"/>
    <w:rsid w:val="00B94C8C"/>
    <w:rsid w:val="00BA2526"/>
    <w:rsid w:val="00BA4F9D"/>
    <w:rsid w:val="00BA6E0D"/>
    <w:rsid w:val="00BB1ABC"/>
    <w:rsid w:val="00BB3F1D"/>
    <w:rsid w:val="00BC26AF"/>
    <w:rsid w:val="00BD245B"/>
    <w:rsid w:val="00BD3141"/>
    <w:rsid w:val="00BE19AE"/>
    <w:rsid w:val="00BE1E6B"/>
    <w:rsid w:val="00BE5322"/>
    <w:rsid w:val="00BE62D8"/>
    <w:rsid w:val="00BF0406"/>
    <w:rsid w:val="00BF2B5C"/>
    <w:rsid w:val="00BF7020"/>
    <w:rsid w:val="00C016A2"/>
    <w:rsid w:val="00C037C7"/>
    <w:rsid w:val="00C04EF7"/>
    <w:rsid w:val="00C068A1"/>
    <w:rsid w:val="00C06D70"/>
    <w:rsid w:val="00C07D94"/>
    <w:rsid w:val="00C16AE1"/>
    <w:rsid w:val="00C23678"/>
    <w:rsid w:val="00C25379"/>
    <w:rsid w:val="00C254B0"/>
    <w:rsid w:val="00C25C27"/>
    <w:rsid w:val="00C266D5"/>
    <w:rsid w:val="00C26FD5"/>
    <w:rsid w:val="00C322F1"/>
    <w:rsid w:val="00C329DE"/>
    <w:rsid w:val="00C33279"/>
    <w:rsid w:val="00C33516"/>
    <w:rsid w:val="00C33E89"/>
    <w:rsid w:val="00C40BBF"/>
    <w:rsid w:val="00C41F0D"/>
    <w:rsid w:val="00C4358D"/>
    <w:rsid w:val="00C44A8C"/>
    <w:rsid w:val="00C44D57"/>
    <w:rsid w:val="00C467C1"/>
    <w:rsid w:val="00C52971"/>
    <w:rsid w:val="00C52E66"/>
    <w:rsid w:val="00C5307E"/>
    <w:rsid w:val="00C532A1"/>
    <w:rsid w:val="00C55085"/>
    <w:rsid w:val="00C5633F"/>
    <w:rsid w:val="00C56F28"/>
    <w:rsid w:val="00C6032C"/>
    <w:rsid w:val="00C61ADF"/>
    <w:rsid w:val="00C62569"/>
    <w:rsid w:val="00C642F5"/>
    <w:rsid w:val="00C665B0"/>
    <w:rsid w:val="00C7071A"/>
    <w:rsid w:val="00C72AF8"/>
    <w:rsid w:val="00C74D02"/>
    <w:rsid w:val="00C80C5E"/>
    <w:rsid w:val="00C8185C"/>
    <w:rsid w:val="00C8189D"/>
    <w:rsid w:val="00C85E83"/>
    <w:rsid w:val="00C865FC"/>
    <w:rsid w:val="00C90BA6"/>
    <w:rsid w:val="00C91CF1"/>
    <w:rsid w:val="00C948C9"/>
    <w:rsid w:val="00C96FD4"/>
    <w:rsid w:val="00C971C0"/>
    <w:rsid w:val="00C972BA"/>
    <w:rsid w:val="00CB1155"/>
    <w:rsid w:val="00CB2546"/>
    <w:rsid w:val="00CC4972"/>
    <w:rsid w:val="00CD13AF"/>
    <w:rsid w:val="00CD3A13"/>
    <w:rsid w:val="00CD3ED9"/>
    <w:rsid w:val="00CD73B8"/>
    <w:rsid w:val="00CE352E"/>
    <w:rsid w:val="00CE4EBB"/>
    <w:rsid w:val="00CE5EE2"/>
    <w:rsid w:val="00CE6961"/>
    <w:rsid w:val="00CF0D26"/>
    <w:rsid w:val="00CF20B3"/>
    <w:rsid w:val="00CF22E1"/>
    <w:rsid w:val="00CF22EA"/>
    <w:rsid w:val="00CF66BB"/>
    <w:rsid w:val="00CF7808"/>
    <w:rsid w:val="00CF7F8B"/>
    <w:rsid w:val="00D02267"/>
    <w:rsid w:val="00D0255E"/>
    <w:rsid w:val="00D0396F"/>
    <w:rsid w:val="00D150BE"/>
    <w:rsid w:val="00D26192"/>
    <w:rsid w:val="00D30C41"/>
    <w:rsid w:val="00D351A7"/>
    <w:rsid w:val="00D3527B"/>
    <w:rsid w:val="00D36716"/>
    <w:rsid w:val="00D42CC1"/>
    <w:rsid w:val="00D4792B"/>
    <w:rsid w:val="00D500A6"/>
    <w:rsid w:val="00D54BA8"/>
    <w:rsid w:val="00D558FA"/>
    <w:rsid w:val="00D617B6"/>
    <w:rsid w:val="00D6620A"/>
    <w:rsid w:val="00D662DA"/>
    <w:rsid w:val="00D667E9"/>
    <w:rsid w:val="00D71A71"/>
    <w:rsid w:val="00D73ECD"/>
    <w:rsid w:val="00D800F7"/>
    <w:rsid w:val="00D803D7"/>
    <w:rsid w:val="00D86B06"/>
    <w:rsid w:val="00D90D4E"/>
    <w:rsid w:val="00D914FB"/>
    <w:rsid w:val="00D9272F"/>
    <w:rsid w:val="00D937CF"/>
    <w:rsid w:val="00D93A21"/>
    <w:rsid w:val="00D95415"/>
    <w:rsid w:val="00D9562E"/>
    <w:rsid w:val="00D95E06"/>
    <w:rsid w:val="00D96A8D"/>
    <w:rsid w:val="00D9706F"/>
    <w:rsid w:val="00D97A37"/>
    <w:rsid w:val="00DA2AA8"/>
    <w:rsid w:val="00DB5735"/>
    <w:rsid w:val="00DB6C5D"/>
    <w:rsid w:val="00DC2DBE"/>
    <w:rsid w:val="00DC3518"/>
    <w:rsid w:val="00DC47E9"/>
    <w:rsid w:val="00DC631A"/>
    <w:rsid w:val="00DC68CE"/>
    <w:rsid w:val="00DD179F"/>
    <w:rsid w:val="00DD1ABA"/>
    <w:rsid w:val="00DD349C"/>
    <w:rsid w:val="00DD412D"/>
    <w:rsid w:val="00DD4191"/>
    <w:rsid w:val="00DD4F35"/>
    <w:rsid w:val="00DE09EF"/>
    <w:rsid w:val="00DE1183"/>
    <w:rsid w:val="00DE3FE4"/>
    <w:rsid w:val="00DE4E00"/>
    <w:rsid w:val="00DF0126"/>
    <w:rsid w:val="00DF5DB4"/>
    <w:rsid w:val="00DF6D46"/>
    <w:rsid w:val="00DF7EFE"/>
    <w:rsid w:val="00E008E7"/>
    <w:rsid w:val="00E02D6E"/>
    <w:rsid w:val="00E032A8"/>
    <w:rsid w:val="00E0550F"/>
    <w:rsid w:val="00E07B6F"/>
    <w:rsid w:val="00E100FD"/>
    <w:rsid w:val="00E10722"/>
    <w:rsid w:val="00E1116B"/>
    <w:rsid w:val="00E1368A"/>
    <w:rsid w:val="00E164A9"/>
    <w:rsid w:val="00E2588D"/>
    <w:rsid w:val="00E26266"/>
    <w:rsid w:val="00E275C9"/>
    <w:rsid w:val="00E31E84"/>
    <w:rsid w:val="00E323FB"/>
    <w:rsid w:val="00E36A06"/>
    <w:rsid w:val="00E36A6D"/>
    <w:rsid w:val="00E36B6C"/>
    <w:rsid w:val="00E37496"/>
    <w:rsid w:val="00E43E8C"/>
    <w:rsid w:val="00E52317"/>
    <w:rsid w:val="00E53A25"/>
    <w:rsid w:val="00E60946"/>
    <w:rsid w:val="00E61598"/>
    <w:rsid w:val="00E61B4E"/>
    <w:rsid w:val="00E6211E"/>
    <w:rsid w:val="00E6694D"/>
    <w:rsid w:val="00E67215"/>
    <w:rsid w:val="00E70487"/>
    <w:rsid w:val="00E705D3"/>
    <w:rsid w:val="00E70B2A"/>
    <w:rsid w:val="00E74F49"/>
    <w:rsid w:val="00E76B0F"/>
    <w:rsid w:val="00E76EA5"/>
    <w:rsid w:val="00E80129"/>
    <w:rsid w:val="00E81FDB"/>
    <w:rsid w:val="00E826AD"/>
    <w:rsid w:val="00E82F52"/>
    <w:rsid w:val="00E84255"/>
    <w:rsid w:val="00E85041"/>
    <w:rsid w:val="00E904AD"/>
    <w:rsid w:val="00E91205"/>
    <w:rsid w:val="00E92D26"/>
    <w:rsid w:val="00E9407B"/>
    <w:rsid w:val="00E962BD"/>
    <w:rsid w:val="00E96487"/>
    <w:rsid w:val="00E96D2F"/>
    <w:rsid w:val="00EA008D"/>
    <w:rsid w:val="00EA0439"/>
    <w:rsid w:val="00EA0E57"/>
    <w:rsid w:val="00EA415C"/>
    <w:rsid w:val="00EB6104"/>
    <w:rsid w:val="00EC0B03"/>
    <w:rsid w:val="00EC548D"/>
    <w:rsid w:val="00EC6B9D"/>
    <w:rsid w:val="00EC6C69"/>
    <w:rsid w:val="00ED2DF8"/>
    <w:rsid w:val="00ED3398"/>
    <w:rsid w:val="00ED3A9B"/>
    <w:rsid w:val="00ED5685"/>
    <w:rsid w:val="00ED7BA5"/>
    <w:rsid w:val="00EE145C"/>
    <w:rsid w:val="00EE3506"/>
    <w:rsid w:val="00EE6319"/>
    <w:rsid w:val="00EE7011"/>
    <w:rsid w:val="00EF3536"/>
    <w:rsid w:val="00EF6FB9"/>
    <w:rsid w:val="00F0103E"/>
    <w:rsid w:val="00F01757"/>
    <w:rsid w:val="00F02325"/>
    <w:rsid w:val="00F02ABF"/>
    <w:rsid w:val="00F03A4D"/>
    <w:rsid w:val="00F10C62"/>
    <w:rsid w:val="00F139D6"/>
    <w:rsid w:val="00F15016"/>
    <w:rsid w:val="00F163D0"/>
    <w:rsid w:val="00F225E6"/>
    <w:rsid w:val="00F229C1"/>
    <w:rsid w:val="00F2313C"/>
    <w:rsid w:val="00F33FAC"/>
    <w:rsid w:val="00F37929"/>
    <w:rsid w:val="00F41399"/>
    <w:rsid w:val="00F415F8"/>
    <w:rsid w:val="00F41DB9"/>
    <w:rsid w:val="00F42DD3"/>
    <w:rsid w:val="00F47646"/>
    <w:rsid w:val="00F528EE"/>
    <w:rsid w:val="00F57615"/>
    <w:rsid w:val="00F642A3"/>
    <w:rsid w:val="00F724BA"/>
    <w:rsid w:val="00F73F38"/>
    <w:rsid w:val="00F74939"/>
    <w:rsid w:val="00F76439"/>
    <w:rsid w:val="00F84CC7"/>
    <w:rsid w:val="00F853A9"/>
    <w:rsid w:val="00F86121"/>
    <w:rsid w:val="00F870AF"/>
    <w:rsid w:val="00F90A6D"/>
    <w:rsid w:val="00F9342E"/>
    <w:rsid w:val="00F95A00"/>
    <w:rsid w:val="00F95A6C"/>
    <w:rsid w:val="00FA23ED"/>
    <w:rsid w:val="00FA496F"/>
    <w:rsid w:val="00FA5ECB"/>
    <w:rsid w:val="00FB1DC2"/>
    <w:rsid w:val="00FB527E"/>
    <w:rsid w:val="00FB6F46"/>
    <w:rsid w:val="00FC14BA"/>
    <w:rsid w:val="00FC1D84"/>
    <w:rsid w:val="00FC2FBF"/>
    <w:rsid w:val="00FC5915"/>
    <w:rsid w:val="00FC6583"/>
    <w:rsid w:val="00FE18D4"/>
    <w:rsid w:val="00FE4F60"/>
    <w:rsid w:val="00FF12BA"/>
    <w:rsid w:val="00FF558A"/>
    <w:rsid w:val="00FF651C"/>
    <w:rsid w:val="00FF6674"/>
    <w:rsid w:val="01873096"/>
    <w:rsid w:val="01C4658B"/>
    <w:rsid w:val="0363227F"/>
    <w:rsid w:val="03D2F3AB"/>
    <w:rsid w:val="0464866F"/>
    <w:rsid w:val="06681F7B"/>
    <w:rsid w:val="0704E65F"/>
    <w:rsid w:val="088DF57B"/>
    <w:rsid w:val="091D29BA"/>
    <w:rsid w:val="09A20877"/>
    <w:rsid w:val="09AF213E"/>
    <w:rsid w:val="0AE8FC3B"/>
    <w:rsid w:val="0BB531F5"/>
    <w:rsid w:val="0CB54DF9"/>
    <w:rsid w:val="0D026861"/>
    <w:rsid w:val="0E9374E8"/>
    <w:rsid w:val="0F36CC4F"/>
    <w:rsid w:val="0F7738D3"/>
    <w:rsid w:val="0FA127C7"/>
    <w:rsid w:val="114C9F68"/>
    <w:rsid w:val="11AAD222"/>
    <w:rsid w:val="1208BB49"/>
    <w:rsid w:val="12AEA469"/>
    <w:rsid w:val="12BA811C"/>
    <w:rsid w:val="12E1EEF8"/>
    <w:rsid w:val="13986ABD"/>
    <w:rsid w:val="13CA0519"/>
    <w:rsid w:val="1484402A"/>
    <w:rsid w:val="148D4D81"/>
    <w:rsid w:val="14EA606A"/>
    <w:rsid w:val="14EE56DB"/>
    <w:rsid w:val="1539BDE4"/>
    <w:rsid w:val="159FD682"/>
    <w:rsid w:val="1620108B"/>
    <w:rsid w:val="1709573D"/>
    <w:rsid w:val="174AE7A1"/>
    <w:rsid w:val="1751E8CC"/>
    <w:rsid w:val="1762F045"/>
    <w:rsid w:val="18B2ECD4"/>
    <w:rsid w:val="18C7B7FE"/>
    <w:rsid w:val="18D9F933"/>
    <w:rsid w:val="1909E522"/>
    <w:rsid w:val="190DD699"/>
    <w:rsid w:val="19BDD18D"/>
    <w:rsid w:val="1A038BB1"/>
    <w:rsid w:val="1A224AF0"/>
    <w:rsid w:val="1A28B5F2"/>
    <w:rsid w:val="1A6F27DA"/>
    <w:rsid w:val="1AD03DF6"/>
    <w:rsid w:val="1AD1115F"/>
    <w:rsid w:val="1B208A24"/>
    <w:rsid w:val="1C4185E4"/>
    <w:rsid w:val="1D480B83"/>
    <w:rsid w:val="1DE0A6CF"/>
    <w:rsid w:val="1E07DEB8"/>
    <w:rsid w:val="1E271B46"/>
    <w:rsid w:val="1E9142B0"/>
    <w:rsid w:val="1F8BBA68"/>
    <w:rsid w:val="1FCA3701"/>
    <w:rsid w:val="203C7412"/>
    <w:rsid w:val="2043A1E7"/>
    <w:rsid w:val="20D418FC"/>
    <w:rsid w:val="21AE242A"/>
    <w:rsid w:val="21D84473"/>
    <w:rsid w:val="2211F618"/>
    <w:rsid w:val="221D94D2"/>
    <w:rsid w:val="231684BC"/>
    <w:rsid w:val="2364B3D3"/>
    <w:rsid w:val="23C1848F"/>
    <w:rsid w:val="23D185B1"/>
    <w:rsid w:val="24154DDD"/>
    <w:rsid w:val="24AF3B59"/>
    <w:rsid w:val="24E17023"/>
    <w:rsid w:val="258EDA66"/>
    <w:rsid w:val="2695B453"/>
    <w:rsid w:val="274A84D2"/>
    <w:rsid w:val="28576AA0"/>
    <w:rsid w:val="2982D9CA"/>
    <w:rsid w:val="2A61980A"/>
    <w:rsid w:val="2C8F91AC"/>
    <w:rsid w:val="2E4933C0"/>
    <w:rsid w:val="2E49E73F"/>
    <w:rsid w:val="2E4B2CFE"/>
    <w:rsid w:val="2E6BDA5C"/>
    <w:rsid w:val="2F21D7ED"/>
    <w:rsid w:val="2F88B5D5"/>
    <w:rsid w:val="2F8EEE01"/>
    <w:rsid w:val="306655DD"/>
    <w:rsid w:val="308EC347"/>
    <w:rsid w:val="3101D4F4"/>
    <w:rsid w:val="315D3A78"/>
    <w:rsid w:val="31E52489"/>
    <w:rsid w:val="3222A407"/>
    <w:rsid w:val="33041E96"/>
    <w:rsid w:val="33AFAC56"/>
    <w:rsid w:val="33CEB001"/>
    <w:rsid w:val="34D36DA6"/>
    <w:rsid w:val="3589E7D3"/>
    <w:rsid w:val="35C8014C"/>
    <w:rsid w:val="36AEAC27"/>
    <w:rsid w:val="36DD1801"/>
    <w:rsid w:val="36DFBCB9"/>
    <w:rsid w:val="38361872"/>
    <w:rsid w:val="38859861"/>
    <w:rsid w:val="38F60DFB"/>
    <w:rsid w:val="3A31DD2F"/>
    <w:rsid w:val="3A3B4FBF"/>
    <w:rsid w:val="3A761207"/>
    <w:rsid w:val="3BD7B082"/>
    <w:rsid w:val="3C4203DA"/>
    <w:rsid w:val="3C6347C2"/>
    <w:rsid w:val="3C6F2663"/>
    <w:rsid w:val="3C904997"/>
    <w:rsid w:val="3D697DF1"/>
    <w:rsid w:val="3D9E21BF"/>
    <w:rsid w:val="3DE56C5C"/>
    <w:rsid w:val="3E0AF6C4"/>
    <w:rsid w:val="3E1A4EE9"/>
    <w:rsid w:val="3E50768B"/>
    <w:rsid w:val="3E57A6E9"/>
    <w:rsid w:val="3EA095AF"/>
    <w:rsid w:val="3F2501A8"/>
    <w:rsid w:val="40D16C63"/>
    <w:rsid w:val="40D5C281"/>
    <w:rsid w:val="411ACB8E"/>
    <w:rsid w:val="41B3442D"/>
    <w:rsid w:val="426D3CC4"/>
    <w:rsid w:val="42883165"/>
    <w:rsid w:val="4360D6BD"/>
    <w:rsid w:val="437406D2"/>
    <w:rsid w:val="43964F66"/>
    <w:rsid w:val="445E9BE2"/>
    <w:rsid w:val="44A0C0E0"/>
    <w:rsid w:val="45116308"/>
    <w:rsid w:val="453AD69B"/>
    <w:rsid w:val="4545A59A"/>
    <w:rsid w:val="457E3239"/>
    <w:rsid w:val="45E5761C"/>
    <w:rsid w:val="45EE3E01"/>
    <w:rsid w:val="4647A760"/>
    <w:rsid w:val="464D9193"/>
    <w:rsid w:val="46A7FFB5"/>
    <w:rsid w:val="46BD153C"/>
    <w:rsid w:val="472BDBA8"/>
    <w:rsid w:val="47F46D5D"/>
    <w:rsid w:val="47F69D28"/>
    <w:rsid w:val="48809C75"/>
    <w:rsid w:val="49903DBE"/>
    <w:rsid w:val="4C0543E8"/>
    <w:rsid w:val="4D2CFB23"/>
    <w:rsid w:val="4D385A19"/>
    <w:rsid w:val="4DB44589"/>
    <w:rsid w:val="4DBC26DD"/>
    <w:rsid w:val="4E5F7356"/>
    <w:rsid w:val="4F5015EA"/>
    <w:rsid w:val="5066D034"/>
    <w:rsid w:val="509FA442"/>
    <w:rsid w:val="50B27470"/>
    <w:rsid w:val="51312597"/>
    <w:rsid w:val="51BC9C83"/>
    <w:rsid w:val="52D857D3"/>
    <w:rsid w:val="5318768E"/>
    <w:rsid w:val="533A11A9"/>
    <w:rsid w:val="5352C2DC"/>
    <w:rsid w:val="53772381"/>
    <w:rsid w:val="53A07173"/>
    <w:rsid w:val="55EF64FA"/>
    <w:rsid w:val="57C93B2E"/>
    <w:rsid w:val="589E9DEC"/>
    <w:rsid w:val="58CE0C8B"/>
    <w:rsid w:val="590F34B6"/>
    <w:rsid w:val="59B5ED1D"/>
    <w:rsid w:val="59D24645"/>
    <w:rsid w:val="5A26ED4A"/>
    <w:rsid w:val="5A89E299"/>
    <w:rsid w:val="5AB8043A"/>
    <w:rsid w:val="5B133C29"/>
    <w:rsid w:val="5B149713"/>
    <w:rsid w:val="5C517EDA"/>
    <w:rsid w:val="5C9AD67F"/>
    <w:rsid w:val="5CB06774"/>
    <w:rsid w:val="5E7431F2"/>
    <w:rsid w:val="5F3D0A96"/>
    <w:rsid w:val="601D9092"/>
    <w:rsid w:val="603C7E2C"/>
    <w:rsid w:val="619AE9DF"/>
    <w:rsid w:val="61DCA4AB"/>
    <w:rsid w:val="61DD582A"/>
    <w:rsid w:val="62CB8B1D"/>
    <w:rsid w:val="631571FB"/>
    <w:rsid w:val="63C56CEF"/>
    <w:rsid w:val="63D2DB8E"/>
    <w:rsid w:val="64A73E0F"/>
    <w:rsid w:val="64DAD271"/>
    <w:rsid w:val="65F33301"/>
    <w:rsid w:val="65F86120"/>
    <w:rsid w:val="67D7F980"/>
    <w:rsid w:val="6916D985"/>
    <w:rsid w:val="6AB2A9E6"/>
    <w:rsid w:val="6C3381E5"/>
    <w:rsid w:val="6D22EEBA"/>
    <w:rsid w:val="6D26B33C"/>
    <w:rsid w:val="6D27F857"/>
    <w:rsid w:val="6D5157F6"/>
    <w:rsid w:val="6E184F9C"/>
    <w:rsid w:val="6E33D332"/>
    <w:rsid w:val="6E662AD4"/>
    <w:rsid w:val="6F081F96"/>
    <w:rsid w:val="6F4BE795"/>
    <w:rsid w:val="705F9919"/>
    <w:rsid w:val="70BA7ECD"/>
    <w:rsid w:val="7108695A"/>
    <w:rsid w:val="717AD480"/>
    <w:rsid w:val="717E05EC"/>
    <w:rsid w:val="71B65C60"/>
    <w:rsid w:val="71FB697A"/>
    <w:rsid w:val="74005043"/>
    <w:rsid w:val="746F2A89"/>
    <w:rsid w:val="74D230FC"/>
    <w:rsid w:val="74D60871"/>
    <w:rsid w:val="762CEBB6"/>
    <w:rsid w:val="764D66DC"/>
    <w:rsid w:val="76FE4097"/>
    <w:rsid w:val="789842F5"/>
    <w:rsid w:val="78EE96B6"/>
    <w:rsid w:val="79261696"/>
    <w:rsid w:val="79534312"/>
    <w:rsid w:val="7A92924F"/>
    <w:rsid w:val="7AD3ED61"/>
    <w:rsid w:val="7C778981"/>
    <w:rsid w:val="7C93821A"/>
    <w:rsid w:val="7EC010A6"/>
    <w:rsid w:val="7F88E5AE"/>
    <w:rsid w:val="7FED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0CF74C5"/>
  <w15:chartTrackingRefBased/>
  <w15:docId w15:val="{9E9E68D8-923F-0449-A3E7-E8729AD29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03BF"/>
    <w:pPr>
      <w:spacing w:after="60"/>
    </w:pPr>
    <w:rPr>
      <w:rFonts w:ascii="Arial" w:eastAsia="Times New Roman" w:hAnsi="Arial"/>
      <w:sz w:val="22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962BD"/>
    <w:pPr>
      <w:keepNext/>
      <w:spacing w:before="120"/>
      <w:outlineLvl w:val="0"/>
    </w:pPr>
    <w:rPr>
      <w:b/>
      <w:bCs/>
      <w:sz w:val="28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E962BD"/>
    <w:pPr>
      <w:keepNext/>
      <w:spacing w:before="180" w:after="120"/>
      <w:outlineLvl w:val="1"/>
    </w:pPr>
    <w:rPr>
      <w:b/>
      <w:bCs/>
      <w:sz w:val="20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175E"/>
    <w:pPr>
      <w:keepNext/>
      <w:spacing w:before="24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E962BD"/>
    <w:pPr>
      <w:keepNext/>
      <w:spacing w:before="60"/>
      <w:outlineLvl w:val="7"/>
    </w:pPr>
    <w:rPr>
      <w:bCs/>
      <w:iCs/>
      <w:sz w:val="16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D2DD5"/>
    <w:pPr>
      <w:spacing w:after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2DD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767E6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767E6"/>
  </w:style>
  <w:style w:type="paragraph" w:styleId="Stopka">
    <w:name w:val="footer"/>
    <w:basedOn w:val="Normalny"/>
    <w:link w:val="StopkaZnak"/>
    <w:unhideWhenUsed/>
    <w:rsid w:val="004767E6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767E6"/>
  </w:style>
  <w:style w:type="character" w:customStyle="1" w:styleId="Nagwek1Znak">
    <w:name w:val="Nagłówek 1 Znak"/>
    <w:link w:val="Nagwek1"/>
    <w:rsid w:val="00E962BD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2Znak">
    <w:name w:val="Nagłówek 2 Znak"/>
    <w:link w:val="Nagwek2"/>
    <w:rsid w:val="00E962BD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Nagwek8Znak">
    <w:name w:val="Nagłówek 8 Znak"/>
    <w:link w:val="Nagwek8"/>
    <w:rsid w:val="00E962BD"/>
    <w:rPr>
      <w:rFonts w:ascii="Arial" w:eastAsia="Times New Roman" w:hAnsi="Arial" w:cs="Times New Roman"/>
      <w:bCs/>
      <w:iCs/>
      <w:sz w:val="16"/>
      <w:szCs w:val="24"/>
      <w:u w:val="single"/>
      <w:lang w:val="x-none" w:eastAsia="x-none"/>
    </w:rPr>
  </w:style>
  <w:style w:type="paragraph" w:styleId="NormalnyWeb">
    <w:name w:val="Normal (Web)"/>
    <w:basedOn w:val="Normalny"/>
    <w:unhideWhenUsed/>
    <w:rsid w:val="00240849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Pogrubienie">
    <w:name w:val="Strong"/>
    <w:uiPriority w:val="22"/>
    <w:qFormat/>
    <w:rsid w:val="00240849"/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240849"/>
    <w:pPr>
      <w:suppressAutoHyphens/>
      <w:spacing w:after="0"/>
      <w:jc w:val="both"/>
    </w:pPr>
    <w:rPr>
      <w:rFonts w:ascii="Times New Roman" w:hAnsi="Times New Roman"/>
      <w:sz w:val="24"/>
      <w:lang w:val="x-none" w:eastAsia="ar-SA"/>
    </w:rPr>
  </w:style>
  <w:style w:type="character" w:customStyle="1" w:styleId="TekstpodstawowyZnak">
    <w:name w:val="Tekst podstawowy Znak"/>
    <w:link w:val="Tekstpodstawowy"/>
    <w:uiPriority w:val="99"/>
    <w:rsid w:val="0024084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styleId="Hipercze">
    <w:name w:val="Hyperlink"/>
    <w:rsid w:val="00240849"/>
    <w:rPr>
      <w:color w:val="0000FF"/>
      <w:u w:val="single"/>
    </w:rPr>
  </w:style>
  <w:style w:type="paragraph" w:customStyle="1" w:styleId="Tekstpodstawowywcity21">
    <w:name w:val="Tekst podstawowy wcięty 21"/>
    <w:basedOn w:val="Normalny"/>
    <w:rsid w:val="00240849"/>
    <w:pPr>
      <w:suppressAutoHyphens/>
      <w:spacing w:after="120" w:line="480" w:lineRule="auto"/>
      <w:ind w:left="283"/>
    </w:pPr>
    <w:rPr>
      <w:rFonts w:ascii="Times New Roman" w:hAnsi="Times New Roman"/>
      <w:sz w:val="20"/>
      <w:szCs w:val="20"/>
      <w:lang w:val="en-US" w:eastAsia="ar-SA"/>
    </w:rPr>
  </w:style>
  <w:style w:type="character" w:styleId="Odwoaniedokomentarza">
    <w:name w:val="annotation reference"/>
    <w:uiPriority w:val="99"/>
    <w:semiHidden/>
    <w:unhideWhenUsed/>
    <w:rsid w:val="00610C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0C95"/>
    <w:pPr>
      <w:spacing w:after="0" w:line="276" w:lineRule="auto"/>
    </w:pPr>
    <w:rPr>
      <w:rFonts w:eastAsia="Arial"/>
      <w:color w:val="00000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610C95"/>
    <w:rPr>
      <w:rFonts w:ascii="Arial" w:eastAsia="Arial" w:hAnsi="Arial"/>
      <w:color w:val="000000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98175E"/>
    <w:rPr>
      <w:rFonts w:ascii="Calibri" w:eastAsia="Times New Roman" w:hAnsi="Calibri" w:cs="Times New Roman"/>
      <w:b/>
      <w:bCs/>
      <w:sz w:val="28"/>
      <w:szCs w:val="28"/>
    </w:rPr>
  </w:style>
  <w:style w:type="character" w:styleId="Odwoanieprzypisudolnego">
    <w:name w:val="footnote reference"/>
    <w:aliases w:val="Footnote Reference Number,Footnote symbol"/>
    <w:rsid w:val="0098175E"/>
    <w:rPr>
      <w:vertAlign w:val="superscript"/>
    </w:rPr>
  </w:style>
  <w:style w:type="paragraph" w:customStyle="1" w:styleId="Tekstpodstawowy21">
    <w:name w:val="Tekst podstawowy 21"/>
    <w:basedOn w:val="Normalny"/>
    <w:rsid w:val="0098175E"/>
    <w:pPr>
      <w:suppressAutoHyphens/>
      <w:spacing w:after="0"/>
      <w:jc w:val="both"/>
    </w:pPr>
    <w:rPr>
      <w:rFonts w:ascii="Times New Roman" w:hAnsi="Times New Roman"/>
      <w:b/>
      <w:bCs/>
      <w:sz w:val="24"/>
      <w:lang w:eastAsia="ar-SA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98175E"/>
    <w:pPr>
      <w:suppressAutoHyphens/>
      <w:spacing w:after="0"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rsid w:val="0098175E"/>
    <w:rPr>
      <w:rFonts w:ascii="Times New Roman" w:eastAsia="Times New Roman" w:hAnsi="Times New Roman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8175E"/>
    <w:pPr>
      <w:suppressAutoHyphens/>
      <w:spacing w:after="120" w:line="480" w:lineRule="auto"/>
    </w:pPr>
    <w:rPr>
      <w:rFonts w:ascii="Times New Roman" w:hAnsi="Times New Roman"/>
      <w:sz w:val="24"/>
      <w:lang w:val="x-none" w:eastAsia="ar-SA"/>
    </w:rPr>
  </w:style>
  <w:style w:type="character" w:customStyle="1" w:styleId="Tekstpodstawowy2Znak">
    <w:name w:val="Tekst podstawowy 2 Znak"/>
    <w:link w:val="Tekstpodstawowy2"/>
    <w:uiPriority w:val="99"/>
    <w:rsid w:val="0098175E"/>
    <w:rPr>
      <w:rFonts w:ascii="Times New Roman" w:eastAsia="Times New Roman" w:hAnsi="Times New Roman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7343"/>
    <w:pPr>
      <w:spacing w:after="60" w:line="240" w:lineRule="auto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07343"/>
    <w:rPr>
      <w:rFonts w:ascii="Arial" w:eastAsia="Times New Roman" w:hAnsi="Arial"/>
      <w:b/>
      <w:bCs/>
      <w:color w:val="000000"/>
      <w:lang w:val="x-none" w:eastAsia="x-none"/>
    </w:rPr>
  </w:style>
  <w:style w:type="paragraph" w:customStyle="1" w:styleId="tekstpodstawowywcity210">
    <w:name w:val="tekstpodstawowywcity21"/>
    <w:basedOn w:val="Normalny"/>
    <w:rsid w:val="00AF1D7A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UyteHipercze">
    <w:name w:val="FollowedHyperlink"/>
    <w:uiPriority w:val="99"/>
    <w:semiHidden/>
    <w:unhideWhenUsed/>
    <w:rsid w:val="00EA0439"/>
    <w:rPr>
      <w:color w:val="954F72"/>
      <w:u w:val="single"/>
    </w:rPr>
  </w:style>
  <w:style w:type="character" w:customStyle="1" w:styleId="apple-converted-space">
    <w:name w:val="apple-converted-space"/>
    <w:rsid w:val="002B3159"/>
  </w:style>
  <w:style w:type="table" w:styleId="Tabela-Siatka">
    <w:name w:val="Table Grid"/>
    <w:basedOn w:val="Standardowy"/>
    <w:uiPriority w:val="59"/>
    <w:rsid w:val="00DC4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56382"/>
    <w:rPr>
      <w:rFonts w:ascii="Arial" w:eastAsia="Times New Roman" w:hAnsi="Arial"/>
      <w:sz w:val="2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C33C4"/>
    <w:pPr>
      <w:ind w:left="720"/>
      <w:contextualSpacing/>
    </w:pPr>
  </w:style>
  <w:style w:type="character" w:styleId="Wzmianka">
    <w:name w:val="Mention"/>
    <w:basedOn w:val="Domylnaczcionkaakapitu"/>
    <w:uiPriority w:val="99"/>
    <w:unhideWhenUsed/>
    <w:rsid w:val="00541633"/>
    <w:rPr>
      <w:color w:val="2B579A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10722"/>
    <w:rPr>
      <w:color w:val="605E5C"/>
      <w:shd w:val="clear" w:color="auto" w:fill="E1DFDD"/>
    </w:rPr>
  </w:style>
  <w:style w:type="paragraph" w:customStyle="1" w:styleId="Standard">
    <w:name w:val="Standard"/>
    <w:rsid w:val="002D42D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1cb6ceee7bd9fe0bb68413d98c207a3d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d368ec48da9df21efe59982ca1da1bf5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c04306a-7e29-4598-8bc0-52e63436a2cf">
      <UserInfo>
        <DisplayName>Hanna Leki</DisplayName>
        <AccountId>14</AccountId>
        <AccountType/>
      </UserInfo>
    </SharedWithUsers>
    <_activity xmlns="797f1dc2-8d94-4174-b000-101e7575fb6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8E99F-74D4-45A2-B6EF-35387DDDE5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1CC58A-8CA4-415B-A7AC-0711B0F67D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DE61C1-F051-456E-979C-A2B8EC48B698}">
  <ds:schemaRefs>
    <ds:schemaRef ds:uri="http://schemas.microsoft.com/office/2006/metadata/properties"/>
    <ds:schemaRef ds:uri="http://schemas.microsoft.com/office/infopath/2007/PartnerControls"/>
    <ds:schemaRef ds:uri="cc04306a-7e29-4598-8bc0-52e63436a2cf"/>
    <ds:schemaRef ds:uri="797f1dc2-8d94-4174-b000-101e7575fb6c"/>
  </ds:schemaRefs>
</ds:datastoreItem>
</file>

<file path=customXml/itemProps4.xml><?xml version="1.0" encoding="utf-8"?>
<ds:datastoreItem xmlns:ds="http://schemas.openxmlformats.org/officeDocument/2006/customXml" ds:itemID="{2CD952D7-FF97-47AD-B72B-EC604E295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APC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Martyna Stępień</cp:lastModifiedBy>
  <cp:revision>4</cp:revision>
  <cp:lastPrinted>2024-09-04T06:09:00Z</cp:lastPrinted>
  <dcterms:created xsi:type="dcterms:W3CDTF">2024-09-04T08:32:00Z</dcterms:created>
  <dcterms:modified xsi:type="dcterms:W3CDTF">2024-11-15T07:32:00Z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