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A7FE" w14:textId="77777777" w:rsidR="001B40A4" w:rsidRPr="001B40A4" w:rsidRDefault="00A36F9A" w:rsidP="001B40A4">
      <w:pPr>
        <w:jc w:val="right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sz w:val="24"/>
        </w:rPr>
        <w:t xml:space="preserve"> </w:t>
      </w:r>
      <w:r w:rsidR="001B40A4" w:rsidRPr="001B40A4">
        <w:rPr>
          <w:rFonts w:asciiTheme="minorHAnsi" w:hAnsiTheme="minorHAnsi"/>
          <w:b/>
          <w:sz w:val="24"/>
        </w:rPr>
        <w:t>Załącznik nr 1</w:t>
      </w:r>
    </w:p>
    <w:p w14:paraId="1C01A4A0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</w:p>
    <w:p w14:paraId="06155097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b/>
          <w:sz w:val="24"/>
        </w:rPr>
        <w:t>FORMULARZ OFERTY</w:t>
      </w:r>
    </w:p>
    <w:p w14:paraId="7AC168C0" w14:textId="15D04781" w:rsidR="001B40A4" w:rsidRPr="001B40A4" w:rsidRDefault="001B40A4" w:rsidP="001B40A4">
      <w:pPr>
        <w:jc w:val="center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z dnia </w:t>
      </w:r>
      <w:r w:rsidR="00EE6E92">
        <w:rPr>
          <w:rFonts w:asciiTheme="minorHAnsi" w:hAnsiTheme="minorHAnsi"/>
          <w:b/>
          <w:sz w:val="24"/>
        </w:rPr>
        <w:t>30</w:t>
      </w:r>
      <w:r w:rsidRPr="001B40A4">
        <w:rPr>
          <w:rFonts w:asciiTheme="minorHAnsi" w:hAnsiTheme="minorHAnsi"/>
          <w:b/>
          <w:sz w:val="24"/>
        </w:rPr>
        <w:t>.</w:t>
      </w:r>
      <w:r w:rsidR="00600D5E">
        <w:rPr>
          <w:rFonts w:asciiTheme="minorHAnsi" w:hAnsiTheme="minorHAnsi"/>
          <w:b/>
          <w:sz w:val="24"/>
        </w:rPr>
        <w:t>10</w:t>
      </w:r>
      <w:r w:rsidRPr="001B40A4">
        <w:rPr>
          <w:rFonts w:asciiTheme="minorHAnsi" w:hAnsiTheme="minorHAnsi"/>
          <w:b/>
          <w:sz w:val="24"/>
        </w:rPr>
        <w:t>.2024 r.</w:t>
      </w:r>
    </w:p>
    <w:p w14:paraId="68DC7AEB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1B40A4" w:rsidRPr="001B40A4" w14:paraId="4A0D77C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47C3C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EF51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7646C0BF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B7FF6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CD050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F8964D8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5D631B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AFB39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3ADEC1F7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EEAD2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74975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C48BD5B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C40703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DAF3F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485F486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5321D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0454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A688DEE" w14:textId="77777777" w:rsidR="001B40A4" w:rsidRPr="001B40A4" w:rsidRDefault="001B40A4" w:rsidP="001B40A4">
      <w:pPr>
        <w:pStyle w:val="Akapitzlist"/>
        <w:ind w:left="0"/>
        <w:jc w:val="both"/>
        <w:rPr>
          <w:rFonts w:asciiTheme="minorHAnsi" w:hAnsiTheme="minorHAnsi"/>
          <w:sz w:val="24"/>
        </w:rPr>
      </w:pPr>
    </w:p>
    <w:p w14:paraId="68198B05" w14:textId="2C227BD6" w:rsidR="001B40A4" w:rsidRPr="00EE6E92" w:rsidRDefault="001B40A4" w:rsidP="009635AC">
      <w:pPr>
        <w:jc w:val="both"/>
        <w:rPr>
          <w:rFonts w:asciiTheme="minorHAnsi" w:hAnsiTheme="minorHAnsi" w:cs="Arial"/>
          <w:sz w:val="24"/>
        </w:rPr>
      </w:pPr>
      <w:r w:rsidRPr="001B40A4">
        <w:rPr>
          <w:rFonts w:asciiTheme="minorHAnsi" w:hAnsiTheme="minorHAnsi"/>
          <w:sz w:val="24"/>
        </w:rPr>
        <w:t xml:space="preserve">W odpowiedzi na zapytanie ofertowe z dnia </w:t>
      </w:r>
      <w:r w:rsidR="00EE6E92">
        <w:rPr>
          <w:rFonts w:asciiTheme="minorHAnsi" w:hAnsiTheme="minorHAnsi"/>
          <w:b/>
          <w:sz w:val="24"/>
        </w:rPr>
        <w:t>30</w:t>
      </w:r>
      <w:r w:rsidRPr="001B40A4">
        <w:rPr>
          <w:rFonts w:asciiTheme="minorHAnsi" w:hAnsiTheme="minorHAnsi"/>
          <w:b/>
          <w:sz w:val="24"/>
        </w:rPr>
        <w:t>.</w:t>
      </w:r>
      <w:r w:rsidR="00600D5E">
        <w:rPr>
          <w:rFonts w:asciiTheme="minorHAnsi" w:hAnsiTheme="minorHAnsi"/>
          <w:b/>
          <w:sz w:val="24"/>
        </w:rPr>
        <w:t>10</w:t>
      </w:r>
      <w:r w:rsidRPr="001B40A4">
        <w:rPr>
          <w:rFonts w:asciiTheme="minorHAnsi" w:hAnsiTheme="minorHAnsi"/>
          <w:b/>
          <w:sz w:val="24"/>
        </w:rPr>
        <w:t>.202</w:t>
      </w:r>
      <w:r>
        <w:rPr>
          <w:rFonts w:asciiTheme="minorHAnsi" w:hAnsiTheme="minorHAnsi"/>
          <w:b/>
          <w:sz w:val="24"/>
        </w:rPr>
        <w:t>4</w:t>
      </w:r>
      <w:r w:rsidRPr="001B40A4">
        <w:rPr>
          <w:rFonts w:asciiTheme="minorHAnsi" w:hAnsiTheme="minorHAnsi"/>
          <w:b/>
          <w:sz w:val="24"/>
        </w:rPr>
        <w:t xml:space="preserve"> r.</w:t>
      </w:r>
      <w:r w:rsidRPr="001B40A4">
        <w:rPr>
          <w:rFonts w:asciiTheme="minorHAnsi" w:hAnsiTheme="minorHAnsi"/>
          <w:sz w:val="24"/>
        </w:rPr>
        <w:t xml:space="preserve">, </w:t>
      </w:r>
      <w:r w:rsidR="009635AC" w:rsidRPr="009635AC">
        <w:rPr>
          <w:rFonts w:asciiTheme="minorHAnsi" w:hAnsiTheme="minorHAnsi" w:cs="Arial"/>
          <w:sz w:val="24"/>
        </w:rPr>
        <w:t>jest</w:t>
      </w:r>
      <w:r w:rsidR="00EE6E92">
        <w:rPr>
          <w:rFonts w:asciiTheme="minorHAnsi" w:hAnsiTheme="minorHAnsi" w:cs="Arial"/>
          <w:sz w:val="24"/>
        </w:rPr>
        <w:t xml:space="preserve"> </w:t>
      </w:r>
      <w:r w:rsidR="00E62BBD" w:rsidRPr="00E62BBD">
        <w:rPr>
          <w:rFonts w:asciiTheme="minorHAnsi" w:hAnsiTheme="minorHAnsi" w:cs="Arial"/>
          <w:sz w:val="24"/>
        </w:rPr>
        <w:t xml:space="preserve">zakup biletów lotniczych dla </w:t>
      </w:r>
      <w:r w:rsidR="00EE6E92">
        <w:rPr>
          <w:rFonts w:asciiTheme="minorHAnsi" w:hAnsiTheme="minorHAnsi" w:cs="Arial"/>
          <w:sz w:val="24"/>
        </w:rPr>
        <w:t xml:space="preserve">10 osób na trasie Norwegia – Polska – Norwegia </w:t>
      </w:r>
      <w:r w:rsidR="00E62BBD" w:rsidRPr="00E62BBD">
        <w:rPr>
          <w:rFonts w:asciiTheme="minorHAnsi" w:hAnsiTheme="minorHAnsi" w:cs="Arial"/>
          <w:sz w:val="24"/>
        </w:rPr>
        <w:t>wraz z ubezpieczeniem</w:t>
      </w:r>
      <w:r w:rsidR="00E62BBD">
        <w:rPr>
          <w:rFonts w:asciiTheme="minorHAnsi" w:hAnsiTheme="minorHAnsi" w:cs="Arial"/>
          <w:sz w:val="24"/>
        </w:rPr>
        <w:t>,</w:t>
      </w:r>
      <w:r w:rsidR="00EE6E92">
        <w:rPr>
          <w:rFonts w:asciiTheme="minorHAnsi" w:hAnsiTheme="minorHAnsi" w:cs="Arial"/>
          <w:sz w:val="24"/>
        </w:rPr>
        <w:t xml:space="preserve"> </w:t>
      </w:r>
      <w:r w:rsidR="005621B5" w:rsidRPr="005621B5">
        <w:rPr>
          <w:rFonts w:asciiTheme="minorHAnsi" w:hAnsiTheme="minorHAnsi" w:cs="Arial"/>
          <w:sz w:val="24"/>
        </w:rPr>
        <w:t>w ramach projektu „Kierunek Przyszłość – Starachowicki Program Rozwoju Lokalnego” – Inicjatywa Bilateralna, finansowanego ze środków Funduszy Współpracy Dwustronnej (FWD) Mechanizmu Finansowego Europejskiego Obszaru Gospodarczego 2014-21 (MF EOG) oraz Norweskiego Mechanizmu Finansowego (NMF)  2014 – 21r.</w:t>
      </w:r>
      <w:r w:rsidRPr="001B40A4">
        <w:rPr>
          <w:rFonts w:asciiTheme="minorHAnsi" w:hAnsiTheme="minorHAnsi" w:cs="Arial"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>oferujemy kwotę</w:t>
      </w:r>
      <w:r w:rsidRPr="001B40A4">
        <w:rPr>
          <w:rFonts w:asciiTheme="minorHAnsi" w:hAnsiTheme="minorHAnsi"/>
          <w:b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>w wysokości:</w:t>
      </w:r>
    </w:p>
    <w:p w14:paraId="11FA9E97" w14:textId="77777777" w:rsidR="00C76706" w:rsidRDefault="00C76706" w:rsidP="00C76706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65"/>
        <w:gridCol w:w="3008"/>
      </w:tblGrid>
      <w:tr w:rsidR="00C76706" w:rsidRPr="00EE2852" w14:paraId="63DC59E5" w14:textId="77777777" w:rsidTr="009F0F7A">
        <w:tc>
          <w:tcPr>
            <w:tcW w:w="3085" w:type="dxa"/>
            <w:shd w:val="clear" w:color="auto" w:fill="auto"/>
          </w:tcPr>
          <w:p w14:paraId="56A2BB4E" w14:textId="77777777" w:rsidR="00C76706" w:rsidRPr="00EE2852" w:rsidRDefault="00C76706" w:rsidP="009F0F7A">
            <w:pPr>
              <w:spacing w:after="160" w:line="259" w:lineRule="auto"/>
              <w:contextualSpacing/>
              <w:jc w:val="center"/>
              <w:rPr>
                <w:rFonts w:ascii="Calibri" w:hAnsi="Calibri" w:cs="Arial"/>
                <w:b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b/>
                <w:szCs w:val="22"/>
                <w:lang w:eastAsia="en-US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3BF87EDF" w14:textId="77777777" w:rsidR="00C76706" w:rsidRPr="00EE2852" w:rsidRDefault="00C76706" w:rsidP="009F0F7A">
            <w:pPr>
              <w:spacing w:after="160" w:line="259" w:lineRule="auto"/>
              <w:contextualSpacing/>
              <w:jc w:val="center"/>
              <w:rPr>
                <w:rFonts w:ascii="Calibri" w:hAnsi="Calibri" w:cs="Arial"/>
                <w:b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b/>
                <w:szCs w:val="22"/>
                <w:lang w:eastAsia="en-US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4727FB31" w14:textId="77777777" w:rsidR="00C76706" w:rsidRPr="00EE2852" w:rsidRDefault="00C76706" w:rsidP="009F0F7A">
            <w:pPr>
              <w:spacing w:after="160" w:line="259" w:lineRule="auto"/>
              <w:contextualSpacing/>
              <w:jc w:val="center"/>
              <w:rPr>
                <w:rFonts w:ascii="Calibri" w:hAnsi="Calibri" w:cs="Arial"/>
                <w:b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b/>
                <w:sz w:val="28"/>
                <w:szCs w:val="22"/>
                <w:lang w:eastAsia="en-US"/>
              </w:rPr>
              <w:t>Kwota brutto</w:t>
            </w:r>
          </w:p>
        </w:tc>
      </w:tr>
      <w:tr w:rsidR="00C76706" w:rsidRPr="00EE2852" w14:paraId="44157987" w14:textId="77777777" w:rsidTr="009F0F7A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177190E4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7AD0477A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23530C8E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</w:p>
        </w:tc>
      </w:tr>
      <w:tr w:rsidR="00C76706" w:rsidRPr="00EE2852" w14:paraId="7DB8FA58" w14:textId="77777777" w:rsidTr="009F0F7A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06E41700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słownie:</w:t>
            </w:r>
          </w:p>
          <w:p w14:paraId="7752FE23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45EC8C2F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słownie:</w:t>
            </w:r>
          </w:p>
          <w:p w14:paraId="1ECAD080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5AD87C7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słownie:</w:t>
            </w:r>
          </w:p>
          <w:p w14:paraId="4D3ECFDC" w14:textId="77777777" w:rsidR="00C76706" w:rsidRPr="00EE2852" w:rsidRDefault="00C76706" w:rsidP="009F0F7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szCs w:val="22"/>
                <w:lang w:eastAsia="en-US"/>
              </w:rPr>
            </w:pPr>
            <w:r w:rsidRPr="00EE2852">
              <w:rPr>
                <w:rFonts w:ascii="Calibri" w:hAnsi="Calibri" w:cs="Arial"/>
                <w:szCs w:val="22"/>
                <w:lang w:eastAsia="en-US"/>
              </w:rPr>
              <w:t>…………………………………………..</w:t>
            </w:r>
          </w:p>
        </w:tc>
      </w:tr>
    </w:tbl>
    <w:p w14:paraId="7789B388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zgodnie z kryteriami określonymi przez Zamawiającego.</w:t>
      </w:r>
    </w:p>
    <w:p w14:paraId="78B95C2B" w14:textId="77777777" w:rsidR="001B40A4" w:rsidRPr="001B40A4" w:rsidRDefault="001B40A4" w:rsidP="001B40A4">
      <w:pPr>
        <w:suppressAutoHyphens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b/>
          <w:sz w:val="24"/>
          <w:lang w:eastAsia="ar-SA"/>
        </w:rPr>
        <w:t>Wykonawca oświadcza, że:</w:t>
      </w:r>
    </w:p>
    <w:p w14:paraId="7A11E6D0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1BD0A9E2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2F12015E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znajduje się w sytuacji ekonomicznej i finansowej zapewniającej wykonanie zamówienia,</w:t>
      </w:r>
    </w:p>
    <w:p w14:paraId="60CB4AD0" w14:textId="166523A6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zapoznał się z zapytaniem ofertowym z dnia </w:t>
      </w:r>
      <w:r w:rsidR="00EE6E92">
        <w:rPr>
          <w:rFonts w:asciiTheme="minorHAnsi" w:hAnsiTheme="minorHAnsi"/>
          <w:color w:val="000000"/>
          <w:sz w:val="24"/>
          <w:lang w:eastAsia="ar-SA"/>
        </w:rPr>
        <w:t>30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600D5E">
        <w:rPr>
          <w:rFonts w:asciiTheme="minorHAnsi" w:hAnsiTheme="minorHAnsi"/>
          <w:color w:val="000000"/>
          <w:sz w:val="24"/>
          <w:lang w:eastAsia="ar-SA"/>
        </w:rPr>
        <w:t>10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 i uznaje się związanym zawartymi w nim postanowieniami,</w:t>
      </w:r>
    </w:p>
    <w:p w14:paraId="7201FB54" w14:textId="77777777" w:rsidR="001B40A4" w:rsidRPr="001B40A4" w:rsidRDefault="001B40A4" w:rsidP="001B40A4">
      <w:pPr>
        <w:numPr>
          <w:ilvl w:val="0"/>
          <w:numId w:val="63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zamierza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1B40A4" w:rsidRPr="001B40A4" w14:paraId="082F8E8D" w14:textId="77777777" w:rsidTr="00A85F54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5113C9B0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7F2D4EA8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Opis części zamówienia przewidzianej do wykonania przez podwykonawcę:</w:t>
            </w:r>
          </w:p>
        </w:tc>
      </w:tr>
      <w:tr w:rsidR="001B40A4" w:rsidRPr="001B40A4" w14:paraId="66A5CE2B" w14:textId="77777777" w:rsidTr="00A85F54">
        <w:trPr>
          <w:trHeight w:hRule="exact" w:val="491"/>
          <w:jc w:val="center"/>
        </w:trPr>
        <w:tc>
          <w:tcPr>
            <w:tcW w:w="534" w:type="dxa"/>
            <w:hideMark/>
          </w:tcPr>
          <w:p w14:paraId="237C7318" w14:textId="77777777" w:rsidR="001B40A4" w:rsidRPr="001B40A4" w:rsidRDefault="001B40A4" w:rsidP="001B40A4">
            <w:pPr>
              <w:numPr>
                <w:ilvl w:val="0"/>
                <w:numId w:val="64"/>
              </w:numPr>
              <w:spacing w:after="0"/>
              <w:contextualSpacing/>
              <w:rPr>
                <w:rFonts w:asciiTheme="minorHAnsi" w:hAnsiTheme="minorHAnsi"/>
                <w:sz w:val="24"/>
              </w:rPr>
            </w:pPr>
          </w:p>
        </w:tc>
        <w:tc>
          <w:tcPr>
            <w:tcW w:w="8221" w:type="dxa"/>
          </w:tcPr>
          <w:p w14:paraId="78581836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1E33FE3" w14:textId="059409FD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zobowiązuje się do wykonania przedmiotu zamówienia w terminach i w sposób podany </w:t>
      </w:r>
      <w:r w:rsidR="00265C64">
        <w:rPr>
          <w:rFonts w:asciiTheme="minorHAnsi" w:hAnsiTheme="minorHAnsi"/>
          <w:color w:val="000000"/>
          <w:sz w:val="24"/>
          <w:lang w:eastAsia="ar-SA"/>
        </w:rPr>
        <w:br/>
      </w:r>
      <w:r w:rsidRPr="001B40A4">
        <w:rPr>
          <w:rFonts w:asciiTheme="minorHAnsi" w:hAnsiTheme="minorHAnsi"/>
          <w:color w:val="000000"/>
          <w:sz w:val="24"/>
          <w:lang w:eastAsia="ar-SA"/>
        </w:rPr>
        <w:t>w zapytaniu ofertowym,</w:t>
      </w:r>
    </w:p>
    <w:p w14:paraId="06168909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lastRenderedPageBreak/>
        <w:t>zaakceptował wzór umowy i zobowiązuje się w przypadku wyboru oferty do zawarcia umowy na wymienionych w niej warunkach, miejscu i terminie wyznaczonym przez Zamawiającego,</w:t>
      </w:r>
    </w:p>
    <w:p w14:paraId="2993E023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>nie została otwarta w stosunku do Wykonawcy likwidacja, ani nie została ogłoszona upadłość, a także, że nie zalega z opłacaniem podatków, ani składek na ubezpieczenie społeczne lub zdrowotne,</w:t>
      </w:r>
    </w:p>
    <w:p w14:paraId="290A5C39" w14:textId="2BD1A07A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oferta spełnia wymagania techniczne zawarte w zapytaniu ofertowym z dnia </w:t>
      </w:r>
      <w:r w:rsidR="00EE6E92">
        <w:rPr>
          <w:rFonts w:asciiTheme="minorHAnsi" w:hAnsiTheme="minorHAnsi"/>
          <w:color w:val="000000"/>
          <w:sz w:val="24"/>
          <w:lang w:eastAsia="ar-SA"/>
        </w:rPr>
        <w:t>30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600D5E">
        <w:rPr>
          <w:rFonts w:asciiTheme="minorHAnsi" w:hAnsiTheme="minorHAnsi"/>
          <w:color w:val="000000"/>
          <w:sz w:val="24"/>
          <w:lang w:eastAsia="ar-SA"/>
        </w:rPr>
        <w:t>10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</w:t>
      </w:r>
    </w:p>
    <w:p w14:paraId="0D80C62C" w14:textId="64562E7F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</w:rPr>
        <w:t xml:space="preserve">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265C64">
        <w:rPr>
          <w:rFonts w:asciiTheme="minorHAnsi" w:hAnsiTheme="minorHAnsi"/>
          <w:sz w:val="24"/>
        </w:rPr>
        <w:br/>
      </w:r>
      <w:r w:rsidRPr="001B40A4">
        <w:rPr>
          <w:rFonts w:asciiTheme="minorHAnsi" w:hAnsiTheme="minorHAnsi"/>
          <w:sz w:val="24"/>
        </w:rPr>
        <w:t xml:space="preserve">i przeprowadzeniem procedury wyboru wykonawcy a Wykonawcą, polegające </w:t>
      </w:r>
      <w:r w:rsidR="00265C64">
        <w:rPr>
          <w:rFonts w:asciiTheme="minorHAnsi" w:hAnsiTheme="minorHAnsi"/>
          <w:sz w:val="24"/>
        </w:rPr>
        <w:br/>
      </w:r>
      <w:r w:rsidRPr="001B40A4">
        <w:rPr>
          <w:rFonts w:asciiTheme="minorHAnsi" w:hAnsiTheme="minorHAnsi"/>
          <w:sz w:val="24"/>
        </w:rPr>
        <w:t>w szczególności na:</w:t>
      </w:r>
    </w:p>
    <w:p w14:paraId="203F3E72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uczestniczeniu w spółce jako wspólnik spółki cywilnej lub spółki osobowej,</w:t>
      </w:r>
    </w:p>
    <w:p w14:paraId="354B5CF1" w14:textId="78CCA119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posiadaniu co najmniej 10% udziałów lub akcji, o ile niższy próg nie wynika </w:t>
      </w:r>
      <w:r w:rsidRPr="001B40A4">
        <w:rPr>
          <w:rFonts w:asciiTheme="minorHAnsi" w:hAnsiTheme="minorHAnsi"/>
          <w:sz w:val="24"/>
        </w:rPr>
        <w:br/>
        <w:t>z przepisów prawa,</w:t>
      </w:r>
    </w:p>
    <w:p w14:paraId="27394A41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pełnieniu funkcji członka organu nadzorczego lub zarządzającego, prokurenta, pełnomocnika,</w:t>
      </w:r>
    </w:p>
    <w:p w14:paraId="5BE26063" w14:textId="6F3FD0A8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pozostawaniu w takim stosunku prawnym lub faktycznym, który może budzić uzasadnione wątpliwości, co do bezstronności w wyborze wykonawcy, </w:t>
      </w:r>
      <w:r w:rsidRPr="001B40A4">
        <w:rPr>
          <w:rFonts w:asciiTheme="minorHAnsi" w:hAnsiTheme="minorHAnsi"/>
          <w:sz w:val="24"/>
        </w:rPr>
        <w:br/>
        <w:t xml:space="preserve">w szczególności pozostawanie w związku małżeńskim, w stosunku pokrewieństwa lub powinowactwa w linii prostej, pokrewieństwa lub powinowactwa w linii bocznej do drugiego stopnia lub w stosunku przysposobienia, opieki lub kurateli. </w:t>
      </w:r>
    </w:p>
    <w:p w14:paraId="1698A413" w14:textId="77777777" w:rsidR="001B40A4" w:rsidRPr="001B40A4" w:rsidRDefault="001B40A4" w:rsidP="001B40A4">
      <w:pPr>
        <w:pStyle w:val="Akapitzlist"/>
        <w:suppressAutoHyphens/>
        <w:autoSpaceDE w:val="0"/>
        <w:spacing w:after="0"/>
        <w:ind w:left="0"/>
        <w:contextualSpacing w:val="0"/>
        <w:jc w:val="both"/>
        <w:rPr>
          <w:rFonts w:asciiTheme="minorHAnsi" w:hAnsiTheme="minorHAnsi"/>
          <w:sz w:val="24"/>
          <w:lang w:eastAsia="ar-SA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B40A4" w:rsidRPr="001B40A4" w14:paraId="0BDFFF1C" w14:textId="77777777" w:rsidTr="00A85F54">
        <w:trPr>
          <w:trHeight w:hRule="exact" w:val="1239"/>
        </w:trPr>
        <w:tc>
          <w:tcPr>
            <w:tcW w:w="8789" w:type="dxa"/>
            <w:vAlign w:val="bottom"/>
          </w:tcPr>
          <w:p w14:paraId="78DB307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2B4A849A" w14:textId="77777777" w:rsidR="001B40A4" w:rsidRPr="001B40A4" w:rsidRDefault="001B40A4" w:rsidP="001B40A4">
      <w:pPr>
        <w:pStyle w:val="Akapitzlist"/>
        <w:ind w:left="0"/>
        <w:rPr>
          <w:rFonts w:asciiTheme="minorHAnsi" w:hAnsiTheme="minorHAnsi"/>
          <w:sz w:val="24"/>
        </w:rPr>
      </w:pPr>
    </w:p>
    <w:p w14:paraId="64CDE0F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493C0F1D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201CABE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B40A4" w:rsidRPr="001B40A4" w14:paraId="6EF841BC" w14:textId="77777777" w:rsidTr="00A85F54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FB3A4D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sz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4FEB81E" w14:textId="77777777" w:rsidR="001B40A4" w:rsidRPr="001B40A4" w:rsidRDefault="001B40A4" w:rsidP="001B40A4">
      <w:pPr>
        <w:tabs>
          <w:tab w:val="left" w:pos="5040"/>
        </w:tabs>
        <w:rPr>
          <w:rFonts w:asciiTheme="minorHAnsi" w:hAnsiTheme="minorHAnsi"/>
          <w:sz w:val="24"/>
        </w:rPr>
      </w:pPr>
    </w:p>
    <w:p w14:paraId="7AEA233F" w14:textId="77777777" w:rsidR="001B40A4" w:rsidRPr="0084591F" w:rsidRDefault="001B40A4" w:rsidP="001B40A4">
      <w:pPr>
        <w:rPr>
          <w:rFonts w:ascii="Calibri" w:hAnsi="Calibri"/>
        </w:rPr>
      </w:pPr>
    </w:p>
    <w:p w14:paraId="03572B9D" w14:textId="77777777" w:rsidR="001B40A4" w:rsidRDefault="001B40A4" w:rsidP="001B40A4"/>
    <w:p w14:paraId="24BE3409" w14:textId="4230E619" w:rsidR="00582D49" w:rsidRPr="001B40A4" w:rsidRDefault="00582D49" w:rsidP="001B40A4">
      <w:bookmarkStart w:id="0" w:name="_GoBack"/>
      <w:bookmarkEnd w:id="0"/>
    </w:p>
    <w:sectPr w:rsidR="00582D49" w:rsidRPr="001B40A4" w:rsidSect="004C384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A174" w14:textId="77777777" w:rsidR="006E0230" w:rsidRDefault="006E0230" w:rsidP="004767E6">
      <w:pPr>
        <w:spacing w:after="0"/>
      </w:pPr>
      <w:r>
        <w:separator/>
      </w:r>
    </w:p>
  </w:endnote>
  <w:endnote w:type="continuationSeparator" w:id="0">
    <w:p w14:paraId="020424CB" w14:textId="77777777" w:rsidR="006E0230" w:rsidRDefault="006E0230" w:rsidP="004767E6">
      <w:pPr>
        <w:spacing w:after="0"/>
      </w:pPr>
      <w:r>
        <w:continuationSeparator/>
      </w:r>
    </w:p>
  </w:endnote>
  <w:endnote w:type="continuationNotice" w:id="1">
    <w:p w14:paraId="5F170FED" w14:textId="77777777" w:rsidR="006E0230" w:rsidRDefault="006E02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7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8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8" w14:textId="77777777" w:rsidR="009F4EA5" w:rsidRDefault="009F4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A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B" w14:textId="77777777" w:rsidR="009F4EA5" w:rsidRDefault="009F4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5EF3" w14:textId="77777777" w:rsidR="006E0230" w:rsidRDefault="006E0230" w:rsidP="004767E6">
      <w:pPr>
        <w:spacing w:after="0"/>
      </w:pPr>
      <w:r>
        <w:separator/>
      </w:r>
    </w:p>
  </w:footnote>
  <w:footnote w:type="continuationSeparator" w:id="0">
    <w:p w14:paraId="617FC32E" w14:textId="77777777" w:rsidR="006E0230" w:rsidRDefault="006E0230" w:rsidP="004767E6">
      <w:pPr>
        <w:spacing w:after="0"/>
      </w:pPr>
      <w:r>
        <w:continuationSeparator/>
      </w:r>
    </w:p>
  </w:footnote>
  <w:footnote w:type="continuationNotice" w:id="1">
    <w:p w14:paraId="3CE8B279" w14:textId="77777777" w:rsidR="006E0230" w:rsidRDefault="006E02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10DFA" w14:textId="4F898CCF" w:rsidR="00C90BA6" w:rsidRDefault="00C90BA6">
    <w:pPr>
      <w:pStyle w:val="Nagwek"/>
    </w:pPr>
    <w:r>
      <w:rPr>
        <w:noProof/>
      </w:rPr>
      <w:drawing>
        <wp:inline distT="0" distB="0" distL="0" distR="0" wp14:anchorId="34DC95AA" wp14:editId="455B02DC">
          <wp:extent cx="6120765" cy="11766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9" w14:textId="358C640E" w:rsidR="009F4EA5" w:rsidRPr="00180D4C" w:rsidRDefault="009F4EA5" w:rsidP="00180D4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E74B7E" wp14:editId="7A67F664">
          <wp:simplePos x="0" y="0"/>
          <wp:positionH relativeFrom="column">
            <wp:posOffset>221539</wp:posOffset>
          </wp:positionH>
          <wp:positionV relativeFrom="paragraph">
            <wp:posOffset>-100453</wp:posOffset>
          </wp:positionV>
          <wp:extent cx="6120130" cy="1179195"/>
          <wp:effectExtent l="0" t="0" r="0" b="1905"/>
          <wp:wrapTight wrapText="bothSides">
            <wp:wrapPolygon edited="0">
              <wp:start x="0" y="0"/>
              <wp:lineTo x="0" y="21286"/>
              <wp:lineTo x="21515" y="21286"/>
              <wp:lineTo x="2151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14"/>
    <w:multiLevelType w:val="multilevel"/>
    <w:tmpl w:val="8C9A8B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19"/>
    <w:multiLevelType w:val="singleLevel"/>
    <w:tmpl w:val="0000001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1E"/>
    <w:multiLevelType w:val="singleLevel"/>
    <w:tmpl w:val="C00E840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22F044F"/>
    <w:multiLevelType w:val="hybridMultilevel"/>
    <w:tmpl w:val="F4341DB6"/>
    <w:lvl w:ilvl="0" w:tplc="1F72C3B6">
      <w:start w:val="1"/>
      <w:numFmt w:val="decimal"/>
      <w:lvlText w:val="%1."/>
      <w:lvlJc w:val="left"/>
      <w:pPr>
        <w:ind w:left="720" w:hanging="360"/>
      </w:pPr>
    </w:lvl>
    <w:lvl w:ilvl="1" w:tplc="C6461C16">
      <w:start w:val="1"/>
      <w:numFmt w:val="lowerLetter"/>
      <w:lvlText w:val="%2."/>
      <w:lvlJc w:val="left"/>
      <w:pPr>
        <w:ind w:left="1440" w:hanging="360"/>
      </w:pPr>
    </w:lvl>
    <w:lvl w:ilvl="2" w:tplc="B784DFA4">
      <w:start w:val="1"/>
      <w:numFmt w:val="lowerRoman"/>
      <w:lvlText w:val="%3."/>
      <w:lvlJc w:val="right"/>
      <w:pPr>
        <w:ind w:left="2160" w:hanging="180"/>
      </w:pPr>
    </w:lvl>
    <w:lvl w:ilvl="3" w:tplc="401E0F96">
      <w:start w:val="1"/>
      <w:numFmt w:val="decimal"/>
      <w:lvlText w:val="%4."/>
      <w:lvlJc w:val="left"/>
      <w:pPr>
        <w:ind w:left="2880" w:hanging="360"/>
      </w:pPr>
    </w:lvl>
    <w:lvl w:ilvl="4" w:tplc="3392D32C">
      <w:start w:val="1"/>
      <w:numFmt w:val="lowerLetter"/>
      <w:lvlText w:val="%5."/>
      <w:lvlJc w:val="left"/>
      <w:pPr>
        <w:ind w:left="3600" w:hanging="360"/>
      </w:pPr>
    </w:lvl>
    <w:lvl w:ilvl="5" w:tplc="DF4A965E">
      <w:start w:val="1"/>
      <w:numFmt w:val="lowerRoman"/>
      <w:lvlText w:val="%6."/>
      <w:lvlJc w:val="right"/>
      <w:pPr>
        <w:ind w:left="4320" w:hanging="180"/>
      </w:pPr>
    </w:lvl>
    <w:lvl w:ilvl="6" w:tplc="282A3062">
      <w:start w:val="1"/>
      <w:numFmt w:val="decimal"/>
      <w:lvlText w:val="%7."/>
      <w:lvlJc w:val="left"/>
      <w:pPr>
        <w:ind w:left="5040" w:hanging="360"/>
      </w:pPr>
    </w:lvl>
    <w:lvl w:ilvl="7" w:tplc="7F880368">
      <w:start w:val="1"/>
      <w:numFmt w:val="lowerLetter"/>
      <w:lvlText w:val="%8."/>
      <w:lvlJc w:val="left"/>
      <w:pPr>
        <w:ind w:left="5760" w:hanging="360"/>
      </w:pPr>
    </w:lvl>
    <w:lvl w:ilvl="8" w:tplc="1BF6045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C8B"/>
    <w:multiLevelType w:val="hybridMultilevel"/>
    <w:tmpl w:val="9D1CDF66"/>
    <w:lvl w:ilvl="0" w:tplc="F22ADB9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4C469"/>
    <w:multiLevelType w:val="hybridMultilevel"/>
    <w:tmpl w:val="CE4E1732"/>
    <w:lvl w:ilvl="0" w:tplc="4EFA5C72">
      <w:start w:val="1"/>
      <w:numFmt w:val="decimal"/>
      <w:lvlText w:val="%1."/>
      <w:lvlJc w:val="left"/>
      <w:pPr>
        <w:ind w:left="720" w:hanging="360"/>
      </w:pPr>
    </w:lvl>
    <w:lvl w:ilvl="1" w:tplc="0C74FF80">
      <w:start w:val="1"/>
      <w:numFmt w:val="lowerLetter"/>
      <w:lvlText w:val="%2)"/>
      <w:lvlJc w:val="left"/>
      <w:pPr>
        <w:ind w:left="1440" w:hanging="360"/>
      </w:pPr>
    </w:lvl>
    <w:lvl w:ilvl="2" w:tplc="5B1A7370">
      <w:start w:val="1"/>
      <w:numFmt w:val="lowerRoman"/>
      <w:lvlText w:val="%3."/>
      <w:lvlJc w:val="right"/>
      <w:pPr>
        <w:ind w:left="2160" w:hanging="180"/>
      </w:pPr>
    </w:lvl>
    <w:lvl w:ilvl="3" w:tplc="153A9E62">
      <w:start w:val="1"/>
      <w:numFmt w:val="decimal"/>
      <w:lvlText w:val="%4."/>
      <w:lvlJc w:val="left"/>
      <w:pPr>
        <w:ind w:left="2880" w:hanging="360"/>
      </w:pPr>
    </w:lvl>
    <w:lvl w:ilvl="4" w:tplc="8A70696E">
      <w:start w:val="1"/>
      <w:numFmt w:val="lowerLetter"/>
      <w:lvlText w:val="%5."/>
      <w:lvlJc w:val="left"/>
      <w:pPr>
        <w:ind w:left="3600" w:hanging="360"/>
      </w:pPr>
    </w:lvl>
    <w:lvl w:ilvl="5" w:tplc="05F61E44">
      <w:start w:val="1"/>
      <w:numFmt w:val="lowerRoman"/>
      <w:lvlText w:val="%6."/>
      <w:lvlJc w:val="right"/>
      <w:pPr>
        <w:ind w:left="4320" w:hanging="180"/>
      </w:pPr>
    </w:lvl>
    <w:lvl w:ilvl="6" w:tplc="62E2D0F0">
      <w:start w:val="1"/>
      <w:numFmt w:val="decimal"/>
      <w:lvlText w:val="%7."/>
      <w:lvlJc w:val="left"/>
      <w:pPr>
        <w:ind w:left="5040" w:hanging="360"/>
      </w:pPr>
    </w:lvl>
    <w:lvl w:ilvl="7" w:tplc="14403834">
      <w:start w:val="1"/>
      <w:numFmt w:val="lowerLetter"/>
      <w:lvlText w:val="%8."/>
      <w:lvlJc w:val="left"/>
      <w:pPr>
        <w:ind w:left="5760" w:hanging="360"/>
      </w:pPr>
    </w:lvl>
    <w:lvl w:ilvl="8" w:tplc="7A5C93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003F1"/>
    <w:multiLevelType w:val="hybridMultilevel"/>
    <w:tmpl w:val="CE4E25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C9151FE"/>
    <w:multiLevelType w:val="hybridMultilevel"/>
    <w:tmpl w:val="63423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913D0"/>
    <w:multiLevelType w:val="hybridMultilevel"/>
    <w:tmpl w:val="F2565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4B6D71"/>
    <w:multiLevelType w:val="hybridMultilevel"/>
    <w:tmpl w:val="21BC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CE909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F1168"/>
    <w:multiLevelType w:val="hybridMultilevel"/>
    <w:tmpl w:val="2A624F8C"/>
    <w:lvl w:ilvl="0" w:tplc="3AFAD82C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4738B2"/>
    <w:multiLevelType w:val="hybridMultilevel"/>
    <w:tmpl w:val="4DE26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23317"/>
    <w:multiLevelType w:val="hybridMultilevel"/>
    <w:tmpl w:val="631A73E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15525"/>
    <w:multiLevelType w:val="hybridMultilevel"/>
    <w:tmpl w:val="01CE93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50B7C9"/>
    <w:multiLevelType w:val="hybridMultilevel"/>
    <w:tmpl w:val="245A13FE"/>
    <w:lvl w:ilvl="0" w:tplc="77AC680C">
      <w:start w:val="4"/>
      <w:numFmt w:val="decimal"/>
      <w:lvlText w:val="%1."/>
      <w:lvlJc w:val="left"/>
      <w:pPr>
        <w:ind w:left="720" w:hanging="360"/>
      </w:pPr>
    </w:lvl>
    <w:lvl w:ilvl="1" w:tplc="2528B6CA">
      <w:start w:val="1"/>
      <w:numFmt w:val="lowerLetter"/>
      <w:lvlText w:val="%2."/>
      <w:lvlJc w:val="left"/>
      <w:pPr>
        <w:ind w:left="1440" w:hanging="360"/>
      </w:pPr>
    </w:lvl>
    <w:lvl w:ilvl="2" w:tplc="D4B852C8">
      <w:start w:val="1"/>
      <w:numFmt w:val="lowerRoman"/>
      <w:lvlText w:val="%3."/>
      <w:lvlJc w:val="right"/>
      <w:pPr>
        <w:ind w:left="2160" w:hanging="180"/>
      </w:pPr>
    </w:lvl>
    <w:lvl w:ilvl="3" w:tplc="1DA219B6">
      <w:start w:val="1"/>
      <w:numFmt w:val="decimal"/>
      <w:lvlText w:val="%4."/>
      <w:lvlJc w:val="left"/>
      <w:pPr>
        <w:ind w:left="2880" w:hanging="360"/>
      </w:pPr>
    </w:lvl>
    <w:lvl w:ilvl="4" w:tplc="BEE6F07E">
      <w:start w:val="1"/>
      <w:numFmt w:val="lowerLetter"/>
      <w:lvlText w:val="%5."/>
      <w:lvlJc w:val="left"/>
      <w:pPr>
        <w:ind w:left="3600" w:hanging="360"/>
      </w:pPr>
    </w:lvl>
    <w:lvl w:ilvl="5" w:tplc="A5D2F972">
      <w:start w:val="1"/>
      <w:numFmt w:val="lowerRoman"/>
      <w:lvlText w:val="%6."/>
      <w:lvlJc w:val="right"/>
      <w:pPr>
        <w:ind w:left="4320" w:hanging="180"/>
      </w:pPr>
    </w:lvl>
    <w:lvl w:ilvl="6" w:tplc="165AE16C">
      <w:start w:val="1"/>
      <w:numFmt w:val="decimal"/>
      <w:lvlText w:val="%7."/>
      <w:lvlJc w:val="left"/>
      <w:pPr>
        <w:ind w:left="5040" w:hanging="360"/>
      </w:pPr>
    </w:lvl>
    <w:lvl w:ilvl="7" w:tplc="79541304">
      <w:start w:val="1"/>
      <w:numFmt w:val="lowerLetter"/>
      <w:lvlText w:val="%8."/>
      <w:lvlJc w:val="left"/>
      <w:pPr>
        <w:ind w:left="5760" w:hanging="360"/>
      </w:pPr>
    </w:lvl>
    <w:lvl w:ilvl="8" w:tplc="D908997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93493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FC07FF"/>
    <w:multiLevelType w:val="hybridMultilevel"/>
    <w:tmpl w:val="090C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112E14"/>
    <w:multiLevelType w:val="hybridMultilevel"/>
    <w:tmpl w:val="02B427EE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227FB"/>
    <w:multiLevelType w:val="hybridMultilevel"/>
    <w:tmpl w:val="E0A2569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C3F58"/>
    <w:multiLevelType w:val="hybridMultilevel"/>
    <w:tmpl w:val="2A543A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4D26FC"/>
    <w:multiLevelType w:val="hybridMultilevel"/>
    <w:tmpl w:val="88DA8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9649EE"/>
    <w:multiLevelType w:val="hybridMultilevel"/>
    <w:tmpl w:val="E79A7BD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4C119A5"/>
    <w:multiLevelType w:val="hybridMultilevel"/>
    <w:tmpl w:val="F0A4598A"/>
    <w:lvl w:ilvl="0" w:tplc="BF98A4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02755"/>
    <w:multiLevelType w:val="hybridMultilevel"/>
    <w:tmpl w:val="5568F11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35F1267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2864"/>
        </w:tabs>
        <w:ind w:left="2864" w:hanging="42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3639EA3F"/>
    <w:multiLevelType w:val="hybridMultilevel"/>
    <w:tmpl w:val="EBA25052"/>
    <w:lvl w:ilvl="0" w:tplc="CFC2F3B0">
      <w:start w:val="1"/>
      <w:numFmt w:val="decimal"/>
      <w:lvlText w:val="%1."/>
      <w:lvlJc w:val="left"/>
      <w:pPr>
        <w:ind w:left="720" w:hanging="360"/>
      </w:pPr>
    </w:lvl>
    <w:lvl w:ilvl="1" w:tplc="35324606">
      <w:start w:val="1"/>
      <w:numFmt w:val="lowerLetter"/>
      <w:lvlText w:val="%2."/>
      <w:lvlJc w:val="left"/>
      <w:pPr>
        <w:ind w:left="1440" w:hanging="360"/>
      </w:pPr>
    </w:lvl>
    <w:lvl w:ilvl="2" w:tplc="BD5043D2">
      <w:start w:val="1"/>
      <w:numFmt w:val="lowerRoman"/>
      <w:lvlText w:val="%3."/>
      <w:lvlJc w:val="right"/>
      <w:pPr>
        <w:ind w:left="2160" w:hanging="180"/>
      </w:pPr>
    </w:lvl>
    <w:lvl w:ilvl="3" w:tplc="61CC6744">
      <w:start w:val="1"/>
      <w:numFmt w:val="decimal"/>
      <w:lvlText w:val="%4."/>
      <w:lvlJc w:val="left"/>
      <w:pPr>
        <w:ind w:left="2880" w:hanging="360"/>
      </w:pPr>
    </w:lvl>
    <w:lvl w:ilvl="4" w:tplc="2E96916E">
      <w:start w:val="1"/>
      <w:numFmt w:val="lowerLetter"/>
      <w:lvlText w:val="%5."/>
      <w:lvlJc w:val="left"/>
      <w:pPr>
        <w:ind w:left="3600" w:hanging="360"/>
      </w:pPr>
    </w:lvl>
    <w:lvl w:ilvl="5" w:tplc="C6EAA012">
      <w:start w:val="1"/>
      <w:numFmt w:val="lowerRoman"/>
      <w:lvlText w:val="%6."/>
      <w:lvlJc w:val="right"/>
      <w:pPr>
        <w:ind w:left="4320" w:hanging="180"/>
      </w:pPr>
    </w:lvl>
    <w:lvl w:ilvl="6" w:tplc="4FACF5A0">
      <w:start w:val="1"/>
      <w:numFmt w:val="decimal"/>
      <w:lvlText w:val="%7."/>
      <w:lvlJc w:val="left"/>
      <w:pPr>
        <w:ind w:left="5040" w:hanging="360"/>
      </w:pPr>
    </w:lvl>
    <w:lvl w:ilvl="7" w:tplc="9D9CE306">
      <w:start w:val="1"/>
      <w:numFmt w:val="lowerLetter"/>
      <w:lvlText w:val="%8."/>
      <w:lvlJc w:val="left"/>
      <w:pPr>
        <w:ind w:left="5760" w:hanging="360"/>
      </w:pPr>
    </w:lvl>
    <w:lvl w:ilvl="8" w:tplc="F28EBC3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6A44CF"/>
    <w:multiLevelType w:val="hybridMultilevel"/>
    <w:tmpl w:val="F6B41AE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3965103C"/>
    <w:multiLevelType w:val="hybridMultilevel"/>
    <w:tmpl w:val="4F4ECCF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C1E19B0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D3BC4A9"/>
    <w:multiLevelType w:val="hybridMultilevel"/>
    <w:tmpl w:val="B07AEA54"/>
    <w:lvl w:ilvl="0" w:tplc="59046E7C">
      <w:start w:val="1"/>
      <w:numFmt w:val="decimal"/>
      <w:lvlText w:val="%1."/>
      <w:lvlJc w:val="left"/>
      <w:pPr>
        <w:ind w:left="720" w:hanging="360"/>
      </w:pPr>
    </w:lvl>
    <w:lvl w:ilvl="1" w:tplc="263C3B10">
      <w:start w:val="1"/>
      <w:numFmt w:val="lowerLetter"/>
      <w:lvlText w:val="%2."/>
      <w:lvlJc w:val="left"/>
      <w:pPr>
        <w:ind w:left="1440" w:hanging="360"/>
      </w:pPr>
    </w:lvl>
    <w:lvl w:ilvl="2" w:tplc="482C1304">
      <w:start w:val="1"/>
      <w:numFmt w:val="lowerRoman"/>
      <w:lvlText w:val="%3."/>
      <w:lvlJc w:val="right"/>
      <w:pPr>
        <w:ind w:left="2160" w:hanging="180"/>
      </w:pPr>
    </w:lvl>
    <w:lvl w:ilvl="3" w:tplc="CE288EAC">
      <w:start w:val="1"/>
      <w:numFmt w:val="decimal"/>
      <w:lvlText w:val="%4."/>
      <w:lvlJc w:val="left"/>
      <w:pPr>
        <w:ind w:left="2880" w:hanging="360"/>
      </w:pPr>
    </w:lvl>
    <w:lvl w:ilvl="4" w:tplc="E208F848">
      <w:start w:val="1"/>
      <w:numFmt w:val="lowerLetter"/>
      <w:lvlText w:val="%5."/>
      <w:lvlJc w:val="left"/>
      <w:pPr>
        <w:ind w:left="3600" w:hanging="360"/>
      </w:pPr>
    </w:lvl>
    <w:lvl w:ilvl="5" w:tplc="9AECE658">
      <w:start w:val="1"/>
      <w:numFmt w:val="lowerRoman"/>
      <w:lvlText w:val="%6."/>
      <w:lvlJc w:val="right"/>
      <w:pPr>
        <w:ind w:left="4320" w:hanging="180"/>
      </w:pPr>
    </w:lvl>
    <w:lvl w:ilvl="6" w:tplc="4DDC69FA">
      <w:start w:val="1"/>
      <w:numFmt w:val="decimal"/>
      <w:lvlText w:val="%7."/>
      <w:lvlJc w:val="left"/>
      <w:pPr>
        <w:ind w:left="5040" w:hanging="360"/>
      </w:pPr>
    </w:lvl>
    <w:lvl w:ilvl="7" w:tplc="3AD44496">
      <w:start w:val="1"/>
      <w:numFmt w:val="lowerLetter"/>
      <w:lvlText w:val="%8."/>
      <w:lvlJc w:val="left"/>
      <w:pPr>
        <w:ind w:left="5760" w:hanging="360"/>
      </w:pPr>
    </w:lvl>
    <w:lvl w:ilvl="8" w:tplc="90B2839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B76313"/>
    <w:multiLevelType w:val="hybridMultilevel"/>
    <w:tmpl w:val="675CB2F4"/>
    <w:lvl w:ilvl="0" w:tplc="D2EAD088">
      <w:start w:val="2"/>
      <w:numFmt w:val="decimal"/>
      <w:lvlText w:val="%1)"/>
      <w:lvlJc w:val="left"/>
      <w:pPr>
        <w:ind w:left="720" w:hanging="360"/>
      </w:pPr>
    </w:lvl>
    <w:lvl w:ilvl="1" w:tplc="A0A2F3DE">
      <w:start w:val="1"/>
      <w:numFmt w:val="lowerLetter"/>
      <w:lvlText w:val="%2."/>
      <w:lvlJc w:val="left"/>
      <w:pPr>
        <w:ind w:left="1440" w:hanging="360"/>
      </w:pPr>
    </w:lvl>
    <w:lvl w:ilvl="2" w:tplc="4DDAF814">
      <w:start w:val="1"/>
      <w:numFmt w:val="lowerRoman"/>
      <w:lvlText w:val="%3."/>
      <w:lvlJc w:val="right"/>
      <w:pPr>
        <w:ind w:left="2160" w:hanging="180"/>
      </w:pPr>
    </w:lvl>
    <w:lvl w:ilvl="3" w:tplc="BA3C0C74">
      <w:start w:val="1"/>
      <w:numFmt w:val="decimal"/>
      <w:lvlText w:val="%4."/>
      <w:lvlJc w:val="left"/>
      <w:pPr>
        <w:ind w:left="2880" w:hanging="360"/>
      </w:pPr>
    </w:lvl>
    <w:lvl w:ilvl="4" w:tplc="00344480">
      <w:start w:val="1"/>
      <w:numFmt w:val="lowerLetter"/>
      <w:lvlText w:val="%5."/>
      <w:lvlJc w:val="left"/>
      <w:pPr>
        <w:ind w:left="3600" w:hanging="360"/>
      </w:pPr>
    </w:lvl>
    <w:lvl w:ilvl="5" w:tplc="7638BFE4">
      <w:start w:val="1"/>
      <w:numFmt w:val="lowerRoman"/>
      <w:lvlText w:val="%6."/>
      <w:lvlJc w:val="right"/>
      <w:pPr>
        <w:ind w:left="4320" w:hanging="180"/>
      </w:pPr>
    </w:lvl>
    <w:lvl w:ilvl="6" w:tplc="03FC32C4">
      <w:start w:val="1"/>
      <w:numFmt w:val="decimal"/>
      <w:lvlText w:val="%7."/>
      <w:lvlJc w:val="left"/>
      <w:pPr>
        <w:ind w:left="5040" w:hanging="360"/>
      </w:pPr>
    </w:lvl>
    <w:lvl w:ilvl="7" w:tplc="E8523C64">
      <w:start w:val="1"/>
      <w:numFmt w:val="lowerLetter"/>
      <w:lvlText w:val="%8."/>
      <w:lvlJc w:val="left"/>
      <w:pPr>
        <w:ind w:left="5760" w:hanging="360"/>
      </w:pPr>
    </w:lvl>
    <w:lvl w:ilvl="8" w:tplc="23606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38365C"/>
    <w:multiLevelType w:val="hybridMultilevel"/>
    <w:tmpl w:val="559C97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C607EB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75C8EF"/>
    <w:multiLevelType w:val="hybridMultilevel"/>
    <w:tmpl w:val="B51A48AC"/>
    <w:lvl w:ilvl="0" w:tplc="66487692">
      <w:start w:val="1"/>
      <w:numFmt w:val="decimal"/>
      <w:lvlText w:val="%1."/>
      <w:lvlJc w:val="left"/>
      <w:pPr>
        <w:ind w:left="720" w:hanging="360"/>
      </w:pPr>
    </w:lvl>
    <w:lvl w:ilvl="1" w:tplc="4198F2CE">
      <w:start w:val="1"/>
      <w:numFmt w:val="lowerLetter"/>
      <w:lvlText w:val="%2."/>
      <w:lvlJc w:val="left"/>
      <w:pPr>
        <w:ind w:left="1440" w:hanging="360"/>
      </w:pPr>
    </w:lvl>
    <w:lvl w:ilvl="2" w:tplc="6AE2E7A2">
      <w:start w:val="1"/>
      <w:numFmt w:val="lowerRoman"/>
      <w:lvlText w:val="%3."/>
      <w:lvlJc w:val="right"/>
      <w:pPr>
        <w:ind w:left="2160" w:hanging="180"/>
      </w:pPr>
    </w:lvl>
    <w:lvl w:ilvl="3" w:tplc="F4481030">
      <w:start w:val="1"/>
      <w:numFmt w:val="decimal"/>
      <w:lvlText w:val="%4."/>
      <w:lvlJc w:val="left"/>
      <w:pPr>
        <w:ind w:left="2880" w:hanging="360"/>
      </w:pPr>
    </w:lvl>
    <w:lvl w:ilvl="4" w:tplc="5C9068A8">
      <w:start w:val="1"/>
      <w:numFmt w:val="lowerLetter"/>
      <w:lvlText w:val="%5."/>
      <w:lvlJc w:val="left"/>
      <w:pPr>
        <w:ind w:left="3600" w:hanging="360"/>
      </w:pPr>
    </w:lvl>
    <w:lvl w:ilvl="5" w:tplc="77240834">
      <w:start w:val="1"/>
      <w:numFmt w:val="lowerRoman"/>
      <w:lvlText w:val="%6."/>
      <w:lvlJc w:val="right"/>
      <w:pPr>
        <w:ind w:left="4320" w:hanging="180"/>
      </w:pPr>
    </w:lvl>
    <w:lvl w:ilvl="6" w:tplc="37F05B38">
      <w:start w:val="1"/>
      <w:numFmt w:val="decimal"/>
      <w:lvlText w:val="%7."/>
      <w:lvlJc w:val="left"/>
      <w:pPr>
        <w:ind w:left="5040" w:hanging="360"/>
      </w:pPr>
    </w:lvl>
    <w:lvl w:ilvl="7" w:tplc="E59E90D4">
      <w:start w:val="1"/>
      <w:numFmt w:val="lowerLetter"/>
      <w:lvlText w:val="%8."/>
      <w:lvlJc w:val="left"/>
      <w:pPr>
        <w:ind w:left="5760" w:hanging="360"/>
      </w:pPr>
    </w:lvl>
    <w:lvl w:ilvl="8" w:tplc="BA5AB79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B51BEB"/>
    <w:multiLevelType w:val="hybridMultilevel"/>
    <w:tmpl w:val="8FE4A9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5436AEA"/>
    <w:multiLevelType w:val="multilevel"/>
    <w:tmpl w:val="AEEAE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9B5F32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A90D2C"/>
    <w:multiLevelType w:val="hybridMultilevel"/>
    <w:tmpl w:val="2C9EF43C"/>
    <w:lvl w:ilvl="0" w:tplc="B3122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B30BD"/>
    <w:multiLevelType w:val="hybridMultilevel"/>
    <w:tmpl w:val="AC085878"/>
    <w:lvl w:ilvl="0" w:tplc="7EC835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2E602D"/>
    <w:multiLevelType w:val="hybridMultilevel"/>
    <w:tmpl w:val="30EE713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11455"/>
    <w:multiLevelType w:val="hybridMultilevel"/>
    <w:tmpl w:val="8EA025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8255777"/>
    <w:multiLevelType w:val="hybridMultilevel"/>
    <w:tmpl w:val="A9E41ACE"/>
    <w:lvl w:ilvl="0" w:tplc="A7C0F65E">
      <w:start w:val="4"/>
      <w:numFmt w:val="decimal"/>
      <w:lvlText w:val="%1)"/>
      <w:lvlJc w:val="left"/>
      <w:pPr>
        <w:ind w:left="720" w:hanging="360"/>
      </w:pPr>
    </w:lvl>
    <w:lvl w:ilvl="1" w:tplc="01FED026">
      <w:start w:val="1"/>
      <w:numFmt w:val="lowerLetter"/>
      <w:lvlText w:val="%2."/>
      <w:lvlJc w:val="left"/>
      <w:pPr>
        <w:ind w:left="1440" w:hanging="360"/>
      </w:pPr>
    </w:lvl>
    <w:lvl w:ilvl="2" w:tplc="D4266750">
      <w:start w:val="1"/>
      <w:numFmt w:val="lowerRoman"/>
      <w:lvlText w:val="%3."/>
      <w:lvlJc w:val="right"/>
      <w:pPr>
        <w:ind w:left="2160" w:hanging="180"/>
      </w:pPr>
    </w:lvl>
    <w:lvl w:ilvl="3" w:tplc="BF221EB4">
      <w:start w:val="1"/>
      <w:numFmt w:val="decimal"/>
      <w:lvlText w:val="%4."/>
      <w:lvlJc w:val="left"/>
      <w:pPr>
        <w:ind w:left="2880" w:hanging="360"/>
      </w:pPr>
    </w:lvl>
    <w:lvl w:ilvl="4" w:tplc="5EC05D06">
      <w:start w:val="1"/>
      <w:numFmt w:val="lowerLetter"/>
      <w:lvlText w:val="%5."/>
      <w:lvlJc w:val="left"/>
      <w:pPr>
        <w:ind w:left="3600" w:hanging="360"/>
      </w:pPr>
    </w:lvl>
    <w:lvl w:ilvl="5" w:tplc="284E84CE">
      <w:start w:val="1"/>
      <w:numFmt w:val="lowerRoman"/>
      <w:lvlText w:val="%6."/>
      <w:lvlJc w:val="right"/>
      <w:pPr>
        <w:ind w:left="4320" w:hanging="180"/>
      </w:pPr>
    </w:lvl>
    <w:lvl w:ilvl="6" w:tplc="45FE7170">
      <w:start w:val="1"/>
      <w:numFmt w:val="decimal"/>
      <w:lvlText w:val="%7."/>
      <w:lvlJc w:val="left"/>
      <w:pPr>
        <w:ind w:left="5040" w:hanging="360"/>
      </w:pPr>
    </w:lvl>
    <w:lvl w:ilvl="7" w:tplc="61F20DA6">
      <w:start w:val="1"/>
      <w:numFmt w:val="lowerLetter"/>
      <w:lvlText w:val="%8."/>
      <w:lvlJc w:val="left"/>
      <w:pPr>
        <w:ind w:left="5760" w:hanging="360"/>
      </w:pPr>
    </w:lvl>
    <w:lvl w:ilvl="8" w:tplc="13807D0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5D4EB7"/>
    <w:multiLevelType w:val="hybridMultilevel"/>
    <w:tmpl w:val="C848F7EE"/>
    <w:lvl w:ilvl="0" w:tplc="F5BA641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8D20EE"/>
    <w:multiLevelType w:val="hybridMultilevel"/>
    <w:tmpl w:val="F774A4D4"/>
    <w:lvl w:ilvl="0" w:tplc="D624DB4E">
      <w:start w:val="1"/>
      <w:numFmt w:val="decimal"/>
      <w:lvlText w:val="%1."/>
      <w:lvlJc w:val="left"/>
      <w:pPr>
        <w:ind w:left="720" w:hanging="360"/>
      </w:pPr>
    </w:lvl>
    <w:lvl w:ilvl="1" w:tplc="E1C4BBA0">
      <w:start w:val="1"/>
      <w:numFmt w:val="lowerLetter"/>
      <w:lvlText w:val="%2."/>
      <w:lvlJc w:val="left"/>
      <w:pPr>
        <w:ind w:left="1440" w:hanging="360"/>
      </w:pPr>
    </w:lvl>
    <w:lvl w:ilvl="2" w:tplc="73108FBC">
      <w:start w:val="1"/>
      <w:numFmt w:val="lowerRoman"/>
      <w:lvlText w:val="%3."/>
      <w:lvlJc w:val="right"/>
      <w:pPr>
        <w:ind w:left="2160" w:hanging="180"/>
      </w:pPr>
    </w:lvl>
    <w:lvl w:ilvl="3" w:tplc="C48A747C">
      <w:start w:val="1"/>
      <w:numFmt w:val="decimal"/>
      <w:lvlText w:val="%4."/>
      <w:lvlJc w:val="left"/>
      <w:pPr>
        <w:ind w:left="2880" w:hanging="360"/>
      </w:pPr>
    </w:lvl>
    <w:lvl w:ilvl="4" w:tplc="2ADA50B8">
      <w:start w:val="1"/>
      <w:numFmt w:val="lowerLetter"/>
      <w:lvlText w:val="%5."/>
      <w:lvlJc w:val="left"/>
      <w:pPr>
        <w:ind w:left="3600" w:hanging="360"/>
      </w:pPr>
    </w:lvl>
    <w:lvl w:ilvl="5" w:tplc="01FA26EC">
      <w:start w:val="1"/>
      <w:numFmt w:val="lowerRoman"/>
      <w:lvlText w:val="%6."/>
      <w:lvlJc w:val="right"/>
      <w:pPr>
        <w:ind w:left="4320" w:hanging="180"/>
      </w:pPr>
    </w:lvl>
    <w:lvl w:ilvl="6" w:tplc="9DE83C4C">
      <w:start w:val="1"/>
      <w:numFmt w:val="decimal"/>
      <w:lvlText w:val="%7."/>
      <w:lvlJc w:val="left"/>
      <w:pPr>
        <w:ind w:left="5040" w:hanging="360"/>
      </w:pPr>
    </w:lvl>
    <w:lvl w:ilvl="7" w:tplc="9B5EE572">
      <w:start w:val="1"/>
      <w:numFmt w:val="lowerLetter"/>
      <w:lvlText w:val="%8."/>
      <w:lvlJc w:val="left"/>
      <w:pPr>
        <w:ind w:left="5760" w:hanging="360"/>
      </w:pPr>
    </w:lvl>
    <w:lvl w:ilvl="8" w:tplc="FD9C13E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E46895"/>
    <w:multiLevelType w:val="hybridMultilevel"/>
    <w:tmpl w:val="985CAB2E"/>
    <w:lvl w:ilvl="0" w:tplc="AC62B066">
      <w:start w:val="2"/>
      <w:numFmt w:val="decimal"/>
      <w:lvlText w:val="%1."/>
      <w:lvlJc w:val="left"/>
      <w:pPr>
        <w:ind w:left="720" w:hanging="360"/>
      </w:pPr>
    </w:lvl>
    <w:lvl w:ilvl="1" w:tplc="B1FCBC4C">
      <w:start w:val="1"/>
      <w:numFmt w:val="lowerLetter"/>
      <w:lvlText w:val="%2."/>
      <w:lvlJc w:val="left"/>
      <w:pPr>
        <w:ind w:left="1440" w:hanging="360"/>
      </w:pPr>
    </w:lvl>
    <w:lvl w:ilvl="2" w:tplc="499EA042">
      <w:start w:val="1"/>
      <w:numFmt w:val="lowerRoman"/>
      <w:lvlText w:val="%3."/>
      <w:lvlJc w:val="right"/>
      <w:pPr>
        <w:ind w:left="2160" w:hanging="180"/>
      </w:pPr>
    </w:lvl>
    <w:lvl w:ilvl="3" w:tplc="B350A058">
      <w:start w:val="1"/>
      <w:numFmt w:val="decimal"/>
      <w:lvlText w:val="%4."/>
      <w:lvlJc w:val="left"/>
      <w:pPr>
        <w:ind w:left="2880" w:hanging="360"/>
      </w:pPr>
    </w:lvl>
    <w:lvl w:ilvl="4" w:tplc="EB3E5FAC">
      <w:start w:val="1"/>
      <w:numFmt w:val="lowerLetter"/>
      <w:lvlText w:val="%5."/>
      <w:lvlJc w:val="left"/>
      <w:pPr>
        <w:ind w:left="3600" w:hanging="360"/>
      </w:pPr>
    </w:lvl>
    <w:lvl w:ilvl="5" w:tplc="C040FE1C">
      <w:start w:val="1"/>
      <w:numFmt w:val="lowerRoman"/>
      <w:lvlText w:val="%6."/>
      <w:lvlJc w:val="right"/>
      <w:pPr>
        <w:ind w:left="4320" w:hanging="180"/>
      </w:pPr>
    </w:lvl>
    <w:lvl w:ilvl="6" w:tplc="2258003C">
      <w:start w:val="1"/>
      <w:numFmt w:val="decimal"/>
      <w:lvlText w:val="%7."/>
      <w:lvlJc w:val="left"/>
      <w:pPr>
        <w:ind w:left="5040" w:hanging="360"/>
      </w:pPr>
    </w:lvl>
    <w:lvl w:ilvl="7" w:tplc="4B78CF48">
      <w:start w:val="1"/>
      <w:numFmt w:val="lowerLetter"/>
      <w:lvlText w:val="%8."/>
      <w:lvlJc w:val="left"/>
      <w:pPr>
        <w:ind w:left="5760" w:hanging="360"/>
      </w:pPr>
    </w:lvl>
    <w:lvl w:ilvl="8" w:tplc="A8CC153A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046222"/>
    <w:multiLevelType w:val="hybridMultilevel"/>
    <w:tmpl w:val="6F7AFF4A"/>
    <w:lvl w:ilvl="0" w:tplc="56FE9F62">
      <w:start w:val="3"/>
      <w:numFmt w:val="decimal"/>
      <w:lvlText w:val="%1."/>
      <w:lvlJc w:val="left"/>
      <w:pPr>
        <w:ind w:left="720" w:hanging="360"/>
      </w:pPr>
    </w:lvl>
    <w:lvl w:ilvl="1" w:tplc="0928AD96">
      <w:start w:val="1"/>
      <w:numFmt w:val="lowerLetter"/>
      <w:lvlText w:val="%2."/>
      <w:lvlJc w:val="left"/>
      <w:pPr>
        <w:ind w:left="1440" w:hanging="360"/>
      </w:pPr>
    </w:lvl>
    <w:lvl w:ilvl="2" w:tplc="D102B3E8">
      <w:start w:val="1"/>
      <w:numFmt w:val="lowerRoman"/>
      <w:lvlText w:val="%3."/>
      <w:lvlJc w:val="right"/>
      <w:pPr>
        <w:ind w:left="2160" w:hanging="180"/>
      </w:pPr>
    </w:lvl>
    <w:lvl w:ilvl="3" w:tplc="58506B26">
      <w:start w:val="1"/>
      <w:numFmt w:val="decimal"/>
      <w:lvlText w:val="%4."/>
      <w:lvlJc w:val="left"/>
      <w:pPr>
        <w:ind w:left="2880" w:hanging="360"/>
      </w:pPr>
    </w:lvl>
    <w:lvl w:ilvl="4" w:tplc="1F045DAA">
      <w:start w:val="1"/>
      <w:numFmt w:val="lowerLetter"/>
      <w:lvlText w:val="%5."/>
      <w:lvlJc w:val="left"/>
      <w:pPr>
        <w:ind w:left="3600" w:hanging="360"/>
      </w:pPr>
    </w:lvl>
    <w:lvl w:ilvl="5" w:tplc="C756BAE8">
      <w:start w:val="1"/>
      <w:numFmt w:val="lowerRoman"/>
      <w:lvlText w:val="%6."/>
      <w:lvlJc w:val="right"/>
      <w:pPr>
        <w:ind w:left="4320" w:hanging="180"/>
      </w:pPr>
    </w:lvl>
    <w:lvl w:ilvl="6" w:tplc="0C50B236">
      <w:start w:val="1"/>
      <w:numFmt w:val="decimal"/>
      <w:lvlText w:val="%7."/>
      <w:lvlJc w:val="left"/>
      <w:pPr>
        <w:ind w:left="5040" w:hanging="360"/>
      </w:pPr>
    </w:lvl>
    <w:lvl w:ilvl="7" w:tplc="46709538">
      <w:start w:val="1"/>
      <w:numFmt w:val="lowerLetter"/>
      <w:lvlText w:val="%8."/>
      <w:lvlJc w:val="left"/>
      <w:pPr>
        <w:ind w:left="5760" w:hanging="360"/>
      </w:pPr>
    </w:lvl>
    <w:lvl w:ilvl="8" w:tplc="F11A259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2B1CE1"/>
    <w:multiLevelType w:val="hybridMultilevel"/>
    <w:tmpl w:val="62003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4F1E2E"/>
    <w:multiLevelType w:val="hybridMultilevel"/>
    <w:tmpl w:val="E04A3B0A"/>
    <w:lvl w:ilvl="0" w:tplc="5D949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661F8A"/>
    <w:multiLevelType w:val="hybridMultilevel"/>
    <w:tmpl w:val="01CE9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3D7952"/>
    <w:multiLevelType w:val="hybridMultilevel"/>
    <w:tmpl w:val="EA009E7A"/>
    <w:lvl w:ilvl="0" w:tplc="3FECAF68">
      <w:start w:val="3"/>
      <w:numFmt w:val="decimal"/>
      <w:lvlText w:val="%1)"/>
      <w:lvlJc w:val="left"/>
      <w:pPr>
        <w:ind w:left="720" w:hanging="360"/>
      </w:pPr>
    </w:lvl>
    <w:lvl w:ilvl="1" w:tplc="AA4CB0CE">
      <w:start w:val="1"/>
      <w:numFmt w:val="lowerLetter"/>
      <w:lvlText w:val="%2."/>
      <w:lvlJc w:val="left"/>
      <w:pPr>
        <w:ind w:left="1440" w:hanging="360"/>
      </w:pPr>
    </w:lvl>
    <w:lvl w:ilvl="2" w:tplc="4B320F60">
      <w:start w:val="1"/>
      <w:numFmt w:val="lowerRoman"/>
      <w:lvlText w:val="%3."/>
      <w:lvlJc w:val="right"/>
      <w:pPr>
        <w:ind w:left="2160" w:hanging="180"/>
      </w:pPr>
    </w:lvl>
    <w:lvl w:ilvl="3" w:tplc="1400C126">
      <w:start w:val="1"/>
      <w:numFmt w:val="decimal"/>
      <w:lvlText w:val="%4."/>
      <w:lvlJc w:val="left"/>
      <w:pPr>
        <w:ind w:left="2880" w:hanging="360"/>
      </w:pPr>
    </w:lvl>
    <w:lvl w:ilvl="4" w:tplc="5E76462E">
      <w:start w:val="1"/>
      <w:numFmt w:val="lowerLetter"/>
      <w:lvlText w:val="%5."/>
      <w:lvlJc w:val="left"/>
      <w:pPr>
        <w:ind w:left="3600" w:hanging="360"/>
      </w:pPr>
    </w:lvl>
    <w:lvl w:ilvl="5" w:tplc="BE3EE402">
      <w:start w:val="1"/>
      <w:numFmt w:val="lowerRoman"/>
      <w:lvlText w:val="%6."/>
      <w:lvlJc w:val="right"/>
      <w:pPr>
        <w:ind w:left="4320" w:hanging="180"/>
      </w:pPr>
    </w:lvl>
    <w:lvl w:ilvl="6" w:tplc="D7B61EBC">
      <w:start w:val="1"/>
      <w:numFmt w:val="decimal"/>
      <w:lvlText w:val="%7."/>
      <w:lvlJc w:val="left"/>
      <w:pPr>
        <w:ind w:left="5040" w:hanging="360"/>
      </w:pPr>
    </w:lvl>
    <w:lvl w:ilvl="7" w:tplc="874CD176">
      <w:start w:val="1"/>
      <w:numFmt w:val="lowerLetter"/>
      <w:lvlText w:val="%8."/>
      <w:lvlJc w:val="left"/>
      <w:pPr>
        <w:ind w:left="5760" w:hanging="360"/>
      </w:pPr>
    </w:lvl>
    <w:lvl w:ilvl="8" w:tplc="4E14D3D6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794116"/>
    <w:multiLevelType w:val="hybridMultilevel"/>
    <w:tmpl w:val="7156631A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0BA921"/>
    <w:multiLevelType w:val="hybridMultilevel"/>
    <w:tmpl w:val="97AAF668"/>
    <w:lvl w:ilvl="0" w:tplc="AE509F6A">
      <w:start w:val="2"/>
      <w:numFmt w:val="decimal"/>
      <w:lvlText w:val="%1."/>
      <w:lvlJc w:val="left"/>
      <w:pPr>
        <w:ind w:left="720" w:hanging="360"/>
      </w:pPr>
    </w:lvl>
    <w:lvl w:ilvl="1" w:tplc="3F0AD738">
      <w:start w:val="1"/>
      <w:numFmt w:val="lowerLetter"/>
      <w:lvlText w:val="%2."/>
      <w:lvlJc w:val="left"/>
      <w:pPr>
        <w:ind w:left="1440" w:hanging="360"/>
      </w:pPr>
    </w:lvl>
    <w:lvl w:ilvl="2" w:tplc="4296CB5E">
      <w:start w:val="1"/>
      <w:numFmt w:val="lowerRoman"/>
      <w:lvlText w:val="%3."/>
      <w:lvlJc w:val="right"/>
      <w:pPr>
        <w:ind w:left="2160" w:hanging="180"/>
      </w:pPr>
    </w:lvl>
    <w:lvl w:ilvl="3" w:tplc="64FC9DBA">
      <w:start w:val="1"/>
      <w:numFmt w:val="decimal"/>
      <w:lvlText w:val="%4."/>
      <w:lvlJc w:val="left"/>
      <w:pPr>
        <w:ind w:left="2880" w:hanging="360"/>
      </w:pPr>
    </w:lvl>
    <w:lvl w:ilvl="4" w:tplc="50DC7A00">
      <w:start w:val="1"/>
      <w:numFmt w:val="lowerLetter"/>
      <w:lvlText w:val="%5."/>
      <w:lvlJc w:val="left"/>
      <w:pPr>
        <w:ind w:left="3600" w:hanging="360"/>
      </w:pPr>
    </w:lvl>
    <w:lvl w:ilvl="5" w:tplc="C8E6B0E0">
      <w:start w:val="1"/>
      <w:numFmt w:val="lowerRoman"/>
      <w:lvlText w:val="%6."/>
      <w:lvlJc w:val="right"/>
      <w:pPr>
        <w:ind w:left="4320" w:hanging="180"/>
      </w:pPr>
    </w:lvl>
    <w:lvl w:ilvl="6" w:tplc="19B82568">
      <w:start w:val="1"/>
      <w:numFmt w:val="decimal"/>
      <w:lvlText w:val="%7."/>
      <w:lvlJc w:val="left"/>
      <w:pPr>
        <w:ind w:left="5040" w:hanging="360"/>
      </w:pPr>
    </w:lvl>
    <w:lvl w:ilvl="7" w:tplc="6268B976">
      <w:start w:val="1"/>
      <w:numFmt w:val="lowerLetter"/>
      <w:lvlText w:val="%8."/>
      <w:lvlJc w:val="left"/>
      <w:pPr>
        <w:ind w:left="5760" w:hanging="360"/>
      </w:pPr>
    </w:lvl>
    <w:lvl w:ilvl="8" w:tplc="8588480A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F47EA"/>
    <w:multiLevelType w:val="hybridMultilevel"/>
    <w:tmpl w:val="41F6E8B2"/>
    <w:lvl w:ilvl="0" w:tplc="BA0276CE">
      <w:start w:val="1"/>
      <w:numFmt w:val="decimal"/>
      <w:lvlText w:val="%1."/>
      <w:lvlJc w:val="left"/>
      <w:pPr>
        <w:ind w:left="720" w:hanging="360"/>
      </w:pPr>
    </w:lvl>
    <w:lvl w:ilvl="1" w:tplc="5582ED78">
      <w:start w:val="1"/>
      <w:numFmt w:val="lowerLetter"/>
      <w:lvlText w:val="%2."/>
      <w:lvlJc w:val="left"/>
      <w:pPr>
        <w:ind w:left="1440" w:hanging="360"/>
      </w:pPr>
    </w:lvl>
    <w:lvl w:ilvl="2" w:tplc="D5221234">
      <w:start w:val="1"/>
      <w:numFmt w:val="lowerRoman"/>
      <w:lvlText w:val="%3."/>
      <w:lvlJc w:val="right"/>
      <w:pPr>
        <w:ind w:left="2160" w:hanging="180"/>
      </w:pPr>
    </w:lvl>
    <w:lvl w:ilvl="3" w:tplc="BB46EB18">
      <w:start w:val="1"/>
      <w:numFmt w:val="decimal"/>
      <w:lvlText w:val="%4."/>
      <w:lvlJc w:val="left"/>
      <w:pPr>
        <w:ind w:left="2880" w:hanging="360"/>
      </w:pPr>
    </w:lvl>
    <w:lvl w:ilvl="4" w:tplc="770A243A">
      <w:start w:val="1"/>
      <w:numFmt w:val="lowerLetter"/>
      <w:lvlText w:val="%5."/>
      <w:lvlJc w:val="left"/>
      <w:pPr>
        <w:ind w:left="3600" w:hanging="360"/>
      </w:pPr>
    </w:lvl>
    <w:lvl w:ilvl="5" w:tplc="38A6A3B4">
      <w:start w:val="1"/>
      <w:numFmt w:val="lowerRoman"/>
      <w:lvlText w:val="%6."/>
      <w:lvlJc w:val="right"/>
      <w:pPr>
        <w:ind w:left="4320" w:hanging="180"/>
      </w:pPr>
    </w:lvl>
    <w:lvl w:ilvl="6" w:tplc="9ACAB614">
      <w:start w:val="1"/>
      <w:numFmt w:val="decimal"/>
      <w:lvlText w:val="%7."/>
      <w:lvlJc w:val="left"/>
      <w:pPr>
        <w:ind w:left="5040" w:hanging="360"/>
      </w:pPr>
    </w:lvl>
    <w:lvl w:ilvl="7" w:tplc="A350AC96">
      <w:start w:val="1"/>
      <w:numFmt w:val="lowerLetter"/>
      <w:lvlText w:val="%8."/>
      <w:lvlJc w:val="left"/>
      <w:pPr>
        <w:ind w:left="5760" w:hanging="360"/>
      </w:pPr>
    </w:lvl>
    <w:lvl w:ilvl="8" w:tplc="A9E8B63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2544C7"/>
    <w:multiLevelType w:val="hybridMultilevel"/>
    <w:tmpl w:val="677C5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AA0972"/>
    <w:multiLevelType w:val="hybridMultilevel"/>
    <w:tmpl w:val="F2705226"/>
    <w:lvl w:ilvl="0" w:tplc="FD1CD958">
      <w:start w:val="1"/>
      <w:numFmt w:val="decimal"/>
      <w:lvlText w:val="%1."/>
      <w:lvlJc w:val="left"/>
      <w:pPr>
        <w:ind w:left="720" w:hanging="360"/>
      </w:pPr>
    </w:lvl>
    <w:lvl w:ilvl="1" w:tplc="B76AF5DC">
      <w:start w:val="1"/>
      <w:numFmt w:val="lowerLetter"/>
      <w:lvlText w:val="%2."/>
      <w:lvlJc w:val="left"/>
      <w:pPr>
        <w:ind w:left="1440" w:hanging="360"/>
      </w:pPr>
    </w:lvl>
    <w:lvl w:ilvl="2" w:tplc="9F228282">
      <w:start w:val="1"/>
      <w:numFmt w:val="lowerRoman"/>
      <w:lvlText w:val="%3."/>
      <w:lvlJc w:val="right"/>
      <w:pPr>
        <w:ind w:left="2160" w:hanging="180"/>
      </w:pPr>
    </w:lvl>
    <w:lvl w:ilvl="3" w:tplc="44805080">
      <w:start w:val="1"/>
      <w:numFmt w:val="decimal"/>
      <w:lvlText w:val="%4."/>
      <w:lvlJc w:val="left"/>
      <w:pPr>
        <w:ind w:left="2880" w:hanging="360"/>
      </w:pPr>
    </w:lvl>
    <w:lvl w:ilvl="4" w:tplc="98A452A8">
      <w:start w:val="1"/>
      <w:numFmt w:val="lowerLetter"/>
      <w:lvlText w:val="%5."/>
      <w:lvlJc w:val="left"/>
      <w:pPr>
        <w:ind w:left="3600" w:hanging="360"/>
      </w:pPr>
    </w:lvl>
    <w:lvl w:ilvl="5" w:tplc="8556C56A">
      <w:start w:val="1"/>
      <w:numFmt w:val="lowerRoman"/>
      <w:lvlText w:val="%6."/>
      <w:lvlJc w:val="right"/>
      <w:pPr>
        <w:ind w:left="4320" w:hanging="180"/>
      </w:pPr>
    </w:lvl>
    <w:lvl w:ilvl="6" w:tplc="05D2C172">
      <w:start w:val="1"/>
      <w:numFmt w:val="decimal"/>
      <w:lvlText w:val="%7."/>
      <w:lvlJc w:val="left"/>
      <w:pPr>
        <w:ind w:left="5040" w:hanging="360"/>
      </w:pPr>
    </w:lvl>
    <w:lvl w:ilvl="7" w:tplc="BB4CF8BA">
      <w:start w:val="1"/>
      <w:numFmt w:val="lowerLetter"/>
      <w:lvlText w:val="%8."/>
      <w:lvlJc w:val="left"/>
      <w:pPr>
        <w:ind w:left="5760" w:hanging="360"/>
      </w:pPr>
    </w:lvl>
    <w:lvl w:ilvl="8" w:tplc="86C6C2DC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B8A40B"/>
    <w:multiLevelType w:val="hybridMultilevel"/>
    <w:tmpl w:val="389C32BC"/>
    <w:lvl w:ilvl="0" w:tplc="D402F592">
      <w:start w:val="1"/>
      <w:numFmt w:val="decimal"/>
      <w:lvlText w:val="%1)"/>
      <w:lvlJc w:val="left"/>
      <w:pPr>
        <w:ind w:left="720" w:hanging="360"/>
      </w:pPr>
    </w:lvl>
    <w:lvl w:ilvl="1" w:tplc="969A342C">
      <w:start w:val="1"/>
      <w:numFmt w:val="lowerLetter"/>
      <w:lvlText w:val="%2."/>
      <w:lvlJc w:val="left"/>
      <w:pPr>
        <w:ind w:left="1440" w:hanging="360"/>
      </w:pPr>
    </w:lvl>
    <w:lvl w:ilvl="2" w:tplc="C4D8485A">
      <w:start w:val="1"/>
      <w:numFmt w:val="lowerRoman"/>
      <w:lvlText w:val="%3."/>
      <w:lvlJc w:val="right"/>
      <w:pPr>
        <w:ind w:left="2160" w:hanging="180"/>
      </w:pPr>
    </w:lvl>
    <w:lvl w:ilvl="3" w:tplc="010C7C12">
      <w:start w:val="1"/>
      <w:numFmt w:val="decimal"/>
      <w:lvlText w:val="%4."/>
      <w:lvlJc w:val="left"/>
      <w:pPr>
        <w:ind w:left="2880" w:hanging="360"/>
      </w:pPr>
    </w:lvl>
    <w:lvl w:ilvl="4" w:tplc="4AA63852">
      <w:start w:val="1"/>
      <w:numFmt w:val="lowerLetter"/>
      <w:lvlText w:val="%5."/>
      <w:lvlJc w:val="left"/>
      <w:pPr>
        <w:ind w:left="3600" w:hanging="360"/>
      </w:pPr>
    </w:lvl>
    <w:lvl w:ilvl="5" w:tplc="2D3A75E8">
      <w:start w:val="1"/>
      <w:numFmt w:val="lowerRoman"/>
      <w:lvlText w:val="%6."/>
      <w:lvlJc w:val="right"/>
      <w:pPr>
        <w:ind w:left="4320" w:hanging="180"/>
      </w:pPr>
    </w:lvl>
    <w:lvl w:ilvl="6" w:tplc="BD24865E">
      <w:start w:val="1"/>
      <w:numFmt w:val="decimal"/>
      <w:lvlText w:val="%7."/>
      <w:lvlJc w:val="left"/>
      <w:pPr>
        <w:ind w:left="5040" w:hanging="360"/>
      </w:pPr>
    </w:lvl>
    <w:lvl w:ilvl="7" w:tplc="2DC08A52">
      <w:start w:val="1"/>
      <w:numFmt w:val="lowerLetter"/>
      <w:lvlText w:val="%8."/>
      <w:lvlJc w:val="left"/>
      <w:pPr>
        <w:ind w:left="5760" w:hanging="360"/>
      </w:pPr>
    </w:lvl>
    <w:lvl w:ilvl="8" w:tplc="D3AAC2BA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F94112"/>
    <w:multiLevelType w:val="hybridMultilevel"/>
    <w:tmpl w:val="25A8F47C"/>
    <w:lvl w:ilvl="0" w:tplc="FD9867B8">
      <w:start w:val="1"/>
      <w:numFmt w:val="decimal"/>
      <w:lvlText w:val="%1."/>
      <w:lvlJc w:val="left"/>
      <w:pPr>
        <w:ind w:left="720" w:hanging="360"/>
      </w:pPr>
    </w:lvl>
    <w:lvl w:ilvl="1" w:tplc="9DC876CE">
      <w:start w:val="1"/>
      <w:numFmt w:val="lowerLetter"/>
      <w:lvlText w:val="%2."/>
      <w:lvlJc w:val="left"/>
      <w:pPr>
        <w:ind w:left="1440" w:hanging="360"/>
      </w:pPr>
    </w:lvl>
    <w:lvl w:ilvl="2" w:tplc="36E8CC48">
      <w:start w:val="1"/>
      <w:numFmt w:val="lowerRoman"/>
      <w:lvlText w:val="%3."/>
      <w:lvlJc w:val="right"/>
      <w:pPr>
        <w:ind w:left="2160" w:hanging="180"/>
      </w:pPr>
    </w:lvl>
    <w:lvl w:ilvl="3" w:tplc="A546E72A">
      <w:start w:val="1"/>
      <w:numFmt w:val="decimal"/>
      <w:lvlText w:val="%4."/>
      <w:lvlJc w:val="left"/>
      <w:pPr>
        <w:ind w:left="2880" w:hanging="360"/>
      </w:pPr>
    </w:lvl>
    <w:lvl w:ilvl="4" w:tplc="FAE49428">
      <w:start w:val="1"/>
      <w:numFmt w:val="lowerLetter"/>
      <w:lvlText w:val="%5."/>
      <w:lvlJc w:val="left"/>
      <w:pPr>
        <w:ind w:left="3600" w:hanging="360"/>
      </w:pPr>
    </w:lvl>
    <w:lvl w:ilvl="5" w:tplc="61880D68">
      <w:start w:val="1"/>
      <w:numFmt w:val="lowerRoman"/>
      <w:lvlText w:val="%6."/>
      <w:lvlJc w:val="right"/>
      <w:pPr>
        <w:ind w:left="4320" w:hanging="180"/>
      </w:pPr>
    </w:lvl>
    <w:lvl w:ilvl="6" w:tplc="A3161020">
      <w:start w:val="1"/>
      <w:numFmt w:val="decimal"/>
      <w:lvlText w:val="%7."/>
      <w:lvlJc w:val="left"/>
      <w:pPr>
        <w:ind w:left="5040" w:hanging="360"/>
      </w:pPr>
    </w:lvl>
    <w:lvl w:ilvl="7" w:tplc="07FA45B4">
      <w:start w:val="1"/>
      <w:numFmt w:val="lowerLetter"/>
      <w:lvlText w:val="%8."/>
      <w:lvlJc w:val="left"/>
      <w:pPr>
        <w:ind w:left="5760" w:hanging="360"/>
      </w:pPr>
    </w:lvl>
    <w:lvl w:ilvl="8" w:tplc="662E878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946F86"/>
    <w:multiLevelType w:val="hybridMultilevel"/>
    <w:tmpl w:val="924844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EAD41DB"/>
    <w:multiLevelType w:val="hybridMultilevel"/>
    <w:tmpl w:val="66F8C1A4"/>
    <w:lvl w:ilvl="0" w:tplc="0C0A40B0">
      <w:start w:val="1"/>
      <w:numFmt w:val="lowerLetter"/>
      <w:lvlText w:val="%1."/>
      <w:lvlJc w:val="left"/>
      <w:pPr>
        <w:ind w:left="1080" w:hanging="360"/>
      </w:pPr>
      <w:rPr>
        <w:rFonts w:ascii="Calibri" w:hAnsi="Calibri" w:cs="Century Gothic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B9671D4"/>
    <w:multiLevelType w:val="hybridMultilevel"/>
    <w:tmpl w:val="5866B5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41"/>
  </w:num>
  <w:num w:numId="5">
    <w:abstractNumId w:val="11"/>
  </w:num>
  <w:num w:numId="6">
    <w:abstractNumId w:val="54"/>
  </w:num>
  <w:num w:numId="7">
    <w:abstractNumId w:val="45"/>
  </w:num>
  <w:num w:numId="8">
    <w:abstractNumId w:val="23"/>
  </w:num>
  <w:num w:numId="9">
    <w:abstractNumId w:val="21"/>
  </w:num>
  <w:num w:numId="10">
    <w:abstractNumId w:val="56"/>
  </w:num>
  <w:num w:numId="11">
    <w:abstractNumId w:val="48"/>
  </w:num>
  <w:num w:numId="12">
    <w:abstractNumId w:val="43"/>
  </w:num>
  <w:num w:numId="13">
    <w:abstractNumId w:val="42"/>
  </w:num>
  <w:num w:numId="14">
    <w:abstractNumId w:val="28"/>
  </w:num>
  <w:num w:numId="15">
    <w:abstractNumId w:val="25"/>
  </w:num>
  <w:num w:numId="16">
    <w:abstractNumId w:val="53"/>
  </w:num>
  <w:num w:numId="17">
    <w:abstractNumId w:val="19"/>
  </w:num>
  <w:num w:numId="18">
    <w:abstractNumId w:val="16"/>
  </w:num>
  <w:num w:numId="19">
    <w:abstractNumId w:val="33"/>
  </w:num>
  <w:num w:numId="20">
    <w:abstractNumId w:val="32"/>
  </w:num>
  <w:num w:numId="21">
    <w:abstractNumId w:val="63"/>
  </w:num>
  <w:num w:numId="22">
    <w:abstractNumId w:val="40"/>
  </w:num>
  <w:num w:numId="23">
    <w:abstractNumId w:val="66"/>
  </w:num>
  <w:num w:numId="24">
    <w:abstractNumId w:val="13"/>
  </w:num>
  <w:num w:numId="25">
    <w:abstractNumId w:val="10"/>
  </w:num>
  <w:num w:numId="26">
    <w:abstractNumId w:val="24"/>
  </w:num>
  <w:num w:numId="27">
    <w:abstractNumId w:val="34"/>
  </w:num>
  <w:num w:numId="28">
    <w:abstractNumId w:val="38"/>
  </w:num>
  <w:num w:numId="29">
    <w:abstractNumId w:val="8"/>
  </w:num>
  <w:num w:numId="30">
    <w:abstractNumId w:val="0"/>
  </w:num>
  <w:num w:numId="31">
    <w:abstractNumId w:val="9"/>
  </w:num>
  <w:num w:numId="32">
    <w:abstractNumId w:val="58"/>
  </w:num>
  <w:num w:numId="33">
    <w:abstractNumId w:val="18"/>
  </w:num>
  <w:num w:numId="34">
    <w:abstractNumId w:val="51"/>
  </w:num>
  <w:num w:numId="35">
    <w:abstractNumId w:val="57"/>
  </w:num>
  <w:num w:numId="36">
    <w:abstractNumId w:val="49"/>
  </w:num>
  <w:num w:numId="37">
    <w:abstractNumId w:val="60"/>
  </w:num>
  <w:num w:numId="38">
    <w:abstractNumId w:val="7"/>
  </w:num>
  <w:num w:numId="39">
    <w:abstractNumId w:val="31"/>
  </w:num>
  <w:num w:numId="40">
    <w:abstractNumId w:val="62"/>
  </w:num>
  <w:num w:numId="41">
    <w:abstractNumId w:val="50"/>
  </w:num>
  <w:num w:numId="42">
    <w:abstractNumId w:val="39"/>
  </w:num>
  <w:num w:numId="43">
    <w:abstractNumId w:val="47"/>
  </w:num>
  <w:num w:numId="44">
    <w:abstractNumId w:val="55"/>
  </w:num>
  <w:num w:numId="45">
    <w:abstractNumId w:val="36"/>
  </w:num>
  <w:num w:numId="46">
    <w:abstractNumId w:val="61"/>
  </w:num>
  <w:num w:numId="47">
    <w:abstractNumId w:val="35"/>
  </w:num>
  <w:num w:numId="48">
    <w:abstractNumId w:val="5"/>
  </w:num>
  <w:num w:numId="49">
    <w:abstractNumId w:val="37"/>
  </w:num>
  <w:num w:numId="50">
    <w:abstractNumId w:val="17"/>
  </w:num>
  <w:num w:numId="51">
    <w:abstractNumId w:val="4"/>
  </w:num>
  <w:num w:numId="52">
    <w:abstractNumId w:val="6"/>
  </w:num>
  <w:num w:numId="53">
    <w:abstractNumId w:val="2"/>
  </w:num>
  <w:num w:numId="54">
    <w:abstractNumId w:val="30"/>
  </w:num>
  <w:num w:numId="55">
    <w:abstractNumId w:val="46"/>
  </w:num>
  <w:num w:numId="56">
    <w:abstractNumId w:val="20"/>
  </w:num>
  <w:num w:numId="5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2"/>
  </w:num>
  <w:num w:numId="64">
    <w:abstractNumId w:val="65"/>
  </w:num>
  <w:num w:numId="6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D5"/>
    <w:rsid w:val="000001B6"/>
    <w:rsid w:val="00001158"/>
    <w:rsid w:val="00004DBA"/>
    <w:rsid w:val="000051F4"/>
    <w:rsid w:val="00007B84"/>
    <w:rsid w:val="00007C0F"/>
    <w:rsid w:val="0001029C"/>
    <w:rsid w:val="00010BA9"/>
    <w:rsid w:val="00011442"/>
    <w:rsid w:val="00012431"/>
    <w:rsid w:val="00017F97"/>
    <w:rsid w:val="00020CB3"/>
    <w:rsid w:val="00020EAD"/>
    <w:rsid w:val="000210BF"/>
    <w:rsid w:val="00021D4D"/>
    <w:rsid w:val="00023084"/>
    <w:rsid w:val="00023C0E"/>
    <w:rsid w:val="00024F73"/>
    <w:rsid w:val="000278DD"/>
    <w:rsid w:val="00034940"/>
    <w:rsid w:val="00035CF6"/>
    <w:rsid w:val="00037C3C"/>
    <w:rsid w:val="000436BA"/>
    <w:rsid w:val="00052DF7"/>
    <w:rsid w:val="0005340B"/>
    <w:rsid w:val="000534C1"/>
    <w:rsid w:val="0005350B"/>
    <w:rsid w:val="00053835"/>
    <w:rsid w:val="0005484F"/>
    <w:rsid w:val="000657FB"/>
    <w:rsid w:val="000748E1"/>
    <w:rsid w:val="000769D3"/>
    <w:rsid w:val="00077778"/>
    <w:rsid w:val="00081F5B"/>
    <w:rsid w:val="0008209C"/>
    <w:rsid w:val="00090D28"/>
    <w:rsid w:val="00092F4F"/>
    <w:rsid w:val="0009476A"/>
    <w:rsid w:val="000A00F8"/>
    <w:rsid w:val="000A22ED"/>
    <w:rsid w:val="000A5A2E"/>
    <w:rsid w:val="000B32F0"/>
    <w:rsid w:val="000B5F0C"/>
    <w:rsid w:val="000B6F56"/>
    <w:rsid w:val="000C63F4"/>
    <w:rsid w:val="000C6C3F"/>
    <w:rsid w:val="000C72E6"/>
    <w:rsid w:val="000C7751"/>
    <w:rsid w:val="000D07CE"/>
    <w:rsid w:val="000D1625"/>
    <w:rsid w:val="000D26AE"/>
    <w:rsid w:val="000D3394"/>
    <w:rsid w:val="000D3CA0"/>
    <w:rsid w:val="000D6761"/>
    <w:rsid w:val="000D75C7"/>
    <w:rsid w:val="000E38BD"/>
    <w:rsid w:val="000E4BF6"/>
    <w:rsid w:val="000E511D"/>
    <w:rsid w:val="000E6101"/>
    <w:rsid w:val="000E7CF1"/>
    <w:rsid w:val="000F02C2"/>
    <w:rsid w:val="00106E69"/>
    <w:rsid w:val="00107826"/>
    <w:rsid w:val="00110CC6"/>
    <w:rsid w:val="00110F11"/>
    <w:rsid w:val="00111775"/>
    <w:rsid w:val="00113052"/>
    <w:rsid w:val="0011472D"/>
    <w:rsid w:val="00115C4A"/>
    <w:rsid w:val="0012033E"/>
    <w:rsid w:val="00121B5F"/>
    <w:rsid w:val="00123799"/>
    <w:rsid w:val="00124694"/>
    <w:rsid w:val="00125C3E"/>
    <w:rsid w:val="00125E43"/>
    <w:rsid w:val="001265DE"/>
    <w:rsid w:val="00131B83"/>
    <w:rsid w:val="00140D24"/>
    <w:rsid w:val="00141248"/>
    <w:rsid w:val="001418B1"/>
    <w:rsid w:val="00142B4C"/>
    <w:rsid w:val="001500EA"/>
    <w:rsid w:val="00151BE1"/>
    <w:rsid w:val="00154E1A"/>
    <w:rsid w:val="00156C50"/>
    <w:rsid w:val="00156EFD"/>
    <w:rsid w:val="00157C51"/>
    <w:rsid w:val="00162ADD"/>
    <w:rsid w:val="00163089"/>
    <w:rsid w:val="001651B9"/>
    <w:rsid w:val="001654BD"/>
    <w:rsid w:val="00166852"/>
    <w:rsid w:val="00170130"/>
    <w:rsid w:val="00170E21"/>
    <w:rsid w:val="00174623"/>
    <w:rsid w:val="00177A86"/>
    <w:rsid w:val="00180D4C"/>
    <w:rsid w:val="00181A39"/>
    <w:rsid w:val="00182342"/>
    <w:rsid w:val="00184516"/>
    <w:rsid w:val="00187A66"/>
    <w:rsid w:val="00193115"/>
    <w:rsid w:val="00193BEF"/>
    <w:rsid w:val="001A0412"/>
    <w:rsid w:val="001A161E"/>
    <w:rsid w:val="001A1CFB"/>
    <w:rsid w:val="001A25F7"/>
    <w:rsid w:val="001A2B99"/>
    <w:rsid w:val="001A3CC1"/>
    <w:rsid w:val="001A43AD"/>
    <w:rsid w:val="001A676F"/>
    <w:rsid w:val="001A72B6"/>
    <w:rsid w:val="001B1533"/>
    <w:rsid w:val="001B40A4"/>
    <w:rsid w:val="001B448E"/>
    <w:rsid w:val="001B5C5F"/>
    <w:rsid w:val="001C1BF0"/>
    <w:rsid w:val="001C3D54"/>
    <w:rsid w:val="001C4299"/>
    <w:rsid w:val="001C615B"/>
    <w:rsid w:val="001C6743"/>
    <w:rsid w:val="001D3557"/>
    <w:rsid w:val="001D4C33"/>
    <w:rsid w:val="001D4F9A"/>
    <w:rsid w:val="001E1948"/>
    <w:rsid w:val="001E4313"/>
    <w:rsid w:val="001E5607"/>
    <w:rsid w:val="001F4AD0"/>
    <w:rsid w:val="001F7655"/>
    <w:rsid w:val="0020021C"/>
    <w:rsid w:val="00201F95"/>
    <w:rsid w:val="00213FCF"/>
    <w:rsid w:val="00214FBF"/>
    <w:rsid w:val="00215109"/>
    <w:rsid w:val="002153BB"/>
    <w:rsid w:val="0021635D"/>
    <w:rsid w:val="002219F3"/>
    <w:rsid w:val="002251D9"/>
    <w:rsid w:val="0022693F"/>
    <w:rsid w:val="002339D0"/>
    <w:rsid w:val="002363F5"/>
    <w:rsid w:val="002407CB"/>
    <w:rsid w:val="00240849"/>
    <w:rsid w:val="0024363B"/>
    <w:rsid w:val="00251983"/>
    <w:rsid w:val="00254748"/>
    <w:rsid w:val="00263EC4"/>
    <w:rsid w:val="002650A0"/>
    <w:rsid w:val="00265C64"/>
    <w:rsid w:val="00275DAA"/>
    <w:rsid w:val="00282A6A"/>
    <w:rsid w:val="002854F3"/>
    <w:rsid w:val="00286EA5"/>
    <w:rsid w:val="00287658"/>
    <w:rsid w:val="0028781D"/>
    <w:rsid w:val="00291E72"/>
    <w:rsid w:val="00292583"/>
    <w:rsid w:val="002944D7"/>
    <w:rsid w:val="002960D5"/>
    <w:rsid w:val="002A0E1E"/>
    <w:rsid w:val="002A1699"/>
    <w:rsid w:val="002A413B"/>
    <w:rsid w:val="002A5526"/>
    <w:rsid w:val="002A5975"/>
    <w:rsid w:val="002B3159"/>
    <w:rsid w:val="002C1C81"/>
    <w:rsid w:val="002C28DE"/>
    <w:rsid w:val="002C46C6"/>
    <w:rsid w:val="002D03D6"/>
    <w:rsid w:val="002D15E7"/>
    <w:rsid w:val="002D1767"/>
    <w:rsid w:val="002D2C9A"/>
    <w:rsid w:val="002D42D3"/>
    <w:rsid w:val="002E4003"/>
    <w:rsid w:val="002E486B"/>
    <w:rsid w:val="002F1458"/>
    <w:rsid w:val="002F20E6"/>
    <w:rsid w:val="002F57D1"/>
    <w:rsid w:val="002F5CB4"/>
    <w:rsid w:val="002F6F9E"/>
    <w:rsid w:val="00300FE1"/>
    <w:rsid w:val="00302C22"/>
    <w:rsid w:val="003069F8"/>
    <w:rsid w:val="00310071"/>
    <w:rsid w:val="00313951"/>
    <w:rsid w:val="003171BB"/>
    <w:rsid w:val="0032141B"/>
    <w:rsid w:val="0032189D"/>
    <w:rsid w:val="00321A50"/>
    <w:rsid w:val="00325FCC"/>
    <w:rsid w:val="00327155"/>
    <w:rsid w:val="00330702"/>
    <w:rsid w:val="00330C86"/>
    <w:rsid w:val="003327F7"/>
    <w:rsid w:val="00332ACD"/>
    <w:rsid w:val="0034095E"/>
    <w:rsid w:val="00353BB7"/>
    <w:rsid w:val="00365494"/>
    <w:rsid w:val="00365B64"/>
    <w:rsid w:val="003724B2"/>
    <w:rsid w:val="003729EB"/>
    <w:rsid w:val="003758EC"/>
    <w:rsid w:val="0037681E"/>
    <w:rsid w:val="00376967"/>
    <w:rsid w:val="0038099E"/>
    <w:rsid w:val="003812B5"/>
    <w:rsid w:val="00383D2D"/>
    <w:rsid w:val="0039159E"/>
    <w:rsid w:val="00394A23"/>
    <w:rsid w:val="003A2586"/>
    <w:rsid w:val="003A5CFF"/>
    <w:rsid w:val="003A77CD"/>
    <w:rsid w:val="003B21E1"/>
    <w:rsid w:val="003B6E79"/>
    <w:rsid w:val="003C1036"/>
    <w:rsid w:val="003C2B4F"/>
    <w:rsid w:val="003C5C5D"/>
    <w:rsid w:val="003C6777"/>
    <w:rsid w:val="003D0C30"/>
    <w:rsid w:val="003D1ABA"/>
    <w:rsid w:val="003D51C7"/>
    <w:rsid w:val="003D6DA0"/>
    <w:rsid w:val="003E0F5F"/>
    <w:rsid w:val="003E32D6"/>
    <w:rsid w:val="003E3B1A"/>
    <w:rsid w:val="003E6356"/>
    <w:rsid w:val="003F12F4"/>
    <w:rsid w:val="003F7B9C"/>
    <w:rsid w:val="004032F6"/>
    <w:rsid w:val="00403B0A"/>
    <w:rsid w:val="004055B1"/>
    <w:rsid w:val="0041023B"/>
    <w:rsid w:val="004112B6"/>
    <w:rsid w:val="004136CB"/>
    <w:rsid w:val="00414923"/>
    <w:rsid w:val="00415904"/>
    <w:rsid w:val="00416756"/>
    <w:rsid w:val="00422C6D"/>
    <w:rsid w:val="00430210"/>
    <w:rsid w:val="00430761"/>
    <w:rsid w:val="0043220D"/>
    <w:rsid w:val="0043401C"/>
    <w:rsid w:val="004351DF"/>
    <w:rsid w:val="00435753"/>
    <w:rsid w:val="00437C17"/>
    <w:rsid w:val="00444152"/>
    <w:rsid w:val="00447A2E"/>
    <w:rsid w:val="00450206"/>
    <w:rsid w:val="004517F5"/>
    <w:rsid w:val="004526A5"/>
    <w:rsid w:val="00456E13"/>
    <w:rsid w:val="00460269"/>
    <w:rsid w:val="00460423"/>
    <w:rsid w:val="00460B3A"/>
    <w:rsid w:val="00462928"/>
    <w:rsid w:val="00471638"/>
    <w:rsid w:val="00471D14"/>
    <w:rsid w:val="00475BC7"/>
    <w:rsid w:val="004767E6"/>
    <w:rsid w:val="004775B7"/>
    <w:rsid w:val="00477D92"/>
    <w:rsid w:val="00483E92"/>
    <w:rsid w:val="004859B1"/>
    <w:rsid w:val="004900FB"/>
    <w:rsid w:val="0049053F"/>
    <w:rsid w:val="004913C4"/>
    <w:rsid w:val="00492625"/>
    <w:rsid w:val="004943A7"/>
    <w:rsid w:val="0049543E"/>
    <w:rsid w:val="00495B9B"/>
    <w:rsid w:val="00496B7F"/>
    <w:rsid w:val="004A23FF"/>
    <w:rsid w:val="004A623B"/>
    <w:rsid w:val="004B1D15"/>
    <w:rsid w:val="004B44AB"/>
    <w:rsid w:val="004C384A"/>
    <w:rsid w:val="004C4522"/>
    <w:rsid w:val="004C5189"/>
    <w:rsid w:val="004D448E"/>
    <w:rsid w:val="004E00DF"/>
    <w:rsid w:val="004E0A7E"/>
    <w:rsid w:val="004E0EEC"/>
    <w:rsid w:val="004E2EEF"/>
    <w:rsid w:val="00505A3D"/>
    <w:rsid w:val="005065C0"/>
    <w:rsid w:val="00507343"/>
    <w:rsid w:val="005078F3"/>
    <w:rsid w:val="0051138C"/>
    <w:rsid w:val="00515C49"/>
    <w:rsid w:val="00516306"/>
    <w:rsid w:val="00522CCA"/>
    <w:rsid w:val="005230F9"/>
    <w:rsid w:val="005234BE"/>
    <w:rsid w:val="00530F74"/>
    <w:rsid w:val="005345AC"/>
    <w:rsid w:val="00534FA5"/>
    <w:rsid w:val="005378B6"/>
    <w:rsid w:val="0054053C"/>
    <w:rsid w:val="00541633"/>
    <w:rsid w:val="00542A4A"/>
    <w:rsid w:val="00545DDD"/>
    <w:rsid w:val="00545F74"/>
    <w:rsid w:val="00545FBA"/>
    <w:rsid w:val="0054618A"/>
    <w:rsid w:val="005513F2"/>
    <w:rsid w:val="00560EE3"/>
    <w:rsid w:val="005613C4"/>
    <w:rsid w:val="005621B5"/>
    <w:rsid w:val="005672D0"/>
    <w:rsid w:val="00567382"/>
    <w:rsid w:val="0057052C"/>
    <w:rsid w:val="00582D49"/>
    <w:rsid w:val="00582F2F"/>
    <w:rsid w:val="00585EF8"/>
    <w:rsid w:val="00592BDA"/>
    <w:rsid w:val="00594143"/>
    <w:rsid w:val="00594C9E"/>
    <w:rsid w:val="00595022"/>
    <w:rsid w:val="005A0AC6"/>
    <w:rsid w:val="005A5C5E"/>
    <w:rsid w:val="005A6C58"/>
    <w:rsid w:val="005A7D74"/>
    <w:rsid w:val="005B16D8"/>
    <w:rsid w:val="005B1FFB"/>
    <w:rsid w:val="005B32E5"/>
    <w:rsid w:val="005B4F86"/>
    <w:rsid w:val="005B7031"/>
    <w:rsid w:val="005C251E"/>
    <w:rsid w:val="005C4DA1"/>
    <w:rsid w:val="005C67C8"/>
    <w:rsid w:val="005D0856"/>
    <w:rsid w:val="005D0965"/>
    <w:rsid w:val="005E0442"/>
    <w:rsid w:val="005E2285"/>
    <w:rsid w:val="005E2E59"/>
    <w:rsid w:val="005E302E"/>
    <w:rsid w:val="005E44F1"/>
    <w:rsid w:val="005E598D"/>
    <w:rsid w:val="005F0715"/>
    <w:rsid w:val="005F53A9"/>
    <w:rsid w:val="005F5EDA"/>
    <w:rsid w:val="005F6455"/>
    <w:rsid w:val="00600D5E"/>
    <w:rsid w:val="00604044"/>
    <w:rsid w:val="0061004B"/>
    <w:rsid w:val="00610067"/>
    <w:rsid w:val="00610251"/>
    <w:rsid w:val="00610C95"/>
    <w:rsid w:val="006122F6"/>
    <w:rsid w:val="00616256"/>
    <w:rsid w:val="006170DE"/>
    <w:rsid w:val="0062061D"/>
    <w:rsid w:val="006229D3"/>
    <w:rsid w:val="00622B08"/>
    <w:rsid w:val="00624B0C"/>
    <w:rsid w:val="0062521D"/>
    <w:rsid w:val="00625E40"/>
    <w:rsid w:val="006266C3"/>
    <w:rsid w:val="0062743A"/>
    <w:rsid w:val="0063357B"/>
    <w:rsid w:val="006359A3"/>
    <w:rsid w:val="00635A22"/>
    <w:rsid w:val="0063756F"/>
    <w:rsid w:val="0064545A"/>
    <w:rsid w:val="00646D83"/>
    <w:rsid w:val="006556E7"/>
    <w:rsid w:val="00656382"/>
    <w:rsid w:val="00657F26"/>
    <w:rsid w:val="00660013"/>
    <w:rsid w:val="00662FF6"/>
    <w:rsid w:val="006647B5"/>
    <w:rsid w:val="00670E1A"/>
    <w:rsid w:val="00673A0F"/>
    <w:rsid w:val="00673EBE"/>
    <w:rsid w:val="006763A4"/>
    <w:rsid w:val="006763D2"/>
    <w:rsid w:val="00680F7F"/>
    <w:rsid w:val="006823A7"/>
    <w:rsid w:val="00682EDD"/>
    <w:rsid w:val="00687CF6"/>
    <w:rsid w:val="00692243"/>
    <w:rsid w:val="0069403D"/>
    <w:rsid w:val="00694212"/>
    <w:rsid w:val="006A111D"/>
    <w:rsid w:val="006A2276"/>
    <w:rsid w:val="006A4BC4"/>
    <w:rsid w:val="006B0366"/>
    <w:rsid w:val="006B3F9D"/>
    <w:rsid w:val="006C0788"/>
    <w:rsid w:val="006C1782"/>
    <w:rsid w:val="006C29A3"/>
    <w:rsid w:val="006C33C4"/>
    <w:rsid w:val="006C78DD"/>
    <w:rsid w:val="006D1277"/>
    <w:rsid w:val="006D708C"/>
    <w:rsid w:val="006D7697"/>
    <w:rsid w:val="006E0230"/>
    <w:rsid w:val="006E06F4"/>
    <w:rsid w:val="006E178B"/>
    <w:rsid w:val="006F0A7F"/>
    <w:rsid w:val="006F2F8D"/>
    <w:rsid w:val="006F4D94"/>
    <w:rsid w:val="006F7686"/>
    <w:rsid w:val="007028C3"/>
    <w:rsid w:val="00703AD2"/>
    <w:rsid w:val="007045EE"/>
    <w:rsid w:val="00704E72"/>
    <w:rsid w:val="00705D7C"/>
    <w:rsid w:val="00707E6D"/>
    <w:rsid w:val="007110F0"/>
    <w:rsid w:val="00712F4B"/>
    <w:rsid w:val="00713F1F"/>
    <w:rsid w:val="0071515D"/>
    <w:rsid w:val="00715ADA"/>
    <w:rsid w:val="007202C7"/>
    <w:rsid w:val="00721F04"/>
    <w:rsid w:val="00722EF3"/>
    <w:rsid w:val="00724196"/>
    <w:rsid w:val="007263FE"/>
    <w:rsid w:val="00726F2B"/>
    <w:rsid w:val="00734D23"/>
    <w:rsid w:val="00736939"/>
    <w:rsid w:val="00741137"/>
    <w:rsid w:val="00741C4B"/>
    <w:rsid w:val="00741E22"/>
    <w:rsid w:val="00741E5A"/>
    <w:rsid w:val="00743A5D"/>
    <w:rsid w:val="00746AC2"/>
    <w:rsid w:val="00752BD4"/>
    <w:rsid w:val="007532C9"/>
    <w:rsid w:val="007549BD"/>
    <w:rsid w:val="00756DA6"/>
    <w:rsid w:val="00757D8A"/>
    <w:rsid w:val="00760063"/>
    <w:rsid w:val="0076038C"/>
    <w:rsid w:val="007610CF"/>
    <w:rsid w:val="00762518"/>
    <w:rsid w:val="00763A3C"/>
    <w:rsid w:val="0077463D"/>
    <w:rsid w:val="0077475F"/>
    <w:rsid w:val="00775440"/>
    <w:rsid w:val="00777DB4"/>
    <w:rsid w:val="00780655"/>
    <w:rsid w:val="00780C4A"/>
    <w:rsid w:val="00783459"/>
    <w:rsid w:val="00792115"/>
    <w:rsid w:val="0079398E"/>
    <w:rsid w:val="00793A88"/>
    <w:rsid w:val="0079557B"/>
    <w:rsid w:val="007967B2"/>
    <w:rsid w:val="007A2D22"/>
    <w:rsid w:val="007A4F2D"/>
    <w:rsid w:val="007A52B8"/>
    <w:rsid w:val="007A633A"/>
    <w:rsid w:val="007B71D3"/>
    <w:rsid w:val="007C047B"/>
    <w:rsid w:val="007C324F"/>
    <w:rsid w:val="007D0A6E"/>
    <w:rsid w:val="007D2956"/>
    <w:rsid w:val="007E308E"/>
    <w:rsid w:val="007E3345"/>
    <w:rsid w:val="007F0FDD"/>
    <w:rsid w:val="00802F18"/>
    <w:rsid w:val="008053A0"/>
    <w:rsid w:val="0080691A"/>
    <w:rsid w:val="0081181A"/>
    <w:rsid w:val="00811F21"/>
    <w:rsid w:val="008148BA"/>
    <w:rsid w:val="00823D14"/>
    <w:rsid w:val="0082490B"/>
    <w:rsid w:val="00824E78"/>
    <w:rsid w:val="00826996"/>
    <w:rsid w:val="00826DA9"/>
    <w:rsid w:val="00834BA8"/>
    <w:rsid w:val="0083644A"/>
    <w:rsid w:val="00836F08"/>
    <w:rsid w:val="00843545"/>
    <w:rsid w:val="00845E29"/>
    <w:rsid w:val="00846F95"/>
    <w:rsid w:val="008541A9"/>
    <w:rsid w:val="00854D38"/>
    <w:rsid w:val="008563FF"/>
    <w:rsid w:val="00857FF1"/>
    <w:rsid w:val="00863E04"/>
    <w:rsid w:val="0086588C"/>
    <w:rsid w:val="00867600"/>
    <w:rsid w:val="00871379"/>
    <w:rsid w:val="0087217A"/>
    <w:rsid w:val="00872548"/>
    <w:rsid w:val="00872F4C"/>
    <w:rsid w:val="008731F2"/>
    <w:rsid w:val="0087403C"/>
    <w:rsid w:val="008772A5"/>
    <w:rsid w:val="00880CD1"/>
    <w:rsid w:val="0088E97E"/>
    <w:rsid w:val="008A1DDB"/>
    <w:rsid w:val="008A41F1"/>
    <w:rsid w:val="008A5AB0"/>
    <w:rsid w:val="008B1CC5"/>
    <w:rsid w:val="008C071E"/>
    <w:rsid w:val="008C0A1A"/>
    <w:rsid w:val="008C60D4"/>
    <w:rsid w:val="008C747E"/>
    <w:rsid w:val="008D2DD5"/>
    <w:rsid w:val="008D3076"/>
    <w:rsid w:val="008D34AE"/>
    <w:rsid w:val="008D4634"/>
    <w:rsid w:val="008D5463"/>
    <w:rsid w:val="008D7B57"/>
    <w:rsid w:val="008E08F5"/>
    <w:rsid w:val="008E33B0"/>
    <w:rsid w:val="008F000F"/>
    <w:rsid w:val="008F12D6"/>
    <w:rsid w:val="008F6E04"/>
    <w:rsid w:val="00900B36"/>
    <w:rsid w:val="009020B8"/>
    <w:rsid w:val="00902BF2"/>
    <w:rsid w:val="0090686C"/>
    <w:rsid w:val="00912DAD"/>
    <w:rsid w:val="0091438F"/>
    <w:rsid w:val="00915E65"/>
    <w:rsid w:val="00916128"/>
    <w:rsid w:val="00917A4C"/>
    <w:rsid w:val="009269C0"/>
    <w:rsid w:val="009401C0"/>
    <w:rsid w:val="0094025B"/>
    <w:rsid w:val="009403BF"/>
    <w:rsid w:val="00943C41"/>
    <w:rsid w:val="0094792C"/>
    <w:rsid w:val="00950F4E"/>
    <w:rsid w:val="00955533"/>
    <w:rsid w:val="00957AF7"/>
    <w:rsid w:val="0096102B"/>
    <w:rsid w:val="00961999"/>
    <w:rsid w:val="009635AC"/>
    <w:rsid w:val="00966554"/>
    <w:rsid w:val="00970B7C"/>
    <w:rsid w:val="009723B8"/>
    <w:rsid w:val="00973561"/>
    <w:rsid w:val="00973D39"/>
    <w:rsid w:val="009758DC"/>
    <w:rsid w:val="009804D9"/>
    <w:rsid w:val="0098175E"/>
    <w:rsid w:val="00981CF7"/>
    <w:rsid w:val="00982699"/>
    <w:rsid w:val="009906A7"/>
    <w:rsid w:val="009928F0"/>
    <w:rsid w:val="0099405E"/>
    <w:rsid w:val="00996D21"/>
    <w:rsid w:val="009A0F79"/>
    <w:rsid w:val="009A409C"/>
    <w:rsid w:val="009A5AFE"/>
    <w:rsid w:val="009B0DE0"/>
    <w:rsid w:val="009B36A8"/>
    <w:rsid w:val="009B3A18"/>
    <w:rsid w:val="009B6F60"/>
    <w:rsid w:val="009C0208"/>
    <w:rsid w:val="009C0B54"/>
    <w:rsid w:val="009C149F"/>
    <w:rsid w:val="009C28B1"/>
    <w:rsid w:val="009C3C7A"/>
    <w:rsid w:val="009C5765"/>
    <w:rsid w:val="009C6433"/>
    <w:rsid w:val="009C6591"/>
    <w:rsid w:val="009D0B35"/>
    <w:rsid w:val="009D3101"/>
    <w:rsid w:val="009D3BD5"/>
    <w:rsid w:val="009D73DC"/>
    <w:rsid w:val="009E1EC6"/>
    <w:rsid w:val="009E3B86"/>
    <w:rsid w:val="009E6F7C"/>
    <w:rsid w:val="009E7A15"/>
    <w:rsid w:val="009F1B96"/>
    <w:rsid w:val="009F2599"/>
    <w:rsid w:val="009F2C38"/>
    <w:rsid w:val="009F4EA5"/>
    <w:rsid w:val="009F5ADB"/>
    <w:rsid w:val="009F649B"/>
    <w:rsid w:val="009F6B21"/>
    <w:rsid w:val="009F79AE"/>
    <w:rsid w:val="00A03B7A"/>
    <w:rsid w:val="00A0727D"/>
    <w:rsid w:val="00A107BA"/>
    <w:rsid w:val="00A10D85"/>
    <w:rsid w:val="00A116FD"/>
    <w:rsid w:val="00A12D44"/>
    <w:rsid w:val="00A13B20"/>
    <w:rsid w:val="00A20A4A"/>
    <w:rsid w:val="00A20D58"/>
    <w:rsid w:val="00A21BEF"/>
    <w:rsid w:val="00A245C5"/>
    <w:rsid w:val="00A260E6"/>
    <w:rsid w:val="00A30E78"/>
    <w:rsid w:val="00A30F85"/>
    <w:rsid w:val="00A342F2"/>
    <w:rsid w:val="00A35B5B"/>
    <w:rsid w:val="00A36F9A"/>
    <w:rsid w:val="00A44046"/>
    <w:rsid w:val="00A44922"/>
    <w:rsid w:val="00A45030"/>
    <w:rsid w:val="00A45823"/>
    <w:rsid w:val="00A46403"/>
    <w:rsid w:val="00A47A54"/>
    <w:rsid w:val="00A47DDF"/>
    <w:rsid w:val="00A555C6"/>
    <w:rsid w:val="00A629B9"/>
    <w:rsid w:val="00A62FDE"/>
    <w:rsid w:val="00A64B71"/>
    <w:rsid w:val="00A74C7C"/>
    <w:rsid w:val="00A81555"/>
    <w:rsid w:val="00A8191C"/>
    <w:rsid w:val="00A82BF2"/>
    <w:rsid w:val="00A82D9D"/>
    <w:rsid w:val="00A91EF6"/>
    <w:rsid w:val="00A94968"/>
    <w:rsid w:val="00A962BF"/>
    <w:rsid w:val="00A97F9D"/>
    <w:rsid w:val="00AA32E1"/>
    <w:rsid w:val="00AB1B63"/>
    <w:rsid w:val="00AB5781"/>
    <w:rsid w:val="00AC0490"/>
    <w:rsid w:val="00AC1BAD"/>
    <w:rsid w:val="00AC45E2"/>
    <w:rsid w:val="00AC48A0"/>
    <w:rsid w:val="00AC69FD"/>
    <w:rsid w:val="00AD28FF"/>
    <w:rsid w:val="00AD41E2"/>
    <w:rsid w:val="00AD4704"/>
    <w:rsid w:val="00AD484D"/>
    <w:rsid w:val="00AD4BD2"/>
    <w:rsid w:val="00AD6463"/>
    <w:rsid w:val="00AE499E"/>
    <w:rsid w:val="00AE6F1B"/>
    <w:rsid w:val="00AF1D7A"/>
    <w:rsid w:val="00AF2796"/>
    <w:rsid w:val="00AF2E70"/>
    <w:rsid w:val="00AF5F04"/>
    <w:rsid w:val="00B02390"/>
    <w:rsid w:val="00B02751"/>
    <w:rsid w:val="00B063B6"/>
    <w:rsid w:val="00B106A5"/>
    <w:rsid w:val="00B115D2"/>
    <w:rsid w:val="00B150F3"/>
    <w:rsid w:val="00B15E84"/>
    <w:rsid w:val="00B172C4"/>
    <w:rsid w:val="00B2554A"/>
    <w:rsid w:val="00B2563D"/>
    <w:rsid w:val="00B25C57"/>
    <w:rsid w:val="00B26ABF"/>
    <w:rsid w:val="00B31AAC"/>
    <w:rsid w:val="00B4018D"/>
    <w:rsid w:val="00B40DB7"/>
    <w:rsid w:val="00B4680B"/>
    <w:rsid w:val="00B51E79"/>
    <w:rsid w:val="00B53169"/>
    <w:rsid w:val="00B539B7"/>
    <w:rsid w:val="00B553F7"/>
    <w:rsid w:val="00B577ED"/>
    <w:rsid w:val="00B76F99"/>
    <w:rsid w:val="00B82214"/>
    <w:rsid w:val="00B90CC5"/>
    <w:rsid w:val="00B9147C"/>
    <w:rsid w:val="00B93541"/>
    <w:rsid w:val="00B94C8C"/>
    <w:rsid w:val="00BA2526"/>
    <w:rsid w:val="00BA4F9D"/>
    <w:rsid w:val="00BA6E0D"/>
    <w:rsid w:val="00BB1ABC"/>
    <w:rsid w:val="00BB3F1D"/>
    <w:rsid w:val="00BC26AF"/>
    <w:rsid w:val="00BD245B"/>
    <w:rsid w:val="00BD3141"/>
    <w:rsid w:val="00BE19AE"/>
    <w:rsid w:val="00BE1E6B"/>
    <w:rsid w:val="00BE5322"/>
    <w:rsid w:val="00BF0406"/>
    <w:rsid w:val="00BF2B5C"/>
    <w:rsid w:val="00BF7020"/>
    <w:rsid w:val="00C016A2"/>
    <w:rsid w:val="00C037C7"/>
    <w:rsid w:val="00C04EF7"/>
    <w:rsid w:val="00C068A1"/>
    <w:rsid w:val="00C06D70"/>
    <w:rsid w:val="00C07D94"/>
    <w:rsid w:val="00C16AE1"/>
    <w:rsid w:val="00C23678"/>
    <w:rsid w:val="00C25379"/>
    <w:rsid w:val="00C254B0"/>
    <w:rsid w:val="00C25C27"/>
    <w:rsid w:val="00C266D5"/>
    <w:rsid w:val="00C26FD5"/>
    <w:rsid w:val="00C322F1"/>
    <w:rsid w:val="00C329DE"/>
    <w:rsid w:val="00C33279"/>
    <w:rsid w:val="00C33516"/>
    <w:rsid w:val="00C33E89"/>
    <w:rsid w:val="00C40BBF"/>
    <w:rsid w:val="00C41F0D"/>
    <w:rsid w:val="00C4358D"/>
    <w:rsid w:val="00C44A8C"/>
    <w:rsid w:val="00C44D57"/>
    <w:rsid w:val="00C467C1"/>
    <w:rsid w:val="00C52971"/>
    <w:rsid w:val="00C52E66"/>
    <w:rsid w:val="00C5307E"/>
    <w:rsid w:val="00C532A1"/>
    <w:rsid w:val="00C55085"/>
    <w:rsid w:val="00C5633F"/>
    <w:rsid w:val="00C56F28"/>
    <w:rsid w:val="00C6032C"/>
    <w:rsid w:val="00C61ADF"/>
    <w:rsid w:val="00C62569"/>
    <w:rsid w:val="00C642F5"/>
    <w:rsid w:val="00C665B0"/>
    <w:rsid w:val="00C7071A"/>
    <w:rsid w:val="00C72AF8"/>
    <w:rsid w:val="00C74D02"/>
    <w:rsid w:val="00C76706"/>
    <w:rsid w:val="00C80C5E"/>
    <w:rsid w:val="00C8185C"/>
    <w:rsid w:val="00C8189D"/>
    <w:rsid w:val="00C85E83"/>
    <w:rsid w:val="00C865FC"/>
    <w:rsid w:val="00C90BA6"/>
    <w:rsid w:val="00C91CF1"/>
    <w:rsid w:val="00C948C9"/>
    <w:rsid w:val="00C96FD4"/>
    <w:rsid w:val="00C971C0"/>
    <w:rsid w:val="00C972BA"/>
    <w:rsid w:val="00CB1155"/>
    <w:rsid w:val="00CB2546"/>
    <w:rsid w:val="00CC4972"/>
    <w:rsid w:val="00CD13AF"/>
    <w:rsid w:val="00CD3A13"/>
    <w:rsid w:val="00CD3ED9"/>
    <w:rsid w:val="00CD73B8"/>
    <w:rsid w:val="00CE352E"/>
    <w:rsid w:val="00CE4EBB"/>
    <w:rsid w:val="00CE5EE2"/>
    <w:rsid w:val="00CE6961"/>
    <w:rsid w:val="00CF0D26"/>
    <w:rsid w:val="00CF20B3"/>
    <w:rsid w:val="00CF22E1"/>
    <w:rsid w:val="00CF22EA"/>
    <w:rsid w:val="00CF66BB"/>
    <w:rsid w:val="00CF7808"/>
    <w:rsid w:val="00CF7F8B"/>
    <w:rsid w:val="00D02267"/>
    <w:rsid w:val="00D0255E"/>
    <w:rsid w:val="00D0396F"/>
    <w:rsid w:val="00D150BE"/>
    <w:rsid w:val="00D26192"/>
    <w:rsid w:val="00D30C41"/>
    <w:rsid w:val="00D351A7"/>
    <w:rsid w:val="00D3527B"/>
    <w:rsid w:val="00D36716"/>
    <w:rsid w:val="00D42CC1"/>
    <w:rsid w:val="00D4792B"/>
    <w:rsid w:val="00D500A6"/>
    <w:rsid w:val="00D54BA8"/>
    <w:rsid w:val="00D558FA"/>
    <w:rsid w:val="00D617B6"/>
    <w:rsid w:val="00D6620A"/>
    <w:rsid w:val="00D662DA"/>
    <w:rsid w:val="00D667E9"/>
    <w:rsid w:val="00D71A71"/>
    <w:rsid w:val="00D73ECD"/>
    <w:rsid w:val="00D800F7"/>
    <w:rsid w:val="00D803D7"/>
    <w:rsid w:val="00D86B06"/>
    <w:rsid w:val="00D90D4E"/>
    <w:rsid w:val="00D914FB"/>
    <w:rsid w:val="00D9272F"/>
    <w:rsid w:val="00D937CF"/>
    <w:rsid w:val="00D93A21"/>
    <w:rsid w:val="00D95415"/>
    <w:rsid w:val="00D9562E"/>
    <w:rsid w:val="00D95E06"/>
    <w:rsid w:val="00D96A8D"/>
    <w:rsid w:val="00D9706F"/>
    <w:rsid w:val="00D97A37"/>
    <w:rsid w:val="00DA2AA8"/>
    <w:rsid w:val="00DB5735"/>
    <w:rsid w:val="00DB6C5D"/>
    <w:rsid w:val="00DC2DBE"/>
    <w:rsid w:val="00DC3518"/>
    <w:rsid w:val="00DC47E9"/>
    <w:rsid w:val="00DC631A"/>
    <w:rsid w:val="00DC68CE"/>
    <w:rsid w:val="00DD179F"/>
    <w:rsid w:val="00DD1ABA"/>
    <w:rsid w:val="00DD349C"/>
    <w:rsid w:val="00DD412D"/>
    <w:rsid w:val="00DD4191"/>
    <w:rsid w:val="00DD4F35"/>
    <w:rsid w:val="00DE09EF"/>
    <w:rsid w:val="00DE1183"/>
    <w:rsid w:val="00DE3FE4"/>
    <w:rsid w:val="00DF0126"/>
    <w:rsid w:val="00DF5DB4"/>
    <w:rsid w:val="00DF6D46"/>
    <w:rsid w:val="00DF7EFE"/>
    <w:rsid w:val="00E008E7"/>
    <w:rsid w:val="00E02D6E"/>
    <w:rsid w:val="00E032A8"/>
    <w:rsid w:val="00E0550F"/>
    <w:rsid w:val="00E07B6F"/>
    <w:rsid w:val="00E100FD"/>
    <w:rsid w:val="00E10722"/>
    <w:rsid w:val="00E1116B"/>
    <w:rsid w:val="00E1368A"/>
    <w:rsid w:val="00E164A9"/>
    <w:rsid w:val="00E2588D"/>
    <w:rsid w:val="00E26266"/>
    <w:rsid w:val="00E275C9"/>
    <w:rsid w:val="00E31E84"/>
    <w:rsid w:val="00E323FB"/>
    <w:rsid w:val="00E36A06"/>
    <w:rsid w:val="00E36A6D"/>
    <w:rsid w:val="00E36B6C"/>
    <w:rsid w:val="00E37496"/>
    <w:rsid w:val="00E43E8C"/>
    <w:rsid w:val="00E52317"/>
    <w:rsid w:val="00E53A25"/>
    <w:rsid w:val="00E60946"/>
    <w:rsid w:val="00E61598"/>
    <w:rsid w:val="00E61B4E"/>
    <w:rsid w:val="00E6211E"/>
    <w:rsid w:val="00E62BBD"/>
    <w:rsid w:val="00E6694D"/>
    <w:rsid w:val="00E67215"/>
    <w:rsid w:val="00E70487"/>
    <w:rsid w:val="00E705D3"/>
    <w:rsid w:val="00E70B2A"/>
    <w:rsid w:val="00E74F49"/>
    <w:rsid w:val="00E76B0F"/>
    <w:rsid w:val="00E76EA5"/>
    <w:rsid w:val="00E80129"/>
    <w:rsid w:val="00E81FDB"/>
    <w:rsid w:val="00E826AD"/>
    <w:rsid w:val="00E82F52"/>
    <w:rsid w:val="00E84255"/>
    <w:rsid w:val="00E85041"/>
    <w:rsid w:val="00E904AD"/>
    <w:rsid w:val="00E91205"/>
    <w:rsid w:val="00E92D26"/>
    <w:rsid w:val="00E9407B"/>
    <w:rsid w:val="00E962BD"/>
    <w:rsid w:val="00E96487"/>
    <w:rsid w:val="00E96D2F"/>
    <w:rsid w:val="00EA008D"/>
    <w:rsid w:val="00EA0439"/>
    <w:rsid w:val="00EA0E57"/>
    <w:rsid w:val="00EA415C"/>
    <w:rsid w:val="00EB6104"/>
    <w:rsid w:val="00EC0B03"/>
    <w:rsid w:val="00EC548D"/>
    <w:rsid w:val="00EC6B9D"/>
    <w:rsid w:val="00EC6C69"/>
    <w:rsid w:val="00ED2DF8"/>
    <w:rsid w:val="00ED3398"/>
    <w:rsid w:val="00ED3A9B"/>
    <w:rsid w:val="00ED5685"/>
    <w:rsid w:val="00ED7BA5"/>
    <w:rsid w:val="00EE145C"/>
    <w:rsid w:val="00EE3506"/>
    <w:rsid w:val="00EE4CEB"/>
    <w:rsid w:val="00EE6319"/>
    <w:rsid w:val="00EE6E92"/>
    <w:rsid w:val="00EE7011"/>
    <w:rsid w:val="00EF3536"/>
    <w:rsid w:val="00EF6FB9"/>
    <w:rsid w:val="00F0103E"/>
    <w:rsid w:val="00F01757"/>
    <w:rsid w:val="00F02325"/>
    <w:rsid w:val="00F02ABF"/>
    <w:rsid w:val="00F03A4D"/>
    <w:rsid w:val="00F10C62"/>
    <w:rsid w:val="00F139D6"/>
    <w:rsid w:val="00F15016"/>
    <w:rsid w:val="00F163D0"/>
    <w:rsid w:val="00F225E6"/>
    <w:rsid w:val="00F229C1"/>
    <w:rsid w:val="00F2313C"/>
    <w:rsid w:val="00F33FAC"/>
    <w:rsid w:val="00F37929"/>
    <w:rsid w:val="00F41399"/>
    <w:rsid w:val="00F415F8"/>
    <w:rsid w:val="00F41DB9"/>
    <w:rsid w:val="00F42DD3"/>
    <w:rsid w:val="00F47646"/>
    <w:rsid w:val="00F528EE"/>
    <w:rsid w:val="00F57615"/>
    <w:rsid w:val="00F642A3"/>
    <w:rsid w:val="00F724BA"/>
    <w:rsid w:val="00F73F38"/>
    <w:rsid w:val="00F74939"/>
    <w:rsid w:val="00F76439"/>
    <w:rsid w:val="00F84CC7"/>
    <w:rsid w:val="00F853A9"/>
    <w:rsid w:val="00F86121"/>
    <w:rsid w:val="00F870AF"/>
    <w:rsid w:val="00F90A6D"/>
    <w:rsid w:val="00F9342E"/>
    <w:rsid w:val="00F95A00"/>
    <w:rsid w:val="00F95A6C"/>
    <w:rsid w:val="00FA23ED"/>
    <w:rsid w:val="00FA496F"/>
    <w:rsid w:val="00FA5ECB"/>
    <w:rsid w:val="00FB1DC2"/>
    <w:rsid w:val="00FB527E"/>
    <w:rsid w:val="00FB6F46"/>
    <w:rsid w:val="00FC14BA"/>
    <w:rsid w:val="00FC1D84"/>
    <w:rsid w:val="00FC2FBF"/>
    <w:rsid w:val="00FC5915"/>
    <w:rsid w:val="00FC6583"/>
    <w:rsid w:val="00FE18D4"/>
    <w:rsid w:val="00FE4F60"/>
    <w:rsid w:val="00FF12BA"/>
    <w:rsid w:val="00FF558A"/>
    <w:rsid w:val="00FF651C"/>
    <w:rsid w:val="00FF6674"/>
    <w:rsid w:val="01873096"/>
    <w:rsid w:val="01C4658B"/>
    <w:rsid w:val="0363227F"/>
    <w:rsid w:val="03D2F3AB"/>
    <w:rsid w:val="0464866F"/>
    <w:rsid w:val="06681F7B"/>
    <w:rsid w:val="0704E65F"/>
    <w:rsid w:val="088DF57B"/>
    <w:rsid w:val="091D29BA"/>
    <w:rsid w:val="09A20877"/>
    <w:rsid w:val="09AF213E"/>
    <w:rsid w:val="0AE8FC3B"/>
    <w:rsid w:val="0BB531F5"/>
    <w:rsid w:val="0CB54DF9"/>
    <w:rsid w:val="0D026861"/>
    <w:rsid w:val="0E9374E8"/>
    <w:rsid w:val="0F36CC4F"/>
    <w:rsid w:val="0F7738D3"/>
    <w:rsid w:val="0FA127C7"/>
    <w:rsid w:val="114C9F68"/>
    <w:rsid w:val="11AAD222"/>
    <w:rsid w:val="1208BB49"/>
    <w:rsid w:val="12AEA469"/>
    <w:rsid w:val="12BA811C"/>
    <w:rsid w:val="12E1EEF8"/>
    <w:rsid w:val="13986ABD"/>
    <w:rsid w:val="13CA0519"/>
    <w:rsid w:val="1484402A"/>
    <w:rsid w:val="148D4D81"/>
    <w:rsid w:val="14EA606A"/>
    <w:rsid w:val="14EE56DB"/>
    <w:rsid w:val="1539BDE4"/>
    <w:rsid w:val="159FD682"/>
    <w:rsid w:val="1620108B"/>
    <w:rsid w:val="1709573D"/>
    <w:rsid w:val="174AE7A1"/>
    <w:rsid w:val="1751E8CC"/>
    <w:rsid w:val="1762F045"/>
    <w:rsid w:val="18B2ECD4"/>
    <w:rsid w:val="18C7B7FE"/>
    <w:rsid w:val="18D9F933"/>
    <w:rsid w:val="1909E522"/>
    <w:rsid w:val="190DD699"/>
    <w:rsid w:val="19BDD18D"/>
    <w:rsid w:val="1A038BB1"/>
    <w:rsid w:val="1A224AF0"/>
    <w:rsid w:val="1A28B5F2"/>
    <w:rsid w:val="1A6F27DA"/>
    <w:rsid w:val="1AD03DF6"/>
    <w:rsid w:val="1AD1115F"/>
    <w:rsid w:val="1B208A24"/>
    <w:rsid w:val="1C4185E4"/>
    <w:rsid w:val="1D480B83"/>
    <w:rsid w:val="1DE0A6CF"/>
    <w:rsid w:val="1E07DEB8"/>
    <w:rsid w:val="1E271B46"/>
    <w:rsid w:val="1E9142B0"/>
    <w:rsid w:val="1F8BBA68"/>
    <w:rsid w:val="1FCA3701"/>
    <w:rsid w:val="203C7412"/>
    <w:rsid w:val="2043A1E7"/>
    <w:rsid w:val="20D418FC"/>
    <w:rsid w:val="21AE242A"/>
    <w:rsid w:val="21D84473"/>
    <w:rsid w:val="2211F618"/>
    <w:rsid w:val="221D94D2"/>
    <w:rsid w:val="231684BC"/>
    <w:rsid w:val="2364B3D3"/>
    <w:rsid w:val="23C1848F"/>
    <w:rsid w:val="23D185B1"/>
    <w:rsid w:val="24154DDD"/>
    <w:rsid w:val="24AF3B59"/>
    <w:rsid w:val="24E17023"/>
    <w:rsid w:val="258EDA66"/>
    <w:rsid w:val="2695B453"/>
    <w:rsid w:val="274A84D2"/>
    <w:rsid w:val="28576AA0"/>
    <w:rsid w:val="2982D9CA"/>
    <w:rsid w:val="2A61980A"/>
    <w:rsid w:val="2C8F91AC"/>
    <w:rsid w:val="2E4933C0"/>
    <w:rsid w:val="2E49E73F"/>
    <w:rsid w:val="2E4B2CFE"/>
    <w:rsid w:val="2E6BDA5C"/>
    <w:rsid w:val="2F21D7ED"/>
    <w:rsid w:val="2F88B5D5"/>
    <w:rsid w:val="2F8EEE01"/>
    <w:rsid w:val="306655DD"/>
    <w:rsid w:val="308EC347"/>
    <w:rsid w:val="3101D4F4"/>
    <w:rsid w:val="315D3A78"/>
    <w:rsid w:val="31E52489"/>
    <w:rsid w:val="3222A407"/>
    <w:rsid w:val="33041E96"/>
    <w:rsid w:val="33AFAC56"/>
    <w:rsid w:val="33CEB001"/>
    <w:rsid w:val="34D36DA6"/>
    <w:rsid w:val="3589E7D3"/>
    <w:rsid w:val="35C8014C"/>
    <w:rsid w:val="36AEAC27"/>
    <w:rsid w:val="36DD1801"/>
    <w:rsid w:val="36DFBCB9"/>
    <w:rsid w:val="38361872"/>
    <w:rsid w:val="38859861"/>
    <w:rsid w:val="38F60DFB"/>
    <w:rsid w:val="3A31DD2F"/>
    <w:rsid w:val="3A3B4FBF"/>
    <w:rsid w:val="3A761207"/>
    <w:rsid w:val="3BD7B082"/>
    <w:rsid w:val="3C4203DA"/>
    <w:rsid w:val="3C6347C2"/>
    <w:rsid w:val="3C6F2663"/>
    <w:rsid w:val="3C904997"/>
    <w:rsid w:val="3D697DF1"/>
    <w:rsid w:val="3D9E21BF"/>
    <w:rsid w:val="3DE56C5C"/>
    <w:rsid w:val="3E0AF6C4"/>
    <w:rsid w:val="3E1A4EE9"/>
    <w:rsid w:val="3E50768B"/>
    <w:rsid w:val="3E57A6E9"/>
    <w:rsid w:val="3EA095AF"/>
    <w:rsid w:val="3F2501A8"/>
    <w:rsid w:val="40D16C63"/>
    <w:rsid w:val="40D5C281"/>
    <w:rsid w:val="411ACB8E"/>
    <w:rsid w:val="41B3442D"/>
    <w:rsid w:val="426D3CC4"/>
    <w:rsid w:val="42883165"/>
    <w:rsid w:val="4360D6BD"/>
    <w:rsid w:val="437406D2"/>
    <w:rsid w:val="43964F66"/>
    <w:rsid w:val="445E9BE2"/>
    <w:rsid w:val="44A0C0E0"/>
    <w:rsid w:val="45116308"/>
    <w:rsid w:val="453AD69B"/>
    <w:rsid w:val="4545A59A"/>
    <w:rsid w:val="457E3239"/>
    <w:rsid w:val="45E5761C"/>
    <w:rsid w:val="45EE3E01"/>
    <w:rsid w:val="4647A760"/>
    <w:rsid w:val="464D9193"/>
    <w:rsid w:val="46A7FFB5"/>
    <w:rsid w:val="46BD153C"/>
    <w:rsid w:val="472BDBA8"/>
    <w:rsid w:val="47F46D5D"/>
    <w:rsid w:val="47F69D28"/>
    <w:rsid w:val="48809C75"/>
    <w:rsid w:val="49903DBE"/>
    <w:rsid w:val="4C0543E8"/>
    <w:rsid w:val="4D2CFB23"/>
    <w:rsid w:val="4D385A19"/>
    <w:rsid w:val="4DB44589"/>
    <w:rsid w:val="4DBC26DD"/>
    <w:rsid w:val="4E5F7356"/>
    <w:rsid w:val="4F5015EA"/>
    <w:rsid w:val="5066D034"/>
    <w:rsid w:val="509FA442"/>
    <w:rsid w:val="50B27470"/>
    <w:rsid w:val="51312597"/>
    <w:rsid w:val="51BC9C83"/>
    <w:rsid w:val="52D857D3"/>
    <w:rsid w:val="5318768E"/>
    <w:rsid w:val="533A11A9"/>
    <w:rsid w:val="5352C2DC"/>
    <w:rsid w:val="53772381"/>
    <w:rsid w:val="53A07173"/>
    <w:rsid w:val="55EF64FA"/>
    <w:rsid w:val="57C93B2E"/>
    <w:rsid w:val="589E9DEC"/>
    <w:rsid w:val="58CE0C8B"/>
    <w:rsid w:val="590F34B6"/>
    <w:rsid w:val="59B5ED1D"/>
    <w:rsid w:val="59D24645"/>
    <w:rsid w:val="5A26ED4A"/>
    <w:rsid w:val="5A89E299"/>
    <w:rsid w:val="5AB8043A"/>
    <w:rsid w:val="5B133C29"/>
    <w:rsid w:val="5B149713"/>
    <w:rsid w:val="5C517EDA"/>
    <w:rsid w:val="5C9AD67F"/>
    <w:rsid w:val="5CB06774"/>
    <w:rsid w:val="5E7431F2"/>
    <w:rsid w:val="5F3D0A96"/>
    <w:rsid w:val="601D9092"/>
    <w:rsid w:val="603C7E2C"/>
    <w:rsid w:val="619AE9DF"/>
    <w:rsid w:val="61DCA4AB"/>
    <w:rsid w:val="61DD582A"/>
    <w:rsid w:val="62CB8B1D"/>
    <w:rsid w:val="631571FB"/>
    <w:rsid w:val="63C56CEF"/>
    <w:rsid w:val="63D2DB8E"/>
    <w:rsid w:val="64A73E0F"/>
    <w:rsid w:val="64DAD271"/>
    <w:rsid w:val="65F33301"/>
    <w:rsid w:val="65F86120"/>
    <w:rsid w:val="67D7F980"/>
    <w:rsid w:val="6916D985"/>
    <w:rsid w:val="6AB2A9E6"/>
    <w:rsid w:val="6C3381E5"/>
    <w:rsid w:val="6D22EEBA"/>
    <w:rsid w:val="6D26B33C"/>
    <w:rsid w:val="6D27F857"/>
    <w:rsid w:val="6D5157F6"/>
    <w:rsid w:val="6E184F9C"/>
    <w:rsid w:val="6E33D332"/>
    <w:rsid w:val="6E662AD4"/>
    <w:rsid w:val="6F081F96"/>
    <w:rsid w:val="6F4BE795"/>
    <w:rsid w:val="705F9919"/>
    <w:rsid w:val="70BA7ECD"/>
    <w:rsid w:val="7108695A"/>
    <w:rsid w:val="717AD480"/>
    <w:rsid w:val="717E05EC"/>
    <w:rsid w:val="71B65C60"/>
    <w:rsid w:val="71FB697A"/>
    <w:rsid w:val="74005043"/>
    <w:rsid w:val="746F2A89"/>
    <w:rsid w:val="74D230FC"/>
    <w:rsid w:val="74D60871"/>
    <w:rsid w:val="762CEBB6"/>
    <w:rsid w:val="764D66DC"/>
    <w:rsid w:val="76FE4097"/>
    <w:rsid w:val="789842F5"/>
    <w:rsid w:val="78EE96B6"/>
    <w:rsid w:val="79261696"/>
    <w:rsid w:val="79534312"/>
    <w:rsid w:val="7A92924F"/>
    <w:rsid w:val="7AD3ED61"/>
    <w:rsid w:val="7C778981"/>
    <w:rsid w:val="7C93821A"/>
    <w:rsid w:val="7EC010A6"/>
    <w:rsid w:val="7F88E5AE"/>
    <w:rsid w:val="7FE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CF74C5"/>
  <w15:chartTrackingRefBased/>
  <w15:docId w15:val="{9E9E68D8-923F-0449-A3E7-E8729AD2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3BF"/>
    <w:pPr>
      <w:spacing w:after="60"/>
    </w:pPr>
    <w:rPr>
      <w:rFonts w:ascii="Arial" w:eastAsia="Times New Roman" w:hAnsi="Arial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962BD"/>
    <w:pPr>
      <w:keepNext/>
      <w:spacing w:before="120"/>
      <w:outlineLvl w:val="0"/>
    </w:pPr>
    <w:rPr>
      <w:b/>
      <w:bCs/>
      <w:sz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962BD"/>
    <w:pPr>
      <w:keepNext/>
      <w:spacing w:before="180" w:after="120"/>
      <w:outlineLvl w:val="1"/>
    </w:pPr>
    <w:rPr>
      <w:b/>
      <w:bCs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75E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962BD"/>
    <w:pPr>
      <w:keepNext/>
      <w:spacing w:before="60"/>
      <w:outlineLvl w:val="7"/>
    </w:pPr>
    <w:rPr>
      <w:bCs/>
      <w:iCs/>
      <w:sz w:val="1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2DD5"/>
    <w:pPr>
      <w:spacing w:after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2D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767E6"/>
  </w:style>
  <w:style w:type="paragraph" w:styleId="Stopka">
    <w:name w:val="footer"/>
    <w:basedOn w:val="Normalny"/>
    <w:link w:val="StopkaZnak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767E6"/>
  </w:style>
  <w:style w:type="character" w:customStyle="1" w:styleId="Nagwek1Znak">
    <w:name w:val="Nagłówek 1 Znak"/>
    <w:link w:val="Nagwek1"/>
    <w:rsid w:val="00E962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link w:val="Nagwek2"/>
    <w:rsid w:val="00E962B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8Znak">
    <w:name w:val="Nagłówek 8 Znak"/>
    <w:link w:val="Nagwek8"/>
    <w:rsid w:val="00E962BD"/>
    <w:rPr>
      <w:rFonts w:ascii="Arial" w:eastAsia="Times New Roman" w:hAnsi="Arial" w:cs="Times New Roman"/>
      <w:bCs/>
      <w:iCs/>
      <w:sz w:val="16"/>
      <w:szCs w:val="24"/>
      <w:u w:val="single"/>
      <w:lang w:val="x-none" w:eastAsia="x-none"/>
    </w:rPr>
  </w:style>
  <w:style w:type="paragraph" w:styleId="NormalnyWeb">
    <w:name w:val="Normal (Web)"/>
    <w:basedOn w:val="Normalny"/>
    <w:unhideWhenUsed/>
    <w:rsid w:val="0024084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240849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40849"/>
    <w:pPr>
      <w:suppressAutoHyphens/>
      <w:spacing w:after="0"/>
      <w:jc w:val="both"/>
    </w:pPr>
    <w:rPr>
      <w:rFonts w:ascii="Times New Roman" w:hAnsi="Times New Roman"/>
      <w:sz w:val="24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2408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Hipercze">
    <w:name w:val="Hyperlink"/>
    <w:rsid w:val="00240849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24084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ar-SA"/>
    </w:rPr>
  </w:style>
  <w:style w:type="character" w:styleId="Odwoaniedokomentarza">
    <w:name w:val="annotation reference"/>
    <w:uiPriority w:val="99"/>
    <w:semiHidden/>
    <w:unhideWhenUsed/>
    <w:rsid w:val="0061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C95"/>
    <w:pPr>
      <w:spacing w:after="0" w:line="276" w:lineRule="auto"/>
    </w:pPr>
    <w:rPr>
      <w:rFonts w:eastAsia="Arial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10C95"/>
    <w:rPr>
      <w:rFonts w:ascii="Arial" w:eastAsia="Arial" w:hAnsi="Arial"/>
      <w:color w:val="000000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98175E"/>
    <w:rPr>
      <w:rFonts w:ascii="Calibri" w:eastAsia="Times New Roman" w:hAnsi="Calibri" w:cs="Times New Roman"/>
      <w:b/>
      <w:bCs/>
      <w:sz w:val="28"/>
      <w:szCs w:val="28"/>
    </w:rPr>
  </w:style>
  <w:style w:type="character" w:styleId="Odwoanieprzypisudolnego">
    <w:name w:val="footnote reference"/>
    <w:aliases w:val="Footnote Reference Number,Footnote symbol"/>
    <w:rsid w:val="0098175E"/>
    <w:rPr>
      <w:vertAlign w:val="superscript"/>
    </w:rPr>
  </w:style>
  <w:style w:type="paragraph" w:customStyle="1" w:styleId="Tekstpodstawowy21">
    <w:name w:val="Tekst podstawowy 21"/>
    <w:basedOn w:val="Normalny"/>
    <w:rsid w:val="0098175E"/>
    <w:pPr>
      <w:suppressAutoHyphens/>
      <w:spacing w:after="0"/>
      <w:jc w:val="both"/>
    </w:pPr>
    <w:rPr>
      <w:rFonts w:ascii="Times New Roman" w:hAnsi="Times New Roman"/>
      <w:b/>
      <w:bCs/>
      <w:sz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8175E"/>
    <w:pPr>
      <w:suppressAutoHyphens/>
      <w:spacing w:after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98175E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8175E"/>
    <w:pPr>
      <w:suppressAutoHyphens/>
      <w:spacing w:after="120" w:line="480" w:lineRule="auto"/>
    </w:pPr>
    <w:rPr>
      <w:rFonts w:ascii="Times New Roman" w:hAnsi="Times New Roman"/>
      <w:sz w:val="24"/>
      <w:lang w:val="x-none" w:eastAsia="ar-SA"/>
    </w:rPr>
  </w:style>
  <w:style w:type="character" w:customStyle="1" w:styleId="Tekstpodstawowy2Znak">
    <w:name w:val="Tekst podstawowy 2 Znak"/>
    <w:link w:val="Tekstpodstawowy2"/>
    <w:uiPriority w:val="99"/>
    <w:rsid w:val="0098175E"/>
    <w:rPr>
      <w:rFonts w:ascii="Times New Roman" w:eastAsia="Times New Roman" w:hAnsi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43"/>
    <w:pPr>
      <w:spacing w:after="6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07343"/>
    <w:rPr>
      <w:rFonts w:ascii="Arial" w:eastAsia="Times New Roman" w:hAnsi="Arial"/>
      <w:b/>
      <w:bCs/>
      <w:color w:val="000000"/>
      <w:lang w:val="x-none" w:eastAsia="x-none"/>
    </w:rPr>
  </w:style>
  <w:style w:type="paragraph" w:customStyle="1" w:styleId="tekstpodstawowywcity210">
    <w:name w:val="tekstpodstawowywcity21"/>
    <w:basedOn w:val="Normalny"/>
    <w:rsid w:val="00AF1D7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UyteHipercze">
    <w:name w:val="FollowedHyperlink"/>
    <w:uiPriority w:val="99"/>
    <w:semiHidden/>
    <w:unhideWhenUsed/>
    <w:rsid w:val="00EA0439"/>
    <w:rPr>
      <w:color w:val="954F72"/>
      <w:u w:val="single"/>
    </w:rPr>
  </w:style>
  <w:style w:type="character" w:customStyle="1" w:styleId="apple-converted-space">
    <w:name w:val="apple-converted-space"/>
    <w:rsid w:val="002B3159"/>
  </w:style>
  <w:style w:type="table" w:styleId="Tabela-Siatka">
    <w:name w:val="Table Grid"/>
    <w:basedOn w:val="Standardowy"/>
    <w:uiPriority w:val="59"/>
    <w:rsid w:val="00DC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6382"/>
    <w:rPr>
      <w:rFonts w:ascii="Arial" w:eastAsia="Times New Roman" w:hAnsi="Arial"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33C4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sid w:val="0054163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722"/>
    <w:rPr>
      <w:color w:val="605E5C"/>
      <w:shd w:val="clear" w:color="auto" w:fill="E1DFDD"/>
    </w:rPr>
  </w:style>
  <w:style w:type="paragraph" w:customStyle="1" w:styleId="Standard">
    <w:name w:val="Standard"/>
    <w:rsid w:val="002D42D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04306a-7e29-4598-8bc0-52e63436a2cf">
      <UserInfo>
        <DisplayName>Hanna Leki</DisplayName>
        <AccountId>14</AccountId>
        <AccountType/>
      </UserInfo>
    </SharedWithUsers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cb6ceee7bd9fe0bb68413d98c207a3d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d368ec48da9df21efe59982ca1da1bf5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E99F-74D4-45A2-B6EF-35387DDD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E61C1-F051-456E-979C-A2B8EC48B698}">
  <ds:schemaRefs>
    <ds:schemaRef ds:uri="http://schemas.microsoft.com/office/2006/metadata/properties"/>
    <ds:schemaRef ds:uri="http://schemas.microsoft.com/office/infopath/2007/PartnerControls"/>
    <ds:schemaRef ds:uri="cc04306a-7e29-4598-8bc0-52e63436a2cf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7F1CC58A-8CA4-415B-A7AC-0711B0F67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52A93-42A3-4721-9A96-12318CF2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Martyna Stępień</cp:lastModifiedBy>
  <cp:revision>2</cp:revision>
  <cp:lastPrinted>2024-10-01T11:28:00Z</cp:lastPrinted>
  <dcterms:created xsi:type="dcterms:W3CDTF">2024-10-30T14:00:00Z</dcterms:created>
  <dcterms:modified xsi:type="dcterms:W3CDTF">2024-10-30T14:00:00Z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