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EA350" w14:textId="5E5FB70D" w:rsidR="00E82DF2" w:rsidRPr="00C57562" w:rsidRDefault="00E82DF2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C57562">
        <w:rPr>
          <w:rFonts w:ascii="Calibri" w:hAnsi="Calibri" w:cs="Calibri"/>
          <w:i/>
          <w:iCs/>
          <w:sz w:val="20"/>
          <w:szCs w:val="20"/>
        </w:rPr>
        <w:t xml:space="preserve">Załącznik nr </w:t>
      </w:r>
      <w:r w:rsidR="00602A7F" w:rsidRPr="00C57562">
        <w:rPr>
          <w:rFonts w:ascii="Calibri" w:hAnsi="Calibri" w:cs="Calibri"/>
          <w:i/>
          <w:iCs/>
          <w:sz w:val="20"/>
          <w:szCs w:val="20"/>
        </w:rPr>
        <w:t>1</w:t>
      </w:r>
      <w:r w:rsidRPr="00C57562">
        <w:rPr>
          <w:rFonts w:ascii="Calibri" w:hAnsi="Calibri" w:cs="Calibri"/>
          <w:i/>
          <w:iCs/>
          <w:sz w:val="20"/>
          <w:szCs w:val="20"/>
        </w:rPr>
        <w:t xml:space="preserve"> do Zapytania ofertowego nr </w:t>
      </w:r>
      <w:r w:rsidR="00B4174B">
        <w:rPr>
          <w:rFonts w:ascii="Calibri" w:hAnsi="Calibri" w:cs="Calibri"/>
          <w:i/>
          <w:iCs/>
          <w:sz w:val="20"/>
          <w:szCs w:val="20"/>
        </w:rPr>
        <w:t>1</w:t>
      </w:r>
      <w:r w:rsidR="005D72FA">
        <w:rPr>
          <w:rFonts w:ascii="Calibri" w:hAnsi="Calibri" w:cs="Calibri"/>
          <w:i/>
          <w:iCs/>
          <w:sz w:val="20"/>
          <w:szCs w:val="20"/>
        </w:rPr>
        <w:t>2</w:t>
      </w:r>
      <w:r w:rsidR="004F6F3D" w:rsidRPr="00C57562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6586EC22" w14:textId="77777777" w:rsidR="00E82DF2" w:rsidRPr="00C57562" w:rsidRDefault="00E82DF2" w:rsidP="00C57562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108D0331" w14:textId="77777777" w:rsidR="0043494A" w:rsidRPr="00C57562" w:rsidRDefault="0043494A" w:rsidP="00C57562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7562">
        <w:rPr>
          <w:rFonts w:ascii="Calibri" w:hAnsi="Calibri" w:cs="Calibri"/>
          <w:b/>
          <w:bCs/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3494A" w:rsidRPr="00C57562" w14:paraId="77115141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B8C2FD0" w14:textId="781159C5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2C132F7B" w14:textId="77777777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494A" w:rsidRPr="00C57562" w14:paraId="2CA2A963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E672711" w14:textId="516FDB71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</w:t>
            </w:r>
            <w:r w:rsidR="00640B4E"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14:paraId="0652AC25" w14:textId="77777777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494A" w:rsidRPr="00C57562" w14:paraId="67522AD1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748F94D" w14:textId="3252875C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6373" w:type="dxa"/>
            <w:vAlign w:val="center"/>
          </w:tcPr>
          <w:p w14:paraId="459103F8" w14:textId="77777777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494A" w:rsidRPr="00C57562" w14:paraId="2201E542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6417914" w14:textId="4DD3A2BB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6373" w:type="dxa"/>
            <w:vAlign w:val="center"/>
          </w:tcPr>
          <w:p w14:paraId="28CED659" w14:textId="77777777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494A" w:rsidRPr="00C57562" w14:paraId="5813FA54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DC4CF0C" w14:textId="5E2A2594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NIP (jeśli dotyczy):</w:t>
            </w:r>
          </w:p>
        </w:tc>
        <w:tc>
          <w:tcPr>
            <w:tcW w:w="6373" w:type="dxa"/>
            <w:vAlign w:val="center"/>
          </w:tcPr>
          <w:p w14:paraId="4247D06F" w14:textId="77777777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494A" w:rsidRPr="00C57562" w14:paraId="25BDB82A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17757B6" w14:textId="0AE1C6F2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REGON (jeśli dotyczy):</w:t>
            </w:r>
          </w:p>
        </w:tc>
        <w:tc>
          <w:tcPr>
            <w:tcW w:w="6373" w:type="dxa"/>
            <w:vAlign w:val="center"/>
          </w:tcPr>
          <w:p w14:paraId="2A6CA9E0" w14:textId="77777777" w:rsidR="0043494A" w:rsidRPr="00C57562" w:rsidRDefault="0043494A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C1633" w:rsidRPr="00C57562" w14:paraId="29AB3A5B" w14:textId="77777777" w:rsidTr="00FD74D0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5F24411" w14:textId="1BC757C0" w:rsidR="009C1633" w:rsidRPr="00C57562" w:rsidRDefault="009C1633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Osoba do kontaktu:</w:t>
            </w:r>
          </w:p>
        </w:tc>
        <w:tc>
          <w:tcPr>
            <w:tcW w:w="6373" w:type="dxa"/>
            <w:vAlign w:val="center"/>
          </w:tcPr>
          <w:p w14:paraId="2A2A0915" w14:textId="77777777" w:rsidR="009C1633" w:rsidRPr="00C57562" w:rsidRDefault="009C1633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F61A8D9" w14:textId="77777777" w:rsidR="00EC25FE" w:rsidRPr="00C57562" w:rsidRDefault="00EC25FE" w:rsidP="00C57562">
      <w:pPr>
        <w:tabs>
          <w:tab w:val="left" w:pos="8184"/>
        </w:tabs>
        <w:spacing w:after="0" w:line="360" w:lineRule="auto"/>
        <w:rPr>
          <w:rFonts w:ascii="Calibri" w:hAnsi="Calibri" w:cs="Calibri"/>
          <w:sz w:val="20"/>
          <w:szCs w:val="20"/>
        </w:rPr>
      </w:pPr>
    </w:p>
    <w:p w14:paraId="3E2EFE24" w14:textId="6454E613" w:rsidR="00B4174B" w:rsidRPr="00B4174B" w:rsidRDefault="00EC25FE" w:rsidP="00B4174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Odpowiadając na Zapytanie ofertowe nr</w:t>
      </w:r>
      <w:r w:rsidR="00B4174B">
        <w:rPr>
          <w:rFonts w:ascii="Calibri" w:hAnsi="Calibri" w:cs="Calibri"/>
          <w:sz w:val="20"/>
          <w:szCs w:val="20"/>
        </w:rPr>
        <w:t xml:space="preserve"> 1</w:t>
      </w:r>
      <w:r w:rsidR="00663FDE">
        <w:rPr>
          <w:rFonts w:ascii="Calibri" w:hAnsi="Calibri" w:cs="Calibri"/>
          <w:sz w:val="20"/>
          <w:szCs w:val="20"/>
        </w:rPr>
        <w:t>2</w:t>
      </w:r>
      <w:r w:rsidR="004F6F3D" w:rsidRPr="00C57562">
        <w:rPr>
          <w:rFonts w:ascii="Calibri" w:hAnsi="Calibri" w:cs="Calibri"/>
          <w:sz w:val="20"/>
          <w:szCs w:val="20"/>
        </w:rPr>
        <w:t xml:space="preserve">/FESL.05.04-IP.02-07FG/23 </w:t>
      </w:r>
      <w:r w:rsidRPr="00C57562">
        <w:rPr>
          <w:rFonts w:ascii="Calibri" w:hAnsi="Calibri" w:cs="Calibri"/>
          <w:sz w:val="20"/>
          <w:szCs w:val="20"/>
        </w:rPr>
        <w:t xml:space="preserve">z dnia </w:t>
      </w:r>
      <w:r w:rsidR="00B4174B">
        <w:rPr>
          <w:rFonts w:ascii="Calibri" w:hAnsi="Calibri" w:cs="Calibri"/>
          <w:sz w:val="20"/>
          <w:szCs w:val="20"/>
        </w:rPr>
        <w:t>29</w:t>
      </w:r>
      <w:r w:rsidR="00014A4F" w:rsidRPr="000D36FD">
        <w:rPr>
          <w:rFonts w:ascii="Calibri" w:hAnsi="Calibri" w:cs="Calibri"/>
          <w:sz w:val="20"/>
          <w:szCs w:val="20"/>
        </w:rPr>
        <w:t>.10</w:t>
      </w:r>
      <w:r w:rsidR="00CC2C9C" w:rsidRPr="000D36FD">
        <w:rPr>
          <w:rFonts w:ascii="Calibri" w:hAnsi="Calibri" w:cs="Calibri"/>
          <w:sz w:val="20"/>
          <w:szCs w:val="20"/>
        </w:rPr>
        <w:t>.2024</w:t>
      </w:r>
      <w:r w:rsidRPr="000D36FD">
        <w:rPr>
          <w:rFonts w:ascii="Calibri" w:hAnsi="Calibri" w:cs="Calibri"/>
          <w:sz w:val="20"/>
          <w:szCs w:val="20"/>
        </w:rPr>
        <w:t xml:space="preserve"> r.</w:t>
      </w:r>
      <w:r w:rsidRPr="00C57562">
        <w:rPr>
          <w:rFonts w:ascii="Calibri" w:hAnsi="Calibri" w:cs="Calibri"/>
          <w:sz w:val="20"/>
          <w:szCs w:val="20"/>
        </w:rPr>
        <w:t xml:space="preserve"> dotyczące </w:t>
      </w:r>
      <w:r w:rsidR="00B4174B" w:rsidRPr="00B4174B">
        <w:rPr>
          <w:rFonts w:ascii="Calibri" w:hAnsi="Calibri" w:cs="Calibri"/>
          <w:sz w:val="20"/>
          <w:szCs w:val="20"/>
        </w:rPr>
        <w:t>wyboru wykonawców świadczących usługi organizacji i przeprowadzenia szkoleń/kursów IT wraz z egzaminami certyfikującymi oraz szkoleń/kursów z języka angielskiego wraz z egzaminami certyfikującymi w ramach</w:t>
      </w:r>
      <w:r w:rsidR="00B4174B">
        <w:rPr>
          <w:rFonts w:ascii="Calibri" w:hAnsi="Calibri" w:cs="Calibri"/>
          <w:sz w:val="20"/>
          <w:szCs w:val="20"/>
        </w:rPr>
        <w:t xml:space="preserve"> </w:t>
      </w:r>
      <w:r w:rsidR="00072447" w:rsidRPr="00072447">
        <w:rPr>
          <w:rFonts w:ascii="Calibri" w:hAnsi="Calibri" w:cs="Calibri"/>
          <w:sz w:val="20"/>
          <w:szCs w:val="20"/>
        </w:rPr>
        <w:t xml:space="preserve"> projektu </w:t>
      </w:r>
      <w:r w:rsidRPr="00C57562">
        <w:rPr>
          <w:rFonts w:ascii="Calibri" w:hAnsi="Calibri" w:cs="Calibri"/>
          <w:sz w:val="20"/>
          <w:szCs w:val="20"/>
        </w:rPr>
        <w:t>pt. „</w:t>
      </w:r>
      <w:r w:rsidR="00FD74D0" w:rsidRPr="00C57562">
        <w:rPr>
          <w:rFonts w:ascii="Calibri" w:hAnsi="Calibri" w:cs="Calibri"/>
          <w:sz w:val="20"/>
          <w:szCs w:val="20"/>
        </w:rPr>
        <w:t>Wykorzystaj swój potencjał</w:t>
      </w:r>
      <w:r w:rsidRPr="00C57562">
        <w:rPr>
          <w:rFonts w:ascii="Calibri" w:hAnsi="Calibri" w:cs="Calibri"/>
          <w:sz w:val="20"/>
          <w:szCs w:val="20"/>
        </w:rPr>
        <w:t xml:space="preserve">!” </w:t>
      </w:r>
      <w:r w:rsidR="00FD74D0" w:rsidRPr="00C57562">
        <w:rPr>
          <w:rFonts w:ascii="Calibri" w:hAnsi="Calibri" w:cs="Calibri"/>
          <w:sz w:val="20"/>
          <w:szCs w:val="20"/>
        </w:rPr>
        <w:t>nr FESL.05.04-IP.02-07FG/23 współfinansowanego ze środków Europejskiego Funduszu Społecznego Plus w ramach Programu Fundusze Europejskie dla Śląskiego 2021-2027 dla Priorytetu: FESL.05.00- Fundusze Europejskie dla rynku pracy,  dla Działania: FESL.05.04- Aktywizacja zawodowa osób pracujących</w:t>
      </w:r>
      <w:r w:rsidR="00B4174B">
        <w:rPr>
          <w:rFonts w:ascii="Calibri" w:hAnsi="Calibri" w:cs="Calibri"/>
          <w:sz w:val="20"/>
          <w:szCs w:val="20"/>
        </w:rPr>
        <w:t xml:space="preserve">, </w:t>
      </w:r>
      <w:r w:rsidR="00B4174B" w:rsidRPr="00B4174B">
        <w:rPr>
          <w:rFonts w:ascii="Calibri" w:hAnsi="Calibri" w:cs="Calibri"/>
          <w:sz w:val="20"/>
          <w:szCs w:val="20"/>
        </w:rPr>
        <w:t xml:space="preserve"> oferuję wykonanie przedmiotu zamówienia wg poniższych warunków:</w:t>
      </w:r>
    </w:p>
    <w:p w14:paraId="2BD8916F" w14:textId="77777777" w:rsidR="00B4174B" w:rsidRPr="00B4174B" w:rsidRDefault="00B4174B" w:rsidP="00B4174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8AE854C" w14:textId="2E500772" w:rsidR="00602A7F" w:rsidRPr="00C57562" w:rsidRDefault="00B4174B" w:rsidP="00B4174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4174B">
        <w:rPr>
          <w:rFonts w:ascii="Calibri" w:hAnsi="Calibri" w:cs="Calibri"/>
          <w:sz w:val="20"/>
          <w:szCs w:val="20"/>
        </w:rPr>
        <w:t>1.</w:t>
      </w:r>
      <w:r w:rsidRPr="00B4174B">
        <w:rPr>
          <w:rFonts w:ascii="Calibri" w:hAnsi="Calibri" w:cs="Calibri"/>
          <w:sz w:val="20"/>
          <w:szCs w:val="20"/>
        </w:rPr>
        <w:tab/>
        <w:t>Oświadczam, że oferuję wykonanie przedmiotu zamówienia za następującą cenę:</w:t>
      </w:r>
    </w:p>
    <w:p w14:paraId="30D57C14" w14:textId="77777777" w:rsidR="00602A7F" w:rsidRPr="00C57562" w:rsidRDefault="00602A7F" w:rsidP="00C5756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0"/>
        <w:gridCol w:w="2827"/>
        <w:gridCol w:w="2050"/>
        <w:gridCol w:w="1905"/>
        <w:gridCol w:w="1790"/>
      </w:tblGrid>
      <w:tr w:rsidR="00B4174B" w:rsidRPr="00B4174B" w14:paraId="04CD8636" w14:textId="77777777" w:rsidTr="00673EFF">
        <w:trPr>
          <w:trHeight w:val="78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B5FB2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  <w:p w14:paraId="1AD30815" w14:textId="77777777" w:rsidR="00B4174B" w:rsidRPr="00B4174B" w:rsidRDefault="00B4174B" w:rsidP="00B4174B">
            <w:pPr>
              <w:pStyle w:val="TableParagraph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9CDFE" w14:textId="77777777" w:rsidR="00B4174B" w:rsidRPr="00B4174B" w:rsidRDefault="00B4174B" w:rsidP="00B4174B">
            <w:pPr>
              <w:pStyle w:val="TableParagraph"/>
              <w:ind w:left="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0643D" w14:textId="77777777" w:rsidR="00B4174B" w:rsidRPr="00B4174B" w:rsidRDefault="00B4174B" w:rsidP="00B4174B">
            <w:pPr>
              <w:pStyle w:val="TableParagraph"/>
              <w:ind w:hanging="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Liczba osobogodzin/egzaminów (1)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23F44" w14:textId="77777777" w:rsidR="00B4174B" w:rsidRPr="00B4174B" w:rsidRDefault="00B4174B" w:rsidP="00B4174B">
            <w:pPr>
              <w:pStyle w:val="TableParagraph"/>
              <w:ind w:left="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Cena jedn. brutto za osobogodzinę/egzamin (2)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1FC00" w14:textId="77777777" w:rsidR="00B4174B" w:rsidRPr="00B4174B" w:rsidRDefault="00B4174B" w:rsidP="00B4174B">
            <w:pPr>
              <w:pStyle w:val="TableParagraph"/>
              <w:ind w:left="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Wartość brutto ogółem (1 x 2)</w:t>
            </w:r>
          </w:p>
        </w:tc>
      </w:tr>
      <w:tr w:rsidR="00B4174B" w:rsidRPr="00B4174B" w14:paraId="19B7AE3A" w14:textId="77777777" w:rsidTr="00673EFF">
        <w:trPr>
          <w:trHeight w:val="779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82FB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  <w:p w14:paraId="0487CE53" w14:textId="77777777" w:rsidR="00B4174B" w:rsidRPr="00B4174B" w:rsidRDefault="00B4174B" w:rsidP="00B4174B">
            <w:pPr>
              <w:pStyle w:val="TableParagraph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2F248" w14:textId="77777777" w:rsidR="00B4174B" w:rsidRPr="00B4174B" w:rsidRDefault="00B4174B" w:rsidP="00B4174B">
            <w:pPr>
              <w:pStyle w:val="TableParagraph"/>
              <w:ind w:left="105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 xml:space="preserve">Kursy/szkolenia IT </w:t>
            </w:r>
          </w:p>
          <w:p w14:paraId="3115B3D6" w14:textId="77777777" w:rsidR="00B4174B" w:rsidRPr="00B4174B" w:rsidRDefault="00B4174B" w:rsidP="00B4174B">
            <w:pPr>
              <w:pStyle w:val="TableParagraph"/>
              <w:ind w:left="105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(80h x  72 os. oraz 40h x 12 os. )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E000" w14:textId="77777777" w:rsidR="00B4174B" w:rsidRPr="00B4174B" w:rsidRDefault="00B4174B" w:rsidP="00B4174B">
            <w:pPr>
              <w:pStyle w:val="TableParagraph"/>
              <w:ind w:left="10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6240 osobogodzin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E2FE0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6FFB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174B" w:rsidRPr="00B4174B" w14:paraId="5EA3FF6D" w14:textId="77777777" w:rsidTr="00673EFF">
        <w:trPr>
          <w:trHeight w:val="104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A9D5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  <w:p w14:paraId="3FB72426" w14:textId="77777777" w:rsidR="00B4174B" w:rsidRPr="00B4174B" w:rsidRDefault="00B4174B" w:rsidP="00B4174B">
            <w:pPr>
              <w:pStyle w:val="TableParagraph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2A27D" w14:textId="77777777" w:rsidR="00B4174B" w:rsidRPr="00B4174B" w:rsidRDefault="00B4174B" w:rsidP="00B4174B">
            <w:pPr>
              <w:pStyle w:val="TableParagraph"/>
              <w:ind w:left="105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Egzaminy zewnętrzne IEES lub równoważne</w:t>
            </w:r>
            <w:r w:rsidRPr="00B4174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4174B">
              <w:rPr>
                <w:rFonts w:ascii="Calibri" w:hAnsi="Calibri" w:cs="Calibri"/>
                <w:sz w:val="20"/>
                <w:szCs w:val="20"/>
              </w:rPr>
              <w:t>dla szkoleń/kursów IT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89B3" w14:textId="77777777" w:rsidR="00B4174B" w:rsidRPr="00B4174B" w:rsidRDefault="00B4174B" w:rsidP="00B4174B">
            <w:pPr>
              <w:pStyle w:val="TableParagraph"/>
              <w:ind w:left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156 szt.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F6E46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2987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174B" w:rsidRPr="00B4174B" w14:paraId="7FD46E86" w14:textId="77777777" w:rsidTr="00673EFF">
        <w:trPr>
          <w:trHeight w:val="438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ADB34" w14:textId="77777777" w:rsidR="00B4174B" w:rsidRPr="00B4174B" w:rsidRDefault="00B4174B" w:rsidP="00B4174B">
            <w:pPr>
              <w:pStyle w:val="TableParagraph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353A" w14:textId="77777777" w:rsidR="00B4174B" w:rsidRPr="00B4174B" w:rsidRDefault="00B4174B" w:rsidP="00B4174B">
            <w:pPr>
              <w:pStyle w:val="TableParagraph"/>
              <w:ind w:left="105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Kursy/szkolenia z języka angielskiego IT (20h x  72 h)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EDC05" w14:textId="77777777" w:rsidR="00B4174B" w:rsidRPr="00B4174B" w:rsidRDefault="00B4174B" w:rsidP="00B4174B">
            <w:pPr>
              <w:pStyle w:val="TableParagraph"/>
              <w:ind w:left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1440 osobogodzin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7FAA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D5A0D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174B" w:rsidRPr="00B4174B" w14:paraId="025271AE" w14:textId="77777777" w:rsidTr="00673EFF">
        <w:trPr>
          <w:trHeight w:val="78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07AA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  <w:p w14:paraId="23AFB756" w14:textId="77777777" w:rsidR="00B4174B" w:rsidRPr="00B4174B" w:rsidRDefault="00B4174B" w:rsidP="00B4174B">
            <w:pPr>
              <w:pStyle w:val="TableParagraph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2906" w14:textId="77777777" w:rsidR="00B4174B" w:rsidRPr="00B4174B" w:rsidRDefault="00B4174B" w:rsidP="00B4174B">
            <w:pPr>
              <w:pStyle w:val="TableParagraph"/>
              <w:ind w:left="105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Egzaminy zewnętrzne dla szkoleń/kursów z języka angielskiego LanguageCert lub równoważne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894C" w14:textId="77777777" w:rsidR="00B4174B" w:rsidRPr="00B4174B" w:rsidRDefault="00B4174B" w:rsidP="00B4174B">
            <w:pPr>
              <w:pStyle w:val="TableParagraph"/>
              <w:ind w:left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72 szt.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F257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FC340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4174B" w:rsidRPr="00B4174B" w14:paraId="2C0E675F" w14:textId="77777777" w:rsidTr="00673EFF">
        <w:trPr>
          <w:trHeight w:val="781"/>
          <w:jc w:val="center"/>
        </w:trPr>
        <w:tc>
          <w:tcPr>
            <w:tcW w:w="39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FC467" w14:textId="77777777" w:rsidR="00B4174B" w:rsidRPr="00B4174B" w:rsidRDefault="00B4174B" w:rsidP="00B4174B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174B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72FF" w14:textId="77777777" w:rsidR="00B4174B" w:rsidRPr="00B4174B" w:rsidRDefault="00B4174B" w:rsidP="00B4174B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E1DB008" w14:textId="77777777" w:rsidR="00674A27" w:rsidRPr="00C57562" w:rsidRDefault="00674A27" w:rsidP="00C5756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E36544A" w14:textId="77777777" w:rsidR="00B4174B" w:rsidRDefault="00B4174B" w:rsidP="00B4174B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Powyższe ceny uwzględniają wszystkie koszty Wykonawcy związane z wykonaniem i dostarczeniem przedmiotu zamówienia i oszacowane zostały z uwzględnieniem wszystkich warunków określonych w zapytaniu ofertowym.</w:t>
      </w:r>
    </w:p>
    <w:p w14:paraId="2E7EF807" w14:textId="4AADF254" w:rsidR="00B4174B" w:rsidRPr="00B4174B" w:rsidRDefault="00B4174B" w:rsidP="00B4174B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Deklaruję, że liczba godzin dostępności mojego personelu codziennie przez (przy odpowiedniej ilości dostępnych godzin należy wstawić znak X):</w:t>
      </w:r>
    </w:p>
    <w:p w14:paraId="57FDFAA2" w14:textId="77777777" w:rsidR="00B4174B" w:rsidRPr="00B4174B" w:rsidRDefault="00B4174B" w:rsidP="00B4174B">
      <w:p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5850DBD" w14:textId="063CAE35" w:rsidR="00B4174B" w:rsidRPr="00B4174B" w:rsidRDefault="00B4174B" w:rsidP="00B4174B">
      <w:pPr>
        <w:spacing w:after="0" w:line="360" w:lineRule="auto"/>
        <w:ind w:left="269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8"/>
          <w:szCs w:val="28"/>
          <w14:ligatures w14:val="none"/>
        </w:rPr>
        <w:t>□</w:t>
      </w:r>
      <w:r w:rsidRPr="00B4174B">
        <w:rPr>
          <w:rFonts w:ascii="Calibri" w:eastAsia="Calibri" w:hAnsi="Calibri" w:cs="Calibri"/>
          <w:kern w:val="0"/>
          <w:sz w:val="40"/>
          <w:szCs w:val="40"/>
          <w14:ligatures w14:val="none"/>
        </w:rPr>
        <w:t xml:space="preserve"> 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0- 8 godzin tylko dni robocze – 0 pkt</w:t>
      </w:r>
    </w:p>
    <w:p w14:paraId="1C6CF34A" w14:textId="7B311003" w:rsidR="00B4174B" w:rsidRPr="00B4174B" w:rsidRDefault="00B4174B" w:rsidP="00B4174B">
      <w:pPr>
        <w:spacing w:after="0" w:line="360" w:lineRule="auto"/>
        <w:ind w:left="269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8"/>
          <w:szCs w:val="28"/>
          <w14:ligatures w14:val="none"/>
        </w:rPr>
        <w:t>□</w:t>
      </w:r>
      <w:r>
        <w:rPr>
          <w:rFonts w:ascii="Calibri" w:eastAsia="Calibri" w:hAnsi="Calibri" w:cs="Calibri"/>
          <w:kern w:val="0"/>
          <w:sz w:val="28"/>
          <w:szCs w:val="28"/>
          <w14:ligatures w14:val="none"/>
        </w:rPr>
        <w:t xml:space="preserve"> 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0- 8 godzin w dni robocze i soboty – 1 pkt</w:t>
      </w:r>
    </w:p>
    <w:p w14:paraId="1ABE1961" w14:textId="4EDB7795" w:rsidR="00B4174B" w:rsidRPr="00B4174B" w:rsidRDefault="00B4174B" w:rsidP="00B4174B">
      <w:pPr>
        <w:spacing w:after="0" w:line="360" w:lineRule="auto"/>
        <w:ind w:left="269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8"/>
          <w:szCs w:val="28"/>
          <w14:ligatures w14:val="none"/>
        </w:rPr>
        <w:t>□</w:t>
      </w:r>
      <w:r>
        <w:rPr>
          <w:rFonts w:ascii="Calibri" w:eastAsia="Calibri" w:hAnsi="Calibri" w:cs="Calibri"/>
          <w:kern w:val="0"/>
          <w:sz w:val="28"/>
          <w:szCs w:val="28"/>
          <w14:ligatures w14:val="none"/>
        </w:rPr>
        <w:t xml:space="preserve"> 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0-8 godzin w dni robocze, soboty, niedziele i dni wolne – 2 pkt</w:t>
      </w:r>
    </w:p>
    <w:p w14:paraId="09E05A42" w14:textId="688DF261" w:rsidR="00B4174B" w:rsidRPr="00B4174B" w:rsidRDefault="00B4174B" w:rsidP="00B4174B">
      <w:pPr>
        <w:spacing w:after="0" w:line="360" w:lineRule="auto"/>
        <w:ind w:left="269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8"/>
          <w:szCs w:val="28"/>
          <w14:ligatures w14:val="none"/>
        </w:rPr>
        <w:t>□</w:t>
      </w:r>
      <w:r>
        <w:rPr>
          <w:rFonts w:ascii="Calibri" w:eastAsia="Calibri" w:hAnsi="Calibri" w:cs="Calibri"/>
          <w:kern w:val="0"/>
          <w:sz w:val="28"/>
          <w:szCs w:val="28"/>
          <w14:ligatures w14:val="none"/>
        </w:rPr>
        <w:t xml:space="preserve"> 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9  godzin i więcej tylko dni robocze – 3 pkt</w:t>
      </w:r>
    </w:p>
    <w:p w14:paraId="7EF35C68" w14:textId="768CA187" w:rsidR="00B4174B" w:rsidRPr="00B4174B" w:rsidRDefault="00B4174B" w:rsidP="00B4174B">
      <w:pPr>
        <w:spacing w:after="0" w:line="360" w:lineRule="auto"/>
        <w:ind w:left="269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8"/>
          <w:szCs w:val="28"/>
          <w14:ligatures w14:val="none"/>
        </w:rPr>
        <w:t>□</w:t>
      </w:r>
      <w:r>
        <w:rPr>
          <w:rFonts w:ascii="Calibri" w:eastAsia="Calibri" w:hAnsi="Calibri" w:cs="Calibri"/>
          <w:kern w:val="0"/>
          <w:sz w:val="28"/>
          <w:szCs w:val="28"/>
          <w14:ligatures w14:val="none"/>
        </w:rPr>
        <w:t xml:space="preserve"> 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9  godzin i więcej w dni robocze i soboty – 4 pkt</w:t>
      </w:r>
    </w:p>
    <w:p w14:paraId="592CF818" w14:textId="6B3ABA51" w:rsidR="00B4174B" w:rsidRPr="00B4174B" w:rsidRDefault="00B4174B" w:rsidP="00B4174B">
      <w:pPr>
        <w:spacing w:after="0" w:line="360" w:lineRule="auto"/>
        <w:ind w:left="269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8"/>
          <w:szCs w:val="28"/>
          <w14:ligatures w14:val="none"/>
        </w:rPr>
        <w:t>□</w:t>
      </w:r>
      <w:r>
        <w:rPr>
          <w:rFonts w:ascii="Calibri" w:eastAsia="Calibri" w:hAnsi="Calibri" w:cs="Calibri"/>
          <w:kern w:val="0"/>
          <w:sz w:val="28"/>
          <w:szCs w:val="28"/>
          <w14:ligatures w14:val="none"/>
        </w:rPr>
        <w:t xml:space="preserve"> 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9 godzin i więcej w dni robocze, soboty, niedziele i dni wolne – 5 pkt</w:t>
      </w:r>
    </w:p>
    <w:p w14:paraId="2D36835E" w14:textId="77777777" w:rsidR="00B4174B" w:rsidRPr="00B4174B" w:rsidRDefault="00B4174B" w:rsidP="00B4174B">
      <w:p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C9AA041" w14:textId="77777777" w:rsidR="00B4174B" w:rsidRDefault="00B4174B" w:rsidP="00B4174B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Deklarowany termin na rozpoczęcie usługi od momentu otrzymania listy osób skierowanych na usługę …………………….. dni roboczych.</w:t>
      </w:r>
    </w:p>
    <w:p w14:paraId="6B3C34A5" w14:textId="33C2A0AB" w:rsidR="00B4174B" w:rsidRPr="00B4174B" w:rsidRDefault="00B4174B" w:rsidP="00B4174B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iż</w:t>
      </w:r>
      <w:r w:rsidRPr="00B4174B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>zobowiązuję się zapewnić uznawaną w branży certyfikację IEES/LanguageCert lub równoważną dla zrealizowanych w ramach zamówienia szkoleń/kursów</w:t>
      </w:r>
    </w:p>
    <w:p w14:paraId="7FBC94ED" w14:textId="77777777" w:rsidR="00B4174B" w:rsidRPr="00B4174B" w:rsidRDefault="00B4174B" w:rsidP="00B4174B">
      <w:pPr>
        <w:spacing w:after="0" w:line="36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24B00640" w14:textId="77777777" w:rsidR="00BB49AB" w:rsidRDefault="00BB49AB" w:rsidP="00C5756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F70EFBD" w14:textId="77777777" w:rsidR="00BB49AB" w:rsidRDefault="00BB49AB" w:rsidP="00C5756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8744827" w14:textId="4E444BD6" w:rsidR="00BB49AB" w:rsidRPr="00BB49AB" w:rsidRDefault="00BB49AB" w:rsidP="00BB49A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</w:t>
      </w:r>
      <w:r w:rsidRPr="00BB49AB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B49AB">
        <w:rPr>
          <w:rFonts w:ascii="Calibri" w:hAnsi="Calibri" w:cs="Calibri"/>
          <w:sz w:val="20"/>
          <w:szCs w:val="20"/>
        </w:rPr>
        <w:tab/>
      </w:r>
      <w:r w:rsidRPr="00BB49AB">
        <w:rPr>
          <w:rFonts w:ascii="Calibri" w:hAnsi="Calibri" w:cs="Calibri"/>
          <w:sz w:val="20"/>
          <w:szCs w:val="20"/>
        </w:rPr>
        <w:tab/>
      </w:r>
      <w:r w:rsidRPr="00BB49AB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3000CD45" w14:textId="5D95F367" w:rsidR="00BB49AB" w:rsidRPr="00C57562" w:rsidRDefault="00BB49AB" w:rsidP="00BB49AB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C57562">
        <w:rPr>
          <w:rFonts w:ascii="Calibri" w:hAnsi="Calibri" w:cs="Calibri"/>
          <w:sz w:val="20"/>
          <w:szCs w:val="20"/>
        </w:rPr>
        <w:t xml:space="preserve">          </w:t>
      </w:r>
      <w:r>
        <w:rPr>
          <w:rFonts w:ascii="Calibri" w:hAnsi="Calibri" w:cs="Calibri"/>
          <w:sz w:val="20"/>
          <w:szCs w:val="20"/>
        </w:rPr>
        <w:t xml:space="preserve">      </w:t>
      </w:r>
      <w:r w:rsidRPr="00C57562">
        <w:rPr>
          <w:rFonts w:ascii="Calibri" w:hAnsi="Calibri" w:cs="Calibri"/>
          <w:sz w:val="20"/>
          <w:szCs w:val="20"/>
        </w:rPr>
        <w:t xml:space="preserve">   </w:t>
      </w:r>
      <w:r w:rsidRPr="00C57562">
        <w:rPr>
          <w:rFonts w:ascii="Calibri" w:hAnsi="Calibri" w:cs="Calibri"/>
          <w:sz w:val="16"/>
          <w:szCs w:val="16"/>
        </w:rPr>
        <w:t xml:space="preserve">Miejscowość, data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</w:t>
      </w:r>
      <w:r w:rsidRPr="00C57562">
        <w:rPr>
          <w:rFonts w:ascii="Calibri" w:hAnsi="Calibri" w:cs="Calibri"/>
          <w:sz w:val="16"/>
          <w:szCs w:val="16"/>
        </w:rPr>
        <w:t xml:space="preserve"> Podpis osoby uprawnionej do reprezentowania Wykonawcy</w:t>
      </w:r>
    </w:p>
    <w:p w14:paraId="2D6FA944" w14:textId="29CFA663" w:rsidR="00072447" w:rsidRDefault="00072447">
      <w:pPr>
        <w:rPr>
          <w:rFonts w:ascii="Calibri" w:hAnsi="Calibri" w:cs="Calibri"/>
          <w:i/>
          <w:iCs/>
          <w:sz w:val="20"/>
          <w:szCs w:val="20"/>
        </w:rPr>
      </w:pPr>
    </w:p>
    <w:p w14:paraId="25ABEAC0" w14:textId="77777777" w:rsidR="00BB49AB" w:rsidRDefault="00BB49AB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3A8DC711" w14:textId="77777777" w:rsidR="00BB49AB" w:rsidRDefault="00BB49AB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45F56A5" w14:textId="77777777" w:rsidR="00BB49AB" w:rsidRDefault="00BB49AB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6E77660F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2C6AB032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68B3F15D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778D3304" w14:textId="6FE95B83" w:rsidR="00192B4D" w:rsidRPr="00C57562" w:rsidRDefault="00192B4D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C57562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2 do Zapytania ofertowego nr </w:t>
      </w:r>
      <w:r w:rsidR="00593BC9">
        <w:rPr>
          <w:rFonts w:ascii="Calibri" w:hAnsi="Calibri" w:cs="Calibri"/>
          <w:i/>
          <w:iCs/>
          <w:sz w:val="20"/>
          <w:szCs w:val="20"/>
        </w:rPr>
        <w:t>1</w:t>
      </w:r>
      <w:r w:rsidR="005D72FA">
        <w:rPr>
          <w:rFonts w:ascii="Calibri" w:hAnsi="Calibri" w:cs="Calibri"/>
          <w:i/>
          <w:iCs/>
          <w:sz w:val="20"/>
          <w:szCs w:val="20"/>
        </w:rPr>
        <w:t>2</w:t>
      </w:r>
      <w:r w:rsidRPr="00C57562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93BC9" w:rsidRPr="00C57562" w14:paraId="6CCC9E44" w14:textId="77777777" w:rsidTr="00673EFF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CB59D52" w14:textId="77777777" w:rsidR="00593BC9" w:rsidRPr="00C57562" w:rsidRDefault="00593BC9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7E6110C0" w14:textId="77777777" w:rsidR="00593BC9" w:rsidRPr="00C57562" w:rsidRDefault="00593BC9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C57562" w14:paraId="1E154387" w14:textId="77777777" w:rsidTr="00673EFF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0E0951D" w14:textId="77777777" w:rsidR="00593BC9" w:rsidRPr="00C57562" w:rsidRDefault="00593BC9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42C51722" w14:textId="77777777" w:rsidR="00593BC9" w:rsidRPr="00C57562" w:rsidRDefault="00593BC9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F67320" w14:textId="77777777" w:rsidR="00593BC9" w:rsidRDefault="00593BC9">
      <w:pPr>
        <w:rPr>
          <w:rFonts w:ascii="Calibri" w:hAnsi="Calibri" w:cs="Calibri"/>
          <w:sz w:val="20"/>
          <w:szCs w:val="20"/>
        </w:rPr>
      </w:pPr>
    </w:p>
    <w:p w14:paraId="50BD8ACA" w14:textId="77777777" w:rsidR="00593BC9" w:rsidRDefault="00593BC9">
      <w:pPr>
        <w:rPr>
          <w:rFonts w:ascii="Calibri" w:hAnsi="Calibri" w:cs="Calibri"/>
          <w:sz w:val="20"/>
          <w:szCs w:val="20"/>
        </w:rPr>
      </w:pPr>
    </w:p>
    <w:p w14:paraId="2D29358F" w14:textId="76F2F65B" w:rsidR="00593BC9" w:rsidRPr="00593BC9" w:rsidRDefault="00593BC9" w:rsidP="00593BC9">
      <w:pPr>
        <w:pStyle w:val="Nagwek1"/>
        <w:spacing w:line="276" w:lineRule="auto"/>
        <w:ind w:left="6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593BC9">
        <w:rPr>
          <w:rFonts w:ascii="Calibri" w:hAnsi="Calibri" w:cs="Calibri"/>
          <w:b/>
          <w:bCs/>
          <w:color w:val="auto"/>
          <w:sz w:val="24"/>
          <w:szCs w:val="24"/>
        </w:rPr>
        <w:t>WYKAZ OSÓB, KTÓRYMI DYSPONUJE WYKONAWCA I KTÓRE BĘDĄ UCZESTNICZYĆ W REALIZACJI ZAMÓWIENIA</w:t>
      </w:r>
    </w:p>
    <w:tbl>
      <w:tblPr>
        <w:tblW w:w="5000" w:type="pct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75"/>
        <w:gridCol w:w="1932"/>
        <w:gridCol w:w="2048"/>
        <w:gridCol w:w="2044"/>
        <w:gridCol w:w="2563"/>
      </w:tblGrid>
      <w:tr w:rsidR="00593BC9" w:rsidRPr="00593BC9" w14:paraId="6EECB083" w14:textId="77777777" w:rsidTr="00593BC9">
        <w:trPr>
          <w:trHeight w:val="781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3DDAB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B9D58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040F8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Wykształcenie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1148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Proponowany zakres</w:t>
            </w:r>
          </w:p>
          <w:p w14:paraId="4598D0EC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merytoryczny szkoleń</w:t>
            </w:r>
          </w:p>
          <w:p w14:paraId="1293B871" w14:textId="77777777" w:rsidR="00593BC9" w:rsidRPr="00593BC9" w:rsidRDefault="00593BC9" w:rsidP="00593BC9">
            <w:pPr>
              <w:pStyle w:val="TableParagraph"/>
              <w:spacing w:line="276" w:lineRule="auto"/>
              <w:ind w:left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(rodzaj*)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77E33" w14:textId="77777777" w:rsidR="00593BC9" w:rsidRPr="00593BC9" w:rsidRDefault="00593BC9" w:rsidP="00593BC9">
            <w:pPr>
              <w:pStyle w:val="TableParagraph"/>
              <w:spacing w:line="276" w:lineRule="auto"/>
              <w:ind w:left="296" w:hanging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Lata i zakres doświadczenia</w:t>
            </w:r>
          </w:p>
          <w:p w14:paraId="48513861" w14:textId="77777777" w:rsidR="00593BC9" w:rsidRPr="00593BC9" w:rsidRDefault="00593BC9" w:rsidP="00593BC9">
            <w:pPr>
              <w:pStyle w:val="TableParagraph"/>
              <w:spacing w:line="276" w:lineRule="auto"/>
              <w:ind w:left="1030" w:hanging="73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w obszarze merytorycznym szkolenia</w:t>
            </w:r>
          </w:p>
        </w:tc>
      </w:tr>
      <w:tr w:rsidR="00593BC9" w:rsidRPr="00593BC9" w14:paraId="36888ECB" w14:textId="77777777" w:rsidTr="00593BC9">
        <w:trPr>
          <w:trHeight w:val="426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C722D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E111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3646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DE0E4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94CEA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593BC9" w14:paraId="1EF899DA" w14:textId="77777777" w:rsidTr="00593BC9">
        <w:trPr>
          <w:trHeight w:val="429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CDCD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F2F5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697C3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104B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30235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593BC9" w14:paraId="11277261" w14:textId="77777777" w:rsidTr="00593BC9">
        <w:trPr>
          <w:trHeight w:val="427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2F791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586F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5D3B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A882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314E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593BC9" w14:paraId="175512E5" w14:textId="77777777" w:rsidTr="00593BC9">
        <w:trPr>
          <w:trHeight w:val="429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BB327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B6B0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3769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776D6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6B25A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593BC9" w14:paraId="41984B77" w14:textId="77777777" w:rsidTr="00593BC9">
        <w:trPr>
          <w:trHeight w:val="426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99C2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74A8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07F4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FAF3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17EA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593BC9" w14:paraId="11437606" w14:textId="77777777" w:rsidTr="00593BC9">
        <w:trPr>
          <w:trHeight w:val="429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3FDCF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9F0D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A00C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BC88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394E2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3BC9" w:rsidRPr="00593BC9" w14:paraId="24EBA695" w14:textId="77777777" w:rsidTr="00593BC9">
        <w:trPr>
          <w:trHeight w:val="426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38870" w14:textId="77777777" w:rsidR="00593BC9" w:rsidRPr="00593BC9" w:rsidRDefault="00593BC9" w:rsidP="00593BC9">
            <w:pPr>
              <w:pStyle w:val="TableParagraph"/>
              <w:spacing w:line="276" w:lineRule="auto"/>
              <w:ind w:left="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3BC9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1CBC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92F4A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FF4D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A0981" w14:textId="77777777" w:rsidR="00593BC9" w:rsidRPr="00593BC9" w:rsidRDefault="00593BC9" w:rsidP="00593BC9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6AE4F1" w14:textId="217D0E90" w:rsidR="00593BC9" w:rsidRPr="00593BC9" w:rsidRDefault="00593BC9" w:rsidP="00593BC9">
      <w:pPr>
        <w:pStyle w:val="Tekstpodstawowy"/>
        <w:spacing w:line="276" w:lineRule="auto"/>
        <w:ind w:left="112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*proszę wpisać: IT lub język angielski</w:t>
      </w:r>
    </w:p>
    <w:p w14:paraId="58DDA553" w14:textId="77777777" w:rsidR="00593BC9" w:rsidRPr="00593BC9" w:rsidRDefault="00593BC9" w:rsidP="00593BC9">
      <w:pPr>
        <w:pStyle w:val="Nagwek2"/>
        <w:spacing w:line="276" w:lineRule="auto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4A1C4EB2" w14:textId="77777777" w:rsidR="00593BC9" w:rsidRPr="00593BC9" w:rsidRDefault="00593BC9" w:rsidP="00593BC9">
      <w:pPr>
        <w:pStyle w:val="Nagwek2"/>
        <w:spacing w:line="276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593BC9">
        <w:rPr>
          <w:rFonts w:ascii="Calibri" w:hAnsi="Calibri" w:cs="Calibri"/>
          <w:color w:val="auto"/>
          <w:sz w:val="20"/>
          <w:szCs w:val="20"/>
        </w:rPr>
        <w:t>Ja, niżej podpisany/a, oświadczam, iż dysponuję kadrą do realizacji przedmiotu zamówienia, spełniającą warunki określone w zapytaniu ofertowym. Dokumenty potwierdzające spełnienie warunków, o których mowa w zapytaniu ofertowym (np. referencje, itp.) przedstawiam w załączeniu. Jednocześnie zobowiązuję się zapewnić każdorazowo kadrę adekwatną do realizacji przedmiotu zamówienia, po otrzymaniu zgody od Zamawiającego.</w:t>
      </w:r>
    </w:p>
    <w:p w14:paraId="1A0E9640" w14:textId="3B03F1EF" w:rsidR="00593BC9" w:rsidRDefault="00593BC9">
      <w:pPr>
        <w:rPr>
          <w:rFonts w:ascii="Calibri" w:hAnsi="Calibri" w:cs="Calibri"/>
          <w:sz w:val="20"/>
          <w:szCs w:val="20"/>
        </w:rPr>
      </w:pPr>
    </w:p>
    <w:p w14:paraId="27624CF0" w14:textId="77777777" w:rsidR="00593BC9" w:rsidRPr="00BB49AB" w:rsidRDefault="00593BC9" w:rsidP="00593BC9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</w:t>
      </w:r>
      <w:r w:rsidRPr="00BB49AB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B49AB">
        <w:rPr>
          <w:rFonts w:ascii="Calibri" w:hAnsi="Calibri" w:cs="Calibri"/>
          <w:sz w:val="20"/>
          <w:szCs w:val="20"/>
        </w:rPr>
        <w:tab/>
      </w:r>
      <w:r w:rsidRPr="00BB49AB">
        <w:rPr>
          <w:rFonts w:ascii="Calibri" w:hAnsi="Calibri" w:cs="Calibri"/>
          <w:sz w:val="20"/>
          <w:szCs w:val="20"/>
        </w:rPr>
        <w:tab/>
      </w:r>
      <w:r w:rsidRPr="00BB49AB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012E580D" w14:textId="77777777" w:rsidR="00593BC9" w:rsidRPr="00C57562" w:rsidRDefault="00593BC9" w:rsidP="00593BC9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C57562">
        <w:rPr>
          <w:rFonts w:ascii="Calibri" w:hAnsi="Calibri" w:cs="Calibri"/>
          <w:sz w:val="20"/>
          <w:szCs w:val="20"/>
        </w:rPr>
        <w:t xml:space="preserve">          </w:t>
      </w:r>
      <w:r>
        <w:rPr>
          <w:rFonts w:ascii="Calibri" w:hAnsi="Calibri" w:cs="Calibri"/>
          <w:sz w:val="20"/>
          <w:szCs w:val="20"/>
        </w:rPr>
        <w:t xml:space="preserve">      </w:t>
      </w:r>
      <w:r w:rsidRPr="00C57562">
        <w:rPr>
          <w:rFonts w:ascii="Calibri" w:hAnsi="Calibri" w:cs="Calibri"/>
          <w:sz w:val="20"/>
          <w:szCs w:val="20"/>
        </w:rPr>
        <w:t xml:space="preserve">   </w:t>
      </w:r>
      <w:r w:rsidRPr="00C57562">
        <w:rPr>
          <w:rFonts w:ascii="Calibri" w:hAnsi="Calibri" w:cs="Calibri"/>
          <w:sz w:val="16"/>
          <w:szCs w:val="16"/>
        </w:rPr>
        <w:t xml:space="preserve">Miejscowość, data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</w:t>
      </w:r>
      <w:r w:rsidRPr="00C57562">
        <w:rPr>
          <w:rFonts w:ascii="Calibri" w:hAnsi="Calibri" w:cs="Calibri"/>
          <w:sz w:val="16"/>
          <w:szCs w:val="16"/>
        </w:rPr>
        <w:t xml:space="preserve"> Podpis osoby uprawnionej do reprezentowania Wykonawcy</w:t>
      </w:r>
    </w:p>
    <w:p w14:paraId="69F49B6C" w14:textId="77777777" w:rsidR="00593BC9" w:rsidRDefault="00593BC9" w:rsidP="00593BC9">
      <w:pPr>
        <w:rPr>
          <w:rFonts w:ascii="Calibri" w:hAnsi="Calibri" w:cs="Calibri"/>
          <w:i/>
          <w:iCs/>
          <w:sz w:val="20"/>
          <w:szCs w:val="20"/>
        </w:rPr>
      </w:pPr>
    </w:p>
    <w:p w14:paraId="540C7BC3" w14:textId="77777777" w:rsidR="00593BC9" w:rsidRDefault="00593BC9">
      <w:pPr>
        <w:rPr>
          <w:rFonts w:ascii="Calibri" w:hAnsi="Calibri" w:cs="Calibri"/>
          <w:sz w:val="20"/>
          <w:szCs w:val="20"/>
        </w:rPr>
      </w:pPr>
    </w:p>
    <w:p w14:paraId="01094BA6" w14:textId="77777777" w:rsidR="00192B4D" w:rsidRDefault="00192B4D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22777477" w14:textId="77777777" w:rsidR="00593BC9" w:rsidRDefault="00593BC9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4D5B6534" w14:textId="77777777" w:rsidR="00593BC9" w:rsidRDefault="00593BC9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16A97233" w14:textId="77777777" w:rsidR="00593BC9" w:rsidRDefault="00593BC9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69310C79" w14:textId="77777777" w:rsidR="00593BC9" w:rsidRDefault="00593BC9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3690276D" w14:textId="5A392325" w:rsidR="00593BC9" w:rsidRPr="00C57562" w:rsidRDefault="00593BC9" w:rsidP="00593BC9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C57562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</w:t>
      </w:r>
      <w:r>
        <w:rPr>
          <w:rFonts w:ascii="Calibri" w:hAnsi="Calibri" w:cs="Calibri"/>
          <w:i/>
          <w:iCs/>
          <w:sz w:val="20"/>
          <w:szCs w:val="20"/>
        </w:rPr>
        <w:t>3</w:t>
      </w:r>
      <w:r w:rsidRPr="00C57562">
        <w:rPr>
          <w:rFonts w:ascii="Calibri" w:hAnsi="Calibri" w:cs="Calibri"/>
          <w:i/>
          <w:iCs/>
          <w:sz w:val="20"/>
          <w:szCs w:val="20"/>
        </w:rPr>
        <w:t xml:space="preserve"> do Zapytania ofertowego nr </w:t>
      </w:r>
      <w:r>
        <w:rPr>
          <w:rFonts w:ascii="Calibri" w:hAnsi="Calibri" w:cs="Calibri"/>
          <w:i/>
          <w:iCs/>
          <w:sz w:val="20"/>
          <w:szCs w:val="20"/>
        </w:rPr>
        <w:t>1</w:t>
      </w:r>
      <w:r w:rsidR="005D72FA">
        <w:rPr>
          <w:rFonts w:ascii="Calibri" w:hAnsi="Calibri" w:cs="Calibri"/>
          <w:i/>
          <w:iCs/>
          <w:sz w:val="20"/>
          <w:szCs w:val="20"/>
        </w:rPr>
        <w:t>2</w:t>
      </w:r>
      <w:r w:rsidRPr="00C57562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3B25D91C" w14:textId="77777777" w:rsidR="00593BC9" w:rsidRPr="00C57562" w:rsidRDefault="00593BC9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38CCC29B" w14:textId="2252975E" w:rsidR="00192B4D" w:rsidRPr="00C57562" w:rsidRDefault="00192B4D" w:rsidP="00C57562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7562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92B4D" w:rsidRPr="00C57562" w14:paraId="09D38A40" w14:textId="77777777" w:rsidTr="00DB4A52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6AFF9CC" w14:textId="77777777" w:rsidR="00192B4D" w:rsidRPr="00C57562" w:rsidRDefault="00192B4D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180EC620" w14:textId="77777777" w:rsidR="00192B4D" w:rsidRPr="00C57562" w:rsidRDefault="00192B4D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2B4D" w:rsidRPr="00C57562" w14:paraId="5BEE8BFC" w14:textId="77777777" w:rsidTr="00DB4A52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36B7DD0" w14:textId="77777777" w:rsidR="00192B4D" w:rsidRPr="00C57562" w:rsidRDefault="00192B4D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1DC64FC2" w14:textId="77777777" w:rsidR="00192B4D" w:rsidRPr="00C57562" w:rsidRDefault="00192B4D" w:rsidP="00C57562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3C71744" w14:textId="77777777" w:rsidR="00192B4D" w:rsidRPr="00C57562" w:rsidRDefault="00192B4D" w:rsidP="00C57562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A6D0F8C" w14:textId="5DC5325E" w:rsidR="00192B4D" w:rsidRPr="00C57562" w:rsidRDefault="00192B4D" w:rsidP="00C57562">
      <w:pPr>
        <w:tabs>
          <w:tab w:val="left" w:pos="8184"/>
        </w:tabs>
        <w:spacing w:after="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57562">
        <w:rPr>
          <w:rFonts w:ascii="Calibri" w:hAnsi="Calibri" w:cs="Calibri"/>
          <w:b/>
          <w:bCs/>
          <w:sz w:val="22"/>
          <w:szCs w:val="22"/>
        </w:rPr>
        <w:t xml:space="preserve">Ja niżej podpisany/a oświadczam, że: </w:t>
      </w:r>
    </w:p>
    <w:p w14:paraId="3A0D478A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Oferuję wykonanie zamówienia zgodnie z zapytaniem ofertowym.</w:t>
      </w:r>
    </w:p>
    <w:p w14:paraId="07000913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Zapoznałem/łam się z Zapytaniem Ofertowym, przyjmuję warunki w nim zawarte i nie wnoszę do niego zastrzeżeń.</w:t>
      </w:r>
    </w:p>
    <w:p w14:paraId="578EA684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Dysponuję potencjałem technicznym niezbędnym do wykonania zamówienia.</w:t>
      </w:r>
    </w:p>
    <w:p w14:paraId="41419D03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Znajduję się w sytuacji ekonomicznej i finansowej zapewniającej wykonanie zamówienia.</w:t>
      </w:r>
    </w:p>
    <w:p w14:paraId="77FC4802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Posiadam uprawnienia i doświadczenie do wykonywania działalności lub czynności, których dot. przedmiotowe zamówienie.</w:t>
      </w:r>
    </w:p>
    <w:p w14:paraId="633BA59C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Zobowiązuję do wykonania zamówienia w terminie określonym w zapytaniu ofertowym.</w:t>
      </w:r>
    </w:p>
    <w:p w14:paraId="65E8566C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W przypadku przyznania zamówienia, zobowiązuję się do zawarcia umowy w miejscu i terminie wskazanym przez Zamawiającego.</w:t>
      </w:r>
    </w:p>
    <w:p w14:paraId="72B09D0D" w14:textId="77777777" w:rsid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>Zaproponowana cena obowiązywać będzie w całym okresie trwania umowy.</w:t>
      </w:r>
    </w:p>
    <w:p w14:paraId="04100831" w14:textId="7D8F049B" w:rsidR="00593BC9" w:rsidRPr="00593BC9" w:rsidRDefault="00593BC9" w:rsidP="00593BC9">
      <w:pPr>
        <w:pStyle w:val="Akapitzlist"/>
        <w:numPr>
          <w:ilvl w:val="2"/>
          <w:numId w:val="31"/>
        </w:numPr>
        <w:tabs>
          <w:tab w:val="clear" w:pos="2160"/>
        </w:tabs>
        <w:spacing w:after="0" w:line="360" w:lineRule="auto"/>
        <w:ind w:left="885" w:hanging="318"/>
        <w:jc w:val="both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sz w:val="20"/>
          <w:szCs w:val="20"/>
        </w:rPr>
        <w:t xml:space="preserve">Wyrażam zgodę na przetwarzanie danych osobowych do celów związanych w tym zakresie jakim jest to niezbędne do jego należytego zrealizowania (min. Zamieszczania tych danych i ich upublicznieniu w protokole wyboru). </w:t>
      </w:r>
    </w:p>
    <w:p w14:paraId="11E9CEA4" w14:textId="5EC57F2D" w:rsidR="0015547B" w:rsidRPr="00C57562" w:rsidRDefault="0015547B" w:rsidP="00C5756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601170A7" w14:textId="77777777" w:rsidR="0015547B" w:rsidRPr="00C57562" w:rsidRDefault="0015547B" w:rsidP="00C5756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A7E6301" w14:textId="77777777" w:rsidR="00307E87" w:rsidRPr="00C57562" w:rsidRDefault="00307E87" w:rsidP="00C5756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6DF41BD" w14:textId="26C9FBE8" w:rsidR="0015547B" w:rsidRPr="00C57562" w:rsidRDefault="0015547B" w:rsidP="00C5756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……………….…………</w:t>
      </w:r>
      <w:r w:rsidR="00291910" w:rsidRPr="00C57562">
        <w:rPr>
          <w:rFonts w:ascii="Calibri" w:hAnsi="Calibri" w:cs="Calibri"/>
          <w:sz w:val="20"/>
          <w:szCs w:val="20"/>
        </w:rPr>
        <w:t xml:space="preserve">………….             </w:t>
      </w:r>
      <w:r w:rsidR="00291910"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6FA5FDEB" w14:textId="65D5EDEF" w:rsidR="0015547B" w:rsidRPr="00C57562" w:rsidRDefault="00937E2D" w:rsidP="00C57562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C57562">
        <w:rPr>
          <w:rFonts w:ascii="Calibri" w:hAnsi="Calibri" w:cs="Calibri"/>
          <w:sz w:val="20"/>
          <w:szCs w:val="20"/>
        </w:rPr>
        <w:t xml:space="preserve">                 </w:t>
      </w:r>
      <w:r w:rsidR="0029793B" w:rsidRPr="00C57562">
        <w:rPr>
          <w:rFonts w:ascii="Calibri" w:hAnsi="Calibri" w:cs="Calibri"/>
          <w:sz w:val="20"/>
          <w:szCs w:val="20"/>
        </w:rPr>
        <w:t xml:space="preserve">        </w:t>
      </w:r>
      <w:r w:rsidRPr="00C57562">
        <w:rPr>
          <w:rFonts w:ascii="Calibri" w:hAnsi="Calibri" w:cs="Calibri"/>
          <w:sz w:val="16"/>
          <w:szCs w:val="16"/>
        </w:rPr>
        <w:t>Miejscowość</w:t>
      </w:r>
      <w:r w:rsidR="00291910" w:rsidRPr="00C57562">
        <w:rPr>
          <w:rFonts w:ascii="Calibri" w:hAnsi="Calibri" w:cs="Calibri"/>
          <w:sz w:val="16"/>
          <w:szCs w:val="16"/>
        </w:rPr>
        <w:t>, data</w:t>
      </w:r>
      <w:r w:rsidR="0015547B" w:rsidRPr="00C57562">
        <w:rPr>
          <w:rFonts w:ascii="Calibri" w:hAnsi="Calibri" w:cs="Calibri"/>
          <w:sz w:val="16"/>
          <w:szCs w:val="16"/>
        </w:rPr>
        <w:t xml:space="preserve">                           </w:t>
      </w:r>
      <w:r w:rsidRPr="00C57562">
        <w:rPr>
          <w:rFonts w:ascii="Calibri" w:hAnsi="Calibri" w:cs="Calibri"/>
          <w:sz w:val="16"/>
          <w:szCs w:val="16"/>
        </w:rPr>
        <w:t xml:space="preserve">                   </w:t>
      </w:r>
      <w:r w:rsidR="0029793B" w:rsidRPr="00C57562">
        <w:rPr>
          <w:rFonts w:ascii="Calibri" w:hAnsi="Calibri" w:cs="Calibri"/>
          <w:sz w:val="16"/>
          <w:szCs w:val="16"/>
        </w:rPr>
        <w:t xml:space="preserve"> </w:t>
      </w:r>
      <w:r w:rsidR="00291910" w:rsidRPr="00C57562">
        <w:rPr>
          <w:rFonts w:ascii="Calibri" w:hAnsi="Calibri" w:cs="Calibri"/>
          <w:sz w:val="16"/>
          <w:szCs w:val="16"/>
        </w:rPr>
        <w:t xml:space="preserve">      </w:t>
      </w:r>
      <w:r w:rsidR="0029793B" w:rsidRPr="00C57562">
        <w:rPr>
          <w:rFonts w:ascii="Calibri" w:hAnsi="Calibri" w:cs="Calibri"/>
          <w:sz w:val="16"/>
          <w:szCs w:val="16"/>
        </w:rPr>
        <w:t xml:space="preserve">               </w:t>
      </w:r>
      <w:r w:rsidRPr="00C57562">
        <w:rPr>
          <w:rFonts w:ascii="Calibri" w:hAnsi="Calibri" w:cs="Calibri"/>
          <w:sz w:val="16"/>
          <w:szCs w:val="16"/>
        </w:rPr>
        <w:t xml:space="preserve">    </w:t>
      </w:r>
      <w:r w:rsidR="0015547B" w:rsidRPr="00C57562">
        <w:rPr>
          <w:rFonts w:ascii="Calibri" w:hAnsi="Calibri" w:cs="Calibri"/>
          <w:sz w:val="16"/>
          <w:szCs w:val="16"/>
        </w:rPr>
        <w:t>Podpis osoby uprawnionej do reprezentowania Wykonawcy</w:t>
      </w:r>
    </w:p>
    <w:p w14:paraId="7E91AFC8" w14:textId="77777777" w:rsidR="000D423D" w:rsidRDefault="000D423D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7BF84CE" w14:textId="77777777" w:rsidR="000D423D" w:rsidRDefault="000D423D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40F9AEAE" w14:textId="77777777" w:rsidR="000D423D" w:rsidRDefault="000D423D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3810A806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1F2761D7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0FCA0C2E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E97E33A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6DBDE69E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F5A1CB5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299EA73" w14:textId="6792FCEE" w:rsidR="00DB6BEF" w:rsidRDefault="00DB6BEF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C57562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</w:t>
      </w:r>
      <w:r w:rsidR="00593BC9">
        <w:rPr>
          <w:rFonts w:ascii="Calibri" w:hAnsi="Calibri" w:cs="Calibri"/>
          <w:i/>
          <w:iCs/>
          <w:sz w:val="20"/>
          <w:szCs w:val="20"/>
        </w:rPr>
        <w:t>4</w:t>
      </w:r>
      <w:r w:rsidRPr="00C57562">
        <w:rPr>
          <w:rFonts w:ascii="Calibri" w:hAnsi="Calibri" w:cs="Calibri"/>
          <w:i/>
          <w:iCs/>
          <w:sz w:val="20"/>
          <w:szCs w:val="20"/>
        </w:rPr>
        <w:t xml:space="preserve"> do Zapytania ofertowego nr </w:t>
      </w:r>
      <w:r w:rsidR="005D72FA">
        <w:rPr>
          <w:rFonts w:ascii="Calibri" w:hAnsi="Calibri" w:cs="Calibri"/>
          <w:i/>
          <w:iCs/>
          <w:sz w:val="20"/>
          <w:szCs w:val="20"/>
        </w:rPr>
        <w:t>12</w:t>
      </w:r>
      <w:r w:rsidR="004F6F3D" w:rsidRPr="00C57562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33697673" w14:textId="77777777" w:rsidR="000D423D" w:rsidRPr="00C57562" w:rsidRDefault="000D423D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7AA7F4FD" w14:textId="23AC9438" w:rsidR="00D32925" w:rsidRPr="00C57562" w:rsidRDefault="0001623B" w:rsidP="00C57562">
      <w:pPr>
        <w:spacing w:after="0" w:line="360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  <w:r w:rsidRPr="00C57562">
        <w:rPr>
          <w:rFonts w:ascii="Calibri" w:hAnsi="Calibri" w:cs="Calibri"/>
          <w:b/>
          <w:sz w:val="22"/>
          <w:szCs w:val="22"/>
        </w:rPr>
        <w:t>OŚWIADCZENIE WYKONAWCY DOTYCZĄCE BRAKU POWIĄZAŃ OSOBOWYCH I KAPITAŁOWYCH</w:t>
      </w:r>
    </w:p>
    <w:tbl>
      <w:tblPr>
        <w:tblStyle w:val="TableNormal"/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4961"/>
      </w:tblGrid>
      <w:tr w:rsidR="00C71E3E" w:rsidRPr="00C57562" w14:paraId="1AAEE18E" w14:textId="77777777" w:rsidTr="00C90FA0">
        <w:trPr>
          <w:trHeight w:val="86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5E8F8" w14:textId="77777777" w:rsidR="00C71E3E" w:rsidRPr="00C57562" w:rsidRDefault="00C71E3E" w:rsidP="00C57562">
            <w:pPr>
              <w:pStyle w:val="TableParagraph"/>
              <w:spacing w:line="360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5756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5E71" w14:textId="77777777" w:rsidR="00C71E3E" w:rsidRPr="00C57562" w:rsidRDefault="00C71E3E" w:rsidP="00C57562">
            <w:pPr>
              <w:pStyle w:val="TableParagraph"/>
              <w:spacing w:line="360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6C9B31F2" w14:textId="77777777" w:rsidR="00C71E3E" w:rsidRPr="00C57562" w:rsidRDefault="00C71E3E" w:rsidP="00C57562">
      <w:pPr>
        <w:pStyle w:val="Tekstpodstawowy"/>
        <w:spacing w:line="360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8D8068E" w14:textId="6C6E08AA" w:rsidR="00C71E3E" w:rsidRPr="00C57562" w:rsidRDefault="00C71E3E" w:rsidP="00C57562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</w:t>
      </w:r>
      <w:r w:rsidR="0001623B" w:rsidRPr="00C57562">
        <w:rPr>
          <w:rFonts w:ascii="Calibri" w:hAnsi="Calibri" w:cs="Calibri"/>
          <w:sz w:val="20"/>
          <w:szCs w:val="20"/>
        </w:rPr>
        <w:t>em</w:t>
      </w:r>
      <w:r w:rsidRPr="00C57562">
        <w:rPr>
          <w:rFonts w:ascii="Calibri" w:hAnsi="Calibri" w:cs="Calibri"/>
          <w:sz w:val="20"/>
          <w:szCs w:val="20"/>
        </w:rPr>
        <w:t xml:space="preserve"> powiązany osobowo lub kapitałowo z Zamawiającym (Ośrodek Szkoleń Zawodowych „DIAGNO-TEST” Sp. z o.o., 41-400 Mysłowice ul. Świerczyny 72, NIP 2220894578).</w:t>
      </w:r>
    </w:p>
    <w:p w14:paraId="32802FF5" w14:textId="22383EC5" w:rsidR="00C71E3E" w:rsidRPr="00C57562" w:rsidRDefault="00C71E3E" w:rsidP="00C57562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</w:t>
      </w:r>
      <w:r w:rsidR="00C90FA0" w:rsidRPr="00C57562">
        <w:rPr>
          <w:rFonts w:ascii="Calibri" w:hAnsi="Calibri" w:cs="Calibri"/>
          <w:sz w:val="20"/>
          <w:szCs w:val="20"/>
        </w:rPr>
        <w:br/>
      </w:r>
      <w:r w:rsidRPr="00C57562">
        <w:rPr>
          <w:rFonts w:ascii="Calibri" w:hAnsi="Calibri" w:cs="Calibri"/>
          <w:sz w:val="20"/>
          <w:szCs w:val="20"/>
        </w:rPr>
        <w:t>w imieniu Zamawiającego czynności związane z przygotowaniem i przeprowadzeniem procedury wyboru Wykonawcy, a Wykonawcą, polegające w szczególności na:</w:t>
      </w:r>
    </w:p>
    <w:p w14:paraId="7ABC9095" w14:textId="77777777" w:rsidR="00C71E3E" w:rsidRPr="00C57562" w:rsidRDefault="00C71E3E" w:rsidP="00F72563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C57562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C57562">
        <w:rPr>
          <w:rFonts w:ascii="Calibri" w:hAnsi="Calibri" w:cs="Calibri"/>
          <w:sz w:val="20"/>
          <w:szCs w:val="20"/>
        </w:rPr>
        <w:t>osobowej;</w:t>
      </w:r>
    </w:p>
    <w:p w14:paraId="2F03A861" w14:textId="77777777" w:rsidR="00C71E3E" w:rsidRPr="00C57562" w:rsidRDefault="00C71E3E" w:rsidP="00F72563">
      <w:pPr>
        <w:pStyle w:val="Akapitzlist"/>
        <w:widowControl w:val="0"/>
        <w:numPr>
          <w:ilvl w:val="0"/>
          <w:numId w:val="9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C57562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C57562">
        <w:rPr>
          <w:rFonts w:ascii="Calibri" w:hAnsi="Calibri" w:cs="Calibri"/>
          <w:sz w:val="20"/>
          <w:szCs w:val="20"/>
        </w:rPr>
        <w:t>PO;</w:t>
      </w:r>
    </w:p>
    <w:p w14:paraId="3A5F5BA5" w14:textId="77777777" w:rsidR="00C71E3E" w:rsidRPr="00C57562" w:rsidRDefault="00C71E3E" w:rsidP="00F72563">
      <w:pPr>
        <w:pStyle w:val="Akapitzlist"/>
        <w:widowControl w:val="0"/>
        <w:numPr>
          <w:ilvl w:val="0"/>
          <w:numId w:val="9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C57562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C57562">
        <w:rPr>
          <w:rFonts w:ascii="Calibri" w:hAnsi="Calibri" w:cs="Calibri"/>
          <w:sz w:val="20"/>
          <w:szCs w:val="20"/>
        </w:rPr>
        <w:t>pełnomocnika;</w:t>
      </w:r>
    </w:p>
    <w:p w14:paraId="774B8A93" w14:textId="77777777" w:rsidR="00C71E3E" w:rsidRPr="00C57562" w:rsidRDefault="00C71E3E" w:rsidP="00F72563">
      <w:pPr>
        <w:pStyle w:val="Akapitzlist"/>
        <w:widowControl w:val="0"/>
        <w:numPr>
          <w:ilvl w:val="0"/>
          <w:numId w:val="9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C57562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C57562">
        <w:rPr>
          <w:rFonts w:ascii="Calibri" w:hAnsi="Calibri" w:cs="Calibri"/>
          <w:sz w:val="20"/>
          <w:szCs w:val="20"/>
        </w:rPr>
        <w:t>kurateli.</w:t>
      </w:r>
    </w:p>
    <w:p w14:paraId="28102E1A" w14:textId="77777777" w:rsidR="00C71E3E" w:rsidRPr="00C57562" w:rsidRDefault="00C71E3E" w:rsidP="00C57562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</w:p>
    <w:p w14:paraId="0FC5694D" w14:textId="608A60DD" w:rsidR="00C71E3E" w:rsidRPr="00C57562" w:rsidRDefault="00C71E3E" w:rsidP="00C57562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236557E3" w14:textId="77777777" w:rsidR="00C71E3E" w:rsidRPr="00C57562" w:rsidRDefault="00C71E3E" w:rsidP="00C57562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Prawdziwość powyższych danych potwierdzam podpisem świadomy odpowiedzialności za składanie oświadczeń niezgodnych z prawdą.</w:t>
      </w:r>
    </w:p>
    <w:p w14:paraId="73D2D341" w14:textId="77777777" w:rsidR="00C71E3E" w:rsidRPr="00C57562" w:rsidRDefault="00C71E3E" w:rsidP="00C57562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2546931A" w14:textId="77777777" w:rsidR="00C80CB6" w:rsidRPr="00C57562" w:rsidRDefault="00C80CB6" w:rsidP="00C57562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7621AB17" w14:textId="77777777" w:rsidR="00C80CB6" w:rsidRPr="00C57562" w:rsidRDefault="00C80CB6" w:rsidP="00C57562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0EAD0892" w14:textId="77777777" w:rsidR="00C80CB6" w:rsidRPr="00C57562" w:rsidRDefault="00C80CB6" w:rsidP="00C5756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1F2E7FD0" w14:textId="77777777" w:rsidR="00C80CB6" w:rsidRPr="00C57562" w:rsidRDefault="00C80CB6" w:rsidP="00C57562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C57562">
        <w:rPr>
          <w:rFonts w:ascii="Calibri" w:hAnsi="Calibri" w:cs="Calibri"/>
          <w:sz w:val="20"/>
          <w:szCs w:val="20"/>
        </w:rPr>
        <w:t xml:space="preserve">                         </w:t>
      </w:r>
      <w:r w:rsidRPr="00C57562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55EA1FEF" w14:textId="77777777" w:rsidR="00C80CB6" w:rsidRPr="00C57562" w:rsidRDefault="00C80CB6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32AE40D7" w14:textId="3E494A33" w:rsidR="00BE22EE" w:rsidRPr="00C57562" w:rsidRDefault="00BE22EE" w:rsidP="00C57562">
      <w:pPr>
        <w:spacing w:after="0" w:line="360" w:lineRule="auto"/>
        <w:ind w:left="6195"/>
        <w:jc w:val="center"/>
        <w:rPr>
          <w:rFonts w:ascii="Calibri" w:hAnsi="Calibri" w:cs="Calibri"/>
          <w:sz w:val="20"/>
          <w:szCs w:val="20"/>
        </w:rPr>
      </w:pPr>
    </w:p>
    <w:p w14:paraId="048C35A3" w14:textId="77777777" w:rsidR="00311B6C" w:rsidRPr="00C57562" w:rsidRDefault="00311B6C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  <w:highlight w:val="cyan"/>
        </w:rPr>
      </w:pPr>
    </w:p>
    <w:p w14:paraId="0DDED8EE" w14:textId="77777777" w:rsidR="00C80CB6" w:rsidRPr="00C57562" w:rsidRDefault="00C80CB6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  <w:highlight w:val="cyan"/>
        </w:rPr>
      </w:pPr>
    </w:p>
    <w:p w14:paraId="5143A33C" w14:textId="77777777" w:rsidR="001F4C51" w:rsidRPr="00C57562" w:rsidRDefault="001F4C51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  <w:highlight w:val="cyan"/>
        </w:rPr>
      </w:pPr>
    </w:p>
    <w:p w14:paraId="096DA088" w14:textId="77777777" w:rsidR="001F4C51" w:rsidRPr="00C57562" w:rsidRDefault="001F4C51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  <w:highlight w:val="cyan"/>
        </w:rPr>
      </w:pPr>
    </w:p>
    <w:p w14:paraId="3154E2B3" w14:textId="77777777" w:rsidR="001F4C51" w:rsidRPr="00C57562" w:rsidRDefault="001F4C51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  <w:highlight w:val="cyan"/>
        </w:rPr>
      </w:pPr>
    </w:p>
    <w:p w14:paraId="01A3F431" w14:textId="0C874BD5" w:rsidR="004168B8" w:rsidRDefault="004168B8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C57562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</w:t>
      </w:r>
      <w:r w:rsidR="00593BC9">
        <w:rPr>
          <w:rFonts w:ascii="Calibri" w:hAnsi="Calibri" w:cs="Calibri"/>
          <w:i/>
          <w:iCs/>
          <w:sz w:val="20"/>
          <w:szCs w:val="20"/>
        </w:rPr>
        <w:t>5</w:t>
      </w:r>
      <w:r w:rsidRPr="00C57562">
        <w:rPr>
          <w:rFonts w:ascii="Calibri" w:hAnsi="Calibri" w:cs="Calibri"/>
          <w:i/>
          <w:iCs/>
          <w:sz w:val="20"/>
          <w:szCs w:val="20"/>
        </w:rPr>
        <w:t xml:space="preserve"> do Zapytania ofertowego nr </w:t>
      </w:r>
      <w:r w:rsidR="00E120DD">
        <w:rPr>
          <w:rFonts w:ascii="Calibri" w:hAnsi="Calibri" w:cs="Calibri"/>
          <w:i/>
          <w:iCs/>
          <w:sz w:val="20"/>
          <w:szCs w:val="20"/>
        </w:rPr>
        <w:t>1</w:t>
      </w:r>
      <w:r w:rsidR="005D72FA">
        <w:rPr>
          <w:rFonts w:ascii="Calibri" w:hAnsi="Calibri" w:cs="Calibri"/>
          <w:i/>
          <w:iCs/>
          <w:sz w:val="20"/>
          <w:szCs w:val="20"/>
        </w:rPr>
        <w:t>2</w:t>
      </w:r>
      <w:r w:rsidR="00F73A75" w:rsidRPr="00C57562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7C34DA4A" w14:textId="1BAFA014" w:rsidR="00593BC9" w:rsidRPr="00593BC9" w:rsidRDefault="00593BC9" w:rsidP="00593BC9">
      <w:pPr>
        <w:pStyle w:val="Nagwek1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93BC9">
        <w:rPr>
          <w:rFonts w:ascii="Calibri" w:hAnsi="Calibri" w:cs="Calibri"/>
          <w:color w:val="auto"/>
          <w:sz w:val="20"/>
          <w:szCs w:val="20"/>
        </w:rPr>
        <w:t>ARKUSZ OCENY WYKONAWCY PRZETWARZAJĄCEGO DANE OSOBOWE W ZWIĄZKU Z PLANOWANYM POWIERZENIEM PRZETWARZANIA DANYCH OSOBOWYCH</w:t>
      </w:r>
    </w:p>
    <w:p w14:paraId="02390230" w14:textId="12A744D1" w:rsidR="00593BC9" w:rsidRDefault="00593BC9">
      <w:pPr>
        <w:rPr>
          <w:rFonts w:ascii="Calibri" w:hAnsi="Calibri" w:cs="Calibri"/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70EE4" w:rsidRPr="00C57562" w14:paraId="078A22D9" w14:textId="77777777" w:rsidTr="00673EFF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88B5764" w14:textId="77777777" w:rsidR="00A70EE4" w:rsidRPr="00C57562" w:rsidRDefault="00A70EE4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14A48B8B" w14:textId="77777777" w:rsidR="00A70EE4" w:rsidRPr="00C57562" w:rsidRDefault="00A70EE4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0EE4" w:rsidRPr="00C57562" w14:paraId="077171E5" w14:textId="77777777" w:rsidTr="00673EFF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967A005" w14:textId="77777777" w:rsidR="00A70EE4" w:rsidRPr="00C57562" w:rsidRDefault="00A70EE4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57562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7772BAB4" w14:textId="77777777" w:rsidR="00A70EE4" w:rsidRPr="00C57562" w:rsidRDefault="00A70EE4" w:rsidP="00673EFF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0334A2A" w14:textId="77777777" w:rsidR="000D423D" w:rsidRDefault="000D423D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61"/>
        <w:gridCol w:w="5516"/>
        <w:gridCol w:w="613"/>
        <w:gridCol w:w="611"/>
        <w:gridCol w:w="1841"/>
      </w:tblGrid>
      <w:tr w:rsidR="00A70EE4" w:rsidRPr="00A70EE4" w14:paraId="3A03E64F" w14:textId="77777777" w:rsidTr="00673EFF">
        <w:trPr>
          <w:trHeight w:val="1166"/>
        </w:trPr>
        <w:tc>
          <w:tcPr>
            <w:tcW w:w="500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DFB3"/>
          </w:tcPr>
          <w:p w14:paraId="730C4D71" w14:textId="77777777" w:rsidR="00A70EE4" w:rsidRPr="00A70EE4" w:rsidRDefault="00A70EE4" w:rsidP="00673EFF">
            <w:pPr>
              <w:pStyle w:val="TableParagraph"/>
              <w:spacing w:line="276" w:lineRule="auto"/>
              <w:ind w:left="107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 xml:space="preserve">Wyjaśnienie </w:t>
            </w:r>
            <w:r w:rsidRPr="00A70EE4">
              <w:rPr>
                <w:rFonts w:ascii="Calibri" w:hAnsi="Calibri" w:cs="Calibri"/>
                <w:sz w:val="20"/>
                <w:szCs w:val="20"/>
              </w:rPr>
              <w:t>(zgodnie z art. 28 ust. 1 ogólnego rozporządzenia o ochronie danych) – jeżeli przetwarzanie ma być dokonywane w imieniu administratora, powierza on dane jedynie takim podmiotom przetwarzającym, które zapewniają 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A70EE4" w:rsidRPr="00A70EE4" w14:paraId="4E7D8513" w14:textId="77777777" w:rsidTr="00673EFF">
        <w:trPr>
          <w:trHeight w:val="428"/>
        </w:trPr>
        <w:tc>
          <w:tcPr>
            <w:tcW w:w="255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2A72643" w14:textId="77777777" w:rsidR="00A70EE4" w:rsidRPr="00A70EE4" w:rsidRDefault="00A70EE4" w:rsidP="00673EF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050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173AFB5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>Pytania dla Oferenta/Wykonawcy/Podmiotu przetwarzającego</w:t>
            </w:r>
          </w:p>
        </w:tc>
        <w:tc>
          <w:tcPr>
            <w:tcW w:w="339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E2884A6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8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375C29A" w14:textId="77777777" w:rsidR="00A70EE4" w:rsidRPr="00A70EE4" w:rsidRDefault="00A70EE4" w:rsidP="00673EFF">
            <w:pPr>
              <w:pStyle w:val="TableParagraph"/>
              <w:spacing w:line="276" w:lineRule="auto"/>
              <w:ind w:left="113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1018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1F1F1"/>
          </w:tcPr>
          <w:p w14:paraId="77B74FCE" w14:textId="77777777" w:rsidR="00A70EE4" w:rsidRPr="00A70EE4" w:rsidRDefault="00A70EE4" w:rsidP="00673EFF">
            <w:pPr>
              <w:pStyle w:val="TableParagraph"/>
              <w:spacing w:line="276" w:lineRule="auto"/>
              <w:ind w:left="3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A70EE4" w:rsidRPr="00A70EE4" w14:paraId="17B71664" w14:textId="77777777" w:rsidTr="00673EFF">
        <w:trPr>
          <w:trHeight w:val="1564"/>
        </w:trPr>
        <w:tc>
          <w:tcPr>
            <w:tcW w:w="25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11D4" w14:textId="77777777" w:rsidR="00A70EE4" w:rsidRPr="00A70EE4" w:rsidRDefault="00A70EE4" w:rsidP="00673EF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3C962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rozporządzeniem o ochronie danych)?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1867F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C1A46E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CDF830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0EE4" w:rsidRPr="00A70EE4" w14:paraId="7F510FC2" w14:textId="77777777" w:rsidTr="00673EFF">
        <w:trPr>
          <w:trHeight w:val="779"/>
        </w:trPr>
        <w:tc>
          <w:tcPr>
            <w:tcW w:w="25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E2C2B5" w14:textId="77777777" w:rsidR="00A70EE4" w:rsidRPr="00A70EE4" w:rsidRDefault="00A70EE4" w:rsidP="00673EF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54856D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Czy w Państwa organizacji obowiązuje Polityka Bezpieczeństwa lub inny dokument(-y) regulujący(-ce) zasady ochrony danych osobowych? Jeżeli inny, proszę wskazać jaki w polu uwagi.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F811D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58F931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C5CCDD4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0EE4" w:rsidRPr="00A70EE4" w14:paraId="0767EAB1" w14:textId="77777777" w:rsidTr="00673EFF">
        <w:trPr>
          <w:trHeight w:val="522"/>
        </w:trPr>
        <w:tc>
          <w:tcPr>
            <w:tcW w:w="25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68C32" w14:textId="77777777" w:rsidR="00A70EE4" w:rsidRPr="00A70EE4" w:rsidRDefault="00A70EE4" w:rsidP="00673EF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D4AC8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Czy dysponują Państwo Personelem przeszkolonym z zakresu ochrony danych osobowych (przynajmniej 1 osoba).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AB4B9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3DD6C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424543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0EE4" w:rsidRPr="00A70EE4" w14:paraId="15BC4444" w14:textId="77777777" w:rsidTr="00673EFF">
        <w:trPr>
          <w:trHeight w:val="779"/>
        </w:trPr>
        <w:tc>
          <w:tcPr>
            <w:tcW w:w="25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A3497D" w14:textId="77777777" w:rsidR="00A70EE4" w:rsidRPr="00A70EE4" w:rsidRDefault="00A70EE4" w:rsidP="00673EF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71B4C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Czy dysponują Państwo odpowiednio zabezpieczonym programem antywirusowym sprzętem komputerowym umożliwiającym bezpieczne przetwarzanie danych osobowych w formie elektronicznej?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EF191D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A33397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BFF21B0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0EE4" w:rsidRPr="00A70EE4" w14:paraId="4EFC7DAF" w14:textId="77777777" w:rsidTr="00673EFF">
        <w:trPr>
          <w:trHeight w:val="781"/>
        </w:trPr>
        <w:tc>
          <w:tcPr>
            <w:tcW w:w="25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3AAAF" w14:textId="77777777" w:rsidR="00A70EE4" w:rsidRPr="00A70EE4" w:rsidRDefault="00A70EE4" w:rsidP="00673EFF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7EE71" w14:textId="77777777" w:rsidR="00A70EE4" w:rsidRPr="00A70EE4" w:rsidRDefault="00A70EE4" w:rsidP="00673EFF">
            <w:pPr>
              <w:pStyle w:val="TableParagraph"/>
              <w:spacing w:line="276" w:lineRule="auto"/>
              <w:ind w:left="115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sz w:val="20"/>
                <w:szCs w:val="20"/>
              </w:rPr>
              <w:t>Czy w dysponują Państwo odpowiednio wyposażonymi i zabezpieczonymi pomieszczeniami umożliwiającymi bezpieczne przetwarzanie danych osobowych?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32A10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16674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D444449" w14:textId="77777777" w:rsidR="00A70EE4" w:rsidRPr="00A70EE4" w:rsidRDefault="00A70EE4" w:rsidP="00673EFF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0EE4" w:rsidRPr="00A70EE4" w14:paraId="7587F617" w14:textId="77777777" w:rsidTr="00673EFF">
        <w:trPr>
          <w:trHeight w:val="782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499"/>
          </w:tcPr>
          <w:p w14:paraId="476E8242" w14:textId="77777777" w:rsidR="00A70EE4" w:rsidRPr="00A70EE4" w:rsidRDefault="00A70EE4" w:rsidP="00673EFF">
            <w:pPr>
              <w:pStyle w:val="TableParagraph"/>
              <w:spacing w:line="276" w:lineRule="auto"/>
              <w:ind w:left="107"/>
              <w:rPr>
                <w:rFonts w:ascii="Calibri" w:hAnsi="Calibri" w:cs="Calibri"/>
                <w:sz w:val="20"/>
                <w:szCs w:val="20"/>
              </w:rPr>
            </w:pPr>
            <w:r w:rsidRPr="00A70EE4">
              <w:rPr>
                <w:rFonts w:ascii="Calibri" w:hAnsi="Calibri" w:cs="Calibri"/>
                <w:b/>
                <w:sz w:val="20"/>
                <w:szCs w:val="20"/>
              </w:rPr>
              <w:t xml:space="preserve">Komentarz </w:t>
            </w:r>
            <w:r w:rsidRPr="00A70EE4">
              <w:rPr>
                <w:rFonts w:ascii="Calibri" w:hAnsi="Calibri" w:cs="Calibri"/>
                <w:sz w:val="20"/>
                <w:szCs w:val="20"/>
              </w:rPr>
              <w:t>– jedynie udzielenie odpowiedzi „TAK” na wszystkie pytania ankiety lub wskazanie w rubryce "Uwagi" terminu i sposobu wypełnienia warunków umożliwiających odpowiedź „TAK” umożliwi podpisanie Umowy dotyczącej powierzenia danych osobowych.</w:t>
            </w:r>
          </w:p>
        </w:tc>
      </w:tr>
    </w:tbl>
    <w:p w14:paraId="1D4E4FE8" w14:textId="77777777" w:rsidR="00A70EE4" w:rsidRDefault="00A70EE4" w:rsidP="00A70EE4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E0BC1AE" w14:textId="77777777" w:rsidR="00A70EE4" w:rsidRDefault="00A70EE4" w:rsidP="00A70EE4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2C443582" w14:textId="605C3FE3" w:rsidR="00A70EE4" w:rsidRPr="00C57562" w:rsidRDefault="00A70EE4" w:rsidP="00A70EE4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4FC59551" w14:textId="77777777" w:rsidR="00A70EE4" w:rsidRPr="00C57562" w:rsidRDefault="00A70EE4" w:rsidP="00A70EE4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C57562">
        <w:rPr>
          <w:rFonts w:ascii="Calibri" w:hAnsi="Calibri" w:cs="Calibri"/>
          <w:sz w:val="20"/>
          <w:szCs w:val="20"/>
        </w:rPr>
        <w:t xml:space="preserve">                         </w:t>
      </w:r>
      <w:r w:rsidRPr="00C57562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69FE1D23" w14:textId="77777777" w:rsidR="00A70EE4" w:rsidRPr="00C57562" w:rsidRDefault="00A70EE4" w:rsidP="00A70EE4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202C2AAE" w14:textId="77777777" w:rsidR="00593BC9" w:rsidRDefault="00593BC9" w:rsidP="00A70EE4">
      <w:pPr>
        <w:tabs>
          <w:tab w:val="left" w:pos="8184"/>
        </w:tabs>
        <w:spacing w:after="0" w:line="360" w:lineRule="auto"/>
        <w:rPr>
          <w:rFonts w:ascii="Calibri" w:hAnsi="Calibri" w:cs="Calibri"/>
          <w:i/>
          <w:iCs/>
          <w:sz w:val="20"/>
          <w:szCs w:val="20"/>
        </w:rPr>
      </w:pPr>
    </w:p>
    <w:p w14:paraId="3157FA92" w14:textId="1074F6EA" w:rsidR="00A70EE4" w:rsidRDefault="00A70EE4" w:rsidP="00A70EE4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C57562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</w:t>
      </w:r>
      <w:r>
        <w:rPr>
          <w:rFonts w:ascii="Calibri" w:hAnsi="Calibri" w:cs="Calibri"/>
          <w:i/>
          <w:iCs/>
          <w:sz w:val="20"/>
          <w:szCs w:val="20"/>
        </w:rPr>
        <w:t>6</w:t>
      </w:r>
      <w:r w:rsidRPr="00C57562">
        <w:rPr>
          <w:rFonts w:ascii="Calibri" w:hAnsi="Calibri" w:cs="Calibri"/>
          <w:i/>
          <w:iCs/>
          <w:sz w:val="20"/>
          <w:szCs w:val="20"/>
        </w:rPr>
        <w:t xml:space="preserve"> do Zapytania ofertowego nr </w:t>
      </w:r>
      <w:r>
        <w:rPr>
          <w:rFonts w:ascii="Calibri" w:hAnsi="Calibri" w:cs="Calibri"/>
          <w:i/>
          <w:iCs/>
          <w:sz w:val="20"/>
          <w:szCs w:val="20"/>
        </w:rPr>
        <w:t>1</w:t>
      </w:r>
      <w:r w:rsidR="00663FDE">
        <w:rPr>
          <w:rFonts w:ascii="Calibri" w:hAnsi="Calibri" w:cs="Calibri"/>
          <w:i/>
          <w:iCs/>
          <w:sz w:val="20"/>
          <w:szCs w:val="20"/>
        </w:rPr>
        <w:t>2</w:t>
      </w:r>
      <w:r w:rsidRPr="00C57562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4A5BDCF1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1AA207E7" w14:textId="77777777" w:rsidR="00593BC9" w:rsidRDefault="00593BC9" w:rsidP="00C57562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6741CC14" w14:textId="77777777" w:rsidR="001F4C51" w:rsidRPr="00C57562" w:rsidRDefault="001F4C51" w:rsidP="00C5756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b/>
          <w:sz w:val="20"/>
          <w:szCs w:val="20"/>
        </w:rPr>
        <w:t>OŚWIADCZENIE WYKONAWCY O NIEPODLEGANIU WYKLUCZENIU Z POSTĘPOWANIA</w:t>
      </w:r>
    </w:p>
    <w:p w14:paraId="6B9532D3" w14:textId="072DC8FF" w:rsidR="004168B8" w:rsidRPr="00C57562" w:rsidRDefault="004168B8" w:rsidP="00C57562">
      <w:pPr>
        <w:spacing w:after="0" w:line="360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14:paraId="4FA6A45D" w14:textId="7777777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Ja niżej podpisany/a …………………………............................................................................................................</w:t>
      </w:r>
    </w:p>
    <w:p w14:paraId="46FC68F0" w14:textId="7777777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Stanowisko/podstawa osoby podpisującej oświadczenie do reprezentowania Wykonawcy:</w:t>
      </w:r>
    </w:p>
    <w:p w14:paraId="5C52A144" w14:textId="7777777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6901A4FD" w14:textId="7777777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Uprawniony/a do reprezentowania:</w:t>
      </w:r>
    </w:p>
    <w:p w14:paraId="7F235E57" w14:textId="7777777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Nazwa firmy: ...................................................................................................................................................</w:t>
      </w:r>
    </w:p>
    <w:p w14:paraId="0AE7270B" w14:textId="7777777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Adres firmy: .....................................................................................................................................................</w:t>
      </w:r>
    </w:p>
    <w:p w14:paraId="60D19926" w14:textId="35CD71E7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NIP: ……………………………………………………</w:t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</w:r>
    </w:p>
    <w:p w14:paraId="63ED43EF" w14:textId="4B5762D4" w:rsidR="001F4C51" w:rsidRPr="00C57562" w:rsidRDefault="001F4C51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 xml:space="preserve">oświadczam, </w:t>
      </w:r>
      <w:r w:rsidRPr="00C57562">
        <w:rPr>
          <w:rFonts w:ascii="Calibri" w:hAnsi="Calibri" w:cs="Calibri"/>
          <w:b/>
          <w:bCs/>
          <w:sz w:val="20"/>
          <w:szCs w:val="20"/>
        </w:rPr>
        <w:t>podlegam / nie podlegam</w:t>
      </w:r>
      <w:r w:rsidRPr="00C57562">
        <w:rPr>
          <w:rFonts w:ascii="Calibri" w:hAnsi="Calibri" w:cs="Calibri"/>
          <w:b/>
          <w:sz w:val="20"/>
          <w:szCs w:val="20"/>
        </w:rPr>
        <w:t xml:space="preserve"> </w:t>
      </w:r>
      <w:r w:rsidRPr="00C57562">
        <w:rPr>
          <w:rFonts w:ascii="Calibri" w:hAnsi="Calibri" w:cs="Calibri"/>
          <w:bCs/>
          <w:sz w:val="20"/>
          <w:szCs w:val="20"/>
        </w:rPr>
        <w:t>wykluczeniu z postępowania na podstawie art. 7 ust.1 ustawy z dnia 13 kwietnia 2022 r. o szczególnych rozwiązaniach w zakresie przeciwdziałania wspieraniu agresji na Ukrainę oraz służących ochronie bezpieczeństwa narodowego</w:t>
      </w:r>
      <w:r w:rsidRPr="00C57562">
        <w:rPr>
          <w:rFonts w:ascii="Calibri" w:hAnsi="Calibri" w:cs="Calibri"/>
          <w:sz w:val="20"/>
          <w:szCs w:val="20"/>
        </w:rPr>
        <w:t xml:space="preserve">. Zgodnie z art. 7 ust.1 ww. ustawy wykluczenia podlega: </w:t>
      </w:r>
    </w:p>
    <w:p w14:paraId="6646E0EF" w14:textId="62F5396B" w:rsidR="0045497E" w:rsidRPr="00C57562" w:rsidRDefault="0045497E" w:rsidP="00F72563">
      <w:pPr>
        <w:numPr>
          <w:ilvl w:val="0"/>
          <w:numId w:val="13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 xml:space="preserve">wykonawca oraz uczestnik konkursu wymienionego w wykazach określonych w rozporządzeniu 765/2006 </w:t>
      </w:r>
      <w:r w:rsidR="00692894" w:rsidRPr="00C57562">
        <w:rPr>
          <w:rFonts w:ascii="Calibri" w:hAnsi="Calibri" w:cs="Calibri"/>
          <w:sz w:val="20"/>
          <w:szCs w:val="20"/>
        </w:rPr>
        <w:t xml:space="preserve"> </w:t>
      </w:r>
      <w:r w:rsidRPr="00C57562">
        <w:rPr>
          <w:rFonts w:ascii="Calibri" w:hAnsi="Calibri" w:cs="Calibri"/>
          <w:sz w:val="20"/>
          <w:szCs w:val="20"/>
        </w:rPr>
        <w:t>i rozporządzeniu 269/2014 albo wpisanego na listę na podstawie decyzji w sprawie wpisu na listę rozstrzygającej o zastosowaniu środka, o którym mowa w art. 1 pkt 3 ustawy;</w:t>
      </w:r>
    </w:p>
    <w:p w14:paraId="48301F7E" w14:textId="0599D2B8" w:rsidR="0045497E" w:rsidRPr="00C57562" w:rsidRDefault="0045497E" w:rsidP="00F72563">
      <w:pPr>
        <w:numPr>
          <w:ilvl w:val="0"/>
          <w:numId w:val="13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wykonawca oraz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350979" w14:textId="77777777" w:rsidR="0045497E" w:rsidRPr="00C57562" w:rsidRDefault="0045497E" w:rsidP="00F72563">
      <w:pPr>
        <w:numPr>
          <w:ilvl w:val="0"/>
          <w:numId w:val="13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>wykonawca oraz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F494C8" w14:textId="77777777" w:rsidR="00F22E9C" w:rsidRPr="00C57562" w:rsidRDefault="00F22E9C" w:rsidP="00C57562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p w14:paraId="73F40653" w14:textId="77777777" w:rsidR="00F7657E" w:rsidRPr="00C57562" w:rsidRDefault="00F7657E" w:rsidP="00C57562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p w14:paraId="1A63ABCD" w14:textId="77777777" w:rsidR="00F7657E" w:rsidRPr="00C57562" w:rsidRDefault="00F7657E" w:rsidP="00C5756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C57562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</w:r>
      <w:r w:rsidRPr="00C57562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7CC29549" w14:textId="77777777" w:rsidR="00F7657E" w:rsidRPr="00C57562" w:rsidRDefault="00F7657E" w:rsidP="00C57562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C57562">
        <w:rPr>
          <w:rFonts w:ascii="Calibri" w:hAnsi="Calibri" w:cs="Calibri"/>
          <w:sz w:val="20"/>
          <w:szCs w:val="20"/>
        </w:rPr>
        <w:t xml:space="preserve">                         </w:t>
      </w:r>
      <w:r w:rsidRPr="00C57562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4FE60C1A" w14:textId="77777777" w:rsidR="00F7657E" w:rsidRPr="00C57562" w:rsidRDefault="00F7657E" w:rsidP="00C57562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7FD71DE0" w14:textId="3623E70D" w:rsidR="00FD4A30" w:rsidRPr="00C57562" w:rsidRDefault="00FD4A30" w:rsidP="00C57562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sectPr w:rsidR="00FD4A30" w:rsidRPr="00C57562" w:rsidSect="00F04D82">
      <w:headerReference w:type="default" r:id="rId8"/>
      <w:footerReference w:type="default" r:id="rId9"/>
      <w:pgSz w:w="11906" w:h="16838"/>
      <w:pgMar w:top="1417" w:right="1417" w:bottom="1417" w:left="1417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C2A19" w14:textId="77777777" w:rsidR="000E3759" w:rsidRDefault="000E3759" w:rsidP="008C3807">
      <w:pPr>
        <w:spacing w:after="0" w:line="240" w:lineRule="auto"/>
      </w:pPr>
      <w:r>
        <w:separator/>
      </w:r>
    </w:p>
  </w:endnote>
  <w:endnote w:type="continuationSeparator" w:id="0">
    <w:p w14:paraId="5B965701" w14:textId="77777777" w:rsidR="000E3759" w:rsidRDefault="000E3759" w:rsidP="008C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3498811"/>
      <w:docPartObj>
        <w:docPartGallery w:val="Page Numbers (Bottom of Page)"/>
        <w:docPartUnique/>
      </w:docPartObj>
    </w:sdtPr>
    <w:sdtEndPr>
      <w:rPr>
        <w:rFonts w:ascii="Calibri" w:hAnsi="Calibri" w:cs="Calibri"/>
        <w:b/>
        <w:bCs/>
        <w:sz w:val="20"/>
        <w:szCs w:val="20"/>
      </w:rPr>
    </w:sdtEndPr>
    <w:sdtContent>
      <w:p w14:paraId="6E1DE067" w14:textId="77777777" w:rsidR="003E79D7" w:rsidRPr="00542D2F" w:rsidRDefault="003E79D7">
        <w:pPr>
          <w:pStyle w:val="Stopka"/>
          <w:jc w:val="right"/>
          <w:rPr>
            <w:rFonts w:ascii="Calibri" w:hAnsi="Calibri" w:cs="Calibri"/>
            <w:b/>
            <w:bCs/>
            <w:sz w:val="20"/>
            <w:szCs w:val="20"/>
          </w:rPr>
        </w:pPr>
        <w:r w:rsidRPr="00542D2F">
          <w:rPr>
            <w:rFonts w:ascii="Calibri" w:hAnsi="Calibri" w:cs="Calibri"/>
            <w:b/>
            <w:bCs/>
            <w:noProof/>
            <w:sz w:val="20"/>
            <w:szCs w:val="20"/>
          </w:rPr>
          <w:drawing>
            <wp:anchor distT="0" distB="0" distL="114300" distR="114300" simplePos="0" relativeHeight="251659264" behindDoc="0" locked="0" layoutInCell="1" allowOverlap="1" wp14:anchorId="0C612C84" wp14:editId="251736AB">
              <wp:simplePos x="0" y="0"/>
              <wp:positionH relativeFrom="margin">
                <wp:posOffset>1851025</wp:posOffset>
              </wp:positionH>
              <wp:positionV relativeFrom="margin">
                <wp:posOffset>8701405</wp:posOffset>
              </wp:positionV>
              <wp:extent cx="1546623" cy="648000"/>
              <wp:effectExtent l="0" t="0" r="0" b="0"/>
              <wp:wrapTopAndBottom/>
              <wp:docPr id="1950651632" name="Obraz 1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22094697" name="Obraz 1" descr="Obraz zawierający tekst, Czcionka, logo, Grafika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6623" cy="64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42D2F">
          <w:rPr>
            <w:rFonts w:ascii="Calibri" w:hAnsi="Calibri" w:cs="Calibri"/>
            <w:b/>
            <w:bCs/>
            <w:sz w:val="20"/>
            <w:szCs w:val="20"/>
          </w:rPr>
          <w:fldChar w:fldCharType="begin"/>
        </w:r>
        <w:r w:rsidRPr="00542D2F">
          <w:rPr>
            <w:rFonts w:ascii="Calibri" w:hAnsi="Calibri" w:cs="Calibri"/>
            <w:b/>
            <w:bCs/>
            <w:sz w:val="20"/>
            <w:szCs w:val="20"/>
          </w:rPr>
          <w:instrText>PAGE   \* MERGEFORMAT</w:instrText>
        </w:r>
        <w:r w:rsidRPr="00542D2F">
          <w:rPr>
            <w:rFonts w:ascii="Calibri" w:hAnsi="Calibri" w:cs="Calibri"/>
            <w:b/>
            <w:bCs/>
            <w:sz w:val="20"/>
            <w:szCs w:val="20"/>
          </w:rPr>
          <w:fldChar w:fldCharType="separate"/>
        </w:r>
        <w:r w:rsidRPr="00542D2F">
          <w:rPr>
            <w:rFonts w:ascii="Calibri" w:hAnsi="Calibri" w:cs="Calibri"/>
            <w:b/>
            <w:bCs/>
            <w:sz w:val="20"/>
            <w:szCs w:val="20"/>
          </w:rPr>
          <w:t>2</w:t>
        </w:r>
        <w:r w:rsidRPr="00542D2F">
          <w:rPr>
            <w:rFonts w:ascii="Calibri" w:hAnsi="Calibri" w:cs="Calibri"/>
            <w:b/>
            <w:bCs/>
            <w:sz w:val="20"/>
            <w:szCs w:val="20"/>
          </w:rPr>
          <w:fldChar w:fldCharType="end"/>
        </w:r>
      </w:p>
    </w:sdtContent>
  </w:sdt>
  <w:p w14:paraId="2F87C0E5" w14:textId="74FFD34B" w:rsidR="008C3807" w:rsidRDefault="008C3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76261" w14:textId="77777777" w:rsidR="000E3759" w:rsidRDefault="000E3759" w:rsidP="008C3807">
      <w:pPr>
        <w:spacing w:after="0" w:line="240" w:lineRule="auto"/>
      </w:pPr>
      <w:r>
        <w:separator/>
      </w:r>
    </w:p>
  </w:footnote>
  <w:footnote w:type="continuationSeparator" w:id="0">
    <w:p w14:paraId="5D793A66" w14:textId="77777777" w:rsidR="000E3759" w:rsidRDefault="000E3759" w:rsidP="008C3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8AA8B" w14:textId="354B9970" w:rsidR="008C3807" w:rsidRPr="008C3807" w:rsidRDefault="008C3807" w:rsidP="008C3807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04A39B3" wp14:editId="512803FC">
          <wp:simplePos x="0" y="0"/>
          <wp:positionH relativeFrom="margin">
            <wp:align>right</wp:align>
          </wp:positionH>
          <wp:positionV relativeFrom="margin">
            <wp:posOffset>-795655</wp:posOffset>
          </wp:positionV>
          <wp:extent cx="5731510" cy="604520"/>
          <wp:effectExtent l="0" t="0" r="2540" b="5080"/>
          <wp:wrapSquare wrapText="bothSides"/>
          <wp:docPr id="1382113555" name="Obraz 1382113555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9FEF16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□"/>
      <w:lvlJc w:val="left"/>
      <w:pPr>
        <w:tabs>
          <w:tab w:val="num" w:pos="0"/>
        </w:tabs>
        <w:ind w:left="2236" w:hanging="708"/>
      </w:pPr>
      <w:rPr>
        <w:rFonts w:ascii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80" w:hanging="708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1" w:hanging="708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2" w:hanging="708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2" w:hanging="708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3" w:hanging="708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4" w:hanging="708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24" w:hanging="708"/>
      </w:pPr>
      <w:rPr>
        <w:rFonts w:ascii="Symbol" w:hAnsi="Symbol"/>
        <w:lang w:val="pl-PL" w:eastAsia="en-US" w:bidi="ar-SA"/>
      </w:rPr>
    </w:lvl>
  </w:abstractNum>
  <w:abstractNum w:abstractNumId="1" w15:restartNumberingAfterBreak="0">
    <w:nsid w:val="00000003"/>
    <w:multiLevelType w:val="multilevel"/>
    <w:tmpl w:val="5A5E4230"/>
    <w:name w:val="WWNum3"/>
    <w:lvl w:ilvl="0">
      <w:start w:val="1"/>
      <w:numFmt w:val="decimal"/>
      <w:lvlText w:val="%1."/>
      <w:lvlJc w:val="left"/>
      <w:pPr>
        <w:tabs>
          <w:tab w:val="num" w:pos="173"/>
        </w:tabs>
        <w:ind w:left="1005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Times New Roman" w:eastAsia="Calibri" w:hAnsi="Times New Roman" w:cs="Calibri" w:hint="default"/>
        <w:b w:val="0"/>
        <w:bCs w:val="0"/>
        <w:i w:val="0"/>
        <w:iCs w:val="0"/>
        <w:color w:val="FF000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2" w15:restartNumberingAfterBreak="0">
    <w:nsid w:val="00000004"/>
    <w:multiLevelType w:val="multilevel"/>
    <w:tmpl w:val="00000004"/>
    <w:name w:val="WWNum4"/>
    <w:lvl w:ilvl="0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56" w:hanging="360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73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89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6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39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956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73" w:hanging="360"/>
      </w:pPr>
      <w:rPr>
        <w:rFonts w:ascii="Symbol" w:hAnsi="Symbol"/>
        <w:lang w:val="pl-PL" w:eastAsia="en-US" w:bidi="ar-SA"/>
      </w:rPr>
    </w:lvl>
  </w:abstractNum>
  <w:abstractNum w:abstractNumId="3" w15:restartNumberingAfterBreak="0">
    <w:nsid w:val="00000005"/>
    <w:multiLevelType w:val="multilevel"/>
    <w:tmpl w:val="4386B894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1180" w:hanging="360"/>
      </w:pPr>
      <w:rPr>
        <w:rFonts w:ascii="Times New Roman" w:eastAsia="Calibri" w:hAnsi="Times New Roman" w:cs="Calibri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472" w:hanging="526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526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526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526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526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526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526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526"/>
      </w:pPr>
      <w:rPr>
        <w:rFonts w:ascii="Symbol" w:hAnsi="Symbol"/>
        <w:lang w:val="pl-PL" w:eastAsia="en-US" w:bidi="ar-SA"/>
      </w:rPr>
    </w:lvl>
  </w:abstractNum>
  <w:abstractNum w:abstractNumId="4" w15:restartNumberingAfterBreak="0">
    <w:nsid w:val="00000006"/>
    <w:multiLevelType w:val="multilevel"/>
    <w:tmpl w:val="3FCE494A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5" w15:restartNumberingAfterBreak="0">
    <w:nsid w:val="00000008"/>
    <w:multiLevelType w:val="multilevel"/>
    <w:tmpl w:val="0AB0439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49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158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68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77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87" w:hanging="360"/>
      </w:pPr>
      <w:rPr>
        <w:rFonts w:ascii="Symbol" w:hAnsi="Symbol"/>
        <w:lang w:val="pl-PL" w:eastAsia="en-US" w:bidi="ar-SA"/>
      </w:rPr>
    </w:lvl>
  </w:abstractNum>
  <w:abstractNum w:abstractNumId="6" w15:restartNumberingAfterBreak="0">
    <w:nsid w:val="00000009"/>
    <w:multiLevelType w:val="multilevel"/>
    <w:tmpl w:val="F9EC9A70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7" w15:restartNumberingAfterBreak="0">
    <w:nsid w:val="0000000A"/>
    <w:multiLevelType w:val="multilevel"/>
    <w:tmpl w:val="B058A164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26" w:hanging="579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13" w:hanging="579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99" w:hanging="579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86" w:hanging="579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73" w:hanging="579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59" w:hanging="579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46" w:hanging="579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3" w:hanging="579"/>
      </w:pPr>
      <w:rPr>
        <w:rFonts w:ascii="Symbol" w:hAnsi="Symbol"/>
        <w:lang w:val="pl-PL" w:eastAsia="en-US" w:bidi="ar-SA"/>
      </w:rPr>
    </w:lvl>
  </w:abstractNum>
  <w:abstractNum w:abstractNumId="8" w15:restartNumberingAfterBreak="0">
    <w:nsid w:val="0000000B"/>
    <w:multiLevelType w:val="multilevel"/>
    <w:tmpl w:val="1FD22186"/>
    <w:name w:val="WWNum12"/>
    <w:lvl w:ilvl="0">
      <w:start w:val="1"/>
      <w:numFmt w:val="lowerLetter"/>
      <w:lvlText w:val="%1."/>
      <w:lvlJc w:val="left"/>
      <w:pPr>
        <w:tabs>
          <w:tab w:val="num" w:pos="0"/>
        </w:tabs>
        <w:ind w:left="1180" w:hanging="360"/>
      </w:pPr>
      <w:rPr>
        <w:rFonts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32" w:hanging="360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5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7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90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4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95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8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01" w:hanging="360"/>
      </w:pPr>
      <w:rPr>
        <w:rFonts w:ascii="Symbol" w:hAnsi="Symbol"/>
        <w:lang w:val="pl-PL" w:eastAsia="en-US" w:bidi="ar-SA"/>
      </w:rPr>
    </w:lvl>
  </w:abstractNum>
  <w:abstractNum w:abstractNumId="9" w15:restartNumberingAfterBreak="0">
    <w:nsid w:val="0000000C"/>
    <w:multiLevelType w:val="multilevel"/>
    <w:tmpl w:val="0000000C"/>
    <w:name w:val="WWNum13"/>
    <w:lvl w:ilvl="0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56" w:hanging="360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73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89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6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39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956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73" w:hanging="360"/>
      </w:pPr>
      <w:rPr>
        <w:rFonts w:ascii="Symbol" w:hAnsi="Symbol"/>
        <w:lang w:val="pl-PL" w:eastAsia="en-US" w:bidi="ar-SA"/>
      </w:rPr>
    </w:lvl>
  </w:abstractNum>
  <w:abstractNum w:abstractNumId="10" w15:restartNumberingAfterBreak="0">
    <w:nsid w:val="0000000E"/>
    <w:multiLevelType w:val="multilevel"/>
    <w:tmpl w:val="7946F44C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85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1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77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9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4" w:hanging="360"/>
      </w:pPr>
      <w:rPr>
        <w:rFonts w:ascii="Symbol" w:hAnsi="Symbol"/>
        <w:lang w:val="pl-PL" w:eastAsia="en-US" w:bidi="ar-SA"/>
      </w:rPr>
    </w:lvl>
  </w:abstractNum>
  <w:abstractNum w:abstractNumId="11" w15:restartNumberingAfterBreak="0">
    <w:nsid w:val="00000014"/>
    <w:multiLevelType w:val="multilevel"/>
    <w:tmpl w:val="00000014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22622E0"/>
    <w:multiLevelType w:val="hybridMultilevel"/>
    <w:tmpl w:val="F1ECB378"/>
    <w:lvl w:ilvl="0" w:tplc="070CA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9E675A8"/>
    <w:multiLevelType w:val="hybridMultilevel"/>
    <w:tmpl w:val="48B0F2DC"/>
    <w:lvl w:ilvl="0" w:tplc="2BA4A5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6" w15:restartNumberingAfterBreak="0">
    <w:nsid w:val="0B560A27"/>
    <w:multiLevelType w:val="hybridMultilevel"/>
    <w:tmpl w:val="231AEC5A"/>
    <w:lvl w:ilvl="0" w:tplc="FFFFFFFF">
      <w:start w:val="1"/>
      <w:numFmt w:val="upperRoman"/>
      <w:lvlText w:val="%1)"/>
      <w:lvlJc w:val="left"/>
      <w:pPr>
        <w:ind w:left="1440" w:hanging="720"/>
      </w:pPr>
      <w:rPr>
        <w:rFonts w:eastAsia="DejaVuSan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E214CD6"/>
    <w:multiLevelType w:val="hybridMultilevel"/>
    <w:tmpl w:val="2E18B8AE"/>
    <w:lvl w:ilvl="0" w:tplc="18B43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6987BE5"/>
    <w:multiLevelType w:val="hybridMultilevel"/>
    <w:tmpl w:val="29004656"/>
    <w:lvl w:ilvl="0" w:tplc="D9DED3F2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D41CD"/>
    <w:multiLevelType w:val="hybridMultilevel"/>
    <w:tmpl w:val="1FA200D0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0" w15:restartNumberingAfterBreak="0">
    <w:nsid w:val="1A2B1BA3"/>
    <w:multiLevelType w:val="hybridMultilevel"/>
    <w:tmpl w:val="ADCAAA68"/>
    <w:lvl w:ilvl="0" w:tplc="0BF4EE6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 w15:restartNumberingAfterBreak="0">
    <w:nsid w:val="1C2B5F79"/>
    <w:multiLevelType w:val="hybridMultilevel"/>
    <w:tmpl w:val="DCE03F08"/>
    <w:lvl w:ilvl="0" w:tplc="44B8D5EA">
      <w:start w:val="1"/>
      <w:numFmt w:val="upperRoman"/>
      <w:lvlText w:val="%1)"/>
      <w:lvlJc w:val="left"/>
      <w:pPr>
        <w:ind w:left="1440" w:hanging="720"/>
      </w:pPr>
      <w:rPr>
        <w:rFonts w:eastAsia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4A178B"/>
    <w:multiLevelType w:val="hybridMultilevel"/>
    <w:tmpl w:val="9C0E688A"/>
    <w:lvl w:ilvl="0" w:tplc="F58E14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C5BC4"/>
    <w:multiLevelType w:val="hybridMultilevel"/>
    <w:tmpl w:val="6AD28B02"/>
    <w:lvl w:ilvl="0" w:tplc="0415000F">
      <w:start w:val="1"/>
      <w:numFmt w:val="decimal"/>
      <w:lvlText w:val="%1."/>
      <w:lvlJc w:val="left"/>
      <w:pPr>
        <w:ind w:left="383" w:hanging="36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abstractNum w:abstractNumId="24" w15:restartNumberingAfterBreak="0">
    <w:nsid w:val="2D1372BA"/>
    <w:multiLevelType w:val="hybridMultilevel"/>
    <w:tmpl w:val="E5AC8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A95D69"/>
    <w:multiLevelType w:val="hybridMultilevel"/>
    <w:tmpl w:val="B32C3EAE"/>
    <w:lvl w:ilvl="0" w:tplc="2D522852">
      <w:start w:val="1"/>
      <w:numFmt w:val="bullet"/>
      <w:lvlText w:val="-"/>
      <w:lvlJc w:val="left"/>
      <w:pPr>
        <w:ind w:left="15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6" w15:restartNumberingAfterBreak="0">
    <w:nsid w:val="35DD2E9B"/>
    <w:multiLevelType w:val="hybridMultilevel"/>
    <w:tmpl w:val="05E68A7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F294D"/>
    <w:multiLevelType w:val="multilevel"/>
    <w:tmpl w:val="0AB0439E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Times New Roman" w:eastAsia="Calibri" w:hAnsi="Times New Roman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49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158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68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77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87" w:hanging="360"/>
      </w:pPr>
      <w:rPr>
        <w:rFonts w:ascii="Symbol" w:hAnsi="Symbol"/>
        <w:lang w:val="pl-PL" w:eastAsia="en-US" w:bidi="ar-SA"/>
      </w:rPr>
    </w:lvl>
  </w:abstractNum>
  <w:abstractNum w:abstractNumId="28" w15:restartNumberingAfterBreak="0">
    <w:nsid w:val="46F42FC7"/>
    <w:multiLevelType w:val="hybridMultilevel"/>
    <w:tmpl w:val="B39A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92CCC"/>
    <w:multiLevelType w:val="hybridMultilevel"/>
    <w:tmpl w:val="A5D44434"/>
    <w:lvl w:ilvl="0" w:tplc="C0449AF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156287F"/>
    <w:multiLevelType w:val="hybridMultilevel"/>
    <w:tmpl w:val="668EE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00E27"/>
    <w:multiLevelType w:val="hybridMultilevel"/>
    <w:tmpl w:val="DBBEBD06"/>
    <w:lvl w:ilvl="0" w:tplc="D14CE8D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14F5D8E"/>
    <w:multiLevelType w:val="hybridMultilevel"/>
    <w:tmpl w:val="80D26C2E"/>
    <w:lvl w:ilvl="0" w:tplc="57AA8F9A">
      <w:start w:val="1"/>
      <w:numFmt w:val="decimal"/>
      <w:lvlText w:val="%1)"/>
      <w:lvlJc w:val="left"/>
      <w:pPr>
        <w:ind w:left="8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3" w15:restartNumberingAfterBreak="0">
    <w:nsid w:val="65AC4D54"/>
    <w:multiLevelType w:val="hybridMultilevel"/>
    <w:tmpl w:val="52062762"/>
    <w:lvl w:ilvl="0" w:tplc="01EE5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01283D8">
      <w:start w:val="1"/>
      <w:numFmt w:val="lowerLetter"/>
      <w:lvlText w:val="%2)"/>
      <w:lvlJc w:val="left"/>
      <w:pPr>
        <w:ind w:left="1647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B0306DF"/>
    <w:multiLevelType w:val="hybridMultilevel"/>
    <w:tmpl w:val="D2A476BA"/>
    <w:lvl w:ilvl="0" w:tplc="FB0EEFDE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5811042">
    <w:abstractNumId w:val="20"/>
  </w:num>
  <w:num w:numId="2" w16cid:durableId="494229056">
    <w:abstractNumId w:val="17"/>
  </w:num>
  <w:num w:numId="3" w16cid:durableId="1039402934">
    <w:abstractNumId w:val="34"/>
  </w:num>
  <w:num w:numId="4" w16cid:durableId="1500728881">
    <w:abstractNumId w:val="13"/>
  </w:num>
  <w:num w:numId="5" w16cid:durableId="473569530">
    <w:abstractNumId w:val="29"/>
  </w:num>
  <w:num w:numId="6" w16cid:durableId="123235452">
    <w:abstractNumId w:val="14"/>
  </w:num>
  <w:num w:numId="7" w16cid:durableId="1618901503">
    <w:abstractNumId w:val="33"/>
  </w:num>
  <w:num w:numId="8" w16cid:durableId="296037394">
    <w:abstractNumId w:val="24"/>
  </w:num>
  <w:num w:numId="9" w16cid:durableId="1475021072">
    <w:abstractNumId w:val="15"/>
  </w:num>
  <w:num w:numId="10" w16cid:durableId="1523128145">
    <w:abstractNumId w:val="30"/>
  </w:num>
  <w:num w:numId="11" w16cid:durableId="125779919">
    <w:abstractNumId w:val="18"/>
  </w:num>
  <w:num w:numId="12" w16cid:durableId="168495059">
    <w:abstractNumId w:val="28"/>
  </w:num>
  <w:num w:numId="13" w16cid:durableId="13275860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370320">
    <w:abstractNumId w:val="31"/>
  </w:num>
  <w:num w:numId="15" w16cid:durableId="1442338893">
    <w:abstractNumId w:val="10"/>
  </w:num>
  <w:num w:numId="16" w16cid:durableId="1443107235">
    <w:abstractNumId w:val="8"/>
  </w:num>
  <w:num w:numId="17" w16cid:durableId="990983344">
    <w:abstractNumId w:val="9"/>
  </w:num>
  <w:num w:numId="18" w16cid:durableId="1516338019">
    <w:abstractNumId w:val="22"/>
  </w:num>
  <w:num w:numId="19" w16cid:durableId="2112430429">
    <w:abstractNumId w:val="21"/>
  </w:num>
  <w:num w:numId="20" w16cid:durableId="546456183">
    <w:abstractNumId w:val="16"/>
  </w:num>
  <w:num w:numId="21" w16cid:durableId="604462330">
    <w:abstractNumId w:val="26"/>
  </w:num>
  <w:num w:numId="22" w16cid:durableId="1097477742">
    <w:abstractNumId w:val="5"/>
  </w:num>
  <w:num w:numId="23" w16cid:durableId="1463306733">
    <w:abstractNumId w:val="25"/>
  </w:num>
  <w:num w:numId="24" w16cid:durableId="1984002063">
    <w:abstractNumId w:val="32"/>
  </w:num>
  <w:num w:numId="25" w16cid:durableId="503518843">
    <w:abstractNumId w:val="27"/>
  </w:num>
  <w:num w:numId="26" w16cid:durableId="1837913821">
    <w:abstractNumId w:val="7"/>
  </w:num>
  <w:num w:numId="27" w16cid:durableId="1865166893">
    <w:abstractNumId w:val="0"/>
  </w:num>
  <w:num w:numId="28" w16cid:durableId="347566978">
    <w:abstractNumId w:val="2"/>
  </w:num>
  <w:num w:numId="29" w16cid:durableId="183137126">
    <w:abstractNumId w:val="3"/>
  </w:num>
  <w:num w:numId="30" w16cid:durableId="1369644819">
    <w:abstractNumId w:val="4"/>
  </w:num>
  <w:num w:numId="31" w16cid:durableId="1129124049">
    <w:abstractNumId w:val="11"/>
  </w:num>
  <w:num w:numId="32" w16cid:durableId="376861437">
    <w:abstractNumId w:val="12"/>
  </w:num>
  <w:num w:numId="33" w16cid:durableId="1538161719">
    <w:abstractNumId w:val="19"/>
  </w:num>
  <w:num w:numId="34" w16cid:durableId="1595898831">
    <w:abstractNumId w:val="1"/>
  </w:num>
  <w:num w:numId="35" w16cid:durableId="1468814781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8BC"/>
    <w:rsid w:val="000124AD"/>
    <w:rsid w:val="00014A4F"/>
    <w:rsid w:val="0001623B"/>
    <w:rsid w:val="00017F91"/>
    <w:rsid w:val="00020A10"/>
    <w:rsid w:val="000224B5"/>
    <w:rsid w:val="0002587C"/>
    <w:rsid w:val="00026A4B"/>
    <w:rsid w:val="00033336"/>
    <w:rsid w:val="0003658D"/>
    <w:rsid w:val="000448CC"/>
    <w:rsid w:val="0004613E"/>
    <w:rsid w:val="000507A5"/>
    <w:rsid w:val="00050A8D"/>
    <w:rsid w:val="000566CB"/>
    <w:rsid w:val="00056974"/>
    <w:rsid w:val="0006152D"/>
    <w:rsid w:val="00065F2E"/>
    <w:rsid w:val="00067C6C"/>
    <w:rsid w:val="00072447"/>
    <w:rsid w:val="00074BA9"/>
    <w:rsid w:val="00081301"/>
    <w:rsid w:val="00085EEB"/>
    <w:rsid w:val="000912EF"/>
    <w:rsid w:val="00091B83"/>
    <w:rsid w:val="0009629E"/>
    <w:rsid w:val="00096D43"/>
    <w:rsid w:val="000A0430"/>
    <w:rsid w:val="000A1908"/>
    <w:rsid w:val="000A24FA"/>
    <w:rsid w:val="000A556B"/>
    <w:rsid w:val="000A5628"/>
    <w:rsid w:val="000A5F2D"/>
    <w:rsid w:val="000A6F44"/>
    <w:rsid w:val="000C1F2C"/>
    <w:rsid w:val="000D143D"/>
    <w:rsid w:val="000D36FD"/>
    <w:rsid w:val="000D423D"/>
    <w:rsid w:val="000D5843"/>
    <w:rsid w:val="000E3759"/>
    <w:rsid w:val="000E5358"/>
    <w:rsid w:val="000E7AE6"/>
    <w:rsid w:val="000F7D97"/>
    <w:rsid w:val="001035A0"/>
    <w:rsid w:val="00106EAD"/>
    <w:rsid w:val="00112D1F"/>
    <w:rsid w:val="00117894"/>
    <w:rsid w:val="00122A9B"/>
    <w:rsid w:val="00127DA7"/>
    <w:rsid w:val="00153285"/>
    <w:rsid w:val="001551D0"/>
    <w:rsid w:val="0015547B"/>
    <w:rsid w:val="00156380"/>
    <w:rsid w:val="00164BDD"/>
    <w:rsid w:val="001650E5"/>
    <w:rsid w:val="0016565C"/>
    <w:rsid w:val="00165766"/>
    <w:rsid w:val="00165BC0"/>
    <w:rsid w:val="00170BE7"/>
    <w:rsid w:val="00170C89"/>
    <w:rsid w:val="001735BE"/>
    <w:rsid w:val="00180140"/>
    <w:rsid w:val="00181CC0"/>
    <w:rsid w:val="00182389"/>
    <w:rsid w:val="0018243E"/>
    <w:rsid w:val="00184E18"/>
    <w:rsid w:val="001850EE"/>
    <w:rsid w:val="00191286"/>
    <w:rsid w:val="00192993"/>
    <w:rsid w:val="00192B4D"/>
    <w:rsid w:val="00192CA6"/>
    <w:rsid w:val="0019417B"/>
    <w:rsid w:val="001A1D74"/>
    <w:rsid w:val="001A6FBC"/>
    <w:rsid w:val="001B24AD"/>
    <w:rsid w:val="001C05B5"/>
    <w:rsid w:val="001C598A"/>
    <w:rsid w:val="001D0F5D"/>
    <w:rsid w:val="001D6912"/>
    <w:rsid w:val="001E54BE"/>
    <w:rsid w:val="001E5A86"/>
    <w:rsid w:val="001F4C51"/>
    <w:rsid w:val="001F59C9"/>
    <w:rsid w:val="00201736"/>
    <w:rsid w:val="0021792C"/>
    <w:rsid w:val="00222BA1"/>
    <w:rsid w:val="00222BAC"/>
    <w:rsid w:val="0022645A"/>
    <w:rsid w:val="00231CF9"/>
    <w:rsid w:val="0023693A"/>
    <w:rsid w:val="002444FA"/>
    <w:rsid w:val="002526FA"/>
    <w:rsid w:val="002532B8"/>
    <w:rsid w:val="00256089"/>
    <w:rsid w:val="00262A7D"/>
    <w:rsid w:val="00283C3D"/>
    <w:rsid w:val="0028477D"/>
    <w:rsid w:val="002864D2"/>
    <w:rsid w:val="002866A4"/>
    <w:rsid w:val="00291910"/>
    <w:rsid w:val="00292427"/>
    <w:rsid w:val="0029793B"/>
    <w:rsid w:val="00297A70"/>
    <w:rsid w:val="002A1039"/>
    <w:rsid w:val="002A1C82"/>
    <w:rsid w:val="002B26FD"/>
    <w:rsid w:val="002B4014"/>
    <w:rsid w:val="002B56AB"/>
    <w:rsid w:val="002C0C45"/>
    <w:rsid w:val="002C28E0"/>
    <w:rsid w:val="002C2B4E"/>
    <w:rsid w:val="002C3BC7"/>
    <w:rsid w:val="002C549B"/>
    <w:rsid w:val="002D1EAE"/>
    <w:rsid w:val="002D7045"/>
    <w:rsid w:val="002D73A4"/>
    <w:rsid w:val="002E12FB"/>
    <w:rsid w:val="002F380A"/>
    <w:rsid w:val="002F3DD4"/>
    <w:rsid w:val="002F7EF8"/>
    <w:rsid w:val="00306BF7"/>
    <w:rsid w:val="00307039"/>
    <w:rsid w:val="00307E87"/>
    <w:rsid w:val="00311B6C"/>
    <w:rsid w:val="00313096"/>
    <w:rsid w:val="003156C6"/>
    <w:rsid w:val="003208F0"/>
    <w:rsid w:val="00325373"/>
    <w:rsid w:val="00326C00"/>
    <w:rsid w:val="00333F41"/>
    <w:rsid w:val="00341135"/>
    <w:rsid w:val="00342989"/>
    <w:rsid w:val="003577C5"/>
    <w:rsid w:val="0035786F"/>
    <w:rsid w:val="003613DA"/>
    <w:rsid w:val="00363292"/>
    <w:rsid w:val="0038004D"/>
    <w:rsid w:val="00382308"/>
    <w:rsid w:val="00384B06"/>
    <w:rsid w:val="00392742"/>
    <w:rsid w:val="0039398F"/>
    <w:rsid w:val="003A3713"/>
    <w:rsid w:val="003A4041"/>
    <w:rsid w:val="003C0CAF"/>
    <w:rsid w:val="003D044B"/>
    <w:rsid w:val="003D5AB6"/>
    <w:rsid w:val="003E004C"/>
    <w:rsid w:val="003E22FA"/>
    <w:rsid w:val="003E79D7"/>
    <w:rsid w:val="00413C91"/>
    <w:rsid w:val="004168B8"/>
    <w:rsid w:val="00416E3E"/>
    <w:rsid w:val="0041724B"/>
    <w:rsid w:val="00425E09"/>
    <w:rsid w:val="0043027E"/>
    <w:rsid w:val="00432F48"/>
    <w:rsid w:val="004343FE"/>
    <w:rsid w:val="0043494A"/>
    <w:rsid w:val="0043675E"/>
    <w:rsid w:val="00436C38"/>
    <w:rsid w:val="004413CC"/>
    <w:rsid w:val="00443BF0"/>
    <w:rsid w:val="00445E4D"/>
    <w:rsid w:val="0045497E"/>
    <w:rsid w:val="00457B19"/>
    <w:rsid w:val="00463164"/>
    <w:rsid w:val="00471C14"/>
    <w:rsid w:val="00472AFE"/>
    <w:rsid w:val="00472B53"/>
    <w:rsid w:val="00474EAF"/>
    <w:rsid w:val="00476CC8"/>
    <w:rsid w:val="0047719F"/>
    <w:rsid w:val="00477B20"/>
    <w:rsid w:val="00480160"/>
    <w:rsid w:val="00485906"/>
    <w:rsid w:val="004878B8"/>
    <w:rsid w:val="00495882"/>
    <w:rsid w:val="00496271"/>
    <w:rsid w:val="004B1C95"/>
    <w:rsid w:val="004B5672"/>
    <w:rsid w:val="004C1E56"/>
    <w:rsid w:val="004C4145"/>
    <w:rsid w:val="004C6350"/>
    <w:rsid w:val="004D0CAA"/>
    <w:rsid w:val="004D734F"/>
    <w:rsid w:val="004D7CBC"/>
    <w:rsid w:val="004E3DF9"/>
    <w:rsid w:val="004F3B24"/>
    <w:rsid w:val="004F6F3D"/>
    <w:rsid w:val="00507004"/>
    <w:rsid w:val="00512A3C"/>
    <w:rsid w:val="00513B35"/>
    <w:rsid w:val="005211AD"/>
    <w:rsid w:val="00525020"/>
    <w:rsid w:val="00526A22"/>
    <w:rsid w:val="00532F3C"/>
    <w:rsid w:val="00540DF5"/>
    <w:rsid w:val="00542D2F"/>
    <w:rsid w:val="00547962"/>
    <w:rsid w:val="005510E7"/>
    <w:rsid w:val="005516F6"/>
    <w:rsid w:val="00551D00"/>
    <w:rsid w:val="0056137B"/>
    <w:rsid w:val="00563935"/>
    <w:rsid w:val="00565D7E"/>
    <w:rsid w:val="0057615F"/>
    <w:rsid w:val="00577ED4"/>
    <w:rsid w:val="00585B4C"/>
    <w:rsid w:val="005864C8"/>
    <w:rsid w:val="00593144"/>
    <w:rsid w:val="00593BC9"/>
    <w:rsid w:val="00597943"/>
    <w:rsid w:val="005A3EDA"/>
    <w:rsid w:val="005B25D5"/>
    <w:rsid w:val="005B7B7B"/>
    <w:rsid w:val="005C0E47"/>
    <w:rsid w:val="005C1605"/>
    <w:rsid w:val="005C3665"/>
    <w:rsid w:val="005C3DDB"/>
    <w:rsid w:val="005C74EE"/>
    <w:rsid w:val="005D36AA"/>
    <w:rsid w:val="005D4EFC"/>
    <w:rsid w:val="005D72FA"/>
    <w:rsid w:val="005E2C02"/>
    <w:rsid w:val="005F0A91"/>
    <w:rsid w:val="005F4487"/>
    <w:rsid w:val="005F5A61"/>
    <w:rsid w:val="00602A7F"/>
    <w:rsid w:val="0062087E"/>
    <w:rsid w:val="00620D55"/>
    <w:rsid w:val="0062477B"/>
    <w:rsid w:val="00626BAE"/>
    <w:rsid w:val="006308E8"/>
    <w:rsid w:val="00633C92"/>
    <w:rsid w:val="00634288"/>
    <w:rsid w:val="00640B4E"/>
    <w:rsid w:val="00643222"/>
    <w:rsid w:val="00647D23"/>
    <w:rsid w:val="00663FDE"/>
    <w:rsid w:val="0066610B"/>
    <w:rsid w:val="006710CB"/>
    <w:rsid w:val="00674A27"/>
    <w:rsid w:val="006778BC"/>
    <w:rsid w:val="00677935"/>
    <w:rsid w:val="006836B2"/>
    <w:rsid w:val="00687A96"/>
    <w:rsid w:val="00690272"/>
    <w:rsid w:val="00692894"/>
    <w:rsid w:val="006939A9"/>
    <w:rsid w:val="00695D73"/>
    <w:rsid w:val="00696723"/>
    <w:rsid w:val="006A1D6D"/>
    <w:rsid w:val="006A2158"/>
    <w:rsid w:val="006A2AF6"/>
    <w:rsid w:val="006A2EA7"/>
    <w:rsid w:val="006B166A"/>
    <w:rsid w:val="006B4618"/>
    <w:rsid w:val="006B4F93"/>
    <w:rsid w:val="006B7DD8"/>
    <w:rsid w:val="006C0F11"/>
    <w:rsid w:val="006C34B1"/>
    <w:rsid w:val="006C4D89"/>
    <w:rsid w:val="006C6FAE"/>
    <w:rsid w:val="006D1AB4"/>
    <w:rsid w:val="006D278E"/>
    <w:rsid w:val="006D5B87"/>
    <w:rsid w:val="006D7B70"/>
    <w:rsid w:val="006E31B1"/>
    <w:rsid w:val="006E5693"/>
    <w:rsid w:val="006E7CE5"/>
    <w:rsid w:val="006F0562"/>
    <w:rsid w:val="006F36FD"/>
    <w:rsid w:val="006F5756"/>
    <w:rsid w:val="00700789"/>
    <w:rsid w:val="00702C74"/>
    <w:rsid w:val="00705D14"/>
    <w:rsid w:val="00713855"/>
    <w:rsid w:val="00715131"/>
    <w:rsid w:val="00715AA5"/>
    <w:rsid w:val="007166AF"/>
    <w:rsid w:val="00723786"/>
    <w:rsid w:val="00726144"/>
    <w:rsid w:val="00727D0B"/>
    <w:rsid w:val="00734D3D"/>
    <w:rsid w:val="00735258"/>
    <w:rsid w:val="0074146F"/>
    <w:rsid w:val="00745289"/>
    <w:rsid w:val="00750413"/>
    <w:rsid w:val="00753BF9"/>
    <w:rsid w:val="00762AA3"/>
    <w:rsid w:val="0077037F"/>
    <w:rsid w:val="00773732"/>
    <w:rsid w:val="0077500A"/>
    <w:rsid w:val="00775FB9"/>
    <w:rsid w:val="0077620B"/>
    <w:rsid w:val="007775E3"/>
    <w:rsid w:val="00782BE8"/>
    <w:rsid w:val="0078304C"/>
    <w:rsid w:val="00784C93"/>
    <w:rsid w:val="0078500C"/>
    <w:rsid w:val="0078798E"/>
    <w:rsid w:val="00792755"/>
    <w:rsid w:val="007935A6"/>
    <w:rsid w:val="00793FA9"/>
    <w:rsid w:val="00797402"/>
    <w:rsid w:val="007A1BEE"/>
    <w:rsid w:val="007A24FA"/>
    <w:rsid w:val="007B0613"/>
    <w:rsid w:val="007B0EF3"/>
    <w:rsid w:val="007B15FE"/>
    <w:rsid w:val="007B178D"/>
    <w:rsid w:val="007B2B9F"/>
    <w:rsid w:val="007B4FE2"/>
    <w:rsid w:val="007B5670"/>
    <w:rsid w:val="007D23CF"/>
    <w:rsid w:val="007F1B3F"/>
    <w:rsid w:val="007F7B4C"/>
    <w:rsid w:val="0080574C"/>
    <w:rsid w:val="00811872"/>
    <w:rsid w:val="00813F98"/>
    <w:rsid w:val="008204CA"/>
    <w:rsid w:val="00824833"/>
    <w:rsid w:val="00830257"/>
    <w:rsid w:val="008332DF"/>
    <w:rsid w:val="00842EF1"/>
    <w:rsid w:val="00844BC7"/>
    <w:rsid w:val="00845883"/>
    <w:rsid w:val="00850224"/>
    <w:rsid w:val="00852533"/>
    <w:rsid w:val="00856D6D"/>
    <w:rsid w:val="008573DD"/>
    <w:rsid w:val="00860F22"/>
    <w:rsid w:val="008778C4"/>
    <w:rsid w:val="008818DE"/>
    <w:rsid w:val="00881E3B"/>
    <w:rsid w:val="00882140"/>
    <w:rsid w:val="00882EB4"/>
    <w:rsid w:val="00883A9F"/>
    <w:rsid w:val="008850E5"/>
    <w:rsid w:val="00890A1A"/>
    <w:rsid w:val="00891104"/>
    <w:rsid w:val="008A0C95"/>
    <w:rsid w:val="008B0526"/>
    <w:rsid w:val="008B3501"/>
    <w:rsid w:val="008B5184"/>
    <w:rsid w:val="008B600D"/>
    <w:rsid w:val="008B610F"/>
    <w:rsid w:val="008C1655"/>
    <w:rsid w:val="008C3807"/>
    <w:rsid w:val="008C4D7A"/>
    <w:rsid w:val="008C5FBA"/>
    <w:rsid w:val="008C71C6"/>
    <w:rsid w:val="008D23E0"/>
    <w:rsid w:val="008D741B"/>
    <w:rsid w:val="008E167E"/>
    <w:rsid w:val="008E2092"/>
    <w:rsid w:val="008E2F0D"/>
    <w:rsid w:val="008F34FA"/>
    <w:rsid w:val="008F3904"/>
    <w:rsid w:val="00903F24"/>
    <w:rsid w:val="00905C7E"/>
    <w:rsid w:val="00906C85"/>
    <w:rsid w:val="009078D8"/>
    <w:rsid w:val="00915049"/>
    <w:rsid w:val="00915CAB"/>
    <w:rsid w:val="009161D6"/>
    <w:rsid w:val="00922ED2"/>
    <w:rsid w:val="009357FB"/>
    <w:rsid w:val="00937E2D"/>
    <w:rsid w:val="00946706"/>
    <w:rsid w:val="00946915"/>
    <w:rsid w:val="00947536"/>
    <w:rsid w:val="009509D2"/>
    <w:rsid w:val="009527A3"/>
    <w:rsid w:val="009549B4"/>
    <w:rsid w:val="00954A55"/>
    <w:rsid w:val="00955893"/>
    <w:rsid w:val="0096165C"/>
    <w:rsid w:val="00966BEA"/>
    <w:rsid w:val="00966E39"/>
    <w:rsid w:val="00976ABB"/>
    <w:rsid w:val="00982BC8"/>
    <w:rsid w:val="00995302"/>
    <w:rsid w:val="0099789A"/>
    <w:rsid w:val="009A4ECB"/>
    <w:rsid w:val="009B3939"/>
    <w:rsid w:val="009C1633"/>
    <w:rsid w:val="009C5E41"/>
    <w:rsid w:val="009C6868"/>
    <w:rsid w:val="009C6A58"/>
    <w:rsid w:val="009C7008"/>
    <w:rsid w:val="009C7156"/>
    <w:rsid w:val="009C7FD8"/>
    <w:rsid w:val="009D222E"/>
    <w:rsid w:val="009D5A84"/>
    <w:rsid w:val="009D6A98"/>
    <w:rsid w:val="009E47E7"/>
    <w:rsid w:val="009E69F1"/>
    <w:rsid w:val="009F1170"/>
    <w:rsid w:val="00A0393C"/>
    <w:rsid w:val="00A043E3"/>
    <w:rsid w:val="00A06EEE"/>
    <w:rsid w:val="00A21167"/>
    <w:rsid w:val="00A222D6"/>
    <w:rsid w:val="00A24A4C"/>
    <w:rsid w:val="00A25AD9"/>
    <w:rsid w:val="00A37288"/>
    <w:rsid w:val="00A40255"/>
    <w:rsid w:val="00A416A8"/>
    <w:rsid w:val="00A423B5"/>
    <w:rsid w:val="00A450B4"/>
    <w:rsid w:val="00A5141B"/>
    <w:rsid w:val="00A529E7"/>
    <w:rsid w:val="00A53780"/>
    <w:rsid w:val="00A5452C"/>
    <w:rsid w:val="00A61A83"/>
    <w:rsid w:val="00A70EE4"/>
    <w:rsid w:val="00A7723B"/>
    <w:rsid w:val="00A82BF1"/>
    <w:rsid w:val="00A841BA"/>
    <w:rsid w:val="00A8785B"/>
    <w:rsid w:val="00A9210F"/>
    <w:rsid w:val="00A94B44"/>
    <w:rsid w:val="00AA1E8C"/>
    <w:rsid w:val="00AB534B"/>
    <w:rsid w:val="00AB6880"/>
    <w:rsid w:val="00AC4E0E"/>
    <w:rsid w:val="00AD0665"/>
    <w:rsid w:val="00AD39F9"/>
    <w:rsid w:val="00AD7DAC"/>
    <w:rsid w:val="00AE1403"/>
    <w:rsid w:val="00AE31F8"/>
    <w:rsid w:val="00AE3A9E"/>
    <w:rsid w:val="00AE3F13"/>
    <w:rsid w:val="00AE644A"/>
    <w:rsid w:val="00AE7B9A"/>
    <w:rsid w:val="00AF1FE2"/>
    <w:rsid w:val="00AF2C7E"/>
    <w:rsid w:val="00AF73FA"/>
    <w:rsid w:val="00B00240"/>
    <w:rsid w:val="00B0186F"/>
    <w:rsid w:val="00B11D57"/>
    <w:rsid w:val="00B13666"/>
    <w:rsid w:val="00B1757F"/>
    <w:rsid w:val="00B21EB6"/>
    <w:rsid w:val="00B26033"/>
    <w:rsid w:val="00B318A7"/>
    <w:rsid w:val="00B34586"/>
    <w:rsid w:val="00B4174B"/>
    <w:rsid w:val="00B43323"/>
    <w:rsid w:val="00B4357D"/>
    <w:rsid w:val="00B50D22"/>
    <w:rsid w:val="00B5445A"/>
    <w:rsid w:val="00B710DA"/>
    <w:rsid w:val="00B721E2"/>
    <w:rsid w:val="00B732F9"/>
    <w:rsid w:val="00B82DD0"/>
    <w:rsid w:val="00B924F5"/>
    <w:rsid w:val="00B96795"/>
    <w:rsid w:val="00BA696E"/>
    <w:rsid w:val="00BB0BD8"/>
    <w:rsid w:val="00BB23CB"/>
    <w:rsid w:val="00BB440A"/>
    <w:rsid w:val="00BB49AB"/>
    <w:rsid w:val="00BB684E"/>
    <w:rsid w:val="00BB79A8"/>
    <w:rsid w:val="00BC2277"/>
    <w:rsid w:val="00BC3C48"/>
    <w:rsid w:val="00BC58BA"/>
    <w:rsid w:val="00BD7884"/>
    <w:rsid w:val="00BE22EE"/>
    <w:rsid w:val="00BE4417"/>
    <w:rsid w:val="00BE704E"/>
    <w:rsid w:val="00BF1509"/>
    <w:rsid w:val="00BF7A4C"/>
    <w:rsid w:val="00C01B09"/>
    <w:rsid w:val="00C038F8"/>
    <w:rsid w:val="00C1111E"/>
    <w:rsid w:val="00C14A04"/>
    <w:rsid w:val="00C156BE"/>
    <w:rsid w:val="00C17C50"/>
    <w:rsid w:val="00C209FA"/>
    <w:rsid w:val="00C2322D"/>
    <w:rsid w:val="00C2683F"/>
    <w:rsid w:val="00C34E54"/>
    <w:rsid w:val="00C40732"/>
    <w:rsid w:val="00C45D81"/>
    <w:rsid w:val="00C50EA7"/>
    <w:rsid w:val="00C5293B"/>
    <w:rsid w:val="00C57562"/>
    <w:rsid w:val="00C71E3E"/>
    <w:rsid w:val="00C72177"/>
    <w:rsid w:val="00C725BB"/>
    <w:rsid w:val="00C77318"/>
    <w:rsid w:val="00C80CB6"/>
    <w:rsid w:val="00C85E38"/>
    <w:rsid w:val="00C873A2"/>
    <w:rsid w:val="00C90FA0"/>
    <w:rsid w:val="00C91414"/>
    <w:rsid w:val="00C9331A"/>
    <w:rsid w:val="00C9708F"/>
    <w:rsid w:val="00CA2DE4"/>
    <w:rsid w:val="00CA5443"/>
    <w:rsid w:val="00CA788B"/>
    <w:rsid w:val="00CB0F58"/>
    <w:rsid w:val="00CB1899"/>
    <w:rsid w:val="00CB3B8B"/>
    <w:rsid w:val="00CC0E8F"/>
    <w:rsid w:val="00CC2C9C"/>
    <w:rsid w:val="00CC41AB"/>
    <w:rsid w:val="00CC57D7"/>
    <w:rsid w:val="00CE5910"/>
    <w:rsid w:val="00D07E91"/>
    <w:rsid w:val="00D10B11"/>
    <w:rsid w:val="00D1126A"/>
    <w:rsid w:val="00D12ACA"/>
    <w:rsid w:val="00D22DDA"/>
    <w:rsid w:val="00D22FF9"/>
    <w:rsid w:val="00D2705C"/>
    <w:rsid w:val="00D3080F"/>
    <w:rsid w:val="00D32648"/>
    <w:rsid w:val="00D32925"/>
    <w:rsid w:val="00D42789"/>
    <w:rsid w:val="00D4355C"/>
    <w:rsid w:val="00D70314"/>
    <w:rsid w:val="00D70A9C"/>
    <w:rsid w:val="00D75F1D"/>
    <w:rsid w:val="00D763D9"/>
    <w:rsid w:val="00D87DCC"/>
    <w:rsid w:val="00D90212"/>
    <w:rsid w:val="00D9088D"/>
    <w:rsid w:val="00D975B4"/>
    <w:rsid w:val="00D97CF9"/>
    <w:rsid w:val="00DA60FF"/>
    <w:rsid w:val="00DB1B57"/>
    <w:rsid w:val="00DB3EFD"/>
    <w:rsid w:val="00DB4C29"/>
    <w:rsid w:val="00DB6BEF"/>
    <w:rsid w:val="00DB6D57"/>
    <w:rsid w:val="00DC0C98"/>
    <w:rsid w:val="00DC2C33"/>
    <w:rsid w:val="00DC2C6D"/>
    <w:rsid w:val="00DC483B"/>
    <w:rsid w:val="00DC5490"/>
    <w:rsid w:val="00DD350C"/>
    <w:rsid w:val="00DD7823"/>
    <w:rsid w:val="00DD784F"/>
    <w:rsid w:val="00DE4B28"/>
    <w:rsid w:val="00DE503C"/>
    <w:rsid w:val="00E120DD"/>
    <w:rsid w:val="00E13FA9"/>
    <w:rsid w:val="00E1596E"/>
    <w:rsid w:val="00E20749"/>
    <w:rsid w:val="00E2331F"/>
    <w:rsid w:val="00E3197D"/>
    <w:rsid w:val="00E3516B"/>
    <w:rsid w:val="00E367C0"/>
    <w:rsid w:val="00E37979"/>
    <w:rsid w:val="00E43100"/>
    <w:rsid w:val="00E478AB"/>
    <w:rsid w:val="00E54650"/>
    <w:rsid w:val="00E56EA1"/>
    <w:rsid w:val="00E56FFF"/>
    <w:rsid w:val="00E57013"/>
    <w:rsid w:val="00E604F7"/>
    <w:rsid w:val="00E6131A"/>
    <w:rsid w:val="00E8127B"/>
    <w:rsid w:val="00E82DF2"/>
    <w:rsid w:val="00E82E89"/>
    <w:rsid w:val="00E9707A"/>
    <w:rsid w:val="00EA3DCD"/>
    <w:rsid w:val="00EA5DA1"/>
    <w:rsid w:val="00EB513A"/>
    <w:rsid w:val="00EC101B"/>
    <w:rsid w:val="00EC25FE"/>
    <w:rsid w:val="00ED7912"/>
    <w:rsid w:val="00EE0775"/>
    <w:rsid w:val="00EE6391"/>
    <w:rsid w:val="00EE6A84"/>
    <w:rsid w:val="00EF057F"/>
    <w:rsid w:val="00EF1D04"/>
    <w:rsid w:val="00EF6E02"/>
    <w:rsid w:val="00F0229D"/>
    <w:rsid w:val="00F02A35"/>
    <w:rsid w:val="00F02E9F"/>
    <w:rsid w:val="00F04D82"/>
    <w:rsid w:val="00F05E45"/>
    <w:rsid w:val="00F07A53"/>
    <w:rsid w:val="00F13D10"/>
    <w:rsid w:val="00F17B9D"/>
    <w:rsid w:val="00F22E9C"/>
    <w:rsid w:val="00F2398A"/>
    <w:rsid w:val="00F25251"/>
    <w:rsid w:val="00F32860"/>
    <w:rsid w:val="00F33FD9"/>
    <w:rsid w:val="00F42F62"/>
    <w:rsid w:val="00F47AAA"/>
    <w:rsid w:val="00F52CD7"/>
    <w:rsid w:val="00F53408"/>
    <w:rsid w:val="00F55F1D"/>
    <w:rsid w:val="00F5605D"/>
    <w:rsid w:val="00F656BA"/>
    <w:rsid w:val="00F72563"/>
    <w:rsid w:val="00F73A75"/>
    <w:rsid w:val="00F7657E"/>
    <w:rsid w:val="00F813B1"/>
    <w:rsid w:val="00F81416"/>
    <w:rsid w:val="00F91EA4"/>
    <w:rsid w:val="00F957A5"/>
    <w:rsid w:val="00FB186C"/>
    <w:rsid w:val="00FB5D8E"/>
    <w:rsid w:val="00FB6BC1"/>
    <w:rsid w:val="00FB6DBB"/>
    <w:rsid w:val="00FB74C0"/>
    <w:rsid w:val="00FC21AB"/>
    <w:rsid w:val="00FD4A30"/>
    <w:rsid w:val="00FD74D0"/>
    <w:rsid w:val="00FE2D88"/>
    <w:rsid w:val="00FF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B3C1"/>
  <w15:chartTrackingRefBased/>
  <w15:docId w15:val="{3A999356-7F23-47C6-A5A2-8595D012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78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6778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78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78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8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78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78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78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78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78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8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78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78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8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78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78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78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78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78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78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78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78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78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78B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6778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78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78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78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78B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807"/>
  </w:style>
  <w:style w:type="paragraph" w:styleId="Stopka">
    <w:name w:val="footer"/>
    <w:basedOn w:val="Normalny"/>
    <w:link w:val="StopkaZnak"/>
    <w:uiPriority w:val="99"/>
    <w:unhideWhenUsed/>
    <w:rsid w:val="008C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807"/>
  </w:style>
  <w:style w:type="paragraph" w:customStyle="1" w:styleId="Default">
    <w:name w:val="Default"/>
    <w:link w:val="DefaultZnak"/>
    <w:rsid w:val="009078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Bezodstpw">
    <w:name w:val="No Spacing"/>
    <w:uiPriority w:val="1"/>
    <w:qFormat/>
    <w:rsid w:val="009078D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DefaultZnak">
    <w:name w:val="Default Znak"/>
    <w:link w:val="Default"/>
    <w:locked/>
    <w:rsid w:val="009078D8"/>
    <w:rPr>
      <w:rFonts w:ascii="Arial" w:eastAsia="Calibri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AD7DAC"/>
  </w:style>
  <w:style w:type="character" w:styleId="Odwoanieprzypisukocowego">
    <w:name w:val="endnote reference"/>
    <w:basedOn w:val="Domylnaczcionkaakapitu"/>
    <w:uiPriority w:val="99"/>
    <w:semiHidden/>
    <w:unhideWhenUsed/>
    <w:rsid w:val="001F59C9"/>
    <w:rPr>
      <w:vertAlign w:val="superscript"/>
    </w:rPr>
  </w:style>
  <w:style w:type="paragraph" w:customStyle="1" w:styleId="CM9">
    <w:name w:val="CM9"/>
    <w:basedOn w:val="Default"/>
    <w:next w:val="Default"/>
    <w:uiPriority w:val="99"/>
    <w:rsid w:val="003A4041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2864D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4D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50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qFormat/>
    <w:rsid w:val="00DB6BE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qFormat/>
    <w:rsid w:val="00DB6BE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B6BEF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B6BE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F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F2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0C1F2C"/>
    <w:rPr>
      <w:vertAlign w:val="superscript"/>
    </w:rPr>
  </w:style>
  <w:style w:type="character" w:customStyle="1" w:styleId="ListLabel16">
    <w:name w:val="ListLabel 16"/>
    <w:rsid w:val="00F53408"/>
    <w:rPr>
      <w:lang w:val="pl-PL" w:eastAsia="en-US" w:bidi="ar-SA"/>
    </w:rPr>
  </w:style>
  <w:style w:type="paragraph" w:customStyle="1" w:styleId="Akapitzlist1">
    <w:name w:val="Akapit z listą1"/>
    <w:basedOn w:val="Normalny"/>
    <w:rsid w:val="00F53408"/>
    <w:pPr>
      <w:widowControl w:val="0"/>
      <w:suppressAutoHyphens/>
      <w:spacing w:after="0" w:line="240" w:lineRule="auto"/>
      <w:ind w:left="832" w:hanging="360"/>
      <w:jc w:val="both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customStyle="1" w:styleId="Akapitzlist2">
    <w:name w:val="Akapit z listą2"/>
    <w:basedOn w:val="Normalny"/>
    <w:rsid w:val="00DB1B57"/>
    <w:pPr>
      <w:widowControl w:val="0"/>
      <w:suppressAutoHyphens/>
      <w:spacing w:after="0" w:line="240" w:lineRule="auto"/>
      <w:ind w:left="832" w:hanging="360"/>
      <w:jc w:val="both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C63E3-4BB2-4CFE-9A8B-0DE0932B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1726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Witkowicz</dc:creator>
  <cp:keywords/>
  <dc:description/>
  <cp:lastModifiedBy>Komputer</cp:lastModifiedBy>
  <cp:revision>6</cp:revision>
  <cp:lastPrinted>2024-10-29T21:09:00Z</cp:lastPrinted>
  <dcterms:created xsi:type="dcterms:W3CDTF">2024-10-29T21:10:00Z</dcterms:created>
  <dcterms:modified xsi:type="dcterms:W3CDTF">2024-10-29T21:20:00Z</dcterms:modified>
</cp:coreProperties>
</file>