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545AB" w14:textId="77777777" w:rsidR="007A29C3" w:rsidRPr="001F3060" w:rsidRDefault="007A29C3" w:rsidP="004F55A8">
      <w:pPr>
        <w:pStyle w:val="Default"/>
        <w:jc w:val="right"/>
        <w:rPr>
          <w:rFonts w:ascii="Calibri Light" w:hAnsi="Calibri Light"/>
          <w:b/>
          <w:bCs/>
          <w:color w:val="auto"/>
          <w:sz w:val="20"/>
          <w:szCs w:val="20"/>
        </w:rPr>
      </w:pPr>
      <w:r w:rsidRPr="001F3060">
        <w:rPr>
          <w:rFonts w:ascii="Calibri Light" w:hAnsi="Calibri Light"/>
          <w:b/>
          <w:bCs/>
          <w:color w:val="auto"/>
          <w:sz w:val="20"/>
          <w:szCs w:val="20"/>
        </w:rPr>
        <w:t>Załącznik nr 1</w:t>
      </w:r>
    </w:p>
    <w:tbl>
      <w:tblPr>
        <w:tblpPr w:leftFromText="141" w:rightFromText="141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4360"/>
      </w:tblGrid>
      <w:tr w:rsidR="00292523" w:rsidRPr="001F3060" w14:paraId="089CAEE7" w14:textId="77777777" w:rsidTr="005A1965">
        <w:trPr>
          <w:trHeight w:val="274"/>
        </w:trPr>
        <w:tc>
          <w:tcPr>
            <w:tcW w:w="9288" w:type="dxa"/>
            <w:gridSpan w:val="3"/>
            <w:shd w:val="clear" w:color="auto" w:fill="BFBFBF"/>
          </w:tcPr>
          <w:p w14:paraId="047E9EBF" w14:textId="77777777" w:rsidR="00292523" w:rsidRPr="001F3060" w:rsidRDefault="00255F5D" w:rsidP="00564165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  <w:tr w:rsidR="00292523" w:rsidRPr="001F3060" w14:paraId="752AD4F2" w14:textId="77777777" w:rsidTr="005A1965">
        <w:trPr>
          <w:trHeight w:val="278"/>
        </w:trPr>
        <w:tc>
          <w:tcPr>
            <w:tcW w:w="9288" w:type="dxa"/>
            <w:gridSpan w:val="3"/>
            <w:shd w:val="clear" w:color="auto" w:fill="auto"/>
          </w:tcPr>
          <w:p w14:paraId="7DEE7927" w14:textId="77777777" w:rsidR="00935949" w:rsidRPr="001F3060" w:rsidRDefault="00A427BB" w:rsidP="00564165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Do zapytania ofertowego</w:t>
            </w:r>
          </w:p>
          <w:p w14:paraId="40AAD7EF" w14:textId="02CDB0EB" w:rsidR="00292523" w:rsidRPr="001F3060" w:rsidRDefault="007E122D" w:rsidP="00564165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7E122D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 xml:space="preserve">z dnia </w:t>
            </w:r>
            <w:r w:rsidR="00DE7885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25</w:t>
            </w:r>
            <w:r w:rsidRPr="007E122D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.0</w:t>
            </w:r>
            <w:r w:rsidR="00DE7885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9</w:t>
            </w:r>
            <w:r w:rsidRPr="007E122D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.2024 r., l.dz. 0</w:t>
            </w:r>
            <w:r w:rsidR="00DE7885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2</w:t>
            </w:r>
            <w:r w:rsidRPr="007E122D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_0</w:t>
            </w:r>
            <w:r w:rsidR="00DE7885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9</w:t>
            </w:r>
            <w:r w:rsidRPr="007E122D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_2024_FEWM_1_9_Visimind</w:t>
            </w:r>
          </w:p>
        </w:tc>
      </w:tr>
      <w:tr w:rsidR="00292523" w:rsidRPr="001F3060" w14:paraId="1CBF878C" w14:textId="77777777" w:rsidTr="005A1965">
        <w:trPr>
          <w:trHeight w:hRule="exact" w:val="284"/>
        </w:trPr>
        <w:tc>
          <w:tcPr>
            <w:tcW w:w="3652" w:type="dxa"/>
            <w:shd w:val="clear" w:color="auto" w:fill="E7E6E6"/>
          </w:tcPr>
          <w:p w14:paraId="0738420D" w14:textId="77777777" w:rsidR="00292523" w:rsidRPr="001F3060" w:rsidRDefault="00292523" w:rsidP="00564165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Nazwa Wykonawcy</w:t>
            </w:r>
            <w:r w:rsidR="00153672"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 xml:space="preserve">: </w:t>
            </w:r>
          </w:p>
          <w:p w14:paraId="144AA333" w14:textId="77777777" w:rsidR="0014794C" w:rsidRPr="001F3060" w:rsidRDefault="0014794C" w:rsidP="00564165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36" w:type="dxa"/>
            <w:gridSpan w:val="2"/>
            <w:shd w:val="clear" w:color="auto" w:fill="auto"/>
          </w:tcPr>
          <w:p w14:paraId="0E639108" w14:textId="77777777" w:rsidR="00292523" w:rsidRPr="001F3060" w:rsidRDefault="00292523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14794C" w:rsidRPr="001F3060" w14:paraId="19BC2C8E" w14:textId="77777777" w:rsidTr="005A1965">
        <w:trPr>
          <w:trHeight w:hRule="exact" w:val="284"/>
        </w:trPr>
        <w:tc>
          <w:tcPr>
            <w:tcW w:w="3652" w:type="dxa"/>
            <w:shd w:val="clear" w:color="auto" w:fill="E7E6E6"/>
          </w:tcPr>
          <w:p w14:paraId="7ABFBCB4" w14:textId="77777777" w:rsidR="0014794C" w:rsidRPr="001F3060" w:rsidRDefault="0014794C" w:rsidP="00564165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NIP Wykonawcy: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28B74419" w14:textId="77777777" w:rsidR="0014794C" w:rsidRPr="001F3060" w:rsidRDefault="0014794C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292523" w:rsidRPr="001F3060" w14:paraId="6A169FF6" w14:textId="77777777" w:rsidTr="005A1965">
        <w:trPr>
          <w:trHeight w:hRule="exact" w:val="284"/>
        </w:trPr>
        <w:tc>
          <w:tcPr>
            <w:tcW w:w="3652" w:type="dxa"/>
            <w:shd w:val="clear" w:color="auto" w:fill="E7E6E6"/>
          </w:tcPr>
          <w:p w14:paraId="63060346" w14:textId="77777777" w:rsidR="00292523" w:rsidRPr="001F3060" w:rsidRDefault="00292523" w:rsidP="00564165">
            <w:pPr>
              <w:pStyle w:val="Default"/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Adres:</w:t>
            </w:r>
          </w:p>
          <w:p w14:paraId="78B87D67" w14:textId="77777777" w:rsidR="00292523" w:rsidRPr="001F3060" w:rsidRDefault="00292523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  <w:tc>
          <w:tcPr>
            <w:tcW w:w="5636" w:type="dxa"/>
            <w:gridSpan w:val="2"/>
            <w:shd w:val="clear" w:color="auto" w:fill="auto"/>
          </w:tcPr>
          <w:p w14:paraId="58AFC49D" w14:textId="77777777" w:rsidR="00292523" w:rsidRPr="001F3060" w:rsidRDefault="00292523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292523" w:rsidRPr="001F3060" w14:paraId="29AB81FD" w14:textId="77777777" w:rsidTr="005A1965">
        <w:trPr>
          <w:trHeight w:hRule="exact" w:val="284"/>
        </w:trPr>
        <w:tc>
          <w:tcPr>
            <w:tcW w:w="3652" w:type="dxa"/>
            <w:shd w:val="clear" w:color="auto" w:fill="E7E6E6"/>
          </w:tcPr>
          <w:p w14:paraId="010393E9" w14:textId="77777777" w:rsidR="00292523" w:rsidRPr="001F3060" w:rsidRDefault="00292523" w:rsidP="00564165">
            <w:pPr>
              <w:pStyle w:val="Default"/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Telefon</w:t>
            </w:r>
            <w:r w:rsidR="006975B8"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 xml:space="preserve"> kontaktowy</w:t>
            </w:r>
            <w:r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014E0892" w14:textId="77777777" w:rsidR="00292523" w:rsidRPr="001F3060" w:rsidRDefault="00292523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424584" w:rsidRPr="001F3060" w14:paraId="7D22AEE6" w14:textId="77777777" w:rsidTr="005A1965">
        <w:trPr>
          <w:trHeight w:hRule="exact" w:val="335"/>
        </w:trPr>
        <w:tc>
          <w:tcPr>
            <w:tcW w:w="3652" w:type="dxa"/>
            <w:shd w:val="clear" w:color="auto" w:fill="E7E6E6"/>
          </w:tcPr>
          <w:p w14:paraId="33A687AF" w14:textId="59EDA003" w:rsidR="00424584" w:rsidRPr="001F3060" w:rsidRDefault="00424584" w:rsidP="00564165">
            <w:pPr>
              <w:pStyle w:val="Default"/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Adre</w:t>
            </w:r>
            <w:r w:rsidR="00935949"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s e-mail w spraw</w:t>
            </w:r>
            <w:r w:rsidR="008956F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ie zamówienia: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16B01BAE" w14:textId="77777777" w:rsidR="00424584" w:rsidRPr="001F3060" w:rsidRDefault="00424584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292523" w:rsidRPr="001F3060" w14:paraId="02AF6414" w14:textId="77777777" w:rsidTr="005A1965">
        <w:trPr>
          <w:trHeight w:hRule="exact" w:val="284"/>
        </w:trPr>
        <w:tc>
          <w:tcPr>
            <w:tcW w:w="3652" w:type="dxa"/>
            <w:shd w:val="clear" w:color="auto" w:fill="E7E6E6"/>
          </w:tcPr>
          <w:p w14:paraId="369C9718" w14:textId="77777777" w:rsidR="00292523" w:rsidRPr="001F3060" w:rsidRDefault="0014794C" w:rsidP="00564165">
            <w:pPr>
              <w:pStyle w:val="Default"/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 w:cs="Arial"/>
                <w:b/>
                <w:color w:val="auto"/>
                <w:sz w:val="20"/>
                <w:szCs w:val="20"/>
              </w:rPr>
              <w:t>Osoba do kontaktów: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305D3462" w14:textId="77777777" w:rsidR="00292523" w:rsidRPr="001F3060" w:rsidRDefault="00292523" w:rsidP="00564165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292523" w:rsidRPr="001F3060" w14:paraId="54FA9477" w14:textId="77777777" w:rsidTr="005A1965">
        <w:trPr>
          <w:trHeight w:val="170"/>
        </w:trPr>
        <w:tc>
          <w:tcPr>
            <w:tcW w:w="9288" w:type="dxa"/>
            <w:gridSpan w:val="3"/>
            <w:shd w:val="clear" w:color="auto" w:fill="F2F2F2"/>
          </w:tcPr>
          <w:p w14:paraId="1D9F09E4" w14:textId="77777777" w:rsidR="00292523" w:rsidRPr="00DF1E58" w:rsidRDefault="00FE076F" w:rsidP="00564165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DF1E58">
              <w:rPr>
                <w:rFonts w:ascii="Calibri Light" w:hAnsi="Calibri Light" w:cs="Calibri Light"/>
                <w:b/>
                <w:sz w:val="20"/>
                <w:szCs w:val="20"/>
              </w:rPr>
              <w:t>Cena ofertowa</w:t>
            </w:r>
            <w:r w:rsidR="00B6577E" w:rsidRPr="00DF1E58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(</w:t>
            </w:r>
            <w:r w:rsidR="00B6577E" w:rsidRPr="00DF1E5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Kryterium nr 1 – CENA</w:t>
            </w:r>
            <w:r w:rsidR="00B6577E" w:rsidRPr="00DF1E58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  <w:r w:rsidR="00292523" w:rsidRPr="00DF1E58">
              <w:rPr>
                <w:rFonts w:ascii="Calibri Light" w:hAnsi="Calibri Light" w:cs="Calibri Light"/>
                <w:b/>
                <w:sz w:val="20"/>
                <w:szCs w:val="20"/>
              </w:rPr>
              <w:t>:</w:t>
            </w:r>
          </w:p>
          <w:p w14:paraId="794B3343" w14:textId="7682D42E" w:rsidR="001C5207" w:rsidRPr="001F3060" w:rsidRDefault="001C5207" w:rsidP="00977F0E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DF1E58">
              <w:rPr>
                <w:rFonts w:ascii="Calibri Light" w:hAnsi="Calibri Light" w:cs="Calibri Light"/>
                <w:b/>
                <w:sz w:val="20"/>
                <w:szCs w:val="20"/>
              </w:rPr>
              <w:t>(</w:t>
            </w:r>
            <w:r w:rsidR="00741C8A" w:rsidRPr="00741C8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Dostawa komputerów dla Visimind </w:t>
            </w:r>
            <w:proofErr w:type="spellStart"/>
            <w:r w:rsidR="00741C8A" w:rsidRPr="00741C8A">
              <w:rPr>
                <w:rFonts w:ascii="Calibri Light" w:hAnsi="Calibri Light" w:cs="Calibri Light"/>
                <w:b/>
                <w:sz w:val="20"/>
                <w:szCs w:val="20"/>
              </w:rPr>
              <w:t>Ltd</w:t>
            </w:r>
            <w:proofErr w:type="spellEnd"/>
            <w:r w:rsidR="00741C8A" w:rsidRPr="00741C8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Sp. z o.o.</w:t>
            </w:r>
            <w:r w:rsidR="00977F0E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</w:tr>
      <w:tr w:rsidR="00101745" w:rsidRPr="001F3060" w14:paraId="1784B702" w14:textId="77777777" w:rsidTr="005A1965">
        <w:trPr>
          <w:trHeight w:val="70"/>
        </w:trPr>
        <w:tc>
          <w:tcPr>
            <w:tcW w:w="4928" w:type="dxa"/>
            <w:gridSpan w:val="2"/>
            <w:shd w:val="clear" w:color="auto" w:fill="E7E6E6"/>
            <w:vAlign w:val="center"/>
          </w:tcPr>
          <w:p w14:paraId="2C1E6E47" w14:textId="77777777" w:rsidR="00101745" w:rsidRPr="001F3060" w:rsidRDefault="00101745" w:rsidP="00564165">
            <w:pPr>
              <w:pStyle w:val="Default"/>
              <w:jc w:val="center"/>
              <w:rPr>
                <w:rFonts w:ascii="Calibri Light" w:hAnsi="Calibri Light"/>
                <w:b/>
                <w:color w:val="auto"/>
                <w:sz w:val="20"/>
                <w:szCs w:val="20"/>
              </w:rPr>
            </w:pPr>
            <w:r>
              <w:rPr>
                <w:rFonts w:ascii="Calibri Light" w:hAnsi="Calibri Light"/>
                <w:b/>
                <w:color w:val="auto"/>
                <w:sz w:val="20"/>
                <w:szCs w:val="20"/>
              </w:rPr>
              <w:t>w</w:t>
            </w:r>
            <w:r w:rsidRPr="001F3060">
              <w:rPr>
                <w:rFonts w:ascii="Calibri Light" w:hAnsi="Calibri Light"/>
                <w:b/>
                <w:color w:val="auto"/>
                <w:sz w:val="20"/>
                <w:szCs w:val="20"/>
              </w:rPr>
              <w:t>artość łączna:</w:t>
            </w:r>
          </w:p>
        </w:tc>
        <w:tc>
          <w:tcPr>
            <w:tcW w:w="4360" w:type="dxa"/>
            <w:shd w:val="clear" w:color="auto" w:fill="E7E6E6"/>
            <w:vAlign w:val="center"/>
          </w:tcPr>
          <w:p w14:paraId="2679537D" w14:textId="77777777" w:rsidR="00101745" w:rsidRPr="001F3060" w:rsidRDefault="00101745" w:rsidP="00564165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słownie:</w:t>
            </w:r>
          </w:p>
        </w:tc>
      </w:tr>
      <w:tr w:rsidR="00101745" w:rsidRPr="001F3060" w14:paraId="1374DB1F" w14:textId="77777777" w:rsidTr="005A1965">
        <w:trPr>
          <w:trHeight w:val="284"/>
        </w:trPr>
        <w:tc>
          <w:tcPr>
            <w:tcW w:w="3652" w:type="dxa"/>
            <w:shd w:val="clear" w:color="auto" w:fill="auto"/>
          </w:tcPr>
          <w:p w14:paraId="596D7DF9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i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(kwota, do 2 miejsc po przecinku):</w:t>
            </w:r>
          </w:p>
        </w:tc>
        <w:tc>
          <w:tcPr>
            <w:tcW w:w="1276" w:type="dxa"/>
            <w:shd w:val="clear" w:color="auto" w:fill="E7E6E6"/>
          </w:tcPr>
          <w:p w14:paraId="5886A6C7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Cs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bCs/>
                <w:color w:val="808080"/>
                <w:sz w:val="20"/>
                <w:szCs w:val="20"/>
              </w:rPr>
              <w:t>netto</w:t>
            </w:r>
          </w:p>
        </w:tc>
        <w:tc>
          <w:tcPr>
            <w:tcW w:w="4360" w:type="dxa"/>
            <w:shd w:val="clear" w:color="auto" w:fill="auto"/>
          </w:tcPr>
          <w:p w14:paraId="40B8FAA8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i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(kwota, do 2 miejsc po przecinku):</w:t>
            </w:r>
          </w:p>
        </w:tc>
      </w:tr>
      <w:tr w:rsidR="00101745" w:rsidRPr="001F3060" w14:paraId="403452FA" w14:textId="77777777" w:rsidTr="005A1965">
        <w:trPr>
          <w:trHeight w:val="203"/>
        </w:trPr>
        <w:tc>
          <w:tcPr>
            <w:tcW w:w="3652" w:type="dxa"/>
            <w:shd w:val="clear" w:color="auto" w:fill="auto"/>
          </w:tcPr>
          <w:p w14:paraId="0506F0CF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(kwota, do 2 miejsc po przecinku):</w:t>
            </w:r>
          </w:p>
        </w:tc>
        <w:tc>
          <w:tcPr>
            <w:tcW w:w="1276" w:type="dxa"/>
            <w:shd w:val="clear" w:color="auto" w:fill="E7E6E6"/>
          </w:tcPr>
          <w:p w14:paraId="7650DFAE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Cs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bCs/>
                <w:color w:val="808080"/>
                <w:sz w:val="20"/>
                <w:szCs w:val="20"/>
              </w:rPr>
              <w:t>podatek VAT</w:t>
            </w:r>
          </w:p>
        </w:tc>
        <w:tc>
          <w:tcPr>
            <w:tcW w:w="4360" w:type="dxa"/>
            <w:shd w:val="clear" w:color="auto" w:fill="auto"/>
          </w:tcPr>
          <w:p w14:paraId="17A2160B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(kwota, do 2 miejsc po przecinku):</w:t>
            </w:r>
          </w:p>
        </w:tc>
      </w:tr>
      <w:tr w:rsidR="00101745" w:rsidRPr="001F3060" w14:paraId="102EED59" w14:textId="77777777" w:rsidTr="005A1965">
        <w:trPr>
          <w:trHeight w:val="284"/>
        </w:trPr>
        <w:tc>
          <w:tcPr>
            <w:tcW w:w="3652" w:type="dxa"/>
            <w:shd w:val="clear" w:color="auto" w:fill="auto"/>
          </w:tcPr>
          <w:p w14:paraId="32601664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(kwota, do 2 miejsc po przecinku):</w:t>
            </w:r>
          </w:p>
        </w:tc>
        <w:tc>
          <w:tcPr>
            <w:tcW w:w="1276" w:type="dxa"/>
            <w:shd w:val="clear" w:color="auto" w:fill="E7E6E6"/>
          </w:tcPr>
          <w:p w14:paraId="2B47BE71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Cs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bCs/>
                <w:color w:val="808080"/>
                <w:sz w:val="20"/>
                <w:szCs w:val="20"/>
              </w:rPr>
              <w:t>brutto</w:t>
            </w:r>
          </w:p>
        </w:tc>
        <w:tc>
          <w:tcPr>
            <w:tcW w:w="4360" w:type="dxa"/>
            <w:shd w:val="clear" w:color="auto" w:fill="auto"/>
          </w:tcPr>
          <w:p w14:paraId="7A61ACCB" w14:textId="77777777" w:rsidR="00101745" w:rsidRPr="00B00C87" w:rsidRDefault="00101745" w:rsidP="00564165">
            <w:pPr>
              <w:pStyle w:val="Default"/>
              <w:rPr>
                <w:rFonts w:ascii="Calibri Light" w:hAnsi="Calibri Light"/>
                <w:b/>
                <w:color w:val="808080"/>
                <w:sz w:val="20"/>
                <w:szCs w:val="20"/>
              </w:rPr>
            </w:pPr>
            <w:r w:rsidRPr="00B00C87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(kwota, do 2 miejsc po przecinku):</w:t>
            </w:r>
          </w:p>
        </w:tc>
      </w:tr>
      <w:tr w:rsidR="002A666B" w:rsidRPr="001F3060" w14:paraId="395393FD" w14:textId="77777777" w:rsidTr="005A1965">
        <w:trPr>
          <w:trHeight w:val="284"/>
        </w:trPr>
        <w:tc>
          <w:tcPr>
            <w:tcW w:w="3652" w:type="dxa"/>
            <w:shd w:val="clear" w:color="auto" w:fill="E7E6E6"/>
          </w:tcPr>
          <w:p w14:paraId="73541DB6" w14:textId="77777777" w:rsidR="002A666B" w:rsidRPr="00313C04" w:rsidRDefault="002A666B" w:rsidP="00564165">
            <w:pPr>
              <w:pStyle w:val="Default"/>
              <w:jc w:val="right"/>
              <w:rPr>
                <w:rFonts w:ascii="Calibri Light" w:hAnsi="Calibri Light"/>
                <w:b/>
                <w:color w:val="auto"/>
                <w:sz w:val="20"/>
                <w:szCs w:val="20"/>
              </w:rPr>
            </w:pPr>
            <w:r w:rsidRPr="00313C04">
              <w:rPr>
                <w:rFonts w:ascii="Calibri Light" w:hAnsi="Calibri Light"/>
                <w:b/>
                <w:color w:val="auto"/>
                <w:sz w:val="20"/>
                <w:szCs w:val="20"/>
              </w:rPr>
              <w:t>Powyższe wartości wyrażono w walucie:</w:t>
            </w:r>
          </w:p>
        </w:tc>
        <w:tc>
          <w:tcPr>
            <w:tcW w:w="5636" w:type="dxa"/>
            <w:gridSpan w:val="2"/>
            <w:shd w:val="clear" w:color="auto" w:fill="E7E6E6"/>
          </w:tcPr>
          <w:p w14:paraId="7D04B9A9" w14:textId="03FD6526" w:rsidR="002A666B" w:rsidRPr="00485DCC" w:rsidRDefault="002A666B" w:rsidP="00564165">
            <w:pPr>
              <w:pStyle w:val="Default"/>
              <w:rPr>
                <w:rFonts w:ascii="Calibri Light" w:hAnsi="Calibri Light"/>
                <w:i/>
                <w:color w:val="808080"/>
                <w:sz w:val="20"/>
                <w:szCs w:val="20"/>
              </w:rPr>
            </w:pPr>
            <w:r w:rsidRPr="00485DCC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PLN</w:t>
            </w:r>
            <w:r w:rsidR="00485DCC" w:rsidRPr="00485DCC">
              <w:rPr>
                <w:rFonts w:ascii="Calibri Light" w:hAnsi="Calibri Light"/>
                <w:i/>
                <w:color w:val="808080"/>
                <w:sz w:val="20"/>
                <w:szCs w:val="20"/>
              </w:rPr>
              <w:t>/EUR/USD/inne</w:t>
            </w:r>
          </w:p>
        </w:tc>
      </w:tr>
      <w:tr w:rsidR="002A666B" w:rsidRPr="001F3060" w14:paraId="4C3F1E91" w14:textId="77777777" w:rsidTr="005A1965">
        <w:trPr>
          <w:trHeight w:val="176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5C47E7" w14:textId="77777777" w:rsidR="002A666B" w:rsidRPr="001F3060" w:rsidRDefault="002A666B" w:rsidP="00564165">
            <w:pPr>
              <w:pStyle w:val="Default"/>
              <w:jc w:val="center"/>
              <w:rPr>
                <w:rFonts w:ascii="Calibri Light" w:hAnsi="Calibri Light"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sz w:val="20"/>
                <w:szCs w:val="20"/>
              </w:rPr>
              <w:t xml:space="preserve">Integralną częścią niniejszej oferty zgodnie z wymaganiami zapytania ofertowego </w:t>
            </w:r>
            <w:r w:rsidRPr="001F3060">
              <w:rPr>
                <w:rFonts w:ascii="Calibri Light" w:hAnsi="Calibri Light"/>
                <w:color w:val="auto"/>
                <w:sz w:val="20"/>
                <w:szCs w:val="20"/>
              </w:rPr>
              <w:t>są następujące załączniki:</w:t>
            </w:r>
          </w:p>
        </w:tc>
      </w:tr>
      <w:tr w:rsidR="002A666B" w:rsidRPr="001F3060" w14:paraId="658F2DD3" w14:textId="77777777" w:rsidTr="005A1965">
        <w:trPr>
          <w:trHeight w:val="397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47C9E" w14:textId="77777777" w:rsidR="002A666B" w:rsidRPr="00564165" w:rsidRDefault="002A666B" w:rsidP="00564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/>
                <w:i/>
                <w:color w:val="000000"/>
                <w:sz w:val="18"/>
                <w:szCs w:val="18"/>
                <w:lang w:eastAsia="pl-PL"/>
              </w:rPr>
            </w:pPr>
            <w:r w:rsidRPr="00564165">
              <w:rPr>
                <w:rFonts w:ascii="Calibri Light" w:eastAsia="Times New Roman" w:hAnsi="Calibri Light"/>
                <w:i/>
                <w:color w:val="000000"/>
                <w:sz w:val="18"/>
                <w:szCs w:val="18"/>
                <w:lang w:eastAsia="pl-PL"/>
              </w:rPr>
              <w:t>Należy wymienić wszystkie dołączane oświadczenia i dokumenty:</w:t>
            </w:r>
          </w:p>
          <w:p w14:paraId="71AD7377" w14:textId="77777777" w:rsidR="002A666B" w:rsidRPr="00564165" w:rsidRDefault="002A666B" w:rsidP="00564165">
            <w:pPr>
              <w:pStyle w:val="Default"/>
              <w:numPr>
                <w:ilvl w:val="0"/>
                <w:numId w:val="1"/>
              </w:numPr>
              <w:ind w:left="714" w:hanging="357"/>
              <w:jc w:val="both"/>
              <w:rPr>
                <w:rFonts w:ascii="Calibri Light" w:hAnsi="Calibri Light"/>
                <w:color w:val="auto"/>
                <w:sz w:val="18"/>
                <w:szCs w:val="18"/>
              </w:rPr>
            </w:pPr>
            <w:r w:rsidRPr="00564165">
              <w:rPr>
                <w:rFonts w:ascii="Calibri Light" w:hAnsi="Calibri Light"/>
                <w:color w:val="auto"/>
                <w:sz w:val="18"/>
                <w:szCs w:val="18"/>
              </w:rPr>
              <w:t>Załącznik nr 2 - Oświadczenie o braku podstaw do wykluczenia</w:t>
            </w:r>
          </w:p>
          <w:p w14:paraId="23B4CF47" w14:textId="1CF0E438" w:rsidR="00564165" w:rsidRPr="00E34B65" w:rsidRDefault="002A666B" w:rsidP="00436E7D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 Light" w:hAnsi="Calibri Light"/>
                <w:sz w:val="18"/>
                <w:szCs w:val="18"/>
              </w:rPr>
            </w:pPr>
            <w:r w:rsidRPr="00E34B65">
              <w:rPr>
                <w:rFonts w:ascii="Calibri Light" w:eastAsia="Times New Roman" w:hAnsi="Calibri Light"/>
                <w:sz w:val="18"/>
                <w:szCs w:val="18"/>
                <w:lang w:eastAsia="pl-PL"/>
              </w:rPr>
              <w:t xml:space="preserve">Załącznik nr </w:t>
            </w:r>
            <w:r w:rsidR="00920676" w:rsidRPr="00E34B65">
              <w:rPr>
                <w:rFonts w:ascii="Calibri Light" w:eastAsia="Times New Roman" w:hAnsi="Calibri Light"/>
                <w:sz w:val="18"/>
                <w:szCs w:val="18"/>
                <w:lang w:eastAsia="pl-PL"/>
              </w:rPr>
              <w:t>3</w:t>
            </w:r>
            <w:r w:rsidRPr="00E34B65">
              <w:rPr>
                <w:rFonts w:ascii="Calibri Light" w:eastAsia="Times New Roman" w:hAnsi="Calibri Light"/>
                <w:sz w:val="18"/>
                <w:szCs w:val="18"/>
                <w:lang w:eastAsia="pl-PL"/>
              </w:rPr>
              <w:t xml:space="preserve"> - </w:t>
            </w:r>
            <w:r w:rsidR="00485DCC">
              <w:t xml:space="preserve"> </w:t>
            </w:r>
            <w:r w:rsidR="00485DCC" w:rsidRPr="00485DCC">
              <w:rPr>
                <w:rFonts w:ascii="Calibri Light" w:eastAsia="Times New Roman" w:hAnsi="Calibri Light"/>
                <w:sz w:val="18"/>
                <w:szCs w:val="18"/>
                <w:lang w:eastAsia="pl-PL"/>
              </w:rPr>
              <w:t>Wykaz proponowanych urządzeń</w:t>
            </w:r>
          </w:p>
          <w:p w14:paraId="6A80AD8F" w14:textId="77777777" w:rsidR="002A666B" w:rsidRPr="00564165" w:rsidRDefault="002A666B" w:rsidP="00564165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 Light" w:hAnsi="Calibri Light"/>
                <w:sz w:val="18"/>
                <w:szCs w:val="18"/>
              </w:rPr>
            </w:pPr>
            <w:r w:rsidRPr="00564165">
              <w:rPr>
                <w:rFonts w:ascii="Calibri Light" w:hAnsi="Calibri Light"/>
                <w:sz w:val="18"/>
                <w:szCs w:val="18"/>
              </w:rPr>
              <w:t>Inne, jeżeli dotyczy?</w:t>
            </w:r>
          </w:p>
        </w:tc>
      </w:tr>
      <w:tr w:rsidR="004D4E07" w:rsidRPr="001F3060" w14:paraId="5FF332D3" w14:textId="77777777" w:rsidTr="005A1965">
        <w:trPr>
          <w:trHeight w:val="39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40DDE08D" w14:textId="2C20D3E7" w:rsidR="004D4E07" w:rsidRPr="001F3060" w:rsidRDefault="004D4E07" w:rsidP="004D4E07">
            <w:pPr>
              <w:suppressAutoHyphens/>
              <w:autoSpaceDE w:val="0"/>
              <w:spacing w:after="0" w:line="240" w:lineRule="auto"/>
              <w:jc w:val="both"/>
              <w:rPr>
                <w:rFonts w:ascii="Calibri Light" w:hAnsi="Calibri Light"/>
                <w:sz w:val="20"/>
                <w:szCs w:val="20"/>
                <w:lang w:eastAsia="ar-SA"/>
              </w:rPr>
            </w:pPr>
            <w:r>
              <w:rPr>
                <w:rFonts w:ascii="Calibri Light" w:hAnsi="Calibri Light"/>
                <w:sz w:val="20"/>
                <w:szCs w:val="20"/>
              </w:rPr>
              <w:t>Data</w:t>
            </w:r>
            <w:r w:rsidRPr="006E1EBF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1AFC6674" w14:textId="77777777" w:rsidR="004D4E07" w:rsidRPr="001F3060" w:rsidRDefault="004D4E07" w:rsidP="004D4E07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4D4E07" w:rsidRPr="001F3060" w14:paraId="15908E35" w14:textId="77777777" w:rsidTr="005A1965">
        <w:trPr>
          <w:trHeight w:val="39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2F2C2B2E" w14:textId="026E1924" w:rsidR="004D4E07" w:rsidRPr="001F3060" w:rsidRDefault="004D4E07" w:rsidP="004D4E07">
            <w:pPr>
              <w:suppressAutoHyphens/>
              <w:autoSpaceDE w:val="0"/>
              <w:spacing w:after="0" w:line="240" w:lineRule="auto"/>
              <w:jc w:val="both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C</w:t>
            </w:r>
            <w:r w:rsidRPr="006E1EBF">
              <w:rPr>
                <w:rFonts w:ascii="Calibri Light" w:hAnsi="Calibri Light"/>
                <w:sz w:val="20"/>
                <w:szCs w:val="20"/>
              </w:rPr>
              <w:t>zytelny podpis osoby uprawnionej do reprezentowania Wykonawcy</w:t>
            </w:r>
            <w:r>
              <w:rPr>
                <w:rFonts w:ascii="Calibri Light" w:hAnsi="Calibri Light"/>
                <w:sz w:val="20"/>
                <w:szCs w:val="20"/>
              </w:rPr>
              <w:t xml:space="preserve"> lub podpis z pieczątką imienną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4C814067" w14:textId="77777777" w:rsidR="004D4E07" w:rsidRPr="001F3060" w:rsidRDefault="004D4E07" w:rsidP="004D4E07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4D4E07" w:rsidRPr="001F3060" w14:paraId="1A0C4208" w14:textId="77777777" w:rsidTr="005A1965">
        <w:trPr>
          <w:trHeight w:val="39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FF1BBD2" w14:textId="791CE765" w:rsidR="004D4E07" w:rsidRPr="001F3060" w:rsidRDefault="004D4E07" w:rsidP="004D4E07">
            <w:pPr>
              <w:suppressAutoHyphens/>
              <w:autoSpaceDE w:val="0"/>
              <w:spacing w:after="0" w:line="240" w:lineRule="auto"/>
              <w:rPr>
                <w:rFonts w:ascii="Calibri Light" w:hAnsi="Calibri Light"/>
                <w:sz w:val="20"/>
                <w:szCs w:val="20"/>
                <w:lang w:eastAsia="ar-SA"/>
              </w:rPr>
            </w:pPr>
            <w:r w:rsidRPr="006E1EBF">
              <w:rPr>
                <w:rFonts w:ascii="Calibri Light" w:hAnsi="Calibri Light"/>
                <w:sz w:val="20"/>
                <w:szCs w:val="20"/>
              </w:rPr>
              <w:t xml:space="preserve">Pieczątka </w:t>
            </w:r>
            <w:r>
              <w:rPr>
                <w:rFonts w:ascii="Calibri Light" w:hAnsi="Calibri Light"/>
                <w:sz w:val="20"/>
                <w:szCs w:val="20"/>
              </w:rPr>
              <w:t xml:space="preserve">firmowa </w:t>
            </w:r>
            <w:r w:rsidRPr="006E1EBF">
              <w:rPr>
                <w:rFonts w:ascii="Calibri Light" w:hAnsi="Calibri Light"/>
                <w:sz w:val="20"/>
                <w:szCs w:val="20"/>
              </w:rPr>
              <w:t>Wykonawcy</w:t>
            </w:r>
          </w:p>
        </w:tc>
        <w:tc>
          <w:tcPr>
            <w:tcW w:w="5636" w:type="dxa"/>
            <w:gridSpan w:val="2"/>
            <w:shd w:val="clear" w:color="auto" w:fill="auto"/>
          </w:tcPr>
          <w:p w14:paraId="47BF21BC" w14:textId="77777777" w:rsidR="004D4E07" w:rsidRPr="001F3060" w:rsidRDefault="004D4E07" w:rsidP="004D4E07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0A7DF6DA" w14:textId="77777777" w:rsidR="004D4E07" w:rsidRPr="001F3060" w:rsidRDefault="004D4E07" w:rsidP="004D4E07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1D73BC99" w14:textId="77777777" w:rsidR="004D4E07" w:rsidRPr="001F3060" w:rsidRDefault="004D4E07" w:rsidP="004D4E07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7C170448" w14:textId="77777777" w:rsidR="004D4E07" w:rsidRPr="001F3060" w:rsidRDefault="004D4E07" w:rsidP="004D4E07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</w:tbl>
    <w:p w14:paraId="634DFAC1" w14:textId="77777777" w:rsidR="009312FB" w:rsidRDefault="009312FB" w:rsidP="00C13170">
      <w:pPr>
        <w:jc w:val="center"/>
        <w:rPr>
          <w:rFonts w:ascii="Calibri Light" w:hAnsi="Calibri Light"/>
          <w:b/>
          <w:bCs/>
          <w:sz w:val="20"/>
          <w:szCs w:val="20"/>
        </w:rPr>
        <w:sectPr w:rsidR="009312FB" w:rsidSect="008956F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199B3C0" w14:textId="77777777" w:rsidR="006E1EBF" w:rsidRPr="001F3060" w:rsidRDefault="006E1EBF" w:rsidP="009312FB">
      <w:pPr>
        <w:spacing w:after="0"/>
        <w:jc w:val="right"/>
        <w:rPr>
          <w:rFonts w:ascii="Calibri Light" w:hAnsi="Calibri Light"/>
          <w:b/>
          <w:bCs/>
          <w:sz w:val="20"/>
          <w:szCs w:val="20"/>
        </w:rPr>
      </w:pPr>
      <w:r w:rsidRPr="001F3060">
        <w:rPr>
          <w:rFonts w:ascii="Calibri Light" w:hAnsi="Calibri Light"/>
          <w:b/>
          <w:bCs/>
          <w:sz w:val="20"/>
          <w:szCs w:val="20"/>
        </w:rPr>
        <w:lastRenderedPageBreak/>
        <w:t>Załącznik nr 2</w:t>
      </w:r>
    </w:p>
    <w:p w14:paraId="4091AD55" w14:textId="415B36BD" w:rsidR="006E1EBF" w:rsidRPr="001F3060" w:rsidRDefault="00A427BB" w:rsidP="009312FB">
      <w:pPr>
        <w:spacing w:after="0"/>
        <w:jc w:val="right"/>
        <w:rPr>
          <w:rFonts w:ascii="Calibri Light" w:hAnsi="Calibri Light"/>
          <w:sz w:val="20"/>
          <w:szCs w:val="20"/>
        </w:rPr>
      </w:pPr>
      <w:r w:rsidRPr="001F3060">
        <w:rPr>
          <w:rFonts w:ascii="Calibri Light" w:hAnsi="Calibri Light"/>
          <w:sz w:val="20"/>
          <w:szCs w:val="20"/>
        </w:rPr>
        <w:t xml:space="preserve">Zapytanie ofertowe </w:t>
      </w:r>
      <w:r w:rsidR="001C09D2" w:rsidRPr="001F3060">
        <w:rPr>
          <w:rFonts w:ascii="Calibri Light" w:hAnsi="Calibri Light"/>
          <w:sz w:val="20"/>
          <w:szCs w:val="20"/>
        </w:rPr>
        <w:t xml:space="preserve">l.dz. </w:t>
      </w:r>
      <w:r w:rsidR="00485DCC" w:rsidRPr="00485DCC">
        <w:rPr>
          <w:rFonts w:ascii="Calibri Light" w:hAnsi="Calibri Light"/>
          <w:sz w:val="20"/>
          <w:szCs w:val="20"/>
        </w:rPr>
        <w:t>0</w:t>
      </w:r>
      <w:r w:rsidR="00DE7885">
        <w:rPr>
          <w:rFonts w:ascii="Calibri Light" w:hAnsi="Calibri Light"/>
          <w:sz w:val="20"/>
          <w:szCs w:val="20"/>
        </w:rPr>
        <w:t>2</w:t>
      </w:r>
      <w:r w:rsidR="00485DCC" w:rsidRPr="00485DCC">
        <w:rPr>
          <w:rFonts w:ascii="Calibri Light" w:hAnsi="Calibri Light"/>
          <w:sz w:val="20"/>
          <w:szCs w:val="20"/>
        </w:rPr>
        <w:t>_0</w:t>
      </w:r>
      <w:r w:rsidR="00DE7885">
        <w:rPr>
          <w:rFonts w:ascii="Calibri Light" w:hAnsi="Calibri Light"/>
          <w:sz w:val="20"/>
          <w:szCs w:val="20"/>
        </w:rPr>
        <w:t>9</w:t>
      </w:r>
      <w:r w:rsidR="00485DCC" w:rsidRPr="00485DCC">
        <w:rPr>
          <w:rFonts w:ascii="Calibri Light" w:hAnsi="Calibri Light"/>
          <w:sz w:val="20"/>
          <w:szCs w:val="20"/>
        </w:rPr>
        <w:t>_2024_FEWM_1_9_Visimind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6E1EBF" w:rsidRPr="001F3060" w14:paraId="0C2FC830" w14:textId="77777777" w:rsidTr="00415CBF">
        <w:trPr>
          <w:trHeight w:val="465"/>
        </w:trPr>
        <w:tc>
          <w:tcPr>
            <w:tcW w:w="3510" w:type="dxa"/>
            <w:shd w:val="clear" w:color="auto" w:fill="E7E6E6"/>
          </w:tcPr>
          <w:p w14:paraId="2FB374E4" w14:textId="77777777" w:rsidR="006E1EBF" w:rsidRPr="001F3060" w:rsidRDefault="006E1EBF" w:rsidP="007B1ACC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 xml:space="preserve">Nazwa Wykonawcy: </w:t>
            </w:r>
          </w:p>
          <w:p w14:paraId="12980E98" w14:textId="77777777" w:rsidR="006E1EBF" w:rsidRPr="001F3060" w:rsidRDefault="006E1EBF" w:rsidP="007B1ACC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778" w:type="dxa"/>
            <w:shd w:val="clear" w:color="auto" w:fill="auto"/>
          </w:tcPr>
          <w:p w14:paraId="6E74A6CC" w14:textId="77777777" w:rsidR="006E1EBF" w:rsidRPr="001F3060" w:rsidRDefault="006E1EBF" w:rsidP="007B1ACC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6E1EBF" w:rsidRPr="001F3060" w14:paraId="6494A5C3" w14:textId="77777777" w:rsidTr="00415CBF">
        <w:trPr>
          <w:trHeight w:val="255"/>
        </w:trPr>
        <w:tc>
          <w:tcPr>
            <w:tcW w:w="3510" w:type="dxa"/>
            <w:shd w:val="clear" w:color="auto" w:fill="E7E6E6"/>
          </w:tcPr>
          <w:p w14:paraId="201F9874" w14:textId="77777777" w:rsidR="006E1EBF" w:rsidRPr="001F3060" w:rsidRDefault="006E1EBF" w:rsidP="007B1ACC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1F3060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77286AC3" w14:textId="77777777" w:rsidR="006E1EBF" w:rsidRPr="001F3060" w:rsidRDefault="006E1EBF" w:rsidP="007B1ACC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</w:tbl>
    <w:p w14:paraId="35A80B79" w14:textId="77777777" w:rsidR="006E1EBF" w:rsidRPr="001F3060" w:rsidRDefault="006E1EBF" w:rsidP="006E1EBF">
      <w:pPr>
        <w:rPr>
          <w:rFonts w:ascii="Calibri Light" w:hAnsi="Calibri Light"/>
          <w:sz w:val="20"/>
          <w:szCs w:val="20"/>
        </w:rPr>
      </w:pPr>
    </w:p>
    <w:p w14:paraId="0ACCEE70" w14:textId="77777777" w:rsidR="006E1EBF" w:rsidRPr="001F3060" w:rsidRDefault="006E1EBF" w:rsidP="006E1EBF">
      <w:pPr>
        <w:jc w:val="center"/>
        <w:rPr>
          <w:rFonts w:ascii="Calibri Light" w:hAnsi="Calibri Light"/>
          <w:sz w:val="20"/>
          <w:szCs w:val="20"/>
        </w:rPr>
      </w:pPr>
      <w:r w:rsidRPr="001F3060">
        <w:rPr>
          <w:rFonts w:ascii="Calibri Light" w:eastAsia="Times New Roman" w:hAnsi="Calibri Light"/>
          <w:b/>
          <w:color w:val="000000"/>
          <w:sz w:val="24"/>
          <w:szCs w:val="24"/>
          <w:lang w:eastAsia="pl-PL"/>
        </w:rPr>
        <w:t>Oświadczenie o braku podstaw do wykluczenia</w:t>
      </w:r>
    </w:p>
    <w:p w14:paraId="4E9A7F8B" w14:textId="77777777" w:rsidR="004D4E07" w:rsidRPr="004D4E07" w:rsidRDefault="004D4E07" w:rsidP="004D4E07">
      <w:pPr>
        <w:tabs>
          <w:tab w:val="left" w:pos="1122"/>
        </w:tabs>
        <w:rPr>
          <w:rFonts w:asciiTheme="majorHAnsi" w:hAnsiTheme="majorHAnsi" w:cstheme="majorHAnsi"/>
          <w:sz w:val="18"/>
          <w:szCs w:val="20"/>
        </w:rPr>
      </w:pPr>
      <w:r w:rsidRPr="004D4E07">
        <w:rPr>
          <w:rFonts w:asciiTheme="majorHAnsi" w:hAnsiTheme="majorHAnsi" w:cstheme="majorHAnsi"/>
          <w:sz w:val="18"/>
          <w:szCs w:val="20"/>
        </w:rPr>
        <w:t>Wykonawca oświadcza, że:</w:t>
      </w:r>
    </w:p>
    <w:p w14:paraId="181BD203" w14:textId="77777777" w:rsidR="004D4E07" w:rsidRPr="004D4E07" w:rsidRDefault="004D4E07" w:rsidP="004D4E07">
      <w:pPr>
        <w:pStyle w:val="Akapitzlist"/>
        <w:numPr>
          <w:ilvl w:val="0"/>
          <w:numId w:val="29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Nie jest powiązany osobowo lub kapitałowo z Zamawiającym. Powyższe należy rozumieć jako brak istnienia albo brak wpływu powiązań osobowych lub kapitałowych między Zamawiającym (w tym osobami zaangażowanymi w czynności związane z przygotowaniem oraz przeprowadzeniem postępowania) a Wykonawcą, które mogłyby wpłynąć na bezstronność postępowania, a polegających na:</w:t>
      </w:r>
    </w:p>
    <w:p w14:paraId="7E5480BF" w14:textId="77777777" w:rsidR="004D4E07" w:rsidRPr="004D4E07" w:rsidRDefault="004D4E07" w:rsidP="004D4E0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ADC206B" w14:textId="77777777" w:rsidR="004D4E07" w:rsidRPr="004D4E07" w:rsidRDefault="004D4E07" w:rsidP="004D4E0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D45441" w14:textId="77777777" w:rsidR="004D4E07" w:rsidRPr="004D4E07" w:rsidRDefault="004D4E07" w:rsidP="004D4E0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1B121F9" w14:textId="77777777" w:rsidR="004D4E07" w:rsidRPr="004D4E07" w:rsidRDefault="004D4E07" w:rsidP="004D4E07">
      <w:pPr>
        <w:pStyle w:val="Akapitzlist"/>
        <w:numPr>
          <w:ilvl w:val="0"/>
          <w:numId w:val="29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Nie jest podmiotem wykluczonym z zamówień publicznych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3711790" w14:textId="77777777" w:rsidR="004D4E07" w:rsidRPr="004D4E07" w:rsidRDefault="004D4E07" w:rsidP="004D4E07">
      <w:pPr>
        <w:pStyle w:val="Akapitzlist"/>
        <w:numPr>
          <w:ilvl w:val="0"/>
          <w:numId w:val="30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obywateli rosyjskich lub osób fizycznych lub prawnych, podmiotów lub organów z siedzibą w Rosji;</w:t>
      </w:r>
    </w:p>
    <w:p w14:paraId="44A1BB71" w14:textId="77777777" w:rsidR="004D4E07" w:rsidRPr="004D4E07" w:rsidRDefault="004D4E07" w:rsidP="004D4E07">
      <w:pPr>
        <w:pStyle w:val="Akapitzlist"/>
        <w:numPr>
          <w:ilvl w:val="0"/>
          <w:numId w:val="30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osób prawnych, podmiotów lub organów, do których prawa własności bezpośrednio lub pośrednio w</w:t>
      </w:r>
    </w:p>
    <w:p w14:paraId="0BA0A683" w14:textId="77777777" w:rsidR="004D4E07" w:rsidRPr="004D4E07" w:rsidRDefault="004D4E07" w:rsidP="004D4E07">
      <w:pPr>
        <w:pStyle w:val="Akapitzlist"/>
        <w:numPr>
          <w:ilvl w:val="0"/>
          <w:numId w:val="30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ponad 50 % należą do podmiotu, o którym mowa w lit. a) niniejszego ustępu; lub</w:t>
      </w:r>
    </w:p>
    <w:p w14:paraId="2D209581" w14:textId="77777777" w:rsidR="004D4E07" w:rsidRPr="004D4E07" w:rsidRDefault="004D4E07" w:rsidP="004D4E07">
      <w:pPr>
        <w:pStyle w:val="Akapitzlist"/>
        <w:numPr>
          <w:ilvl w:val="0"/>
          <w:numId w:val="30"/>
        </w:numPr>
        <w:jc w:val="both"/>
        <w:rPr>
          <w:rFonts w:asciiTheme="majorHAnsi" w:hAnsiTheme="majorHAnsi" w:cstheme="majorHAnsi"/>
          <w:sz w:val="18"/>
        </w:rPr>
      </w:pPr>
      <w:r w:rsidRPr="004D4E07">
        <w:rPr>
          <w:rFonts w:asciiTheme="majorHAnsi" w:hAnsiTheme="majorHAnsi" w:cstheme="majorHAnsi"/>
          <w:sz w:val="18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F0B3FD4" w14:textId="77777777" w:rsidR="006E1EBF" w:rsidRPr="001F3060" w:rsidRDefault="006E1EBF" w:rsidP="006E1EBF">
      <w:pPr>
        <w:rPr>
          <w:rFonts w:ascii="Calibri Light" w:hAnsi="Calibri Light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4D4E07" w:rsidRPr="006E1EBF" w14:paraId="44C488A5" w14:textId="77777777" w:rsidTr="00D33A63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14:paraId="4E344B57" w14:textId="77777777" w:rsidR="004D4E07" w:rsidRPr="006E1EBF" w:rsidRDefault="004D4E07" w:rsidP="00D33A63">
            <w:pPr>
              <w:suppressAutoHyphens/>
              <w:autoSpaceDE w:val="0"/>
              <w:jc w:val="both"/>
              <w:rPr>
                <w:rFonts w:ascii="Calibri Light" w:hAnsi="Calibri Light"/>
                <w:sz w:val="20"/>
                <w:szCs w:val="20"/>
                <w:lang w:eastAsia="ar-SA"/>
              </w:rPr>
            </w:pPr>
            <w:r>
              <w:rPr>
                <w:rFonts w:ascii="Calibri Light" w:hAnsi="Calibri Light"/>
                <w:sz w:val="20"/>
                <w:szCs w:val="20"/>
              </w:rPr>
              <w:t>Data</w:t>
            </w:r>
            <w:r w:rsidRPr="006E1EBF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  <w:shd w:val="clear" w:color="auto" w:fill="auto"/>
          </w:tcPr>
          <w:p w14:paraId="473B309B" w14:textId="77777777" w:rsidR="004D4E07" w:rsidRPr="006E1EBF" w:rsidRDefault="004D4E07" w:rsidP="00D33A63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4D4E07" w:rsidRPr="006E1EBF" w14:paraId="2E764C82" w14:textId="77777777" w:rsidTr="00D33A63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14:paraId="42BAEFB8" w14:textId="77777777" w:rsidR="004D4E07" w:rsidRPr="006E1EBF" w:rsidRDefault="004D4E07" w:rsidP="00D33A63">
            <w:pPr>
              <w:suppressAutoHyphens/>
              <w:autoSpaceDE w:val="0"/>
              <w:jc w:val="both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C</w:t>
            </w:r>
            <w:r w:rsidRPr="006E1EBF">
              <w:rPr>
                <w:rFonts w:ascii="Calibri Light" w:hAnsi="Calibri Light"/>
                <w:sz w:val="20"/>
                <w:szCs w:val="20"/>
              </w:rPr>
              <w:t>zytelny podpis osoby uprawnionej do reprezentowania Wykonawcy</w:t>
            </w:r>
            <w:r>
              <w:rPr>
                <w:rFonts w:ascii="Calibri Light" w:hAnsi="Calibri Light"/>
                <w:sz w:val="20"/>
                <w:szCs w:val="20"/>
              </w:rPr>
              <w:t xml:space="preserve"> lub podpis z pieczątką imienną</w:t>
            </w:r>
          </w:p>
        </w:tc>
        <w:tc>
          <w:tcPr>
            <w:tcW w:w="5778" w:type="dxa"/>
            <w:shd w:val="clear" w:color="auto" w:fill="auto"/>
          </w:tcPr>
          <w:p w14:paraId="188B2E27" w14:textId="77777777" w:rsidR="004D4E07" w:rsidRPr="006E1EBF" w:rsidRDefault="004D4E07" w:rsidP="00D33A63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4D4E07" w:rsidRPr="006E1EBF" w14:paraId="182F57C2" w14:textId="77777777" w:rsidTr="00D33A63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B61F5DD" w14:textId="77777777" w:rsidR="004D4E07" w:rsidRPr="006E1EBF" w:rsidRDefault="004D4E07" w:rsidP="00D33A63">
            <w:pPr>
              <w:suppressAutoHyphens/>
              <w:autoSpaceDE w:val="0"/>
              <w:rPr>
                <w:rFonts w:ascii="Calibri Light" w:hAnsi="Calibri Light"/>
                <w:sz w:val="20"/>
                <w:szCs w:val="20"/>
                <w:lang w:eastAsia="ar-SA"/>
              </w:rPr>
            </w:pPr>
            <w:r w:rsidRPr="006E1EBF">
              <w:rPr>
                <w:rFonts w:ascii="Calibri Light" w:hAnsi="Calibri Light"/>
                <w:sz w:val="20"/>
                <w:szCs w:val="20"/>
              </w:rPr>
              <w:t xml:space="preserve">Pieczątka </w:t>
            </w:r>
            <w:r>
              <w:rPr>
                <w:rFonts w:ascii="Calibri Light" w:hAnsi="Calibri Light"/>
                <w:sz w:val="20"/>
                <w:szCs w:val="20"/>
              </w:rPr>
              <w:t xml:space="preserve">firmowa </w:t>
            </w:r>
            <w:r w:rsidRPr="006E1EBF">
              <w:rPr>
                <w:rFonts w:ascii="Calibri Light" w:hAnsi="Calibri Light"/>
                <w:sz w:val="20"/>
                <w:szCs w:val="20"/>
              </w:rPr>
              <w:t>Wykonawcy</w:t>
            </w:r>
          </w:p>
        </w:tc>
        <w:tc>
          <w:tcPr>
            <w:tcW w:w="5778" w:type="dxa"/>
            <w:shd w:val="clear" w:color="auto" w:fill="auto"/>
          </w:tcPr>
          <w:p w14:paraId="4821E292" w14:textId="77777777" w:rsidR="004D4E07" w:rsidRPr="006E1EBF" w:rsidRDefault="004D4E07" w:rsidP="00D33A63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56FDD939" w14:textId="77777777" w:rsidR="004D4E07" w:rsidRPr="006E1EBF" w:rsidRDefault="004D4E07" w:rsidP="00D33A63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638345E8" w14:textId="77777777" w:rsidR="004D4E07" w:rsidRPr="006E1EBF" w:rsidRDefault="004D4E07" w:rsidP="00D33A63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3E1DCC31" w14:textId="77777777" w:rsidR="004D4E07" w:rsidRPr="006E1EBF" w:rsidRDefault="004D4E07" w:rsidP="00D33A63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</w:tbl>
    <w:p w14:paraId="77E02A08" w14:textId="77777777" w:rsidR="00101745" w:rsidRDefault="00101745" w:rsidP="00386193">
      <w:pPr>
        <w:tabs>
          <w:tab w:val="left" w:pos="945"/>
        </w:tabs>
        <w:rPr>
          <w:rFonts w:ascii="Calibri Light" w:hAnsi="Calibri Light"/>
          <w:sz w:val="20"/>
          <w:szCs w:val="20"/>
        </w:rPr>
      </w:pPr>
    </w:p>
    <w:p w14:paraId="6DB979AD" w14:textId="77777777" w:rsidR="00101745" w:rsidRPr="00101745" w:rsidRDefault="00101745" w:rsidP="00101745">
      <w:pPr>
        <w:rPr>
          <w:rFonts w:ascii="Calibri Light" w:hAnsi="Calibri Light"/>
          <w:sz w:val="20"/>
          <w:szCs w:val="20"/>
        </w:rPr>
      </w:pPr>
    </w:p>
    <w:p w14:paraId="69EDF180" w14:textId="5F00F129" w:rsidR="00F53950" w:rsidRDefault="00101745" w:rsidP="005A1965">
      <w:pPr>
        <w:pStyle w:val="Default"/>
        <w:jc w:val="right"/>
        <w:rPr>
          <w:rFonts w:ascii="Calibri Light" w:hAnsi="Calibri Light"/>
          <w:sz w:val="20"/>
          <w:szCs w:val="20"/>
        </w:rPr>
        <w:sectPr w:rsidR="00F53950" w:rsidSect="006E1EBF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>
        <w:rPr>
          <w:rFonts w:ascii="Calibri Light" w:hAnsi="Calibri Light"/>
          <w:sz w:val="20"/>
          <w:szCs w:val="20"/>
        </w:rPr>
        <w:tab/>
      </w:r>
    </w:p>
    <w:p w14:paraId="6856AD3D" w14:textId="2E33CD01" w:rsidR="00F53950" w:rsidRPr="006E1EBF" w:rsidRDefault="00F53950" w:rsidP="00F53950">
      <w:pPr>
        <w:pStyle w:val="Default"/>
        <w:jc w:val="right"/>
        <w:rPr>
          <w:rFonts w:ascii="Calibri Light" w:hAnsi="Calibri Light"/>
          <w:b/>
          <w:bCs/>
          <w:color w:val="auto"/>
          <w:sz w:val="20"/>
          <w:szCs w:val="20"/>
        </w:rPr>
      </w:pPr>
      <w:r>
        <w:rPr>
          <w:rFonts w:ascii="Calibri Light" w:hAnsi="Calibri Light"/>
          <w:b/>
          <w:bCs/>
          <w:color w:val="auto"/>
          <w:sz w:val="20"/>
          <w:szCs w:val="20"/>
        </w:rPr>
        <w:lastRenderedPageBreak/>
        <w:t xml:space="preserve">Załącznik nr </w:t>
      </w:r>
      <w:r w:rsidR="005A1965">
        <w:rPr>
          <w:rFonts w:ascii="Calibri Light" w:hAnsi="Calibri Light"/>
          <w:b/>
          <w:bCs/>
          <w:color w:val="auto"/>
          <w:sz w:val="20"/>
          <w:szCs w:val="20"/>
        </w:rPr>
        <w:t>3</w:t>
      </w:r>
    </w:p>
    <w:p w14:paraId="6040F305" w14:textId="33DD02C1" w:rsidR="00EC61C0" w:rsidRPr="001F3060" w:rsidRDefault="00EC61C0" w:rsidP="00EC61C0">
      <w:pPr>
        <w:jc w:val="right"/>
        <w:rPr>
          <w:rFonts w:ascii="Calibri Light" w:hAnsi="Calibri Light"/>
          <w:sz w:val="20"/>
          <w:szCs w:val="20"/>
        </w:rPr>
      </w:pPr>
      <w:r w:rsidRPr="001F3060">
        <w:rPr>
          <w:rFonts w:ascii="Calibri Light" w:hAnsi="Calibri Light"/>
          <w:sz w:val="20"/>
          <w:szCs w:val="20"/>
        </w:rPr>
        <w:t xml:space="preserve">Zapytanie ofertowe l.dz. </w:t>
      </w:r>
      <w:r w:rsidR="00485DCC" w:rsidRPr="00485DCC">
        <w:rPr>
          <w:rFonts w:ascii="Calibri Light" w:hAnsi="Calibri Light"/>
          <w:sz w:val="20"/>
          <w:szCs w:val="20"/>
        </w:rPr>
        <w:t>0</w:t>
      </w:r>
      <w:r w:rsidR="00DE7885">
        <w:rPr>
          <w:rFonts w:ascii="Calibri Light" w:hAnsi="Calibri Light"/>
          <w:sz w:val="20"/>
          <w:szCs w:val="20"/>
        </w:rPr>
        <w:t>2</w:t>
      </w:r>
      <w:r w:rsidR="00485DCC" w:rsidRPr="00485DCC">
        <w:rPr>
          <w:rFonts w:ascii="Calibri Light" w:hAnsi="Calibri Light"/>
          <w:sz w:val="20"/>
          <w:szCs w:val="20"/>
        </w:rPr>
        <w:t>_0</w:t>
      </w:r>
      <w:r w:rsidR="00DE7885">
        <w:rPr>
          <w:rFonts w:ascii="Calibri Light" w:hAnsi="Calibri Light"/>
          <w:sz w:val="20"/>
          <w:szCs w:val="20"/>
        </w:rPr>
        <w:t>9</w:t>
      </w:r>
      <w:r w:rsidR="00485DCC" w:rsidRPr="00485DCC">
        <w:rPr>
          <w:rFonts w:ascii="Calibri Light" w:hAnsi="Calibri Light"/>
          <w:sz w:val="20"/>
          <w:szCs w:val="20"/>
        </w:rPr>
        <w:t>_2024_FEWM_1_9_Visimind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F53950" w:rsidRPr="006E1EBF" w14:paraId="5ABF79B3" w14:textId="77777777" w:rsidTr="00706E4A">
        <w:trPr>
          <w:trHeight w:val="465"/>
        </w:trPr>
        <w:tc>
          <w:tcPr>
            <w:tcW w:w="3510" w:type="dxa"/>
            <w:shd w:val="clear" w:color="auto" w:fill="E7E6E6"/>
          </w:tcPr>
          <w:p w14:paraId="36B7FC4E" w14:textId="77777777" w:rsidR="00F53950" w:rsidRPr="006E1EBF" w:rsidRDefault="00F53950" w:rsidP="00706E4A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6E1EBF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 xml:space="preserve">Nazwa Wykonawcy: </w:t>
            </w:r>
          </w:p>
          <w:p w14:paraId="4B570EFB" w14:textId="77777777" w:rsidR="00F53950" w:rsidRPr="006E1EBF" w:rsidRDefault="00F53950" w:rsidP="00706E4A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778" w:type="dxa"/>
            <w:shd w:val="clear" w:color="auto" w:fill="auto"/>
          </w:tcPr>
          <w:p w14:paraId="65E69A6F" w14:textId="77777777" w:rsidR="00F53950" w:rsidRPr="006E1EBF" w:rsidRDefault="00F53950" w:rsidP="00706E4A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  <w:tr w:rsidR="00F53950" w:rsidRPr="006E1EBF" w14:paraId="6A8171B8" w14:textId="77777777" w:rsidTr="00706E4A">
        <w:trPr>
          <w:trHeight w:val="255"/>
        </w:trPr>
        <w:tc>
          <w:tcPr>
            <w:tcW w:w="3510" w:type="dxa"/>
            <w:shd w:val="clear" w:color="auto" w:fill="E7E6E6"/>
          </w:tcPr>
          <w:p w14:paraId="7EACBF03" w14:textId="77777777" w:rsidR="00F53950" w:rsidRPr="006E1EBF" w:rsidRDefault="00F53950" w:rsidP="00706E4A">
            <w:pPr>
              <w:pStyle w:val="Default"/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</w:pPr>
            <w:r w:rsidRPr="006E1EBF">
              <w:rPr>
                <w:rFonts w:ascii="Calibri Light" w:hAnsi="Calibri Light"/>
                <w:b/>
                <w:bCs/>
                <w:color w:val="auto"/>
                <w:sz w:val="20"/>
                <w:szCs w:val="20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4428C103" w14:textId="77777777" w:rsidR="00F53950" w:rsidRPr="006E1EBF" w:rsidRDefault="00F53950" w:rsidP="00706E4A">
            <w:pPr>
              <w:pStyle w:val="Default"/>
              <w:rPr>
                <w:rFonts w:ascii="Calibri Light" w:hAnsi="Calibri Light"/>
                <w:bCs/>
                <w:color w:val="auto"/>
                <w:sz w:val="20"/>
                <w:szCs w:val="20"/>
              </w:rPr>
            </w:pPr>
          </w:p>
        </w:tc>
      </w:tr>
    </w:tbl>
    <w:p w14:paraId="02F493B0" w14:textId="77777777" w:rsidR="00F53950" w:rsidRPr="001F3060" w:rsidRDefault="00F53950" w:rsidP="00F53950">
      <w:pPr>
        <w:rPr>
          <w:rFonts w:ascii="Calibri Light" w:hAnsi="Calibri Light"/>
          <w:sz w:val="20"/>
          <w:szCs w:val="20"/>
        </w:rPr>
      </w:pPr>
    </w:p>
    <w:p w14:paraId="53A0D256" w14:textId="596284AE" w:rsidR="00F53950" w:rsidRDefault="004D4E07" w:rsidP="004D4E07">
      <w:pPr>
        <w:tabs>
          <w:tab w:val="left" w:pos="2490"/>
        </w:tabs>
        <w:jc w:val="center"/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</w:pPr>
      <w:r w:rsidRPr="004D4E07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Wykaz proponowanych urządzeń</w:t>
      </w:r>
    </w:p>
    <w:p w14:paraId="596BF021" w14:textId="77777777" w:rsidR="004D4E07" w:rsidRPr="004D4E07" w:rsidRDefault="004D4E07" w:rsidP="004D4E07">
      <w:pPr>
        <w:tabs>
          <w:tab w:val="left" w:pos="2490"/>
        </w:tabs>
        <w:jc w:val="center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6"/>
        <w:gridCol w:w="2693"/>
        <w:gridCol w:w="2693"/>
      </w:tblGrid>
      <w:tr w:rsidR="00485DCC" w:rsidRPr="004D4E07" w14:paraId="4AB4B88B" w14:textId="77777777" w:rsidTr="00D33A63">
        <w:tc>
          <w:tcPr>
            <w:tcW w:w="3676" w:type="dxa"/>
          </w:tcPr>
          <w:p w14:paraId="038C4673" w14:textId="77777777" w:rsidR="00485DCC" w:rsidRPr="004D4E07" w:rsidRDefault="00485DCC" w:rsidP="00D33A6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D4E0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modułu/urządzenia</w:t>
            </w:r>
          </w:p>
        </w:tc>
        <w:tc>
          <w:tcPr>
            <w:tcW w:w="2693" w:type="dxa"/>
          </w:tcPr>
          <w:p w14:paraId="37776EA3" w14:textId="77777777" w:rsidR="00485DCC" w:rsidRPr="004D4E07" w:rsidRDefault="00485DCC" w:rsidP="00D33A6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D4E0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2693" w:type="dxa"/>
          </w:tcPr>
          <w:p w14:paraId="7BDC3A47" w14:textId="77777777" w:rsidR="00485DCC" w:rsidRPr="004D4E07" w:rsidRDefault="00485DCC" w:rsidP="00D33A63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D4E0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Model</w:t>
            </w:r>
          </w:p>
        </w:tc>
      </w:tr>
      <w:tr w:rsidR="00485DCC" w:rsidRPr="004D4E07" w14:paraId="5F1F67A1" w14:textId="77777777" w:rsidTr="00D33A63">
        <w:tc>
          <w:tcPr>
            <w:tcW w:w="3676" w:type="dxa"/>
          </w:tcPr>
          <w:p w14:paraId="121884FD" w14:textId="39322828" w:rsidR="00485DCC" w:rsidRPr="004D4E07" w:rsidRDefault="00741C8A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1C8A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  <w:r w:rsidRPr="00741C8A">
              <w:rPr>
                <w:rFonts w:asciiTheme="majorHAnsi" w:hAnsiTheme="majorHAnsi" w:cstheme="majorHAnsi"/>
                <w:sz w:val="20"/>
                <w:szCs w:val="20"/>
              </w:rPr>
              <w:tab/>
              <w:t>Laptop produkcyjny  szt. 2</w:t>
            </w:r>
          </w:p>
        </w:tc>
        <w:tc>
          <w:tcPr>
            <w:tcW w:w="2693" w:type="dxa"/>
          </w:tcPr>
          <w:p w14:paraId="51B2A53E" w14:textId="77777777" w:rsidR="00485DCC" w:rsidRPr="004D4E07" w:rsidRDefault="00485DCC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7A125D" w14:textId="77777777" w:rsidR="00485DCC" w:rsidRPr="004D4E07" w:rsidRDefault="00485DCC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281D" w:rsidRPr="004D4E07" w14:paraId="6EAB3633" w14:textId="77777777" w:rsidTr="00D33A63">
        <w:tc>
          <w:tcPr>
            <w:tcW w:w="3676" w:type="dxa"/>
          </w:tcPr>
          <w:p w14:paraId="4FE52E15" w14:textId="4EBD966F" w:rsidR="00B8281D" w:rsidRPr="004D4E07" w:rsidRDefault="00741C8A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1C8A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 w:rsidRPr="00741C8A">
              <w:rPr>
                <w:rFonts w:asciiTheme="majorHAnsi" w:hAnsiTheme="majorHAnsi" w:cstheme="majorHAnsi"/>
                <w:sz w:val="20"/>
                <w:szCs w:val="20"/>
              </w:rPr>
              <w:tab/>
              <w:t>Komputer produkcyjny szt.1</w:t>
            </w:r>
          </w:p>
        </w:tc>
        <w:tc>
          <w:tcPr>
            <w:tcW w:w="2693" w:type="dxa"/>
          </w:tcPr>
          <w:p w14:paraId="2625B565" w14:textId="77777777" w:rsidR="00B8281D" w:rsidRPr="004D4E07" w:rsidRDefault="00B8281D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ACAE66" w14:textId="77777777" w:rsidR="00B8281D" w:rsidRPr="004D4E07" w:rsidRDefault="00B8281D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281D" w:rsidRPr="004D4E07" w14:paraId="6CD4D665" w14:textId="77777777" w:rsidTr="00D33A63">
        <w:tc>
          <w:tcPr>
            <w:tcW w:w="3676" w:type="dxa"/>
          </w:tcPr>
          <w:p w14:paraId="160FD0E6" w14:textId="3A8D015C" w:rsidR="00B8281D" w:rsidRPr="00B8281D" w:rsidRDefault="00741C8A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1C8A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  <w:r w:rsidRPr="00741C8A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Laptop do obsługi stoiska targowego </w:t>
            </w:r>
            <w:proofErr w:type="spellStart"/>
            <w:r w:rsidRPr="00741C8A">
              <w:rPr>
                <w:rFonts w:asciiTheme="majorHAnsi" w:hAnsiTheme="majorHAnsi" w:cstheme="majorHAnsi"/>
                <w:sz w:val="20"/>
                <w:szCs w:val="20"/>
              </w:rPr>
              <w:t>szt</w:t>
            </w:r>
            <w:proofErr w:type="spellEnd"/>
            <w:r w:rsidRPr="00741C8A">
              <w:rPr>
                <w:rFonts w:asciiTheme="majorHAnsi" w:hAnsiTheme="majorHAnsi" w:cstheme="majorHAnsi"/>
                <w:sz w:val="20"/>
                <w:szCs w:val="20"/>
              </w:rPr>
              <w:t>, 1</w:t>
            </w:r>
          </w:p>
        </w:tc>
        <w:tc>
          <w:tcPr>
            <w:tcW w:w="2693" w:type="dxa"/>
          </w:tcPr>
          <w:p w14:paraId="77CDB40F" w14:textId="77777777" w:rsidR="00B8281D" w:rsidRPr="004D4E07" w:rsidRDefault="00B8281D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9819F9B" w14:textId="77777777" w:rsidR="00B8281D" w:rsidRPr="004D4E07" w:rsidRDefault="00B8281D" w:rsidP="00D33A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BBA54C7" w14:textId="77777777" w:rsidR="00F53950" w:rsidRDefault="00F53950" w:rsidP="00F53950">
      <w:pPr>
        <w:tabs>
          <w:tab w:val="left" w:pos="2490"/>
        </w:tabs>
        <w:rPr>
          <w:rFonts w:ascii="Calibri Light" w:hAnsi="Calibri Light"/>
          <w:sz w:val="20"/>
          <w:szCs w:val="20"/>
        </w:rPr>
      </w:pPr>
    </w:p>
    <w:p w14:paraId="09E2EF22" w14:textId="77777777" w:rsidR="004D4E07" w:rsidRDefault="004D4E07" w:rsidP="00F53950">
      <w:pPr>
        <w:tabs>
          <w:tab w:val="left" w:pos="2490"/>
        </w:tabs>
        <w:rPr>
          <w:rFonts w:ascii="Calibri Light" w:hAnsi="Calibri Light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F53950" w:rsidRPr="006E1EBF" w14:paraId="1FCDABBB" w14:textId="77777777" w:rsidTr="00706E4A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14:paraId="165336E1" w14:textId="64A3F91B" w:rsidR="00F53950" w:rsidRPr="006E1EBF" w:rsidRDefault="004D4E07" w:rsidP="00706E4A">
            <w:pPr>
              <w:suppressAutoHyphens/>
              <w:autoSpaceDE w:val="0"/>
              <w:jc w:val="both"/>
              <w:rPr>
                <w:rFonts w:ascii="Calibri Light" w:hAnsi="Calibri Light"/>
                <w:sz w:val="20"/>
                <w:szCs w:val="20"/>
                <w:lang w:eastAsia="ar-SA"/>
              </w:rPr>
            </w:pPr>
            <w:r>
              <w:rPr>
                <w:rFonts w:ascii="Calibri Light" w:hAnsi="Calibri Light"/>
                <w:sz w:val="20"/>
                <w:szCs w:val="20"/>
              </w:rPr>
              <w:t>Data</w:t>
            </w:r>
            <w:r w:rsidR="00F53950" w:rsidRPr="006E1EBF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</w:tc>
        <w:tc>
          <w:tcPr>
            <w:tcW w:w="5778" w:type="dxa"/>
            <w:shd w:val="clear" w:color="auto" w:fill="auto"/>
          </w:tcPr>
          <w:p w14:paraId="116D0E63" w14:textId="77777777" w:rsidR="00F53950" w:rsidRPr="006E1EBF" w:rsidRDefault="00F53950" w:rsidP="00706E4A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4D4E07" w:rsidRPr="006E1EBF" w14:paraId="7E6C047F" w14:textId="77777777" w:rsidTr="00706E4A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14:paraId="6A745B65" w14:textId="70F745E4" w:rsidR="004D4E07" w:rsidRPr="006E1EBF" w:rsidRDefault="004D4E07" w:rsidP="00706E4A">
            <w:pPr>
              <w:suppressAutoHyphens/>
              <w:autoSpaceDE w:val="0"/>
              <w:jc w:val="both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C</w:t>
            </w:r>
            <w:r w:rsidRPr="006E1EBF">
              <w:rPr>
                <w:rFonts w:ascii="Calibri Light" w:hAnsi="Calibri Light"/>
                <w:sz w:val="20"/>
                <w:szCs w:val="20"/>
              </w:rPr>
              <w:t>zytelny podpis osoby uprawnionej do reprezentowania Wykonawcy</w:t>
            </w:r>
            <w:r>
              <w:rPr>
                <w:rFonts w:ascii="Calibri Light" w:hAnsi="Calibri Light"/>
                <w:sz w:val="20"/>
                <w:szCs w:val="20"/>
              </w:rPr>
              <w:t xml:space="preserve"> lub podpis z pieczątką imienną</w:t>
            </w:r>
          </w:p>
        </w:tc>
        <w:tc>
          <w:tcPr>
            <w:tcW w:w="5778" w:type="dxa"/>
            <w:shd w:val="clear" w:color="auto" w:fill="auto"/>
          </w:tcPr>
          <w:p w14:paraId="0CE31367" w14:textId="77777777" w:rsidR="004D4E07" w:rsidRPr="006E1EBF" w:rsidRDefault="004D4E07" w:rsidP="00706E4A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F53950" w:rsidRPr="006E1EBF" w14:paraId="1376637C" w14:textId="77777777" w:rsidTr="00706E4A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3041EE84" w14:textId="5821C739" w:rsidR="00F53950" w:rsidRPr="006E1EBF" w:rsidRDefault="00F53950" w:rsidP="00706E4A">
            <w:pPr>
              <w:suppressAutoHyphens/>
              <w:autoSpaceDE w:val="0"/>
              <w:rPr>
                <w:rFonts w:ascii="Calibri Light" w:hAnsi="Calibri Light"/>
                <w:sz w:val="20"/>
                <w:szCs w:val="20"/>
                <w:lang w:eastAsia="ar-SA"/>
              </w:rPr>
            </w:pPr>
            <w:r w:rsidRPr="006E1EBF">
              <w:rPr>
                <w:rFonts w:ascii="Calibri Light" w:hAnsi="Calibri Light"/>
                <w:sz w:val="20"/>
                <w:szCs w:val="20"/>
              </w:rPr>
              <w:t xml:space="preserve">Pieczątka </w:t>
            </w:r>
            <w:r w:rsidR="004D4E07">
              <w:rPr>
                <w:rFonts w:ascii="Calibri Light" w:hAnsi="Calibri Light"/>
                <w:sz w:val="20"/>
                <w:szCs w:val="20"/>
              </w:rPr>
              <w:t xml:space="preserve">firmowa </w:t>
            </w:r>
            <w:r w:rsidRPr="006E1EBF">
              <w:rPr>
                <w:rFonts w:ascii="Calibri Light" w:hAnsi="Calibri Light"/>
                <w:sz w:val="20"/>
                <w:szCs w:val="20"/>
              </w:rPr>
              <w:t>Wykonawcy</w:t>
            </w:r>
          </w:p>
        </w:tc>
        <w:tc>
          <w:tcPr>
            <w:tcW w:w="5778" w:type="dxa"/>
            <w:shd w:val="clear" w:color="auto" w:fill="auto"/>
          </w:tcPr>
          <w:p w14:paraId="6C67FFAA" w14:textId="77777777" w:rsidR="00F53950" w:rsidRPr="006E1EBF" w:rsidRDefault="00F53950" w:rsidP="00706E4A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6CC8020F" w14:textId="77777777" w:rsidR="00F53950" w:rsidRPr="006E1EBF" w:rsidRDefault="00F53950" w:rsidP="00706E4A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5003E977" w14:textId="77777777" w:rsidR="00F53950" w:rsidRPr="006E1EBF" w:rsidRDefault="00F53950" w:rsidP="00706E4A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  <w:p w14:paraId="41206959" w14:textId="77777777" w:rsidR="00F53950" w:rsidRPr="006E1EBF" w:rsidRDefault="00F53950" w:rsidP="00706E4A">
            <w:pPr>
              <w:pStyle w:val="Default"/>
              <w:jc w:val="both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</w:tbl>
    <w:p w14:paraId="3FD351F5" w14:textId="77777777" w:rsidR="00F53950" w:rsidRPr="001F3060" w:rsidRDefault="00F53950" w:rsidP="00F53950">
      <w:pPr>
        <w:tabs>
          <w:tab w:val="left" w:pos="2490"/>
        </w:tabs>
        <w:rPr>
          <w:rFonts w:ascii="Calibri Light" w:hAnsi="Calibri Light"/>
          <w:sz w:val="20"/>
          <w:szCs w:val="20"/>
        </w:rPr>
      </w:pPr>
    </w:p>
    <w:p w14:paraId="28FBE98A" w14:textId="77777777" w:rsidR="00F53950" w:rsidRPr="001F3060" w:rsidRDefault="00F53950" w:rsidP="00101745">
      <w:pPr>
        <w:tabs>
          <w:tab w:val="left" w:pos="2490"/>
        </w:tabs>
        <w:rPr>
          <w:rFonts w:ascii="Calibri Light" w:hAnsi="Calibri Light"/>
          <w:sz w:val="20"/>
          <w:szCs w:val="20"/>
        </w:rPr>
      </w:pPr>
    </w:p>
    <w:sectPr w:rsidR="00F53950" w:rsidRPr="001F3060" w:rsidSect="006E1EBF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752D1" w14:textId="77777777" w:rsidR="00DC0CED" w:rsidRDefault="00DC0CED" w:rsidP="0014183D">
      <w:pPr>
        <w:spacing w:after="0" w:line="240" w:lineRule="auto"/>
      </w:pPr>
      <w:r>
        <w:separator/>
      </w:r>
    </w:p>
  </w:endnote>
  <w:endnote w:type="continuationSeparator" w:id="0">
    <w:p w14:paraId="636D938F" w14:textId="77777777" w:rsidR="00DC0CED" w:rsidRDefault="00DC0CED" w:rsidP="00141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2E383" w14:textId="77777777" w:rsidR="00B00C87" w:rsidRDefault="00B00C87">
    <w:pPr>
      <w:pStyle w:val="Stopka"/>
      <w:jc w:val="right"/>
    </w:pPr>
    <w:r>
      <w:rPr>
        <w:lang w:val="pl-PL"/>
      </w:rPr>
      <w:t xml:space="preserve">Strona | </w:t>
    </w: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  <w:r>
      <w:rPr>
        <w:lang w:val="pl-PL"/>
      </w:rPr>
      <w:t xml:space="preserve"> </w:t>
    </w:r>
  </w:p>
  <w:p w14:paraId="5A2EFD38" w14:textId="77777777" w:rsidR="00B00C87" w:rsidRDefault="00B00C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F1D7" w14:textId="77777777" w:rsidR="00474CFB" w:rsidRPr="00BF7519" w:rsidRDefault="00474CFB">
    <w:pPr>
      <w:pStyle w:val="Stopka"/>
      <w:jc w:val="right"/>
      <w:rPr>
        <w:sz w:val="20"/>
        <w:szCs w:val="20"/>
      </w:rPr>
    </w:pPr>
    <w:r w:rsidRPr="00BF7519">
      <w:rPr>
        <w:sz w:val="20"/>
        <w:szCs w:val="20"/>
        <w:lang w:val="pl-PL"/>
      </w:rPr>
      <w:t xml:space="preserve">Strona | </w:t>
    </w:r>
    <w:r w:rsidRPr="00BF7519">
      <w:rPr>
        <w:sz w:val="20"/>
        <w:szCs w:val="20"/>
      </w:rPr>
      <w:fldChar w:fldCharType="begin"/>
    </w:r>
    <w:r w:rsidRPr="00BF7519">
      <w:rPr>
        <w:sz w:val="20"/>
        <w:szCs w:val="20"/>
      </w:rPr>
      <w:instrText>PAGE   \* MERGEFORMAT</w:instrText>
    </w:r>
    <w:r w:rsidRPr="00BF7519">
      <w:rPr>
        <w:sz w:val="20"/>
        <w:szCs w:val="20"/>
      </w:rPr>
      <w:fldChar w:fldCharType="separate"/>
    </w:r>
    <w:r w:rsidR="00223F30" w:rsidRPr="00223F30">
      <w:rPr>
        <w:noProof/>
        <w:sz w:val="20"/>
        <w:szCs w:val="20"/>
        <w:lang w:val="pl-PL"/>
      </w:rPr>
      <w:t>1</w:t>
    </w:r>
    <w:r w:rsidRPr="00BF7519">
      <w:rPr>
        <w:sz w:val="20"/>
        <w:szCs w:val="20"/>
      </w:rPr>
      <w:fldChar w:fldCharType="end"/>
    </w:r>
    <w:r w:rsidRPr="00BF7519">
      <w:rPr>
        <w:sz w:val="20"/>
        <w:szCs w:val="20"/>
        <w:lang w:val="pl-PL"/>
      </w:rPr>
      <w:t xml:space="preserve"> </w:t>
    </w:r>
  </w:p>
  <w:p w14:paraId="49C5A6BD" w14:textId="77777777" w:rsidR="00474CFB" w:rsidRDefault="00474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D9BAD" w14:textId="77777777" w:rsidR="00DC0CED" w:rsidRDefault="00DC0CED" w:rsidP="0014183D">
      <w:pPr>
        <w:spacing w:after="0" w:line="240" w:lineRule="auto"/>
      </w:pPr>
      <w:r>
        <w:separator/>
      </w:r>
    </w:p>
  </w:footnote>
  <w:footnote w:type="continuationSeparator" w:id="0">
    <w:p w14:paraId="3A2E4794" w14:textId="77777777" w:rsidR="00DC0CED" w:rsidRDefault="00DC0CED" w:rsidP="00141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25538" w14:textId="7D35582F" w:rsidR="00C13170" w:rsidRPr="00BF60C0" w:rsidRDefault="001141B3" w:rsidP="00C13170">
    <w:pPr>
      <w:spacing w:after="120" w:line="240" w:lineRule="auto"/>
      <w:jc w:val="center"/>
      <w:rPr>
        <w:rFonts w:ascii="Arial" w:eastAsia="Times New Roman" w:hAnsi="Arial" w:cs="Arial"/>
        <w:sz w:val="20"/>
        <w:szCs w:val="24"/>
        <w:lang w:eastAsia="pl-PL"/>
      </w:rPr>
    </w:pPr>
    <w:r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5BACFB6A" wp14:editId="7332C17A">
          <wp:extent cx="5756910" cy="753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8B5E" w14:textId="3CBDF49A" w:rsidR="00C13170" w:rsidRPr="00BF60C0" w:rsidRDefault="00C90DB3" w:rsidP="00C13170">
    <w:pPr>
      <w:spacing w:after="120" w:line="240" w:lineRule="auto"/>
      <w:jc w:val="center"/>
      <w:rPr>
        <w:rFonts w:ascii="Arial" w:eastAsia="Times New Roman" w:hAnsi="Arial" w:cs="Arial"/>
        <w:sz w:val="20"/>
        <w:szCs w:val="24"/>
        <w:lang w:eastAsia="pl-PL"/>
      </w:rPr>
    </w:pPr>
    <w:r>
      <w:rPr>
        <w:rFonts w:ascii="Arial" w:eastAsia="Times New Roman" w:hAnsi="Arial" w:cs="Arial"/>
        <w:noProof/>
        <w:sz w:val="20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2B156815" wp14:editId="5FB2204D">
          <wp:simplePos x="0" y="0"/>
          <wp:positionH relativeFrom="column">
            <wp:posOffset>34511</wp:posOffset>
          </wp:positionH>
          <wp:positionV relativeFrom="page">
            <wp:posOffset>165293</wp:posOffset>
          </wp:positionV>
          <wp:extent cx="5760720" cy="671830"/>
          <wp:effectExtent l="0" t="0" r="11430" b="13970"/>
          <wp:wrapTight wrapText="bothSides">
            <wp:wrapPolygon edited="0">
              <wp:start x="0" y="0"/>
              <wp:lineTo x="0" y="21437"/>
              <wp:lineTo x="21571" y="21437"/>
              <wp:lineTo x="21571" y="0"/>
              <wp:lineTo x="0" y="0"/>
            </wp:wrapPolygon>
          </wp:wrapTight>
          <wp:docPr id="9975701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>
      <w:start w:val="1"/>
      <w:numFmt w:val="lowerLetter"/>
      <w:lvlText w:val="%2)"/>
      <w:lvlJc w:val="left"/>
      <w:pPr>
        <w:tabs>
          <w:tab w:val="num" w:pos="1800"/>
        </w:tabs>
      </w:pPr>
    </w:lvl>
    <w:lvl w:ilvl="2">
      <w:start w:val="1"/>
      <w:numFmt w:val="decimal"/>
      <w:lvlText w:val="%3."/>
      <w:lvlJc w:val="left"/>
      <w:pPr>
        <w:tabs>
          <w:tab w:val="num" w:pos="2700"/>
        </w:tabs>
      </w:pPr>
    </w:lvl>
    <w:lvl w:ilvl="3">
      <w:start w:val="1"/>
      <w:numFmt w:val="lowerLetter"/>
      <w:lvlText w:val="%4)"/>
      <w:lvlJc w:val="left"/>
      <w:pPr>
        <w:tabs>
          <w:tab w:val="num" w:pos="1080"/>
        </w:tabs>
      </w:pPr>
    </w:lvl>
    <w:lvl w:ilvl="4">
      <w:start w:val="1"/>
      <w:numFmt w:val="lowerLetter"/>
      <w:lvlText w:val="%5."/>
      <w:lvlJc w:val="left"/>
      <w:pPr>
        <w:tabs>
          <w:tab w:val="num" w:pos="3960"/>
        </w:tabs>
      </w:pPr>
    </w:lvl>
    <w:lvl w:ilvl="5">
      <w:start w:val="1"/>
      <w:numFmt w:val="lowerRoman"/>
      <w:lvlText w:val="%6."/>
      <w:lvlJc w:val="right"/>
      <w:pPr>
        <w:tabs>
          <w:tab w:val="num" w:pos="4680"/>
        </w:tabs>
      </w:pPr>
    </w:lvl>
    <w:lvl w:ilvl="6">
      <w:start w:val="1"/>
      <w:numFmt w:val="decimal"/>
      <w:lvlText w:val="%7."/>
      <w:lvlJc w:val="left"/>
      <w:pPr>
        <w:tabs>
          <w:tab w:val="num" w:pos="5400"/>
        </w:tabs>
      </w:pPr>
    </w:lvl>
    <w:lvl w:ilvl="7">
      <w:start w:val="1"/>
      <w:numFmt w:val="lowerLetter"/>
      <w:lvlText w:val="%8."/>
      <w:lvlJc w:val="left"/>
      <w:pPr>
        <w:tabs>
          <w:tab w:val="num" w:pos="6120"/>
        </w:tabs>
      </w:pPr>
    </w:lvl>
    <w:lvl w:ilvl="8">
      <w:start w:val="1"/>
      <w:numFmt w:val="lowerRoman"/>
      <w:lvlText w:val="%9."/>
      <w:lvlJc w:val="right"/>
      <w:pPr>
        <w:tabs>
          <w:tab w:val="num" w:pos="6840"/>
        </w:tabs>
      </w:pPr>
    </w:lvl>
  </w:abstractNum>
  <w:abstractNum w:abstractNumId="1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1428"/>
        </w:tabs>
      </w:pPr>
    </w:lvl>
  </w:abstractNum>
  <w:abstractNum w:abstractNumId="2" w15:restartNumberingAfterBreak="0">
    <w:nsid w:val="0000000C"/>
    <w:multiLevelType w:val="singleLevel"/>
    <w:tmpl w:val="0000000C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0"/>
        <w:szCs w:val="20"/>
      </w:rPr>
    </w:lvl>
  </w:abstractNum>
  <w:abstractNum w:abstractNumId="3" w15:restartNumberingAfterBreak="0">
    <w:nsid w:val="060640E0"/>
    <w:multiLevelType w:val="hybridMultilevel"/>
    <w:tmpl w:val="581EE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7D67CB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84F91"/>
    <w:multiLevelType w:val="hybridMultilevel"/>
    <w:tmpl w:val="514AF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7E19"/>
    <w:multiLevelType w:val="hybridMultilevel"/>
    <w:tmpl w:val="F572D9E8"/>
    <w:lvl w:ilvl="0" w:tplc="5B6CA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A02EE"/>
    <w:multiLevelType w:val="hybridMultilevel"/>
    <w:tmpl w:val="47BA380A"/>
    <w:lvl w:ilvl="0" w:tplc="5170CD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57F8E"/>
    <w:multiLevelType w:val="hybridMultilevel"/>
    <w:tmpl w:val="359E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256A3"/>
    <w:multiLevelType w:val="hybridMultilevel"/>
    <w:tmpl w:val="B6929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B7DB8"/>
    <w:multiLevelType w:val="hybridMultilevel"/>
    <w:tmpl w:val="AB02FD6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B47BBE"/>
    <w:multiLevelType w:val="hybridMultilevel"/>
    <w:tmpl w:val="C468811C"/>
    <w:lvl w:ilvl="0" w:tplc="81D693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E7B78"/>
    <w:multiLevelType w:val="hybridMultilevel"/>
    <w:tmpl w:val="CAEA0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1A03"/>
    <w:multiLevelType w:val="hybridMultilevel"/>
    <w:tmpl w:val="EED85E18"/>
    <w:lvl w:ilvl="0" w:tplc="C78E40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95475"/>
    <w:multiLevelType w:val="hybridMultilevel"/>
    <w:tmpl w:val="98C405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81D6A"/>
    <w:multiLevelType w:val="hybridMultilevel"/>
    <w:tmpl w:val="C3DEA7E4"/>
    <w:lvl w:ilvl="0" w:tplc="4D6CB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55EA0"/>
    <w:multiLevelType w:val="hybridMultilevel"/>
    <w:tmpl w:val="AC907BBC"/>
    <w:lvl w:ilvl="0" w:tplc="10D06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D259E"/>
    <w:multiLevelType w:val="hybridMultilevel"/>
    <w:tmpl w:val="3668B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D075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30673"/>
    <w:multiLevelType w:val="hybridMultilevel"/>
    <w:tmpl w:val="18DE48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1252FD"/>
    <w:multiLevelType w:val="hybridMultilevel"/>
    <w:tmpl w:val="FF90D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097409C"/>
    <w:multiLevelType w:val="hybridMultilevel"/>
    <w:tmpl w:val="B6660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646C"/>
    <w:multiLevelType w:val="hybridMultilevel"/>
    <w:tmpl w:val="A40C0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A62C7"/>
    <w:multiLevelType w:val="hybridMultilevel"/>
    <w:tmpl w:val="908E0DD2"/>
    <w:lvl w:ilvl="0" w:tplc="8DD6F4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A3C78"/>
    <w:multiLevelType w:val="hybridMultilevel"/>
    <w:tmpl w:val="49469B1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87236"/>
    <w:multiLevelType w:val="hybridMultilevel"/>
    <w:tmpl w:val="88BC3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B0521"/>
    <w:multiLevelType w:val="hybridMultilevel"/>
    <w:tmpl w:val="D41E1AF0"/>
    <w:lvl w:ilvl="0" w:tplc="8DD6F40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80689"/>
    <w:multiLevelType w:val="hybridMultilevel"/>
    <w:tmpl w:val="B058A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D4EEB"/>
    <w:multiLevelType w:val="hybridMultilevel"/>
    <w:tmpl w:val="83ACC7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07B55"/>
    <w:multiLevelType w:val="hybridMultilevel"/>
    <w:tmpl w:val="E3FE1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C35A8"/>
    <w:multiLevelType w:val="hybridMultilevel"/>
    <w:tmpl w:val="D534B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2622F1"/>
    <w:multiLevelType w:val="hybridMultilevel"/>
    <w:tmpl w:val="C2BC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42163"/>
    <w:multiLevelType w:val="hybridMultilevel"/>
    <w:tmpl w:val="939A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69869">
    <w:abstractNumId w:val="10"/>
  </w:num>
  <w:num w:numId="2" w16cid:durableId="1702516985">
    <w:abstractNumId w:val="3"/>
  </w:num>
  <w:num w:numId="3" w16cid:durableId="660894524">
    <w:abstractNumId w:val="11"/>
  </w:num>
  <w:num w:numId="4" w16cid:durableId="1398166824">
    <w:abstractNumId w:val="22"/>
  </w:num>
  <w:num w:numId="5" w16cid:durableId="423377501">
    <w:abstractNumId w:val="29"/>
  </w:num>
  <w:num w:numId="6" w16cid:durableId="728041326">
    <w:abstractNumId w:val="23"/>
  </w:num>
  <w:num w:numId="7" w16cid:durableId="1718815634">
    <w:abstractNumId w:val="18"/>
  </w:num>
  <w:num w:numId="8" w16cid:durableId="809980212">
    <w:abstractNumId w:val="4"/>
  </w:num>
  <w:num w:numId="9" w16cid:durableId="1200627359">
    <w:abstractNumId w:val="16"/>
  </w:num>
  <w:num w:numId="10" w16cid:durableId="1833646140">
    <w:abstractNumId w:val="30"/>
  </w:num>
  <w:num w:numId="11" w16cid:durableId="6732685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668021">
    <w:abstractNumId w:val="6"/>
  </w:num>
  <w:num w:numId="13" w16cid:durableId="1140076688">
    <w:abstractNumId w:val="14"/>
  </w:num>
  <w:num w:numId="14" w16cid:durableId="1915511025">
    <w:abstractNumId w:val="26"/>
  </w:num>
  <w:num w:numId="15" w16cid:durableId="1800951311">
    <w:abstractNumId w:val="5"/>
  </w:num>
  <w:num w:numId="16" w16cid:durableId="28603674">
    <w:abstractNumId w:val="0"/>
  </w:num>
  <w:num w:numId="17" w16cid:durableId="1200122126">
    <w:abstractNumId w:val="2"/>
  </w:num>
  <w:num w:numId="18" w16cid:durableId="179204961">
    <w:abstractNumId w:val="13"/>
  </w:num>
  <w:num w:numId="19" w16cid:durableId="799035908">
    <w:abstractNumId w:val="24"/>
  </w:num>
  <w:num w:numId="20" w16cid:durableId="1317997014">
    <w:abstractNumId w:val="9"/>
  </w:num>
  <w:num w:numId="21" w16cid:durableId="1517187310">
    <w:abstractNumId w:val="20"/>
  </w:num>
  <w:num w:numId="22" w16cid:durableId="986402900">
    <w:abstractNumId w:val="12"/>
  </w:num>
  <w:num w:numId="23" w16cid:durableId="579946722">
    <w:abstractNumId w:val="21"/>
  </w:num>
  <w:num w:numId="24" w16cid:durableId="498276541">
    <w:abstractNumId w:val="27"/>
  </w:num>
  <w:num w:numId="25" w16cid:durableId="771170709">
    <w:abstractNumId w:val="15"/>
  </w:num>
  <w:num w:numId="26" w16cid:durableId="361900919">
    <w:abstractNumId w:val="19"/>
  </w:num>
  <w:num w:numId="27" w16cid:durableId="448672843">
    <w:abstractNumId w:val="8"/>
  </w:num>
  <w:num w:numId="28" w16cid:durableId="1492523041">
    <w:abstractNumId w:val="25"/>
  </w:num>
  <w:num w:numId="29" w16cid:durableId="949748721">
    <w:abstractNumId w:val="28"/>
  </w:num>
  <w:num w:numId="30" w16cid:durableId="50825148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GrammaticalErrors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D8"/>
    <w:rsid w:val="00004DEE"/>
    <w:rsid w:val="000138FC"/>
    <w:rsid w:val="0001401F"/>
    <w:rsid w:val="0001519A"/>
    <w:rsid w:val="00020F34"/>
    <w:rsid w:val="000218B0"/>
    <w:rsid w:val="0002736F"/>
    <w:rsid w:val="00032282"/>
    <w:rsid w:val="00040468"/>
    <w:rsid w:val="00040950"/>
    <w:rsid w:val="000478B3"/>
    <w:rsid w:val="00053D26"/>
    <w:rsid w:val="00057736"/>
    <w:rsid w:val="00061E4E"/>
    <w:rsid w:val="00063437"/>
    <w:rsid w:val="00063DD7"/>
    <w:rsid w:val="000674E3"/>
    <w:rsid w:val="0008101A"/>
    <w:rsid w:val="0008397A"/>
    <w:rsid w:val="00086920"/>
    <w:rsid w:val="00091FCF"/>
    <w:rsid w:val="00094C2E"/>
    <w:rsid w:val="000977DE"/>
    <w:rsid w:val="000A3ADE"/>
    <w:rsid w:val="000A7C34"/>
    <w:rsid w:val="000B6526"/>
    <w:rsid w:val="000C0610"/>
    <w:rsid w:val="000C5417"/>
    <w:rsid w:val="000C6551"/>
    <w:rsid w:val="000D05E4"/>
    <w:rsid w:val="000D2C2A"/>
    <w:rsid w:val="000D6228"/>
    <w:rsid w:val="000D712E"/>
    <w:rsid w:val="000D71CC"/>
    <w:rsid w:val="000E31A5"/>
    <w:rsid w:val="000E437D"/>
    <w:rsid w:val="000F1B64"/>
    <w:rsid w:val="000F2076"/>
    <w:rsid w:val="000F236B"/>
    <w:rsid w:val="000F44B6"/>
    <w:rsid w:val="000F5BBB"/>
    <w:rsid w:val="000F7F8C"/>
    <w:rsid w:val="00100A2A"/>
    <w:rsid w:val="00101745"/>
    <w:rsid w:val="00106040"/>
    <w:rsid w:val="001060F5"/>
    <w:rsid w:val="00112FE2"/>
    <w:rsid w:val="001141B3"/>
    <w:rsid w:val="001148A9"/>
    <w:rsid w:val="00125DC9"/>
    <w:rsid w:val="001315E7"/>
    <w:rsid w:val="00136150"/>
    <w:rsid w:val="00136289"/>
    <w:rsid w:val="0013769A"/>
    <w:rsid w:val="001413D1"/>
    <w:rsid w:val="0014183D"/>
    <w:rsid w:val="00144777"/>
    <w:rsid w:val="00147701"/>
    <w:rsid w:val="0014794C"/>
    <w:rsid w:val="00153672"/>
    <w:rsid w:val="0016053D"/>
    <w:rsid w:val="001634EE"/>
    <w:rsid w:val="00163FB0"/>
    <w:rsid w:val="001648BC"/>
    <w:rsid w:val="00175AAC"/>
    <w:rsid w:val="00177E92"/>
    <w:rsid w:val="00181B3E"/>
    <w:rsid w:val="001844A0"/>
    <w:rsid w:val="001855C9"/>
    <w:rsid w:val="00194E2E"/>
    <w:rsid w:val="00195BCF"/>
    <w:rsid w:val="001A000F"/>
    <w:rsid w:val="001B14C1"/>
    <w:rsid w:val="001B1D0B"/>
    <w:rsid w:val="001B1D38"/>
    <w:rsid w:val="001B31C2"/>
    <w:rsid w:val="001B4059"/>
    <w:rsid w:val="001B42FA"/>
    <w:rsid w:val="001B7006"/>
    <w:rsid w:val="001C09D2"/>
    <w:rsid w:val="001C5207"/>
    <w:rsid w:val="001D6F8F"/>
    <w:rsid w:val="001E21B9"/>
    <w:rsid w:val="001E24C5"/>
    <w:rsid w:val="001E572F"/>
    <w:rsid w:val="001F2971"/>
    <w:rsid w:val="001F3060"/>
    <w:rsid w:val="00204306"/>
    <w:rsid w:val="00212C2D"/>
    <w:rsid w:val="00215CD1"/>
    <w:rsid w:val="0021739D"/>
    <w:rsid w:val="00223F30"/>
    <w:rsid w:val="00234942"/>
    <w:rsid w:val="0024075F"/>
    <w:rsid w:val="002460F6"/>
    <w:rsid w:val="0025118B"/>
    <w:rsid w:val="00255F5D"/>
    <w:rsid w:val="0026067F"/>
    <w:rsid w:val="00264281"/>
    <w:rsid w:val="00265133"/>
    <w:rsid w:val="002652BD"/>
    <w:rsid w:val="00266190"/>
    <w:rsid w:val="0027205F"/>
    <w:rsid w:val="0027322F"/>
    <w:rsid w:val="00273BDB"/>
    <w:rsid w:val="0027488A"/>
    <w:rsid w:val="002756F3"/>
    <w:rsid w:val="00292523"/>
    <w:rsid w:val="002A4B63"/>
    <w:rsid w:val="002A666B"/>
    <w:rsid w:val="002A7023"/>
    <w:rsid w:val="002B32B4"/>
    <w:rsid w:val="002B507F"/>
    <w:rsid w:val="002B7828"/>
    <w:rsid w:val="002C133F"/>
    <w:rsid w:val="002C47B1"/>
    <w:rsid w:val="002D0B51"/>
    <w:rsid w:val="002D1D9E"/>
    <w:rsid w:val="002E13A0"/>
    <w:rsid w:val="002E148B"/>
    <w:rsid w:val="002E3666"/>
    <w:rsid w:val="002F0E86"/>
    <w:rsid w:val="002F0F68"/>
    <w:rsid w:val="002F3C82"/>
    <w:rsid w:val="002F49B0"/>
    <w:rsid w:val="003035A2"/>
    <w:rsid w:val="003035ED"/>
    <w:rsid w:val="00306099"/>
    <w:rsid w:val="003072A0"/>
    <w:rsid w:val="00310013"/>
    <w:rsid w:val="0031145C"/>
    <w:rsid w:val="00313C04"/>
    <w:rsid w:val="00315832"/>
    <w:rsid w:val="00316018"/>
    <w:rsid w:val="00317E2E"/>
    <w:rsid w:val="00320289"/>
    <w:rsid w:val="00325DBD"/>
    <w:rsid w:val="00331E53"/>
    <w:rsid w:val="00331F58"/>
    <w:rsid w:val="00333035"/>
    <w:rsid w:val="0033645A"/>
    <w:rsid w:val="0034002A"/>
    <w:rsid w:val="003402DD"/>
    <w:rsid w:val="0035021E"/>
    <w:rsid w:val="00350DCD"/>
    <w:rsid w:val="00351A87"/>
    <w:rsid w:val="00357316"/>
    <w:rsid w:val="00357D67"/>
    <w:rsid w:val="00360F7E"/>
    <w:rsid w:val="0036460C"/>
    <w:rsid w:val="003665A1"/>
    <w:rsid w:val="00370571"/>
    <w:rsid w:val="00370948"/>
    <w:rsid w:val="0038299A"/>
    <w:rsid w:val="00383EA3"/>
    <w:rsid w:val="0038435B"/>
    <w:rsid w:val="00386193"/>
    <w:rsid w:val="0039116F"/>
    <w:rsid w:val="00392D55"/>
    <w:rsid w:val="00393B7D"/>
    <w:rsid w:val="00394F7C"/>
    <w:rsid w:val="0039738F"/>
    <w:rsid w:val="003A2673"/>
    <w:rsid w:val="003A2B38"/>
    <w:rsid w:val="003A5764"/>
    <w:rsid w:val="003A6C32"/>
    <w:rsid w:val="003B7B2E"/>
    <w:rsid w:val="003C0B6D"/>
    <w:rsid w:val="003C1D5D"/>
    <w:rsid w:val="003C352F"/>
    <w:rsid w:val="003C388D"/>
    <w:rsid w:val="003C4242"/>
    <w:rsid w:val="003C4765"/>
    <w:rsid w:val="003C543E"/>
    <w:rsid w:val="003C5D5E"/>
    <w:rsid w:val="003C6AFD"/>
    <w:rsid w:val="003C6EA1"/>
    <w:rsid w:val="003D2738"/>
    <w:rsid w:val="003D364D"/>
    <w:rsid w:val="003D3946"/>
    <w:rsid w:val="003D43D0"/>
    <w:rsid w:val="003D77EF"/>
    <w:rsid w:val="003E2EB6"/>
    <w:rsid w:val="003E4E7C"/>
    <w:rsid w:val="003E59AC"/>
    <w:rsid w:val="003F1CC6"/>
    <w:rsid w:val="003F3865"/>
    <w:rsid w:val="0040257E"/>
    <w:rsid w:val="00403EBC"/>
    <w:rsid w:val="00405727"/>
    <w:rsid w:val="00405797"/>
    <w:rsid w:val="00407CCA"/>
    <w:rsid w:val="0041129F"/>
    <w:rsid w:val="00415492"/>
    <w:rsid w:val="00415CBF"/>
    <w:rsid w:val="004202AD"/>
    <w:rsid w:val="00420D82"/>
    <w:rsid w:val="00421481"/>
    <w:rsid w:val="0042252E"/>
    <w:rsid w:val="00422693"/>
    <w:rsid w:val="004230AF"/>
    <w:rsid w:val="00424584"/>
    <w:rsid w:val="004300FD"/>
    <w:rsid w:val="00436B79"/>
    <w:rsid w:val="00441F29"/>
    <w:rsid w:val="00450BF2"/>
    <w:rsid w:val="00454801"/>
    <w:rsid w:val="00454D98"/>
    <w:rsid w:val="004559EA"/>
    <w:rsid w:val="004561A2"/>
    <w:rsid w:val="004616BB"/>
    <w:rsid w:val="004633B8"/>
    <w:rsid w:val="00467106"/>
    <w:rsid w:val="00474394"/>
    <w:rsid w:val="00474CFB"/>
    <w:rsid w:val="00484224"/>
    <w:rsid w:val="00484411"/>
    <w:rsid w:val="004844B6"/>
    <w:rsid w:val="00485DCC"/>
    <w:rsid w:val="004862F5"/>
    <w:rsid w:val="00491D58"/>
    <w:rsid w:val="00497649"/>
    <w:rsid w:val="00497DAA"/>
    <w:rsid w:val="004A7804"/>
    <w:rsid w:val="004B2585"/>
    <w:rsid w:val="004B342E"/>
    <w:rsid w:val="004B4EF6"/>
    <w:rsid w:val="004C3042"/>
    <w:rsid w:val="004C4A0F"/>
    <w:rsid w:val="004C517C"/>
    <w:rsid w:val="004C6FDB"/>
    <w:rsid w:val="004D4E07"/>
    <w:rsid w:val="004D6F3F"/>
    <w:rsid w:val="004D741E"/>
    <w:rsid w:val="004E0820"/>
    <w:rsid w:val="004F0CF5"/>
    <w:rsid w:val="004F2D57"/>
    <w:rsid w:val="004F337D"/>
    <w:rsid w:val="004F3A3D"/>
    <w:rsid w:val="004F55A8"/>
    <w:rsid w:val="004F7D1B"/>
    <w:rsid w:val="005013B3"/>
    <w:rsid w:val="005020DD"/>
    <w:rsid w:val="00512F49"/>
    <w:rsid w:val="005150F6"/>
    <w:rsid w:val="00515509"/>
    <w:rsid w:val="00520C73"/>
    <w:rsid w:val="00522172"/>
    <w:rsid w:val="0052428E"/>
    <w:rsid w:val="00524454"/>
    <w:rsid w:val="00524D04"/>
    <w:rsid w:val="00525AC0"/>
    <w:rsid w:val="00526848"/>
    <w:rsid w:val="00530249"/>
    <w:rsid w:val="0053121F"/>
    <w:rsid w:val="005347D9"/>
    <w:rsid w:val="00535C61"/>
    <w:rsid w:val="005362C0"/>
    <w:rsid w:val="00536F89"/>
    <w:rsid w:val="0054041B"/>
    <w:rsid w:val="00541D2F"/>
    <w:rsid w:val="00542E58"/>
    <w:rsid w:val="00545FB8"/>
    <w:rsid w:val="00546531"/>
    <w:rsid w:val="00551A60"/>
    <w:rsid w:val="005533CC"/>
    <w:rsid w:val="00554176"/>
    <w:rsid w:val="00556FB2"/>
    <w:rsid w:val="0056064F"/>
    <w:rsid w:val="00560D3F"/>
    <w:rsid w:val="005621D6"/>
    <w:rsid w:val="0056238E"/>
    <w:rsid w:val="0056276C"/>
    <w:rsid w:val="00564165"/>
    <w:rsid w:val="00565AAA"/>
    <w:rsid w:val="00565ACC"/>
    <w:rsid w:val="00574DEB"/>
    <w:rsid w:val="00577A53"/>
    <w:rsid w:val="00582D34"/>
    <w:rsid w:val="0058457A"/>
    <w:rsid w:val="005869EC"/>
    <w:rsid w:val="00586E91"/>
    <w:rsid w:val="005904EA"/>
    <w:rsid w:val="00590BAA"/>
    <w:rsid w:val="00593960"/>
    <w:rsid w:val="00593DF0"/>
    <w:rsid w:val="005943FD"/>
    <w:rsid w:val="005A0BF2"/>
    <w:rsid w:val="005A1965"/>
    <w:rsid w:val="005A40A4"/>
    <w:rsid w:val="005A57DD"/>
    <w:rsid w:val="005C02BB"/>
    <w:rsid w:val="005C0CA8"/>
    <w:rsid w:val="005C3195"/>
    <w:rsid w:val="005C6935"/>
    <w:rsid w:val="005D126D"/>
    <w:rsid w:val="005D1C23"/>
    <w:rsid w:val="005D29D0"/>
    <w:rsid w:val="005D377F"/>
    <w:rsid w:val="005E1E58"/>
    <w:rsid w:val="005E5DBA"/>
    <w:rsid w:val="005E75A7"/>
    <w:rsid w:val="005F0628"/>
    <w:rsid w:val="005F3B89"/>
    <w:rsid w:val="005F4768"/>
    <w:rsid w:val="005F48FA"/>
    <w:rsid w:val="00605D9A"/>
    <w:rsid w:val="00610E58"/>
    <w:rsid w:val="00614179"/>
    <w:rsid w:val="00617574"/>
    <w:rsid w:val="00631FBA"/>
    <w:rsid w:val="006332DB"/>
    <w:rsid w:val="00634DC8"/>
    <w:rsid w:val="0063795E"/>
    <w:rsid w:val="00645897"/>
    <w:rsid w:val="0066203B"/>
    <w:rsid w:val="006657A7"/>
    <w:rsid w:val="00666B35"/>
    <w:rsid w:val="00671F90"/>
    <w:rsid w:val="0067375D"/>
    <w:rsid w:val="00673869"/>
    <w:rsid w:val="0067481B"/>
    <w:rsid w:val="0067607F"/>
    <w:rsid w:val="006841D2"/>
    <w:rsid w:val="0068545C"/>
    <w:rsid w:val="006859CA"/>
    <w:rsid w:val="00685B4D"/>
    <w:rsid w:val="006975B8"/>
    <w:rsid w:val="00697A8A"/>
    <w:rsid w:val="006A06A9"/>
    <w:rsid w:val="006A166C"/>
    <w:rsid w:val="006A6308"/>
    <w:rsid w:val="006B3CF3"/>
    <w:rsid w:val="006B5B49"/>
    <w:rsid w:val="006C55DC"/>
    <w:rsid w:val="006D16E3"/>
    <w:rsid w:val="006D5640"/>
    <w:rsid w:val="006D5C72"/>
    <w:rsid w:val="006D64B4"/>
    <w:rsid w:val="006E1EBF"/>
    <w:rsid w:val="006E3768"/>
    <w:rsid w:val="006E3F15"/>
    <w:rsid w:val="006E6A8D"/>
    <w:rsid w:val="006E7280"/>
    <w:rsid w:val="006E75F9"/>
    <w:rsid w:val="006E7842"/>
    <w:rsid w:val="006F09BF"/>
    <w:rsid w:val="006F0DEC"/>
    <w:rsid w:val="006F3F5C"/>
    <w:rsid w:val="007000BE"/>
    <w:rsid w:val="00702E73"/>
    <w:rsid w:val="0070471C"/>
    <w:rsid w:val="00705F01"/>
    <w:rsid w:val="00706D6E"/>
    <w:rsid w:val="00706E4A"/>
    <w:rsid w:val="00713CDE"/>
    <w:rsid w:val="00714595"/>
    <w:rsid w:val="00723C8B"/>
    <w:rsid w:val="0072516F"/>
    <w:rsid w:val="00726056"/>
    <w:rsid w:val="00727EF5"/>
    <w:rsid w:val="00730560"/>
    <w:rsid w:val="00734D94"/>
    <w:rsid w:val="00741C8A"/>
    <w:rsid w:val="00744672"/>
    <w:rsid w:val="00751893"/>
    <w:rsid w:val="00760387"/>
    <w:rsid w:val="007617E6"/>
    <w:rsid w:val="007618AB"/>
    <w:rsid w:val="00767CA7"/>
    <w:rsid w:val="0077068A"/>
    <w:rsid w:val="00770EB5"/>
    <w:rsid w:val="00773BA2"/>
    <w:rsid w:val="00773C44"/>
    <w:rsid w:val="007746E3"/>
    <w:rsid w:val="007763A7"/>
    <w:rsid w:val="00780334"/>
    <w:rsid w:val="00782743"/>
    <w:rsid w:val="00783E66"/>
    <w:rsid w:val="00786330"/>
    <w:rsid w:val="00791690"/>
    <w:rsid w:val="00791A81"/>
    <w:rsid w:val="00793A08"/>
    <w:rsid w:val="007A27A5"/>
    <w:rsid w:val="007A29C3"/>
    <w:rsid w:val="007A3E8A"/>
    <w:rsid w:val="007A69D2"/>
    <w:rsid w:val="007B0BBE"/>
    <w:rsid w:val="007B1ACC"/>
    <w:rsid w:val="007B2F4D"/>
    <w:rsid w:val="007B5E27"/>
    <w:rsid w:val="007B69A4"/>
    <w:rsid w:val="007C2718"/>
    <w:rsid w:val="007C2B1F"/>
    <w:rsid w:val="007C4A31"/>
    <w:rsid w:val="007C54E0"/>
    <w:rsid w:val="007D190A"/>
    <w:rsid w:val="007D4463"/>
    <w:rsid w:val="007D49F1"/>
    <w:rsid w:val="007D5209"/>
    <w:rsid w:val="007D7041"/>
    <w:rsid w:val="007D7750"/>
    <w:rsid w:val="007E122D"/>
    <w:rsid w:val="007E292E"/>
    <w:rsid w:val="007E3B1B"/>
    <w:rsid w:val="007E4ADD"/>
    <w:rsid w:val="007E5C94"/>
    <w:rsid w:val="007F618F"/>
    <w:rsid w:val="007F62F0"/>
    <w:rsid w:val="007F7428"/>
    <w:rsid w:val="008025AC"/>
    <w:rsid w:val="00807420"/>
    <w:rsid w:val="0081350E"/>
    <w:rsid w:val="00816186"/>
    <w:rsid w:val="008215F4"/>
    <w:rsid w:val="0082400C"/>
    <w:rsid w:val="00847E75"/>
    <w:rsid w:val="008543C3"/>
    <w:rsid w:val="00856AE6"/>
    <w:rsid w:val="008605F7"/>
    <w:rsid w:val="008721F7"/>
    <w:rsid w:val="00872910"/>
    <w:rsid w:val="008738D7"/>
    <w:rsid w:val="00875B36"/>
    <w:rsid w:val="00877A1C"/>
    <w:rsid w:val="00883E17"/>
    <w:rsid w:val="00887FD3"/>
    <w:rsid w:val="008956F0"/>
    <w:rsid w:val="008965FF"/>
    <w:rsid w:val="008A5740"/>
    <w:rsid w:val="008B026D"/>
    <w:rsid w:val="008B0349"/>
    <w:rsid w:val="008B0985"/>
    <w:rsid w:val="008B249F"/>
    <w:rsid w:val="008D1B6A"/>
    <w:rsid w:val="008D4DD5"/>
    <w:rsid w:val="008E0A87"/>
    <w:rsid w:val="008E1F1A"/>
    <w:rsid w:val="008E3DA0"/>
    <w:rsid w:val="008E3DBC"/>
    <w:rsid w:val="008E4819"/>
    <w:rsid w:val="008E5BEE"/>
    <w:rsid w:val="008E5F5B"/>
    <w:rsid w:val="008E7560"/>
    <w:rsid w:val="008F244C"/>
    <w:rsid w:val="008F28BE"/>
    <w:rsid w:val="008F595F"/>
    <w:rsid w:val="008F7149"/>
    <w:rsid w:val="00902B9D"/>
    <w:rsid w:val="009064C9"/>
    <w:rsid w:val="00906EBD"/>
    <w:rsid w:val="00912FBD"/>
    <w:rsid w:val="00913155"/>
    <w:rsid w:val="00913E44"/>
    <w:rsid w:val="00915460"/>
    <w:rsid w:val="00920676"/>
    <w:rsid w:val="00922763"/>
    <w:rsid w:val="00923052"/>
    <w:rsid w:val="00927372"/>
    <w:rsid w:val="009312FB"/>
    <w:rsid w:val="009322EF"/>
    <w:rsid w:val="00932FD7"/>
    <w:rsid w:val="00935949"/>
    <w:rsid w:val="0094557D"/>
    <w:rsid w:val="00945C3A"/>
    <w:rsid w:val="00945F29"/>
    <w:rsid w:val="00946993"/>
    <w:rsid w:val="009542DC"/>
    <w:rsid w:val="009604AA"/>
    <w:rsid w:val="00960EB7"/>
    <w:rsid w:val="00962F5C"/>
    <w:rsid w:val="00975CC1"/>
    <w:rsid w:val="00977F0E"/>
    <w:rsid w:val="00980679"/>
    <w:rsid w:val="00980C51"/>
    <w:rsid w:val="00981375"/>
    <w:rsid w:val="00981C99"/>
    <w:rsid w:val="00982453"/>
    <w:rsid w:val="009831CE"/>
    <w:rsid w:val="00985A15"/>
    <w:rsid w:val="00986552"/>
    <w:rsid w:val="00987655"/>
    <w:rsid w:val="009915BF"/>
    <w:rsid w:val="009936AA"/>
    <w:rsid w:val="009A4CE7"/>
    <w:rsid w:val="009A577B"/>
    <w:rsid w:val="009B463B"/>
    <w:rsid w:val="009C4F20"/>
    <w:rsid w:val="009C53C4"/>
    <w:rsid w:val="009C76D8"/>
    <w:rsid w:val="009C7C5C"/>
    <w:rsid w:val="009D217C"/>
    <w:rsid w:val="009D5702"/>
    <w:rsid w:val="009D6187"/>
    <w:rsid w:val="009E0D2A"/>
    <w:rsid w:val="009E5679"/>
    <w:rsid w:val="009E58B3"/>
    <w:rsid w:val="009E7AAE"/>
    <w:rsid w:val="009F2F3F"/>
    <w:rsid w:val="009F30AB"/>
    <w:rsid w:val="009F42AD"/>
    <w:rsid w:val="009F4825"/>
    <w:rsid w:val="009F5991"/>
    <w:rsid w:val="00A01166"/>
    <w:rsid w:val="00A038D8"/>
    <w:rsid w:val="00A04469"/>
    <w:rsid w:val="00A0721A"/>
    <w:rsid w:val="00A11D9F"/>
    <w:rsid w:val="00A12161"/>
    <w:rsid w:val="00A124BE"/>
    <w:rsid w:val="00A127A1"/>
    <w:rsid w:val="00A13E8E"/>
    <w:rsid w:val="00A1438C"/>
    <w:rsid w:val="00A156F3"/>
    <w:rsid w:val="00A2183E"/>
    <w:rsid w:val="00A21992"/>
    <w:rsid w:val="00A21AA6"/>
    <w:rsid w:val="00A2673A"/>
    <w:rsid w:val="00A31EB3"/>
    <w:rsid w:val="00A33E65"/>
    <w:rsid w:val="00A34176"/>
    <w:rsid w:val="00A36C48"/>
    <w:rsid w:val="00A42497"/>
    <w:rsid w:val="00A427BB"/>
    <w:rsid w:val="00A45875"/>
    <w:rsid w:val="00A468F9"/>
    <w:rsid w:val="00A50B6D"/>
    <w:rsid w:val="00A54E4A"/>
    <w:rsid w:val="00A618BD"/>
    <w:rsid w:val="00A63B65"/>
    <w:rsid w:val="00A67947"/>
    <w:rsid w:val="00A71160"/>
    <w:rsid w:val="00A7634B"/>
    <w:rsid w:val="00A808C0"/>
    <w:rsid w:val="00A87E49"/>
    <w:rsid w:val="00A9209B"/>
    <w:rsid w:val="00A92DE9"/>
    <w:rsid w:val="00A97B9B"/>
    <w:rsid w:val="00AA75DC"/>
    <w:rsid w:val="00AB040E"/>
    <w:rsid w:val="00AC0DBE"/>
    <w:rsid w:val="00AC1DA4"/>
    <w:rsid w:val="00AD1060"/>
    <w:rsid w:val="00AE1405"/>
    <w:rsid w:val="00AE3792"/>
    <w:rsid w:val="00AE44C0"/>
    <w:rsid w:val="00AF1A99"/>
    <w:rsid w:val="00AF2E2C"/>
    <w:rsid w:val="00B00C87"/>
    <w:rsid w:val="00B02D00"/>
    <w:rsid w:val="00B07D64"/>
    <w:rsid w:val="00B10EE4"/>
    <w:rsid w:val="00B12245"/>
    <w:rsid w:val="00B12AB2"/>
    <w:rsid w:val="00B12CF3"/>
    <w:rsid w:val="00B14CEC"/>
    <w:rsid w:val="00B156B6"/>
    <w:rsid w:val="00B23B70"/>
    <w:rsid w:val="00B307A8"/>
    <w:rsid w:val="00B33B63"/>
    <w:rsid w:val="00B3657F"/>
    <w:rsid w:val="00B40D68"/>
    <w:rsid w:val="00B427B9"/>
    <w:rsid w:val="00B42C80"/>
    <w:rsid w:val="00B461EC"/>
    <w:rsid w:val="00B475B6"/>
    <w:rsid w:val="00B47629"/>
    <w:rsid w:val="00B57579"/>
    <w:rsid w:val="00B64504"/>
    <w:rsid w:val="00B6577E"/>
    <w:rsid w:val="00B7409B"/>
    <w:rsid w:val="00B757D6"/>
    <w:rsid w:val="00B76127"/>
    <w:rsid w:val="00B8064C"/>
    <w:rsid w:val="00B8281D"/>
    <w:rsid w:val="00B84927"/>
    <w:rsid w:val="00B85586"/>
    <w:rsid w:val="00BA16A2"/>
    <w:rsid w:val="00BA2B84"/>
    <w:rsid w:val="00BA54AD"/>
    <w:rsid w:val="00BA5E52"/>
    <w:rsid w:val="00BB0DF4"/>
    <w:rsid w:val="00BB26C8"/>
    <w:rsid w:val="00BB2FA0"/>
    <w:rsid w:val="00BB328A"/>
    <w:rsid w:val="00BB78C8"/>
    <w:rsid w:val="00BC2495"/>
    <w:rsid w:val="00BD036F"/>
    <w:rsid w:val="00BD6327"/>
    <w:rsid w:val="00BE1BEB"/>
    <w:rsid w:val="00BF216E"/>
    <w:rsid w:val="00BF2D31"/>
    <w:rsid w:val="00BF60C0"/>
    <w:rsid w:val="00BF7519"/>
    <w:rsid w:val="00C01F42"/>
    <w:rsid w:val="00C070B9"/>
    <w:rsid w:val="00C11564"/>
    <w:rsid w:val="00C13170"/>
    <w:rsid w:val="00C164DF"/>
    <w:rsid w:val="00C1747C"/>
    <w:rsid w:val="00C23E25"/>
    <w:rsid w:val="00C35A19"/>
    <w:rsid w:val="00C401E9"/>
    <w:rsid w:val="00C41A6D"/>
    <w:rsid w:val="00C46E5E"/>
    <w:rsid w:val="00C5083E"/>
    <w:rsid w:val="00C535D0"/>
    <w:rsid w:val="00C620A9"/>
    <w:rsid w:val="00C62801"/>
    <w:rsid w:val="00C64E4F"/>
    <w:rsid w:val="00C6541B"/>
    <w:rsid w:val="00C678CC"/>
    <w:rsid w:val="00C7031B"/>
    <w:rsid w:val="00C742C1"/>
    <w:rsid w:val="00C75706"/>
    <w:rsid w:val="00C800AF"/>
    <w:rsid w:val="00C90DB3"/>
    <w:rsid w:val="00CA1A94"/>
    <w:rsid w:val="00CA2BF1"/>
    <w:rsid w:val="00CB08AF"/>
    <w:rsid w:val="00CB4828"/>
    <w:rsid w:val="00CB7466"/>
    <w:rsid w:val="00CC0CF5"/>
    <w:rsid w:val="00CC4052"/>
    <w:rsid w:val="00CC75C5"/>
    <w:rsid w:val="00CD3303"/>
    <w:rsid w:val="00CD39C3"/>
    <w:rsid w:val="00CD72EF"/>
    <w:rsid w:val="00CE798A"/>
    <w:rsid w:val="00CF22C9"/>
    <w:rsid w:val="00CF2F4E"/>
    <w:rsid w:val="00CF6DEF"/>
    <w:rsid w:val="00D04C44"/>
    <w:rsid w:val="00D06963"/>
    <w:rsid w:val="00D11FDF"/>
    <w:rsid w:val="00D12006"/>
    <w:rsid w:val="00D16AB4"/>
    <w:rsid w:val="00D21B98"/>
    <w:rsid w:val="00D235EB"/>
    <w:rsid w:val="00D31275"/>
    <w:rsid w:val="00D31499"/>
    <w:rsid w:val="00D349CD"/>
    <w:rsid w:val="00D4195A"/>
    <w:rsid w:val="00D427BC"/>
    <w:rsid w:val="00D46AC4"/>
    <w:rsid w:val="00D5096F"/>
    <w:rsid w:val="00D51A87"/>
    <w:rsid w:val="00D51B63"/>
    <w:rsid w:val="00D604A4"/>
    <w:rsid w:val="00D611FB"/>
    <w:rsid w:val="00D664C8"/>
    <w:rsid w:val="00D66E2E"/>
    <w:rsid w:val="00D71251"/>
    <w:rsid w:val="00D717D6"/>
    <w:rsid w:val="00D723E3"/>
    <w:rsid w:val="00D73622"/>
    <w:rsid w:val="00D741EA"/>
    <w:rsid w:val="00D803EA"/>
    <w:rsid w:val="00D8100E"/>
    <w:rsid w:val="00D81379"/>
    <w:rsid w:val="00D81440"/>
    <w:rsid w:val="00D81DCE"/>
    <w:rsid w:val="00D836C9"/>
    <w:rsid w:val="00D87263"/>
    <w:rsid w:val="00D87605"/>
    <w:rsid w:val="00D90D8E"/>
    <w:rsid w:val="00D92B13"/>
    <w:rsid w:val="00D978A3"/>
    <w:rsid w:val="00DA34F6"/>
    <w:rsid w:val="00DA3F95"/>
    <w:rsid w:val="00DA4CA7"/>
    <w:rsid w:val="00DA71C2"/>
    <w:rsid w:val="00DB3465"/>
    <w:rsid w:val="00DB3DBF"/>
    <w:rsid w:val="00DB4F3F"/>
    <w:rsid w:val="00DB5926"/>
    <w:rsid w:val="00DC01B3"/>
    <w:rsid w:val="00DC0CED"/>
    <w:rsid w:val="00DC29D5"/>
    <w:rsid w:val="00DC4B63"/>
    <w:rsid w:val="00DC53B5"/>
    <w:rsid w:val="00DC6866"/>
    <w:rsid w:val="00DC708C"/>
    <w:rsid w:val="00DD0BF6"/>
    <w:rsid w:val="00DD450E"/>
    <w:rsid w:val="00DE1F42"/>
    <w:rsid w:val="00DE2D31"/>
    <w:rsid w:val="00DE5576"/>
    <w:rsid w:val="00DE7885"/>
    <w:rsid w:val="00DF1E58"/>
    <w:rsid w:val="00DF2E8B"/>
    <w:rsid w:val="00DF451B"/>
    <w:rsid w:val="00E02403"/>
    <w:rsid w:val="00E0295C"/>
    <w:rsid w:val="00E0502A"/>
    <w:rsid w:val="00E079DC"/>
    <w:rsid w:val="00E1293C"/>
    <w:rsid w:val="00E168AE"/>
    <w:rsid w:val="00E16AAF"/>
    <w:rsid w:val="00E21FF0"/>
    <w:rsid w:val="00E25C0B"/>
    <w:rsid w:val="00E27E63"/>
    <w:rsid w:val="00E315FC"/>
    <w:rsid w:val="00E34B65"/>
    <w:rsid w:val="00E352EA"/>
    <w:rsid w:val="00E36E71"/>
    <w:rsid w:val="00E412D5"/>
    <w:rsid w:val="00E445E0"/>
    <w:rsid w:val="00E45337"/>
    <w:rsid w:val="00E46857"/>
    <w:rsid w:val="00E56DF2"/>
    <w:rsid w:val="00E572CB"/>
    <w:rsid w:val="00E66085"/>
    <w:rsid w:val="00E66D8C"/>
    <w:rsid w:val="00E70C42"/>
    <w:rsid w:val="00E7651D"/>
    <w:rsid w:val="00E7704A"/>
    <w:rsid w:val="00E778D7"/>
    <w:rsid w:val="00E81BEC"/>
    <w:rsid w:val="00E84410"/>
    <w:rsid w:val="00E90DF1"/>
    <w:rsid w:val="00E913CB"/>
    <w:rsid w:val="00E96C97"/>
    <w:rsid w:val="00E975F7"/>
    <w:rsid w:val="00EA7839"/>
    <w:rsid w:val="00EB0877"/>
    <w:rsid w:val="00EB087C"/>
    <w:rsid w:val="00EC022E"/>
    <w:rsid w:val="00EC3FC4"/>
    <w:rsid w:val="00EC4F63"/>
    <w:rsid w:val="00EC61C0"/>
    <w:rsid w:val="00ED4543"/>
    <w:rsid w:val="00ED6B63"/>
    <w:rsid w:val="00EE12AB"/>
    <w:rsid w:val="00EE28C7"/>
    <w:rsid w:val="00EE324D"/>
    <w:rsid w:val="00EF2B67"/>
    <w:rsid w:val="00EF6F1B"/>
    <w:rsid w:val="00F011AB"/>
    <w:rsid w:val="00F06DC0"/>
    <w:rsid w:val="00F07393"/>
    <w:rsid w:val="00F07DDA"/>
    <w:rsid w:val="00F10AC1"/>
    <w:rsid w:val="00F15132"/>
    <w:rsid w:val="00F243D9"/>
    <w:rsid w:val="00F254CD"/>
    <w:rsid w:val="00F32CF0"/>
    <w:rsid w:val="00F33398"/>
    <w:rsid w:val="00F405E9"/>
    <w:rsid w:val="00F458ED"/>
    <w:rsid w:val="00F45E9F"/>
    <w:rsid w:val="00F47686"/>
    <w:rsid w:val="00F50F71"/>
    <w:rsid w:val="00F514DE"/>
    <w:rsid w:val="00F531A9"/>
    <w:rsid w:val="00F53950"/>
    <w:rsid w:val="00F55D39"/>
    <w:rsid w:val="00F67642"/>
    <w:rsid w:val="00F708A6"/>
    <w:rsid w:val="00F71369"/>
    <w:rsid w:val="00F7228C"/>
    <w:rsid w:val="00F75C48"/>
    <w:rsid w:val="00F76B92"/>
    <w:rsid w:val="00F76DF9"/>
    <w:rsid w:val="00F8024A"/>
    <w:rsid w:val="00F8446D"/>
    <w:rsid w:val="00F87EFD"/>
    <w:rsid w:val="00F90FB0"/>
    <w:rsid w:val="00F92018"/>
    <w:rsid w:val="00F92939"/>
    <w:rsid w:val="00F937A0"/>
    <w:rsid w:val="00F93CEE"/>
    <w:rsid w:val="00F948C5"/>
    <w:rsid w:val="00F94E6D"/>
    <w:rsid w:val="00FA18F0"/>
    <w:rsid w:val="00FA27DF"/>
    <w:rsid w:val="00FA2FC2"/>
    <w:rsid w:val="00FA4852"/>
    <w:rsid w:val="00FB19B3"/>
    <w:rsid w:val="00FB54F9"/>
    <w:rsid w:val="00FC0484"/>
    <w:rsid w:val="00FC31D1"/>
    <w:rsid w:val="00FC429B"/>
    <w:rsid w:val="00FD2B7B"/>
    <w:rsid w:val="00FD457B"/>
    <w:rsid w:val="00FD5E46"/>
    <w:rsid w:val="00FD7CF3"/>
    <w:rsid w:val="00FE076F"/>
    <w:rsid w:val="00FE1A52"/>
    <w:rsid w:val="00FE5186"/>
    <w:rsid w:val="00FF1BDD"/>
    <w:rsid w:val="00FF1CAC"/>
    <w:rsid w:val="00FF21F2"/>
    <w:rsid w:val="00FF4449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3DF1"/>
  <w15:chartTrackingRefBased/>
  <w15:docId w15:val="{668BA9C6-7DD4-441E-BCA8-6A5E98C7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7B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C5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link w:val="TekstpodstawowyZnak"/>
    <w:rsid w:val="00C6280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rsid w:val="00C62801"/>
    <w:rPr>
      <w:rFonts w:ascii="Times New Roman" w:eastAsia="Times New Roman" w:hAnsi="Times New Roman"/>
    </w:rPr>
  </w:style>
  <w:style w:type="paragraph" w:customStyle="1" w:styleId="Default">
    <w:name w:val="Default"/>
    <w:rsid w:val="0027205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205F"/>
    <w:pPr>
      <w:spacing w:after="0" w:line="240" w:lineRule="auto"/>
      <w:ind w:left="720"/>
      <w:contextualSpacing/>
    </w:pPr>
    <w:rPr>
      <w:rFonts w:ascii="Tms Rmn" w:eastAsia="Times New Roman" w:hAnsi="Tms Rmn"/>
      <w:noProof/>
      <w:sz w:val="20"/>
      <w:szCs w:val="20"/>
      <w:lang w:eastAsia="pl-PL"/>
    </w:rPr>
  </w:style>
  <w:style w:type="character" w:styleId="Hipercze">
    <w:name w:val="Hyperlink"/>
    <w:uiPriority w:val="99"/>
    <w:unhideWhenUsed/>
    <w:rsid w:val="0027205F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8738D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8738D7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F94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D2C2A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D2C2A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B156B6"/>
    <w:rPr>
      <w:b/>
      <w:bCs/>
      <w:i w:val="0"/>
      <w:iCs w:val="0"/>
    </w:rPr>
  </w:style>
  <w:style w:type="paragraph" w:customStyle="1" w:styleId="Normalny1">
    <w:name w:val="Normalny1"/>
    <w:rsid w:val="007B0BBE"/>
    <w:rPr>
      <w:rFonts w:ascii="Times New Roman" w:eastAsia="ヒラギノ角ゴ Pro W3" w:hAnsi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14183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4183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83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4183D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1536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36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536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36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5367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672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53672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75B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75B8"/>
    <w:rPr>
      <w:lang w:eastAsia="en-US"/>
    </w:rPr>
  </w:style>
  <w:style w:type="character" w:styleId="Odwoanieprzypisudolnego">
    <w:name w:val="footnote reference"/>
    <w:uiPriority w:val="99"/>
    <w:rsid w:val="006975B8"/>
    <w:rPr>
      <w:vertAlign w:val="superscript"/>
    </w:rPr>
  </w:style>
  <w:style w:type="paragraph" w:customStyle="1" w:styleId="Style6">
    <w:name w:val="Style6"/>
    <w:basedOn w:val="Normalny"/>
    <w:uiPriority w:val="99"/>
    <w:rsid w:val="00730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i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427BC"/>
  </w:style>
  <w:style w:type="paragraph" w:styleId="NormalnyWeb">
    <w:name w:val="Normal (Web)"/>
    <w:basedOn w:val="Normalny"/>
    <w:uiPriority w:val="99"/>
    <w:semiHidden/>
    <w:unhideWhenUsed/>
    <w:rsid w:val="00586E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86E91"/>
    <w:rPr>
      <w:b/>
      <w:b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00AF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C800AF"/>
    <w:rPr>
      <w:i/>
      <w:iCs/>
      <w:color w:val="5B9BD5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8E5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E5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33CC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link w:val="Nagwek1"/>
    <w:uiPriority w:val="9"/>
    <w:rsid w:val="00980C5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Zawartotabeli">
    <w:name w:val="Zawartość tabeli"/>
    <w:basedOn w:val="Normalny"/>
    <w:qFormat/>
    <w:rsid w:val="0098137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BC3EF-2612-4008-AFBC-3638E5ED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ProjektFox AS</cp:lastModifiedBy>
  <cp:revision>13</cp:revision>
  <cp:lastPrinted>2015-03-30T11:01:00Z</cp:lastPrinted>
  <dcterms:created xsi:type="dcterms:W3CDTF">2023-07-31T14:06:00Z</dcterms:created>
  <dcterms:modified xsi:type="dcterms:W3CDTF">2024-09-25T12:42:00Z</dcterms:modified>
</cp:coreProperties>
</file>