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A0B" w:rsidRPr="0019439C" w:rsidRDefault="005D7A0B" w:rsidP="00FF4B18">
      <w:pPr>
        <w:jc w:val="both"/>
        <w:rPr>
          <w:rFonts w:ascii="Calibri" w:hAnsi="Calibri" w:cs="Calibri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                                                                                                                                          </w:t>
      </w:r>
      <w:r w:rsidRPr="0019439C">
        <w:rPr>
          <w:rFonts w:ascii="Calibri" w:hAnsi="Calibri" w:cs="Calibri"/>
          <w:b/>
          <w:bCs/>
          <w:sz w:val="18"/>
          <w:szCs w:val="18"/>
          <w:u w:val="single"/>
        </w:rPr>
        <w:t>Załącznik nr 3</w:t>
      </w:r>
      <w:r w:rsidRPr="0019439C">
        <w:rPr>
          <w:rFonts w:ascii="Calibri" w:hAnsi="Calibri" w:cs="Calibri"/>
          <w:b/>
          <w:bCs/>
          <w:sz w:val="18"/>
          <w:szCs w:val="18"/>
        </w:rPr>
        <w:t xml:space="preserve">: Wzór wykazu wykonanych zamówień do zadania pn. </w:t>
      </w:r>
      <w:r w:rsidRPr="007257F9">
        <w:rPr>
          <w:rFonts w:ascii="Calibri" w:hAnsi="Calibri" w:cs="Calibri"/>
          <w:b/>
          <w:noProof/>
          <w:color w:val="000000"/>
          <w:sz w:val="18"/>
          <w:szCs w:val="18"/>
        </w:rPr>
        <w:t>Renowacja zwiększająca efektywność energetyczną budynku mieszkalnego położonego w Piotrowicach Świdnickich 17.</w:t>
      </w:r>
    </w:p>
    <w:p w:rsidR="005D7A0B" w:rsidRPr="0019439C" w:rsidRDefault="005D7A0B" w:rsidP="004F7287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18"/>
          <w:szCs w:val="18"/>
        </w:rPr>
      </w:pPr>
    </w:p>
    <w:p w:rsidR="005D7A0B" w:rsidRPr="0019439C" w:rsidRDefault="005D7A0B" w:rsidP="00A02A0F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19439C">
        <w:rPr>
          <w:rFonts w:ascii="Calibri" w:hAnsi="Calibri" w:cs="Calibri"/>
          <w:b/>
          <w:bCs/>
          <w:sz w:val="18"/>
          <w:szCs w:val="18"/>
        </w:rPr>
        <w:t>ZAMAWIAJĄCY:</w:t>
      </w:r>
    </w:p>
    <w:p w:rsidR="005D7A0B" w:rsidRPr="0019439C" w:rsidRDefault="005D7A0B" w:rsidP="00A02A0F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tbl>
      <w:tblPr>
        <w:tblW w:w="0" w:type="auto"/>
        <w:tblLook w:val="04A0"/>
      </w:tblPr>
      <w:tblGrid>
        <w:gridCol w:w="2376"/>
        <w:gridCol w:w="6836"/>
      </w:tblGrid>
      <w:tr w:rsidR="005D7A0B" w:rsidRPr="0019439C" w:rsidTr="00854642">
        <w:tc>
          <w:tcPr>
            <w:tcW w:w="237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sz w:val="18"/>
                <w:szCs w:val="18"/>
              </w:rPr>
              <w:t>Nazwa Zamawiającego:</w:t>
            </w:r>
          </w:p>
        </w:tc>
        <w:tc>
          <w:tcPr>
            <w:tcW w:w="683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257F9">
              <w:rPr>
                <w:rFonts w:ascii="Calibri" w:hAnsi="Calibri" w:cs="Calibri"/>
                <w:noProof/>
                <w:sz w:val="18"/>
                <w:szCs w:val="18"/>
              </w:rPr>
              <w:t>Wspólnota Mieszkaniowa Piotrowice Świdnickie 17</w:t>
            </w:r>
          </w:p>
        </w:tc>
      </w:tr>
      <w:tr w:rsidR="005D7A0B" w:rsidRPr="0019439C" w:rsidTr="00854642">
        <w:tc>
          <w:tcPr>
            <w:tcW w:w="237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sz w:val="18"/>
                <w:szCs w:val="18"/>
              </w:rPr>
              <w:t>Adres Zamawiającego:</w:t>
            </w:r>
          </w:p>
        </w:tc>
        <w:tc>
          <w:tcPr>
            <w:tcW w:w="683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257F9">
              <w:rPr>
                <w:rFonts w:ascii="Calibri" w:hAnsi="Calibri" w:cs="Calibri"/>
                <w:noProof/>
                <w:sz w:val="18"/>
                <w:szCs w:val="18"/>
              </w:rPr>
              <w:t>Piotrowice Świdnickie 17, 58-140 Jaworzyna Śląska</w:t>
            </w:r>
          </w:p>
        </w:tc>
      </w:tr>
      <w:tr w:rsidR="005D7A0B" w:rsidRPr="0019439C" w:rsidTr="00854642">
        <w:tc>
          <w:tcPr>
            <w:tcW w:w="237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sz w:val="18"/>
                <w:szCs w:val="18"/>
              </w:rPr>
              <w:t>NIP:</w:t>
            </w:r>
          </w:p>
        </w:tc>
        <w:tc>
          <w:tcPr>
            <w:tcW w:w="683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257F9">
              <w:rPr>
                <w:rFonts w:ascii="Calibri" w:hAnsi="Calibri" w:cs="Calibri"/>
                <w:noProof/>
                <w:sz w:val="18"/>
                <w:szCs w:val="18"/>
              </w:rPr>
              <w:t>884-260-50-44</w:t>
            </w:r>
          </w:p>
        </w:tc>
      </w:tr>
      <w:tr w:rsidR="005D7A0B" w:rsidRPr="0019439C" w:rsidTr="00854642">
        <w:tc>
          <w:tcPr>
            <w:tcW w:w="237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sz w:val="18"/>
                <w:szCs w:val="18"/>
              </w:rPr>
              <w:t>REGON:</w:t>
            </w:r>
          </w:p>
        </w:tc>
        <w:tc>
          <w:tcPr>
            <w:tcW w:w="6836" w:type="dxa"/>
          </w:tcPr>
          <w:p w:rsidR="005D7A0B" w:rsidRPr="0019439C" w:rsidRDefault="005D7A0B" w:rsidP="00854642">
            <w:pPr>
              <w:tabs>
                <w:tab w:val="left" w:leader="dot" w:pos="9072"/>
              </w:tabs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 w:rsidRPr="007257F9">
              <w:rPr>
                <w:rFonts w:ascii="Calibri" w:hAnsi="Calibri" w:cs="Calibri"/>
                <w:noProof/>
                <w:sz w:val="18"/>
                <w:szCs w:val="18"/>
              </w:rPr>
              <w:t>020310340</w:t>
            </w:r>
          </w:p>
        </w:tc>
      </w:tr>
    </w:tbl>
    <w:p w:rsidR="005D7A0B" w:rsidRPr="0019439C" w:rsidRDefault="005D7A0B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18"/>
          <w:szCs w:val="18"/>
        </w:rPr>
      </w:pPr>
    </w:p>
    <w:p w:rsidR="005D7A0B" w:rsidRPr="0019439C" w:rsidRDefault="005D7A0B" w:rsidP="00A02A0F">
      <w:pPr>
        <w:numPr>
          <w:ilvl w:val="12"/>
          <w:numId w:val="0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19439C">
        <w:rPr>
          <w:rFonts w:ascii="Calibri" w:hAnsi="Calibri" w:cs="Calibri"/>
          <w:b/>
          <w:bCs/>
          <w:sz w:val="18"/>
          <w:szCs w:val="18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20"/>
        <w:gridCol w:w="3059"/>
      </w:tblGrid>
      <w:tr w:rsidR="005D7A0B" w:rsidRPr="0019439C" w:rsidTr="00506271">
        <w:trPr>
          <w:cantSplit/>
          <w:jc w:val="center"/>
        </w:trPr>
        <w:tc>
          <w:tcPr>
            <w:tcW w:w="6120" w:type="dxa"/>
            <w:vAlign w:val="center"/>
          </w:tcPr>
          <w:p w:rsidR="005D7A0B" w:rsidRPr="0019439C" w:rsidRDefault="005D7A0B" w:rsidP="00D266E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3059" w:type="dxa"/>
            <w:vAlign w:val="center"/>
          </w:tcPr>
          <w:p w:rsidR="005D7A0B" w:rsidRPr="0019439C" w:rsidRDefault="005D7A0B" w:rsidP="00D266E1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Adres Wykonawcy</w:t>
            </w:r>
          </w:p>
        </w:tc>
      </w:tr>
      <w:tr w:rsidR="005D7A0B" w:rsidRPr="0019439C" w:rsidTr="00506271">
        <w:trPr>
          <w:cantSplit/>
          <w:jc w:val="center"/>
        </w:trPr>
        <w:tc>
          <w:tcPr>
            <w:tcW w:w="6120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</w:p>
        </w:tc>
        <w:tc>
          <w:tcPr>
            <w:tcW w:w="3059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</w:pPr>
          </w:p>
        </w:tc>
      </w:tr>
    </w:tbl>
    <w:p w:rsidR="005D7A0B" w:rsidRPr="0019439C" w:rsidRDefault="005D7A0B" w:rsidP="00A02A0F">
      <w:pPr>
        <w:jc w:val="both"/>
        <w:rPr>
          <w:rFonts w:ascii="Calibri" w:hAnsi="Calibri" w:cs="Calibri"/>
          <w:sz w:val="18"/>
          <w:szCs w:val="18"/>
        </w:rPr>
      </w:pPr>
    </w:p>
    <w:p w:rsidR="005D7A0B" w:rsidRPr="0019439C" w:rsidRDefault="005D7A0B" w:rsidP="00A02A0F">
      <w:pPr>
        <w:jc w:val="both"/>
        <w:rPr>
          <w:rFonts w:ascii="Calibri" w:hAnsi="Calibri" w:cs="Calibri"/>
          <w:sz w:val="18"/>
          <w:szCs w:val="18"/>
        </w:rPr>
      </w:pPr>
    </w:p>
    <w:p w:rsidR="005D7A0B" w:rsidRPr="0019439C" w:rsidRDefault="005D7A0B" w:rsidP="00082945">
      <w:pPr>
        <w:jc w:val="center"/>
        <w:rPr>
          <w:rFonts w:ascii="Calibri" w:hAnsi="Calibri" w:cs="Calibri"/>
          <w:b/>
          <w:bCs/>
          <w:sz w:val="18"/>
          <w:szCs w:val="18"/>
        </w:rPr>
      </w:pPr>
      <w:r w:rsidRPr="0019439C">
        <w:rPr>
          <w:rFonts w:ascii="Calibri" w:hAnsi="Calibri" w:cs="Calibri"/>
          <w:b/>
          <w:bCs/>
          <w:sz w:val="18"/>
          <w:szCs w:val="18"/>
        </w:rPr>
        <w:t>WYKAZ WYKONANYCH ZAMÓWIEŃ ZWIĄZANYCH Z PRZEDMIOTEM NINIEJSZEGO POSTĘPOWANIA</w:t>
      </w:r>
    </w:p>
    <w:p w:rsidR="005D7A0B" w:rsidRPr="0019439C" w:rsidRDefault="005D7A0B" w:rsidP="00082945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:rsidR="005D7A0B" w:rsidRPr="0019439C" w:rsidRDefault="005D7A0B" w:rsidP="00082945">
      <w:pPr>
        <w:jc w:val="center"/>
        <w:rPr>
          <w:rFonts w:ascii="Calibri" w:hAnsi="Calibri" w:cs="Calibri"/>
          <w:sz w:val="18"/>
          <w:szCs w:val="18"/>
        </w:rPr>
      </w:pPr>
      <w:r w:rsidRPr="0019439C">
        <w:rPr>
          <w:rFonts w:ascii="Calibri" w:hAnsi="Calibri" w:cs="Calibri"/>
          <w:b/>
          <w:bCs/>
          <w:sz w:val="18"/>
          <w:szCs w:val="18"/>
        </w:rPr>
        <w:t>OŚWIADCZAM(Y), ŻE:</w:t>
      </w:r>
    </w:p>
    <w:p w:rsidR="005D7A0B" w:rsidRPr="0019439C" w:rsidRDefault="005D7A0B" w:rsidP="00082945">
      <w:pPr>
        <w:jc w:val="center"/>
        <w:rPr>
          <w:rFonts w:ascii="Calibri" w:hAnsi="Calibri" w:cs="Calibri"/>
          <w:sz w:val="18"/>
          <w:szCs w:val="18"/>
        </w:rPr>
      </w:pPr>
    </w:p>
    <w:p w:rsidR="005D7A0B" w:rsidRPr="0019439C" w:rsidRDefault="005D7A0B" w:rsidP="00082945">
      <w:pPr>
        <w:jc w:val="center"/>
        <w:rPr>
          <w:rFonts w:ascii="Calibri" w:hAnsi="Calibri" w:cs="Calibri"/>
          <w:sz w:val="18"/>
          <w:szCs w:val="18"/>
        </w:rPr>
      </w:pPr>
      <w:r w:rsidRPr="0019439C">
        <w:rPr>
          <w:rFonts w:ascii="Calibri" w:hAnsi="Calibri" w:cs="Calibri"/>
          <w:sz w:val="18"/>
          <w:szCs w:val="18"/>
        </w:rPr>
        <w:t>Wykonałem(wykonaliśmy) następujące usługi:</w:t>
      </w:r>
    </w:p>
    <w:p w:rsidR="005D7A0B" w:rsidRPr="0019439C" w:rsidRDefault="005D7A0B" w:rsidP="00A02A0F">
      <w:pPr>
        <w:jc w:val="both"/>
        <w:rPr>
          <w:rFonts w:ascii="Calibri" w:hAnsi="Calibri" w:cs="Calibri"/>
          <w:sz w:val="18"/>
          <w:szCs w:val="18"/>
        </w:rPr>
      </w:pP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334"/>
        <w:gridCol w:w="1701"/>
        <w:gridCol w:w="1134"/>
        <w:gridCol w:w="1134"/>
        <w:gridCol w:w="2320"/>
      </w:tblGrid>
      <w:tr w:rsidR="005D7A0B" w:rsidRPr="0019439C" w:rsidTr="00506271">
        <w:trPr>
          <w:cantSplit/>
          <w:trHeight w:val="315"/>
          <w:jc w:val="center"/>
        </w:trPr>
        <w:tc>
          <w:tcPr>
            <w:tcW w:w="540" w:type="dxa"/>
            <w:vMerge w:val="restart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334" w:type="dxa"/>
            <w:vMerge w:val="restart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Nazwa zamówienia i miejsce wykonania</w:t>
            </w:r>
          </w:p>
        </w:tc>
        <w:tc>
          <w:tcPr>
            <w:tcW w:w="1701" w:type="dxa"/>
            <w:vMerge w:val="restart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Przedmiot zamówienia oraz</w:t>
            </w:r>
          </w:p>
          <w:p w:rsidR="005D7A0B" w:rsidRPr="0019439C" w:rsidRDefault="005D7A0B" w:rsidP="00E30E75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wartość netto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Data wykonania</w:t>
            </w:r>
          </w:p>
        </w:tc>
        <w:tc>
          <w:tcPr>
            <w:tcW w:w="2320" w:type="dxa"/>
            <w:vMerge w:val="restart"/>
            <w:vAlign w:val="center"/>
          </w:tcPr>
          <w:p w:rsidR="005D7A0B" w:rsidRPr="0019439C" w:rsidRDefault="005D7A0B" w:rsidP="001B1B7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Zamawiający</w:t>
            </w:r>
          </w:p>
          <w:p w:rsidR="005D7A0B" w:rsidRPr="0019439C" w:rsidRDefault="005D7A0B" w:rsidP="001B1B7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(nazwa, adres)</w:t>
            </w:r>
          </w:p>
        </w:tc>
      </w:tr>
      <w:tr w:rsidR="005D7A0B" w:rsidRPr="0019439C" w:rsidTr="00506271">
        <w:trPr>
          <w:cantSplit/>
          <w:trHeight w:val="276"/>
          <w:jc w:val="center"/>
        </w:trPr>
        <w:tc>
          <w:tcPr>
            <w:tcW w:w="540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4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20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D7A0B" w:rsidRPr="0019439C" w:rsidTr="00506271">
        <w:trPr>
          <w:cantSplit/>
          <w:trHeight w:val="630"/>
          <w:jc w:val="center"/>
        </w:trPr>
        <w:tc>
          <w:tcPr>
            <w:tcW w:w="540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34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5D7A0B" w:rsidRPr="0019439C" w:rsidRDefault="005D7A0B" w:rsidP="00AE5DC2">
            <w:pPr>
              <w:pStyle w:val="Tekstkomentarza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początek (miesiąc, rok)</w:t>
            </w:r>
          </w:p>
        </w:tc>
        <w:tc>
          <w:tcPr>
            <w:tcW w:w="1134" w:type="dxa"/>
          </w:tcPr>
          <w:p w:rsidR="005D7A0B" w:rsidRPr="0019439C" w:rsidRDefault="005D7A0B" w:rsidP="00AE5DC2">
            <w:pPr>
              <w:pStyle w:val="Tekstkomentarza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zakończenie (miesiąc, rok)</w:t>
            </w:r>
          </w:p>
        </w:tc>
        <w:tc>
          <w:tcPr>
            <w:tcW w:w="2320" w:type="dxa"/>
          </w:tcPr>
          <w:p w:rsidR="005D7A0B" w:rsidRPr="0019439C" w:rsidRDefault="005D7A0B" w:rsidP="00A02A0F">
            <w:pPr>
              <w:pStyle w:val="Tekstkomentarza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D7A0B" w:rsidRPr="0019439C" w:rsidTr="00506271">
        <w:trPr>
          <w:cantSplit/>
          <w:jc w:val="center"/>
        </w:trPr>
        <w:tc>
          <w:tcPr>
            <w:tcW w:w="540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9439C"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2334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34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320" w:type="dxa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5D7A0B" w:rsidRPr="0019439C" w:rsidRDefault="005D7A0B" w:rsidP="00A02A0F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:rsidR="005D7A0B" w:rsidRPr="0019439C" w:rsidRDefault="005D7A0B" w:rsidP="00A02A0F">
      <w:pPr>
        <w:jc w:val="both"/>
        <w:rPr>
          <w:rFonts w:ascii="Calibri" w:hAnsi="Calibri" w:cs="Calibri"/>
          <w:sz w:val="18"/>
          <w:szCs w:val="18"/>
        </w:rPr>
      </w:pPr>
      <w:r w:rsidRPr="0019439C">
        <w:rPr>
          <w:rFonts w:ascii="Calibri" w:hAnsi="Calibri" w:cs="Calibri"/>
          <w:b/>
          <w:bCs/>
          <w:sz w:val="18"/>
          <w:szCs w:val="18"/>
        </w:rPr>
        <w:t xml:space="preserve">UWAGA </w:t>
      </w:r>
      <w:r w:rsidRPr="0019439C">
        <w:rPr>
          <w:rFonts w:ascii="Calibri" w:hAnsi="Calibri" w:cs="Calibri"/>
          <w:sz w:val="18"/>
          <w:szCs w:val="18"/>
        </w:rPr>
        <w:t>– Wykonawca jest zobowiązany dostarczyć dokumenty potwierdzające, że wskazane w tabeli powyżej zamówienia zostały wykonane należycie i prawidłowo ukończone.</w:t>
      </w:r>
    </w:p>
    <w:p w:rsidR="005D7A0B" w:rsidRPr="0019439C" w:rsidRDefault="005D7A0B" w:rsidP="00A02A0F">
      <w:pPr>
        <w:jc w:val="both"/>
        <w:rPr>
          <w:rFonts w:ascii="Calibri" w:hAnsi="Calibri" w:cs="Calibri"/>
          <w:b/>
          <w:bCs/>
          <w:sz w:val="18"/>
          <w:szCs w:val="18"/>
        </w:rPr>
      </w:pPr>
    </w:p>
    <w:p w:rsidR="005D7A0B" w:rsidRPr="0019439C" w:rsidRDefault="005D7A0B" w:rsidP="00A02A0F">
      <w:pPr>
        <w:jc w:val="both"/>
        <w:rPr>
          <w:rFonts w:ascii="Calibri" w:hAnsi="Calibri" w:cs="Calibri"/>
          <w:b/>
          <w:bCs/>
          <w:sz w:val="18"/>
          <w:szCs w:val="18"/>
        </w:rPr>
      </w:pPr>
      <w:r w:rsidRPr="0019439C">
        <w:rPr>
          <w:rFonts w:ascii="Calibri" w:hAnsi="Calibri" w:cs="Calibri"/>
          <w:b/>
          <w:bCs/>
          <w:sz w:val="18"/>
          <w:szCs w:val="18"/>
        </w:rPr>
        <w:t>PODPIS(Y):</w:t>
      </w:r>
    </w:p>
    <w:tbl>
      <w:tblPr>
        <w:tblW w:w="919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2126"/>
        <w:gridCol w:w="2126"/>
        <w:gridCol w:w="1559"/>
        <w:gridCol w:w="1395"/>
      </w:tblGrid>
      <w:tr w:rsidR="005D7A0B" w:rsidRPr="0019439C" w:rsidTr="00F20913">
        <w:tc>
          <w:tcPr>
            <w:tcW w:w="1985" w:type="dxa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Nazwa(y) Wykonawcy</w:t>
            </w:r>
          </w:p>
        </w:tc>
        <w:tc>
          <w:tcPr>
            <w:tcW w:w="2126" w:type="dxa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Nazwisko i imię osoby (osób) upoważnionej(ych) do podpisania niniejszej oferty w imieniu Wykonawcy</w:t>
            </w:r>
          </w:p>
        </w:tc>
        <w:tc>
          <w:tcPr>
            <w:tcW w:w="2126" w:type="dxa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Podpis(y) osoby(osób) upoważnionej(ych) do podpisania niniejszej oferty w imieniu Wykonawcy</w:t>
            </w:r>
          </w:p>
        </w:tc>
        <w:tc>
          <w:tcPr>
            <w:tcW w:w="1559" w:type="dxa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Pieczęć Wykonawcy</w:t>
            </w:r>
          </w:p>
        </w:tc>
        <w:tc>
          <w:tcPr>
            <w:tcW w:w="1395" w:type="dxa"/>
            <w:vAlign w:val="center"/>
          </w:tcPr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Miejscowość</w:t>
            </w:r>
          </w:p>
          <w:p w:rsidR="005D7A0B" w:rsidRPr="0019439C" w:rsidRDefault="005D7A0B" w:rsidP="00AE5DC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19439C">
              <w:rPr>
                <w:rFonts w:ascii="Calibri" w:hAnsi="Calibri" w:cs="Calibri"/>
                <w:b/>
                <w:bCs/>
                <w:sz w:val="18"/>
                <w:szCs w:val="18"/>
              </w:rPr>
              <w:t>i data</w:t>
            </w:r>
          </w:p>
        </w:tc>
      </w:tr>
      <w:tr w:rsidR="005D7A0B" w:rsidRPr="0019439C" w:rsidTr="00F20913">
        <w:trPr>
          <w:trHeight w:val="851"/>
        </w:trPr>
        <w:tc>
          <w:tcPr>
            <w:tcW w:w="1985" w:type="dxa"/>
            <w:vMerge w:val="restart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="005D7A0B" w:rsidRPr="0019439C" w:rsidTr="00F20913">
        <w:trPr>
          <w:trHeight w:val="851"/>
        </w:trPr>
        <w:tc>
          <w:tcPr>
            <w:tcW w:w="1985" w:type="dxa"/>
            <w:vMerge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:rsidR="005D7A0B" w:rsidRPr="0019439C" w:rsidRDefault="005D7A0B" w:rsidP="00A02A0F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:rsidR="005D7A0B" w:rsidRPr="00E8523A" w:rsidRDefault="005D7A0B" w:rsidP="00A02A0F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5D7A0B" w:rsidRDefault="005D7A0B" w:rsidP="00F53ED0">
      <w:pPr>
        <w:jc w:val="both"/>
        <w:rPr>
          <w:rFonts w:ascii="Arial" w:hAnsi="Arial" w:cs="Arial"/>
          <w:b/>
          <w:bCs/>
          <w:sz w:val="18"/>
          <w:szCs w:val="18"/>
        </w:rPr>
        <w:sectPr w:rsidR="005D7A0B" w:rsidSect="005D7A0B">
          <w:headerReference w:type="default" r:id="rId8"/>
          <w:footerReference w:type="even" r:id="rId9"/>
          <w:footerReference w:type="default" r:id="rId10"/>
          <w:pgSz w:w="11907" w:h="16840" w:code="9"/>
          <w:pgMar w:top="1418" w:right="1418" w:bottom="1418" w:left="1418" w:header="709" w:footer="522" w:gutter="0"/>
          <w:pgNumType w:start="1"/>
          <w:cols w:space="708"/>
          <w:docGrid w:linePitch="360"/>
        </w:sectPr>
      </w:pPr>
    </w:p>
    <w:p w:rsidR="005D7A0B" w:rsidRPr="00927B9C" w:rsidRDefault="005D7A0B" w:rsidP="00F53ED0">
      <w:pPr>
        <w:jc w:val="both"/>
        <w:rPr>
          <w:rFonts w:ascii="Arial" w:hAnsi="Arial" w:cs="Arial"/>
          <w:b/>
          <w:bCs/>
          <w:sz w:val="18"/>
          <w:szCs w:val="18"/>
        </w:rPr>
      </w:pPr>
    </w:p>
    <w:sectPr w:rsidR="005D7A0B" w:rsidRPr="00927B9C" w:rsidSect="005D7A0B">
      <w:headerReference w:type="default" r:id="rId11"/>
      <w:footerReference w:type="even" r:id="rId12"/>
      <w:footerReference w:type="default" r:id="rId13"/>
      <w:type w:val="continuous"/>
      <w:pgSz w:w="11907" w:h="16840" w:code="9"/>
      <w:pgMar w:top="1418" w:right="1418" w:bottom="1418" w:left="1418" w:header="709" w:footer="5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12CD" w:rsidRDefault="009A12CD">
      <w:r>
        <w:separator/>
      </w:r>
    </w:p>
  </w:endnote>
  <w:endnote w:type="continuationSeparator" w:id="1">
    <w:p w:rsidR="009A12CD" w:rsidRDefault="009A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0B" w:rsidRDefault="000D76B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D7A0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7A0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D7A0B" w:rsidRDefault="005D7A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5D7A0B" w:rsidRPr="00527EF0" w:rsidTr="00160BFD">
      <w:tc>
        <w:tcPr>
          <w:tcW w:w="4644" w:type="dxa"/>
        </w:tcPr>
        <w:p w:rsidR="005D7A0B" w:rsidRPr="00527EF0" w:rsidRDefault="005D7A0B" w:rsidP="00035A7E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5D7A0B" w:rsidRPr="00527EF0" w:rsidRDefault="005D7A0B" w:rsidP="00035A7E">
          <w:pPr>
            <w:pStyle w:val="Stopka"/>
            <w:jc w:val="right"/>
            <w:rPr>
              <w:i/>
              <w:sz w:val="18"/>
            </w:rPr>
          </w:pPr>
        </w:p>
      </w:tc>
    </w:tr>
  </w:tbl>
  <w:p w:rsidR="005D7A0B" w:rsidRPr="000D4FB1" w:rsidRDefault="005D7A0B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Pr="007E5C26">
      <w:rPr>
        <w:rFonts w:ascii="Calibri" w:hAnsi="Calibri" w:cs="Calibri"/>
        <w:sz w:val="20"/>
        <w:szCs w:val="20"/>
      </w:rPr>
      <w:t xml:space="preserve"> </w:t>
    </w:r>
    <w:r w:rsidR="000D76B3" w:rsidRPr="007E5C26">
      <w:rPr>
        <w:rFonts w:ascii="Calibri" w:hAnsi="Calibri" w:cs="Calibri"/>
        <w:sz w:val="20"/>
        <w:szCs w:val="20"/>
      </w:rPr>
      <w:fldChar w:fldCharType="begin"/>
    </w:r>
    <w:r w:rsidRPr="007E5C26">
      <w:rPr>
        <w:rFonts w:ascii="Calibri" w:hAnsi="Calibri" w:cs="Calibri"/>
        <w:sz w:val="20"/>
        <w:szCs w:val="20"/>
      </w:rPr>
      <w:instrText>PAGE    \* MERGEFORMAT</w:instrText>
    </w:r>
    <w:r w:rsidR="000D76B3" w:rsidRPr="007E5C26">
      <w:rPr>
        <w:rFonts w:ascii="Calibri" w:hAnsi="Calibri" w:cs="Calibri"/>
        <w:sz w:val="20"/>
        <w:szCs w:val="20"/>
      </w:rPr>
      <w:fldChar w:fldCharType="separate"/>
    </w:r>
    <w:r w:rsidR="00817D5C">
      <w:rPr>
        <w:rFonts w:ascii="Calibri" w:hAnsi="Calibri" w:cs="Calibri"/>
        <w:noProof/>
        <w:sz w:val="20"/>
        <w:szCs w:val="20"/>
      </w:rPr>
      <w:t>1</w:t>
    </w:r>
    <w:r w:rsidR="000D76B3" w:rsidRPr="007E5C26">
      <w:rPr>
        <w:rFonts w:ascii="Calibri" w:hAnsi="Calibri" w:cs="Calibri"/>
        <w:sz w:val="20"/>
        <w:szCs w:val="20"/>
      </w:rPr>
      <w:fldChar w:fldCharType="end"/>
    </w:r>
    <w:r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817D5C" w:rsidRPr="00817D5C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D6" w:rsidRDefault="000D76B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20D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60B9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20DD6" w:rsidRDefault="00320DD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4644"/>
      <w:gridCol w:w="4643"/>
    </w:tblGrid>
    <w:tr w:rsidR="00101997" w:rsidRPr="00527EF0" w:rsidTr="00160BFD">
      <w:tc>
        <w:tcPr>
          <w:tcW w:w="4644" w:type="dxa"/>
        </w:tcPr>
        <w:p w:rsidR="00101997" w:rsidRPr="00527EF0" w:rsidRDefault="00101997" w:rsidP="00035A7E">
          <w:pPr>
            <w:pStyle w:val="Stopka"/>
            <w:rPr>
              <w:rFonts w:ascii="Calibri" w:eastAsia="Calibri" w:hAnsi="Calibri"/>
              <w:i/>
              <w:sz w:val="18"/>
              <w:lang w:eastAsia="en-US"/>
            </w:rPr>
          </w:pPr>
        </w:p>
      </w:tc>
      <w:tc>
        <w:tcPr>
          <w:tcW w:w="4643" w:type="dxa"/>
        </w:tcPr>
        <w:p w:rsidR="00101997" w:rsidRPr="00527EF0" w:rsidRDefault="00101997" w:rsidP="00035A7E">
          <w:pPr>
            <w:pStyle w:val="Stopka"/>
            <w:jc w:val="right"/>
            <w:rPr>
              <w:i/>
              <w:sz w:val="18"/>
            </w:rPr>
          </w:pPr>
        </w:p>
      </w:tc>
    </w:tr>
  </w:tbl>
  <w:p w:rsidR="00320DD6" w:rsidRPr="000D4FB1" w:rsidRDefault="000D4FB1" w:rsidP="00160BFD">
    <w:pPr>
      <w:pStyle w:val="Stopka"/>
      <w:pBdr>
        <w:top w:val="single" w:sz="4" w:space="7" w:color="auto"/>
      </w:pBdr>
      <w:jc w:val="center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Strona</w:t>
    </w:r>
    <w:r w:rsidR="00320DD6" w:rsidRPr="007E5C26">
      <w:rPr>
        <w:rFonts w:ascii="Calibri" w:hAnsi="Calibri" w:cs="Calibri"/>
        <w:sz w:val="20"/>
        <w:szCs w:val="20"/>
      </w:rPr>
      <w:t xml:space="preserve"> </w:t>
    </w:r>
    <w:r w:rsidR="000D76B3" w:rsidRPr="007E5C26">
      <w:rPr>
        <w:rFonts w:ascii="Calibri" w:hAnsi="Calibri" w:cs="Calibri"/>
        <w:sz w:val="20"/>
        <w:szCs w:val="20"/>
      </w:rPr>
      <w:fldChar w:fldCharType="begin"/>
    </w:r>
    <w:r w:rsidR="00320DD6" w:rsidRPr="007E5C26">
      <w:rPr>
        <w:rFonts w:ascii="Calibri" w:hAnsi="Calibri" w:cs="Calibri"/>
        <w:sz w:val="20"/>
        <w:szCs w:val="20"/>
      </w:rPr>
      <w:instrText>PAGE    \* MERGEFORMAT</w:instrText>
    </w:r>
    <w:r w:rsidR="000D76B3" w:rsidRPr="007E5C26">
      <w:rPr>
        <w:rFonts w:ascii="Calibri" w:hAnsi="Calibri" w:cs="Calibri"/>
        <w:sz w:val="20"/>
        <w:szCs w:val="20"/>
      </w:rPr>
      <w:fldChar w:fldCharType="separate"/>
    </w:r>
    <w:r w:rsidR="005D7A0B">
      <w:rPr>
        <w:rFonts w:ascii="Calibri" w:hAnsi="Calibri" w:cs="Calibri"/>
        <w:noProof/>
        <w:sz w:val="20"/>
        <w:szCs w:val="20"/>
      </w:rPr>
      <w:t>1</w:t>
    </w:r>
    <w:r w:rsidR="000D76B3" w:rsidRPr="007E5C26">
      <w:rPr>
        <w:rFonts w:ascii="Calibri" w:hAnsi="Calibri" w:cs="Calibri"/>
        <w:sz w:val="20"/>
        <w:szCs w:val="20"/>
      </w:rPr>
      <w:fldChar w:fldCharType="end"/>
    </w:r>
    <w:r w:rsidR="00320DD6" w:rsidRPr="007E5C26">
      <w:rPr>
        <w:rFonts w:ascii="Calibri" w:hAnsi="Calibri" w:cs="Calibri"/>
        <w:sz w:val="20"/>
        <w:szCs w:val="20"/>
      </w:rPr>
      <w:t xml:space="preserve"> z </w:t>
    </w:r>
    <w:fldSimple w:instr=" NUMPAGES   \* MERGEFORMAT ">
      <w:r w:rsidR="00817D5C" w:rsidRPr="00817D5C">
        <w:rPr>
          <w:rFonts w:ascii="Calibri" w:hAnsi="Calibri" w:cs="Calibri"/>
          <w:noProof/>
          <w:sz w:val="20"/>
          <w:szCs w:val="20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12CD" w:rsidRPr="002C53AA" w:rsidRDefault="009A12CD" w:rsidP="002C53AA">
      <w:pPr>
        <w:pStyle w:val="Stopka"/>
      </w:pPr>
    </w:p>
  </w:footnote>
  <w:footnote w:type="continuationSeparator" w:id="1">
    <w:p w:rsidR="009A12CD" w:rsidRDefault="009A1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A0B" w:rsidRPr="004567B1" w:rsidRDefault="0058751E" w:rsidP="00FF0FED">
    <w:pPr>
      <w:pBdr>
        <w:bottom w:val="single" w:sz="4" w:space="1" w:color="auto"/>
      </w:pBdr>
      <w:tabs>
        <w:tab w:val="right" w:pos="9072"/>
      </w:tabs>
    </w:pPr>
    <w:r>
      <w:rPr>
        <w:noProof/>
      </w:rPr>
      <w:drawing>
        <wp:inline distT="0" distB="0" distL="0" distR="0">
          <wp:extent cx="5760085" cy="791052"/>
          <wp:effectExtent l="19050" t="0" r="0" b="0"/>
          <wp:docPr id="3" name="Obraz 1" descr="C:\Users\mptak\Desktop\TERMO - Wspólnoty\Wzory dokumentów\FEDDS-czarnobialy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ptak\Desktop\TERMO - Wspólnoty\Wzory dokumentów\FEDDS-czarnobialy-pozio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7910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9287"/>
    </w:tblGrid>
    <w:tr w:rsidR="00335150" w:rsidTr="00035A7E">
      <w:tc>
        <w:tcPr>
          <w:tcW w:w="4606" w:type="dxa"/>
        </w:tcPr>
        <w:p w:rsidR="00335150" w:rsidRPr="00056ACC" w:rsidRDefault="005D7A0B" w:rsidP="00335150">
          <w:pPr>
            <w:pStyle w:val="Nagwek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val="pl-PL"/>
            </w:rPr>
            <w:drawing>
              <wp:inline distT="0" distB="0" distL="0" distR="0">
                <wp:extent cx="5753100" cy="600075"/>
                <wp:effectExtent l="19050" t="0" r="0" b="0"/>
                <wp:docPr id="1" name="Obraz 3" descr="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0DD6" w:rsidRPr="004567B1" w:rsidRDefault="00320DD6" w:rsidP="00FF0FED">
    <w:pPr>
      <w:pBdr>
        <w:bottom w:val="single" w:sz="4" w:space="1" w:color="auto"/>
      </w:pBdr>
      <w:tabs>
        <w:tab w:val="right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E"/>
    <w:multiLevelType w:val="singleLevel"/>
    <w:tmpl w:val="0000000E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6"/>
    <w:multiLevelType w:val="multilevel"/>
    <w:tmpl w:val="00000016"/>
    <w:name w:val="WW8Num21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7"/>
    <w:multiLevelType w:val="multilevel"/>
    <w:tmpl w:val="8018A1A2"/>
    <w:name w:val="WW8Num38"/>
    <w:lvl w:ilvl="0">
      <w:start w:val="1"/>
      <w:numFmt w:val="lowerLetter"/>
      <w:lvlText w:val="%1)"/>
      <w:lvlJc w:val="left"/>
      <w:pPr>
        <w:tabs>
          <w:tab w:val="num" w:pos="1080"/>
        </w:tabs>
        <w:ind w:left="108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3060"/>
        </w:tabs>
        <w:ind w:left="30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>
    <w:nsid w:val="00000030"/>
    <w:multiLevelType w:val="multilevel"/>
    <w:tmpl w:val="00000030"/>
    <w:name w:val="WW8Num4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/>
      </w:rPr>
    </w:lvl>
  </w:abstractNum>
  <w:abstractNum w:abstractNumId="6">
    <w:nsid w:val="00000039"/>
    <w:multiLevelType w:val="multilevel"/>
    <w:tmpl w:val="00000039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3"/>
      <w:numFmt w:val="decimal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13918C8"/>
    <w:multiLevelType w:val="hybridMultilevel"/>
    <w:tmpl w:val="CAF6EBBA"/>
    <w:lvl w:ilvl="0" w:tplc="547A64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1513F94"/>
    <w:multiLevelType w:val="hybridMultilevel"/>
    <w:tmpl w:val="84AE864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B2B66BE0">
      <w:start w:val="1"/>
      <w:numFmt w:val="decimal"/>
      <w:lvlText w:val="%2)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B10220F2">
      <w:start w:val="2"/>
      <w:numFmt w:val="decimal"/>
      <w:lvlText w:val="(%6)"/>
      <w:lvlJc w:val="left"/>
      <w:pPr>
        <w:ind w:left="41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036D24E1"/>
    <w:multiLevelType w:val="hybridMultilevel"/>
    <w:tmpl w:val="0C64C4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A9D4E3D"/>
    <w:multiLevelType w:val="hybridMultilevel"/>
    <w:tmpl w:val="749A9120"/>
    <w:lvl w:ilvl="0" w:tplc="F98C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  <w:rPr>
        <w:rFonts w:cs="Times New Roman"/>
      </w:rPr>
    </w:lvl>
  </w:abstractNum>
  <w:abstractNum w:abstractNumId="11">
    <w:nsid w:val="0C7F18B0"/>
    <w:multiLevelType w:val="hybridMultilevel"/>
    <w:tmpl w:val="F1BC6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1D3F16"/>
    <w:multiLevelType w:val="hybridMultilevel"/>
    <w:tmpl w:val="7CD0D802"/>
    <w:lvl w:ilvl="0" w:tplc="B2B66BE0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81AC3F9C">
      <w:start w:val="1"/>
      <w:numFmt w:val="lowerLetter"/>
      <w:lvlText w:val="%2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2" w:tplc="692638FA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E3D7F41"/>
    <w:multiLevelType w:val="hybridMultilevel"/>
    <w:tmpl w:val="608A28F6"/>
    <w:lvl w:ilvl="0" w:tplc="FE8E1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4">
    <w:nsid w:val="0FD51AEC"/>
    <w:multiLevelType w:val="hybridMultilevel"/>
    <w:tmpl w:val="F77A9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6E004D"/>
    <w:multiLevelType w:val="hybridMultilevel"/>
    <w:tmpl w:val="99F6113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48AC4CF2">
      <w:start w:val="1"/>
      <w:numFmt w:val="decimal"/>
      <w:lvlText w:val="%2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81"/>
        </w:tabs>
        <w:ind w:left="1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01"/>
        </w:tabs>
        <w:ind w:left="1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41"/>
        </w:tabs>
        <w:ind w:left="3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61"/>
        </w:tabs>
        <w:ind w:left="4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01"/>
        </w:tabs>
        <w:ind w:left="5501" w:hanging="180"/>
      </w:pPr>
      <w:rPr>
        <w:rFonts w:cs="Times New Roman"/>
      </w:rPr>
    </w:lvl>
  </w:abstractNum>
  <w:abstractNum w:abstractNumId="16">
    <w:nsid w:val="19B209AB"/>
    <w:multiLevelType w:val="hybridMultilevel"/>
    <w:tmpl w:val="EF36766E"/>
    <w:lvl w:ilvl="0" w:tplc="F52E942E">
      <w:start w:val="3"/>
      <w:numFmt w:val="decimal"/>
      <w:lvlText w:val="%1)"/>
      <w:lvlJc w:val="left"/>
      <w:pPr>
        <w:ind w:left="1068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19C67819"/>
    <w:multiLevelType w:val="hybridMultilevel"/>
    <w:tmpl w:val="6268B744"/>
    <w:lvl w:ilvl="0" w:tplc="FFFFFFFF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1A166F5B"/>
    <w:multiLevelType w:val="hybridMultilevel"/>
    <w:tmpl w:val="2D30E186"/>
    <w:lvl w:ilvl="0" w:tplc="89D07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B66BE0">
      <w:start w:val="1"/>
      <w:numFmt w:val="decimal"/>
      <w:lvlText w:val="%2)"/>
      <w:lvlJc w:val="left"/>
      <w:pPr>
        <w:tabs>
          <w:tab w:val="num" w:pos="-1080"/>
        </w:tabs>
        <w:ind w:left="-10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B50C355E">
      <w:start w:val="1"/>
      <w:numFmt w:val="decimal"/>
      <w:lvlText w:val="(%6)"/>
      <w:lvlJc w:val="left"/>
      <w:pPr>
        <w:ind w:left="234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19">
    <w:nsid w:val="1C604266"/>
    <w:multiLevelType w:val="hybridMultilevel"/>
    <w:tmpl w:val="F83CDDCC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F06571B"/>
    <w:multiLevelType w:val="hybridMultilevel"/>
    <w:tmpl w:val="DC683344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F1C19FF"/>
    <w:multiLevelType w:val="singleLevel"/>
    <w:tmpl w:val="B70E1A5A"/>
    <w:lvl w:ilvl="0">
      <w:start w:val="1"/>
      <w:numFmt w:val="decimal"/>
      <w:lvlText w:val="%1)"/>
      <w:legacy w:legacy="1" w:legacySpace="120" w:legacyIndent="360"/>
      <w:lvlJc w:val="left"/>
      <w:rPr>
        <w:rFonts w:cs="Times New Roman"/>
      </w:rPr>
    </w:lvl>
  </w:abstractNum>
  <w:abstractNum w:abstractNumId="22">
    <w:nsid w:val="23D01756"/>
    <w:multiLevelType w:val="hybridMultilevel"/>
    <w:tmpl w:val="649C35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6E72FE1"/>
    <w:multiLevelType w:val="hybridMultilevel"/>
    <w:tmpl w:val="14A432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7117B85"/>
    <w:multiLevelType w:val="hybridMultilevel"/>
    <w:tmpl w:val="BB24F7CC"/>
    <w:lvl w:ilvl="0" w:tplc="F93C3A1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D0668B"/>
    <w:multiLevelType w:val="hybridMultilevel"/>
    <w:tmpl w:val="539631B8"/>
    <w:lvl w:ilvl="0" w:tplc="BC42B79A">
      <w:start w:val="1"/>
      <w:numFmt w:val="decimal"/>
      <w:lvlText w:val="%1)"/>
      <w:lvlJc w:val="left"/>
      <w:pPr>
        <w:tabs>
          <w:tab w:val="num" w:pos="360"/>
        </w:tabs>
        <w:ind w:left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293B71B9"/>
    <w:multiLevelType w:val="hybridMultilevel"/>
    <w:tmpl w:val="5E40133A"/>
    <w:lvl w:ilvl="0" w:tplc="E5688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C422CFD"/>
    <w:multiLevelType w:val="hybridMultilevel"/>
    <w:tmpl w:val="4168A886"/>
    <w:lvl w:ilvl="0" w:tplc="FFFFFFFF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1D325E5"/>
    <w:multiLevelType w:val="hybridMultilevel"/>
    <w:tmpl w:val="5A82AEF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3ED852C0">
      <w:start w:val="26"/>
      <w:numFmt w:val="upperRoman"/>
      <w:lvlText w:val="%3."/>
      <w:lvlJc w:val="left"/>
      <w:pPr>
        <w:ind w:left="1980" w:hanging="72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376C64CB"/>
    <w:multiLevelType w:val="hybridMultilevel"/>
    <w:tmpl w:val="F8A0CCA4"/>
    <w:lvl w:ilvl="0" w:tplc="FFFFFFF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387A6251"/>
    <w:multiLevelType w:val="hybridMultilevel"/>
    <w:tmpl w:val="FDC627F6"/>
    <w:lvl w:ilvl="0" w:tplc="FFFFFFFF">
      <w:start w:val="1"/>
      <w:numFmt w:val="decimal"/>
      <w:lvlText w:val="%1)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3A31231C"/>
    <w:multiLevelType w:val="hybridMultilevel"/>
    <w:tmpl w:val="00CE438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."/>
      <w:lvlJc w:val="left"/>
      <w:pPr>
        <w:tabs>
          <w:tab w:val="num" w:pos="-180"/>
        </w:tabs>
        <w:ind w:left="-18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3" w:tplc="FFFFFFFF">
      <w:start w:val="4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1980"/>
        </w:tabs>
        <w:ind w:left="162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32">
    <w:nsid w:val="3E0D2801"/>
    <w:multiLevelType w:val="singleLevel"/>
    <w:tmpl w:val="E6C0ED34"/>
    <w:lvl w:ilvl="0">
      <w:start w:val="1"/>
      <w:numFmt w:val="decimal"/>
      <w:lvlText w:val="%1)"/>
      <w:legacy w:legacy="1" w:legacySpace="0" w:legacyIndent="0"/>
      <w:lvlJc w:val="left"/>
      <w:rPr>
        <w:rFonts w:cs="Times New Roman"/>
      </w:rPr>
    </w:lvl>
  </w:abstractNum>
  <w:abstractNum w:abstractNumId="33">
    <w:nsid w:val="403207B8"/>
    <w:multiLevelType w:val="hybridMultilevel"/>
    <w:tmpl w:val="8252F61A"/>
    <w:lvl w:ilvl="0" w:tplc="02E209DA">
      <w:start w:val="1"/>
      <w:numFmt w:val="upperRoman"/>
      <w:pStyle w:val="Nagwek1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74" w:hanging="180"/>
      </w:pPr>
      <w:rPr>
        <w:rFonts w:cs="Times New Roman"/>
      </w:rPr>
    </w:lvl>
  </w:abstractNum>
  <w:abstractNum w:abstractNumId="34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49185E4B"/>
    <w:multiLevelType w:val="hybridMultilevel"/>
    <w:tmpl w:val="82B60C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4B554788"/>
    <w:multiLevelType w:val="hybridMultilevel"/>
    <w:tmpl w:val="B91A9418"/>
    <w:lvl w:ilvl="0" w:tplc="81AC3F9C">
      <w:start w:val="1"/>
      <w:numFmt w:val="lowerLetter"/>
      <w:lvlText w:val="%1)"/>
      <w:lvlJc w:val="left"/>
      <w:pPr>
        <w:tabs>
          <w:tab w:val="num" w:pos="6210"/>
        </w:tabs>
        <w:ind w:left="1080"/>
      </w:pPr>
      <w:rPr>
        <w:rFonts w:cs="Times New Roman" w:hint="default"/>
      </w:rPr>
    </w:lvl>
    <w:lvl w:ilvl="1" w:tplc="92984F3C">
      <w:start w:val="3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2" w:tplc="81AC3F9C">
      <w:start w:val="1"/>
      <w:numFmt w:val="lowerLetter"/>
      <w:lvlText w:val="%3)"/>
      <w:lvlJc w:val="left"/>
      <w:pPr>
        <w:tabs>
          <w:tab w:val="num" w:pos="8190"/>
        </w:tabs>
        <w:ind w:left="3060"/>
      </w:pPr>
      <w:rPr>
        <w:rFonts w:cs="Times New Roman" w:hint="default"/>
      </w:rPr>
    </w:lvl>
    <w:lvl w:ilvl="3" w:tplc="0B700316">
      <w:start w:val="1"/>
      <w:numFmt w:val="decimal"/>
      <w:lvlText w:val="%4)"/>
      <w:lvlJc w:val="left"/>
      <w:pPr>
        <w:ind w:left="3960" w:hanging="360"/>
      </w:pPr>
      <w:rPr>
        <w:rFonts w:cs="Times New Roman"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8">
    <w:nsid w:val="4B9E4113"/>
    <w:multiLevelType w:val="hybridMultilevel"/>
    <w:tmpl w:val="50649D46"/>
    <w:lvl w:ilvl="0" w:tplc="15B2C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9">
    <w:nsid w:val="4BE37D4C"/>
    <w:multiLevelType w:val="hybridMultilevel"/>
    <w:tmpl w:val="599AE4C6"/>
    <w:lvl w:ilvl="0" w:tplc="E93071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C1F042C"/>
    <w:multiLevelType w:val="hybridMultilevel"/>
    <w:tmpl w:val="5EBE1C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4E31656F"/>
    <w:multiLevelType w:val="hybridMultilevel"/>
    <w:tmpl w:val="2BD61E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2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3">
    <w:nsid w:val="54627B7C"/>
    <w:multiLevelType w:val="singleLevel"/>
    <w:tmpl w:val="E22EA90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rFonts w:cs="Times New Roman"/>
        <w:b w:val="0"/>
        <w:bCs w:val="0"/>
        <w:i w:val="0"/>
        <w:iCs w:val="0"/>
      </w:rPr>
    </w:lvl>
  </w:abstractNum>
  <w:abstractNum w:abstractNumId="44">
    <w:nsid w:val="5517198E"/>
    <w:multiLevelType w:val="hybridMultilevel"/>
    <w:tmpl w:val="D5CA686C"/>
    <w:lvl w:ilvl="0" w:tplc="04150017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58BC0042"/>
    <w:multiLevelType w:val="hybridMultilevel"/>
    <w:tmpl w:val="57549D64"/>
    <w:lvl w:ilvl="0" w:tplc="1FC6404A">
      <w:start w:val="5"/>
      <w:numFmt w:val="decimal"/>
      <w:lvlText w:val="(%1)"/>
      <w:lvlJc w:val="left"/>
      <w:pPr>
        <w:ind w:left="23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5C5D2E87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5FB32183"/>
    <w:multiLevelType w:val="hybridMultilevel"/>
    <w:tmpl w:val="90EAF39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8">
    <w:nsid w:val="611E0897"/>
    <w:multiLevelType w:val="hybridMultilevel"/>
    <w:tmpl w:val="7A4ADE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2C73B36"/>
    <w:multiLevelType w:val="hybridMultilevel"/>
    <w:tmpl w:val="B2A4F276"/>
    <w:lvl w:ilvl="0" w:tplc="81AC3F9C">
      <w:start w:val="1"/>
      <w:numFmt w:val="lowerLetter"/>
      <w:lvlText w:val="%1)"/>
      <w:lvlJc w:val="left"/>
      <w:pPr>
        <w:tabs>
          <w:tab w:val="num" w:pos="513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4A016B0"/>
    <w:multiLevelType w:val="hybridMultilevel"/>
    <w:tmpl w:val="4AAE4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7A864A5"/>
    <w:multiLevelType w:val="hybridMultilevel"/>
    <w:tmpl w:val="C8F0490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6C7229B1"/>
    <w:multiLevelType w:val="hybridMultilevel"/>
    <w:tmpl w:val="579C6F5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6CE8474D"/>
    <w:multiLevelType w:val="hybridMultilevel"/>
    <w:tmpl w:val="75FCA398"/>
    <w:lvl w:ilvl="0" w:tplc="547A64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5">
    <w:nsid w:val="705D67D7"/>
    <w:multiLevelType w:val="hybridMultilevel"/>
    <w:tmpl w:val="35BE414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1980"/>
      </w:pPr>
      <w:rPr>
        <w:rFonts w:cs="Times New Roman" w:hint="default"/>
      </w:rPr>
    </w:lvl>
    <w:lvl w:ilvl="3" w:tplc="FFFFFFFF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decimal"/>
      <w:lvlText w:val="%5)"/>
      <w:lvlJc w:val="left"/>
      <w:pPr>
        <w:tabs>
          <w:tab w:val="num" w:pos="3600"/>
        </w:tabs>
        <w:ind w:left="3240"/>
      </w:pPr>
      <w:rPr>
        <w:rFonts w:cs="Times New Roman" w:hint="default"/>
      </w:rPr>
    </w:lvl>
    <w:lvl w:ilvl="5" w:tplc="B4FC9CD2">
      <w:start w:val="27"/>
      <w:numFmt w:val="upperRoman"/>
      <w:lvlText w:val="%6."/>
      <w:lvlJc w:val="left"/>
      <w:pPr>
        <w:ind w:left="4950" w:hanging="81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06B0BB5"/>
    <w:multiLevelType w:val="hybridMultilevel"/>
    <w:tmpl w:val="A97463D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0C15AC1"/>
    <w:multiLevelType w:val="hybridMultilevel"/>
    <w:tmpl w:val="D11C9D34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745D63A5"/>
    <w:multiLevelType w:val="hybridMultilevel"/>
    <w:tmpl w:val="F8D235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86A44CC"/>
    <w:multiLevelType w:val="hybridMultilevel"/>
    <w:tmpl w:val="274CF50E"/>
    <w:lvl w:ilvl="0" w:tplc="AE6E2C92">
      <w:start w:val="3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2"/>
  </w:num>
  <w:num w:numId="3">
    <w:abstractNumId w:val="32"/>
  </w:num>
  <w:num w:numId="4">
    <w:abstractNumId w:val="43"/>
  </w:num>
  <w:num w:numId="5">
    <w:abstractNumId w:val="58"/>
  </w:num>
  <w:num w:numId="6">
    <w:abstractNumId w:val="17"/>
  </w:num>
  <w:num w:numId="7">
    <w:abstractNumId w:val="36"/>
  </w:num>
  <w:num w:numId="8">
    <w:abstractNumId w:val="56"/>
  </w:num>
  <w:num w:numId="9">
    <w:abstractNumId w:val="53"/>
  </w:num>
  <w:num w:numId="10">
    <w:abstractNumId w:val="29"/>
  </w:num>
  <w:num w:numId="11">
    <w:abstractNumId w:val="19"/>
  </w:num>
  <w:num w:numId="12">
    <w:abstractNumId w:val="55"/>
  </w:num>
  <w:num w:numId="13">
    <w:abstractNumId w:val="20"/>
  </w:num>
  <w:num w:numId="14">
    <w:abstractNumId w:val="28"/>
  </w:num>
  <w:num w:numId="15">
    <w:abstractNumId w:val="52"/>
  </w:num>
  <w:num w:numId="16">
    <w:abstractNumId w:val="30"/>
  </w:num>
  <w:num w:numId="17">
    <w:abstractNumId w:val="34"/>
  </w:num>
  <w:num w:numId="18">
    <w:abstractNumId w:val="27"/>
  </w:num>
  <w:num w:numId="19">
    <w:abstractNumId w:val="12"/>
  </w:num>
  <w:num w:numId="20">
    <w:abstractNumId w:val="18"/>
  </w:num>
  <w:num w:numId="21">
    <w:abstractNumId w:val="50"/>
  </w:num>
  <w:num w:numId="22">
    <w:abstractNumId w:val="49"/>
  </w:num>
  <w:num w:numId="23">
    <w:abstractNumId w:val="35"/>
  </w:num>
  <w:num w:numId="24">
    <w:abstractNumId w:val="25"/>
  </w:num>
  <w:num w:numId="25">
    <w:abstractNumId w:val="13"/>
  </w:num>
  <w:num w:numId="26">
    <w:abstractNumId w:val="22"/>
  </w:num>
  <w:num w:numId="27">
    <w:abstractNumId w:val="38"/>
  </w:num>
  <w:num w:numId="28">
    <w:abstractNumId w:val="10"/>
  </w:num>
  <w:num w:numId="29">
    <w:abstractNumId w:val="40"/>
  </w:num>
  <w:num w:numId="30">
    <w:abstractNumId w:val="31"/>
  </w:num>
  <w:num w:numId="31">
    <w:abstractNumId w:val="41"/>
  </w:num>
  <w:num w:numId="32">
    <w:abstractNumId w:val="48"/>
  </w:num>
  <w:num w:numId="33">
    <w:abstractNumId w:val="47"/>
  </w:num>
  <w:num w:numId="34">
    <w:abstractNumId w:val="8"/>
  </w:num>
  <w:num w:numId="35">
    <w:abstractNumId w:val="45"/>
  </w:num>
  <w:num w:numId="36">
    <w:abstractNumId w:val="4"/>
  </w:num>
  <w:num w:numId="37">
    <w:abstractNumId w:val="33"/>
  </w:num>
  <w:num w:numId="38">
    <w:abstractNumId w:val="16"/>
  </w:num>
  <w:num w:numId="39">
    <w:abstractNumId w:val="9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51"/>
  </w:num>
  <w:num w:numId="47">
    <w:abstractNumId w:val="7"/>
  </w:num>
  <w:num w:numId="48">
    <w:abstractNumId w:val="57"/>
  </w:num>
  <w:num w:numId="49">
    <w:abstractNumId w:val="23"/>
  </w:num>
  <w:num w:numId="50">
    <w:abstractNumId w:val="54"/>
  </w:num>
  <w:num w:numId="51">
    <w:abstractNumId w:val="11"/>
  </w:num>
  <w:num w:numId="52">
    <w:abstractNumId w:val="2"/>
  </w:num>
  <w:num w:numId="53">
    <w:abstractNumId w:val="59"/>
  </w:num>
  <w:num w:numId="54">
    <w:abstractNumId w:val="24"/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14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E4DB2"/>
    <w:rsid w:val="000002E3"/>
    <w:rsid w:val="000035E7"/>
    <w:rsid w:val="000051B2"/>
    <w:rsid w:val="00005F1D"/>
    <w:rsid w:val="0000642F"/>
    <w:rsid w:val="00007530"/>
    <w:rsid w:val="00011435"/>
    <w:rsid w:val="00011E0E"/>
    <w:rsid w:val="00012590"/>
    <w:rsid w:val="00013EF8"/>
    <w:rsid w:val="000143FC"/>
    <w:rsid w:val="00014525"/>
    <w:rsid w:val="00014E49"/>
    <w:rsid w:val="00016C86"/>
    <w:rsid w:val="000171B6"/>
    <w:rsid w:val="00017328"/>
    <w:rsid w:val="000202D1"/>
    <w:rsid w:val="000203FD"/>
    <w:rsid w:val="00020B7C"/>
    <w:rsid w:val="00021F44"/>
    <w:rsid w:val="0002237C"/>
    <w:rsid w:val="00023F35"/>
    <w:rsid w:val="000253E3"/>
    <w:rsid w:val="00025594"/>
    <w:rsid w:val="0002582C"/>
    <w:rsid w:val="0002703D"/>
    <w:rsid w:val="00027063"/>
    <w:rsid w:val="00030EF8"/>
    <w:rsid w:val="000319D6"/>
    <w:rsid w:val="0003427B"/>
    <w:rsid w:val="00035542"/>
    <w:rsid w:val="00035673"/>
    <w:rsid w:val="00035A7E"/>
    <w:rsid w:val="000361F0"/>
    <w:rsid w:val="00042516"/>
    <w:rsid w:val="0004294E"/>
    <w:rsid w:val="00043329"/>
    <w:rsid w:val="00044EFA"/>
    <w:rsid w:val="00045054"/>
    <w:rsid w:val="000451E2"/>
    <w:rsid w:val="0004563C"/>
    <w:rsid w:val="00046AF5"/>
    <w:rsid w:val="00047C35"/>
    <w:rsid w:val="000508C2"/>
    <w:rsid w:val="00052015"/>
    <w:rsid w:val="00052E34"/>
    <w:rsid w:val="00053361"/>
    <w:rsid w:val="00055F8E"/>
    <w:rsid w:val="0005691A"/>
    <w:rsid w:val="000613DB"/>
    <w:rsid w:val="0006269F"/>
    <w:rsid w:val="00063DE0"/>
    <w:rsid w:val="00064991"/>
    <w:rsid w:val="00064D85"/>
    <w:rsid w:val="00066085"/>
    <w:rsid w:val="000660FB"/>
    <w:rsid w:val="00066A35"/>
    <w:rsid w:val="00066ABD"/>
    <w:rsid w:val="00067124"/>
    <w:rsid w:val="00070A01"/>
    <w:rsid w:val="00070BB2"/>
    <w:rsid w:val="0007297D"/>
    <w:rsid w:val="000771D8"/>
    <w:rsid w:val="00080C82"/>
    <w:rsid w:val="00080E86"/>
    <w:rsid w:val="0008129E"/>
    <w:rsid w:val="00082945"/>
    <w:rsid w:val="000833ED"/>
    <w:rsid w:val="00093552"/>
    <w:rsid w:val="000953BE"/>
    <w:rsid w:val="00095B70"/>
    <w:rsid w:val="00096839"/>
    <w:rsid w:val="00096B94"/>
    <w:rsid w:val="00096DFC"/>
    <w:rsid w:val="00096ED8"/>
    <w:rsid w:val="000A06D5"/>
    <w:rsid w:val="000A115C"/>
    <w:rsid w:val="000A187F"/>
    <w:rsid w:val="000A1B1C"/>
    <w:rsid w:val="000A29A4"/>
    <w:rsid w:val="000A6039"/>
    <w:rsid w:val="000A653F"/>
    <w:rsid w:val="000A6E71"/>
    <w:rsid w:val="000A7676"/>
    <w:rsid w:val="000A7AD3"/>
    <w:rsid w:val="000A7EC5"/>
    <w:rsid w:val="000B0108"/>
    <w:rsid w:val="000B1A02"/>
    <w:rsid w:val="000B2EC7"/>
    <w:rsid w:val="000B6419"/>
    <w:rsid w:val="000B698D"/>
    <w:rsid w:val="000C000A"/>
    <w:rsid w:val="000C1A5F"/>
    <w:rsid w:val="000C312E"/>
    <w:rsid w:val="000C47C9"/>
    <w:rsid w:val="000C6237"/>
    <w:rsid w:val="000D1838"/>
    <w:rsid w:val="000D2CA7"/>
    <w:rsid w:val="000D2E0E"/>
    <w:rsid w:val="000D3320"/>
    <w:rsid w:val="000D4245"/>
    <w:rsid w:val="000D4964"/>
    <w:rsid w:val="000D4FB1"/>
    <w:rsid w:val="000D5829"/>
    <w:rsid w:val="000D5F0A"/>
    <w:rsid w:val="000D71A1"/>
    <w:rsid w:val="000D76B3"/>
    <w:rsid w:val="000D7808"/>
    <w:rsid w:val="000D79F6"/>
    <w:rsid w:val="000E017A"/>
    <w:rsid w:val="000E164D"/>
    <w:rsid w:val="000E16DC"/>
    <w:rsid w:val="000E25ED"/>
    <w:rsid w:val="000E3062"/>
    <w:rsid w:val="000E3470"/>
    <w:rsid w:val="000E39F5"/>
    <w:rsid w:val="000E3CAC"/>
    <w:rsid w:val="000F00D5"/>
    <w:rsid w:val="000F0E09"/>
    <w:rsid w:val="000F14F9"/>
    <w:rsid w:val="000F3611"/>
    <w:rsid w:val="000F46A1"/>
    <w:rsid w:val="000F4FD4"/>
    <w:rsid w:val="000F6C69"/>
    <w:rsid w:val="000F7A4C"/>
    <w:rsid w:val="00100AE4"/>
    <w:rsid w:val="00101997"/>
    <w:rsid w:val="00102517"/>
    <w:rsid w:val="00103385"/>
    <w:rsid w:val="00103EE6"/>
    <w:rsid w:val="001060A0"/>
    <w:rsid w:val="00106396"/>
    <w:rsid w:val="00106740"/>
    <w:rsid w:val="0010725C"/>
    <w:rsid w:val="00107707"/>
    <w:rsid w:val="00107D0B"/>
    <w:rsid w:val="00110406"/>
    <w:rsid w:val="0011345D"/>
    <w:rsid w:val="00113862"/>
    <w:rsid w:val="00113F13"/>
    <w:rsid w:val="00114BCB"/>
    <w:rsid w:val="001155FC"/>
    <w:rsid w:val="001157A7"/>
    <w:rsid w:val="00115944"/>
    <w:rsid w:val="00115D45"/>
    <w:rsid w:val="00115E28"/>
    <w:rsid w:val="00116BB6"/>
    <w:rsid w:val="00116F98"/>
    <w:rsid w:val="00117515"/>
    <w:rsid w:val="001175ED"/>
    <w:rsid w:val="001201BD"/>
    <w:rsid w:val="001207D2"/>
    <w:rsid w:val="00121988"/>
    <w:rsid w:val="00121D54"/>
    <w:rsid w:val="00121FF4"/>
    <w:rsid w:val="00123055"/>
    <w:rsid w:val="00123174"/>
    <w:rsid w:val="0012342E"/>
    <w:rsid w:val="001237D5"/>
    <w:rsid w:val="00124C36"/>
    <w:rsid w:val="001260BE"/>
    <w:rsid w:val="00127813"/>
    <w:rsid w:val="001325A5"/>
    <w:rsid w:val="00132BBE"/>
    <w:rsid w:val="00132CDD"/>
    <w:rsid w:val="00133396"/>
    <w:rsid w:val="0013626D"/>
    <w:rsid w:val="00137C5E"/>
    <w:rsid w:val="00142957"/>
    <w:rsid w:val="0014334E"/>
    <w:rsid w:val="00147F94"/>
    <w:rsid w:val="00150BD2"/>
    <w:rsid w:val="001512AD"/>
    <w:rsid w:val="001524E7"/>
    <w:rsid w:val="001527C3"/>
    <w:rsid w:val="00153DB9"/>
    <w:rsid w:val="00153F99"/>
    <w:rsid w:val="00154B0A"/>
    <w:rsid w:val="00154DE3"/>
    <w:rsid w:val="00160BFD"/>
    <w:rsid w:val="0016124A"/>
    <w:rsid w:val="00162C3C"/>
    <w:rsid w:val="00163167"/>
    <w:rsid w:val="00164344"/>
    <w:rsid w:val="001644ED"/>
    <w:rsid w:val="00164826"/>
    <w:rsid w:val="00165635"/>
    <w:rsid w:val="00165BBA"/>
    <w:rsid w:val="00171AF2"/>
    <w:rsid w:val="00171B78"/>
    <w:rsid w:val="001728BF"/>
    <w:rsid w:val="00174339"/>
    <w:rsid w:val="001747C8"/>
    <w:rsid w:val="00174DDA"/>
    <w:rsid w:val="00175382"/>
    <w:rsid w:val="001755F4"/>
    <w:rsid w:val="0017740B"/>
    <w:rsid w:val="00180635"/>
    <w:rsid w:val="00180F11"/>
    <w:rsid w:val="00181534"/>
    <w:rsid w:val="00182767"/>
    <w:rsid w:val="001836ED"/>
    <w:rsid w:val="00183900"/>
    <w:rsid w:val="00183F60"/>
    <w:rsid w:val="00184494"/>
    <w:rsid w:val="00184C23"/>
    <w:rsid w:val="00184D79"/>
    <w:rsid w:val="00185097"/>
    <w:rsid w:val="0018509C"/>
    <w:rsid w:val="00185F4B"/>
    <w:rsid w:val="00186C46"/>
    <w:rsid w:val="00190186"/>
    <w:rsid w:val="00190AC0"/>
    <w:rsid w:val="00191AAD"/>
    <w:rsid w:val="00193970"/>
    <w:rsid w:val="00193ECB"/>
    <w:rsid w:val="0019439C"/>
    <w:rsid w:val="001950A4"/>
    <w:rsid w:val="00195184"/>
    <w:rsid w:val="00195F68"/>
    <w:rsid w:val="001966C4"/>
    <w:rsid w:val="001967CD"/>
    <w:rsid w:val="001976D9"/>
    <w:rsid w:val="001A0E18"/>
    <w:rsid w:val="001A1D94"/>
    <w:rsid w:val="001A3BF9"/>
    <w:rsid w:val="001A4776"/>
    <w:rsid w:val="001A4B9B"/>
    <w:rsid w:val="001A6825"/>
    <w:rsid w:val="001A7296"/>
    <w:rsid w:val="001A72F1"/>
    <w:rsid w:val="001B0ABA"/>
    <w:rsid w:val="001B134C"/>
    <w:rsid w:val="001B15D7"/>
    <w:rsid w:val="001B1B72"/>
    <w:rsid w:val="001B2BC1"/>
    <w:rsid w:val="001B3038"/>
    <w:rsid w:val="001B3A41"/>
    <w:rsid w:val="001B5417"/>
    <w:rsid w:val="001B5817"/>
    <w:rsid w:val="001B7103"/>
    <w:rsid w:val="001B79D1"/>
    <w:rsid w:val="001C010C"/>
    <w:rsid w:val="001C1D84"/>
    <w:rsid w:val="001C221C"/>
    <w:rsid w:val="001C2F3C"/>
    <w:rsid w:val="001C4546"/>
    <w:rsid w:val="001C70B4"/>
    <w:rsid w:val="001D0EDA"/>
    <w:rsid w:val="001D22A3"/>
    <w:rsid w:val="001D3842"/>
    <w:rsid w:val="001D41BE"/>
    <w:rsid w:val="001D5212"/>
    <w:rsid w:val="001D5975"/>
    <w:rsid w:val="001D5A3D"/>
    <w:rsid w:val="001D72A3"/>
    <w:rsid w:val="001E015A"/>
    <w:rsid w:val="001E0CA2"/>
    <w:rsid w:val="001E1A7C"/>
    <w:rsid w:val="001E1DA7"/>
    <w:rsid w:val="001E4ACC"/>
    <w:rsid w:val="001E507F"/>
    <w:rsid w:val="001E5403"/>
    <w:rsid w:val="001E62EC"/>
    <w:rsid w:val="001E6F0C"/>
    <w:rsid w:val="001E72ED"/>
    <w:rsid w:val="001F1ADB"/>
    <w:rsid w:val="001F2973"/>
    <w:rsid w:val="001F548C"/>
    <w:rsid w:val="001F653A"/>
    <w:rsid w:val="001F6583"/>
    <w:rsid w:val="001F7B30"/>
    <w:rsid w:val="002016CB"/>
    <w:rsid w:val="002019C8"/>
    <w:rsid w:val="00203974"/>
    <w:rsid w:val="0020463D"/>
    <w:rsid w:val="00204698"/>
    <w:rsid w:val="002064F8"/>
    <w:rsid w:val="00206534"/>
    <w:rsid w:val="00210341"/>
    <w:rsid w:val="002108D7"/>
    <w:rsid w:val="00211830"/>
    <w:rsid w:val="002119C5"/>
    <w:rsid w:val="00211AEC"/>
    <w:rsid w:val="00211CB2"/>
    <w:rsid w:val="00212746"/>
    <w:rsid w:val="00212C7D"/>
    <w:rsid w:val="002132CB"/>
    <w:rsid w:val="0021348E"/>
    <w:rsid w:val="002136DA"/>
    <w:rsid w:val="00215DD4"/>
    <w:rsid w:val="00217B8F"/>
    <w:rsid w:val="00217EDD"/>
    <w:rsid w:val="0022027C"/>
    <w:rsid w:val="002204F3"/>
    <w:rsid w:val="002232AF"/>
    <w:rsid w:val="0022383B"/>
    <w:rsid w:val="0022384D"/>
    <w:rsid w:val="002252DE"/>
    <w:rsid w:val="002253E0"/>
    <w:rsid w:val="00225CBB"/>
    <w:rsid w:val="00227AB0"/>
    <w:rsid w:val="002314C2"/>
    <w:rsid w:val="0023243D"/>
    <w:rsid w:val="00232BEB"/>
    <w:rsid w:val="00233753"/>
    <w:rsid w:val="00233E73"/>
    <w:rsid w:val="00234D77"/>
    <w:rsid w:val="0023634E"/>
    <w:rsid w:val="0023644E"/>
    <w:rsid w:val="0023653F"/>
    <w:rsid w:val="00236699"/>
    <w:rsid w:val="002366A6"/>
    <w:rsid w:val="00236762"/>
    <w:rsid w:val="002377BF"/>
    <w:rsid w:val="00237832"/>
    <w:rsid w:val="00237A17"/>
    <w:rsid w:val="00237AA3"/>
    <w:rsid w:val="002401AE"/>
    <w:rsid w:val="00240553"/>
    <w:rsid w:val="00242131"/>
    <w:rsid w:val="002428E8"/>
    <w:rsid w:val="00242B1F"/>
    <w:rsid w:val="00242F30"/>
    <w:rsid w:val="0024348D"/>
    <w:rsid w:val="00243993"/>
    <w:rsid w:val="00243FFB"/>
    <w:rsid w:val="0024465E"/>
    <w:rsid w:val="0024656F"/>
    <w:rsid w:val="0024792F"/>
    <w:rsid w:val="00251ACA"/>
    <w:rsid w:val="00251FE4"/>
    <w:rsid w:val="00252A9D"/>
    <w:rsid w:val="00252B9D"/>
    <w:rsid w:val="00253CCA"/>
    <w:rsid w:val="00254817"/>
    <w:rsid w:val="00254AF0"/>
    <w:rsid w:val="00255135"/>
    <w:rsid w:val="002559F2"/>
    <w:rsid w:val="00255D5E"/>
    <w:rsid w:val="002566F5"/>
    <w:rsid w:val="0025788E"/>
    <w:rsid w:val="00260D5B"/>
    <w:rsid w:val="00260F01"/>
    <w:rsid w:val="00261C2B"/>
    <w:rsid w:val="002635EE"/>
    <w:rsid w:val="002636F0"/>
    <w:rsid w:val="0026779A"/>
    <w:rsid w:val="00267EDF"/>
    <w:rsid w:val="00270480"/>
    <w:rsid w:val="002718B5"/>
    <w:rsid w:val="0027239E"/>
    <w:rsid w:val="00272CE7"/>
    <w:rsid w:val="002730C8"/>
    <w:rsid w:val="002759CD"/>
    <w:rsid w:val="00275DB9"/>
    <w:rsid w:val="00277B98"/>
    <w:rsid w:val="002800B0"/>
    <w:rsid w:val="00280821"/>
    <w:rsid w:val="00280A6A"/>
    <w:rsid w:val="002810E6"/>
    <w:rsid w:val="002820D8"/>
    <w:rsid w:val="0028294D"/>
    <w:rsid w:val="00282A48"/>
    <w:rsid w:val="002831C2"/>
    <w:rsid w:val="00285596"/>
    <w:rsid w:val="00286B3C"/>
    <w:rsid w:val="00286E97"/>
    <w:rsid w:val="002877A5"/>
    <w:rsid w:val="00287E9D"/>
    <w:rsid w:val="00290F1A"/>
    <w:rsid w:val="00292B93"/>
    <w:rsid w:val="00293474"/>
    <w:rsid w:val="002937EA"/>
    <w:rsid w:val="00293EF8"/>
    <w:rsid w:val="002951B8"/>
    <w:rsid w:val="002962F5"/>
    <w:rsid w:val="002A2324"/>
    <w:rsid w:val="002A272A"/>
    <w:rsid w:val="002A2ED0"/>
    <w:rsid w:val="002A2F56"/>
    <w:rsid w:val="002A353C"/>
    <w:rsid w:val="002A37A0"/>
    <w:rsid w:val="002A5965"/>
    <w:rsid w:val="002A5E40"/>
    <w:rsid w:val="002A6709"/>
    <w:rsid w:val="002A6E2E"/>
    <w:rsid w:val="002A6FB1"/>
    <w:rsid w:val="002A7788"/>
    <w:rsid w:val="002B06A4"/>
    <w:rsid w:val="002B18FF"/>
    <w:rsid w:val="002B462B"/>
    <w:rsid w:val="002B58C7"/>
    <w:rsid w:val="002B592D"/>
    <w:rsid w:val="002B639E"/>
    <w:rsid w:val="002B6860"/>
    <w:rsid w:val="002C005F"/>
    <w:rsid w:val="002C0A9C"/>
    <w:rsid w:val="002C1B7D"/>
    <w:rsid w:val="002C265E"/>
    <w:rsid w:val="002C2DA8"/>
    <w:rsid w:val="002C3ADA"/>
    <w:rsid w:val="002C4A6F"/>
    <w:rsid w:val="002C5265"/>
    <w:rsid w:val="002C53AA"/>
    <w:rsid w:val="002C59D4"/>
    <w:rsid w:val="002C6B0A"/>
    <w:rsid w:val="002D0ED8"/>
    <w:rsid w:val="002D18BB"/>
    <w:rsid w:val="002D2866"/>
    <w:rsid w:val="002D396B"/>
    <w:rsid w:val="002D3E36"/>
    <w:rsid w:val="002D4970"/>
    <w:rsid w:val="002D507E"/>
    <w:rsid w:val="002D5660"/>
    <w:rsid w:val="002D58CB"/>
    <w:rsid w:val="002D5A4E"/>
    <w:rsid w:val="002D5C7E"/>
    <w:rsid w:val="002D6BFE"/>
    <w:rsid w:val="002E0237"/>
    <w:rsid w:val="002E184D"/>
    <w:rsid w:val="002E4188"/>
    <w:rsid w:val="002E4319"/>
    <w:rsid w:val="002E4840"/>
    <w:rsid w:val="002E4DF6"/>
    <w:rsid w:val="002E50A3"/>
    <w:rsid w:val="002E65BA"/>
    <w:rsid w:val="002E6B7B"/>
    <w:rsid w:val="002E743F"/>
    <w:rsid w:val="002F097B"/>
    <w:rsid w:val="002F222C"/>
    <w:rsid w:val="002F24CD"/>
    <w:rsid w:val="002F3C15"/>
    <w:rsid w:val="002F3C16"/>
    <w:rsid w:val="002F40B8"/>
    <w:rsid w:val="002F5309"/>
    <w:rsid w:val="002F5391"/>
    <w:rsid w:val="002F5705"/>
    <w:rsid w:val="002F5EEB"/>
    <w:rsid w:val="002F73D6"/>
    <w:rsid w:val="002F7BC5"/>
    <w:rsid w:val="00301499"/>
    <w:rsid w:val="00301572"/>
    <w:rsid w:val="003015DB"/>
    <w:rsid w:val="00301A59"/>
    <w:rsid w:val="00301CA4"/>
    <w:rsid w:val="00302472"/>
    <w:rsid w:val="00302BEB"/>
    <w:rsid w:val="00303331"/>
    <w:rsid w:val="00305012"/>
    <w:rsid w:val="003065A9"/>
    <w:rsid w:val="00306609"/>
    <w:rsid w:val="0031244D"/>
    <w:rsid w:val="003124C3"/>
    <w:rsid w:val="0031283B"/>
    <w:rsid w:val="00312C1B"/>
    <w:rsid w:val="00313878"/>
    <w:rsid w:val="00313DDE"/>
    <w:rsid w:val="003158D7"/>
    <w:rsid w:val="003165A6"/>
    <w:rsid w:val="00316F3C"/>
    <w:rsid w:val="00317CEA"/>
    <w:rsid w:val="00317DA0"/>
    <w:rsid w:val="00320DD6"/>
    <w:rsid w:val="00321119"/>
    <w:rsid w:val="00321A5E"/>
    <w:rsid w:val="0032522F"/>
    <w:rsid w:val="00327F88"/>
    <w:rsid w:val="0033009E"/>
    <w:rsid w:val="00331C0E"/>
    <w:rsid w:val="00331C13"/>
    <w:rsid w:val="00332C88"/>
    <w:rsid w:val="00335150"/>
    <w:rsid w:val="0033747F"/>
    <w:rsid w:val="0033769D"/>
    <w:rsid w:val="00337932"/>
    <w:rsid w:val="00337E3D"/>
    <w:rsid w:val="003413C8"/>
    <w:rsid w:val="00342D98"/>
    <w:rsid w:val="003436DB"/>
    <w:rsid w:val="003438FD"/>
    <w:rsid w:val="00343F8B"/>
    <w:rsid w:val="00344818"/>
    <w:rsid w:val="00344C38"/>
    <w:rsid w:val="00345482"/>
    <w:rsid w:val="00345E4B"/>
    <w:rsid w:val="0034751D"/>
    <w:rsid w:val="00351880"/>
    <w:rsid w:val="00351F65"/>
    <w:rsid w:val="003522CE"/>
    <w:rsid w:val="00352779"/>
    <w:rsid w:val="00352895"/>
    <w:rsid w:val="00352B85"/>
    <w:rsid w:val="00352DAB"/>
    <w:rsid w:val="0035310A"/>
    <w:rsid w:val="003539BC"/>
    <w:rsid w:val="00354047"/>
    <w:rsid w:val="00355E1C"/>
    <w:rsid w:val="00356CE3"/>
    <w:rsid w:val="003600FA"/>
    <w:rsid w:val="00361BCD"/>
    <w:rsid w:val="00361F3E"/>
    <w:rsid w:val="00362298"/>
    <w:rsid w:val="00364303"/>
    <w:rsid w:val="003649C2"/>
    <w:rsid w:val="00365489"/>
    <w:rsid w:val="003654E4"/>
    <w:rsid w:val="00365824"/>
    <w:rsid w:val="003665F8"/>
    <w:rsid w:val="00367A53"/>
    <w:rsid w:val="00371AA0"/>
    <w:rsid w:val="00372593"/>
    <w:rsid w:val="00372F5F"/>
    <w:rsid w:val="00373E8F"/>
    <w:rsid w:val="00375D98"/>
    <w:rsid w:val="0037758A"/>
    <w:rsid w:val="003776A5"/>
    <w:rsid w:val="00377975"/>
    <w:rsid w:val="00377EDD"/>
    <w:rsid w:val="003804FC"/>
    <w:rsid w:val="00380918"/>
    <w:rsid w:val="00380AF9"/>
    <w:rsid w:val="00381A16"/>
    <w:rsid w:val="00381B9F"/>
    <w:rsid w:val="00383116"/>
    <w:rsid w:val="0038378E"/>
    <w:rsid w:val="00384C33"/>
    <w:rsid w:val="00384D39"/>
    <w:rsid w:val="0038715C"/>
    <w:rsid w:val="003874FD"/>
    <w:rsid w:val="00387B10"/>
    <w:rsid w:val="00391E29"/>
    <w:rsid w:val="00393299"/>
    <w:rsid w:val="0039360D"/>
    <w:rsid w:val="0039405B"/>
    <w:rsid w:val="003944D2"/>
    <w:rsid w:val="003945BF"/>
    <w:rsid w:val="00396F25"/>
    <w:rsid w:val="003970C0"/>
    <w:rsid w:val="0039786E"/>
    <w:rsid w:val="00397BC8"/>
    <w:rsid w:val="00397E08"/>
    <w:rsid w:val="003A06EB"/>
    <w:rsid w:val="003A2DA6"/>
    <w:rsid w:val="003A31FE"/>
    <w:rsid w:val="003A3C9C"/>
    <w:rsid w:val="003A43CE"/>
    <w:rsid w:val="003A51AF"/>
    <w:rsid w:val="003A7C65"/>
    <w:rsid w:val="003B1100"/>
    <w:rsid w:val="003B2547"/>
    <w:rsid w:val="003B2FD5"/>
    <w:rsid w:val="003B3992"/>
    <w:rsid w:val="003B49E2"/>
    <w:rsid w:val="003B5C19"/>
    <w:rsid w:val="003B673F"/>
    <w:rsid w:val="003B7089"/>
    <w:rsid w:val="003C000A"/>
    <w:rsid w:val="003C0218"/>
    <w:rsid w:val="003C024B"/>
    <w:rsid w:val="003C02AA"/>
    <w:rsid w:val="003C2823"/>
    <w:rsid w:val="003C3496"/>
    <w:rsid w:val="003C3D6D"/>
    <w:rsid w:val="003C406F"/>
    <w:rsid w:val="003C58B0"/>
    <w:rsid w:val="003C5AF1"/>
    <w:rsid w:val="003D0411"/>
    <w:rsid w:val="003D176B"/>
    <w:rsid w:val="003D1E47"/>
    <w:rsid w:val="003D22B2"/>
    <w:rsid w:val="003D28A0"/>
    <w:rsid w:val="003D35FA"/>
    <w:rsid w:val="003D39D2"/>
    <w:rsid w:val="003D3AE2"/>
    <w:rsid w:val="003D3E16"/>
    <w:rsid w:val="003D4B1F"/>
    <w:rsid w:val="003D4F88"/>
    <w:rsid w:val="003D6362"/>
    <w:rsid w:val="003D72B2"/>
    <w:rsid w:val="003D76A2"/>
    <w:rsid w:val="003E0937"/>
    <w:rsid w:val="003E0C5F"/>
    <w:rsid w:val="003E1241"/>
    <w:rsid w:val="003E15F2"/>
    <w:rsid w:val="003E16B6"/>
    <w:rsid w:val="003E2C69"/>
    <w:rsid w:val="003E2E2C"/>
    <w:rsid w:val="003E3D75"/>
    <w:rsid w:val="003E3DDA"/>
    <w:rsid w:val="003E3E40"/>
    <w:rsid w:val="003E44CC"/>
    <w:rsid w:val="003E6A68"/>
    <w:rsid w:val="003E6B35"/>
    <w:rsid w:val="003E724C"/>
    <w:rsid w:val="003E7CB9"/>
    <w:rsid w:val="003F0F38"/>
    <w:rsid w:val="003F15A1"/>
    <w:rsid w:val="003F1D8D"/>
    <w:rsid w:val="003F281A"/>
    <w:rsid w:val="003F38E4"/>
    <w:rsid w:val="003F3FFA"/>
    <w:rsid w:val="003F471E"/>
    <w:rsid w:val="003F472F"/>
    <w:rsid w:val="003F71BF"/>
    <w:rsid w:val="003F78CB"/>
    <w:rsid w:val="003F7C25"/>
    <w:rsid w:val="0040005A"/>
    <w:rsid w:val="00401D14"/>
    <w:rsid w:val="00401F0D"/>
    <w:rsid w:val="00403881"/>
    <w:rsid w:val="00404631"/>
    <w:rsid w:val="00404A20"/>
    <w:rsid w:val="00406D1A"/>
    <w:rsid w:val="00407FA6"/>
    <w:rsid w:val="00411554"/>
    <w:rsid w:val="004115F3"/>
    <w:rsid w:val="0041174F"/>
    <w:rsid w:val="00411996"/>
    <w:rsid w:val="00412B2D"/>
    <w:rsid w:val="00412B55"/>
    <w:rsid w:val="00412C3A"/>
    <w:rsid w:val="00412D52"/>
    <w:rsid w:val="00413165"/>
    <w:rsid w:val="0041351C"/>
    <w:rsid w:val="004137FC"/>
    <w:rsid w:val="00414BEE"/>
    <w:rsid w:val="00414D25"/>
    <w:rsid w:val="00415172"/>
    <w:rsid w:val="004174D3"/>
    <w:rsid w:val="00422DD1"/>
    <w:rsid w:val="004235A8"/>
    <w:rsid w:val="00425E52"/>
    <w:rsid w:val="00431199"/>
    <w:rsid w:val="0043373D"/>
    <w:rsid w:val="0043597B"/>
    <w:rsid w:val="00436DD0"/>
    <w:rsid w:val="0043779E"/>
    <w:rsid w:val="00437F0D"/>
    <w:rsid w:val="00440277"/>
    <w:rsid w:val="00441968"/>
    <w:rsid w:val="004426A7"/>
    <w:rsid w:val="004446E1"/>
    <w:rsid w:val="00445590"/>
    <w:rsid w:val="00445D9C"/>
    <w:rsid w:val="00446A9F"/>
    <w:rsid w:val="00447C9A"/>
    <w:rsid w:val="00447CC7"/>
    <w:rsid w:val="00450A34"/>
    <w:rsid w:val="00451F93"/>
    <w:rsid w:val="00452939"/>
    <w:rsid w:val="00452A1D"/>
    <w:rsid w:val="00452AE4"/>
    <w:rsid w:val="00452E05"/>
    <w:rsid w:val="0045423F"/>
    <w:rsid w:val="00454A6C"/>
    <w:rsid w:val="00455018"/>
    <w:rsid w:val="00455AFA"/>
    <w:rsid w:val="00456705"/>
    <w:rsid w:val="004567B1"/>
    <w:rsid w:val="00457C55"/>
    <w:rsid w:val="00461B8E"/>
    <w:rsid w:val="00462869"/>
    <w:rsid w:val="004636E7"/>
    <w:rsid w:val="0046511A"/>
    <w:rsid w:val="0046565A"/>
    <w:rsid w:val="00465F33"/>
    <w:rsid w:val="00466510"/>
    <w:rsid w:val="00466A47"/>
    <w:rsid w:val="00466B1D"/>
    <w:rsid w:val="0046790D"/>
    <w:rsid w:val="00467995"/>
    <w:rsid w:val="004719ED"/>
    <w:rsid w:val="0047257D"/>
    <w:rsid w:val="00472E4A"/>
    <w:rsid w:val="00473BBF"/>
    <w:rsid w:val="004745F8"/>
    <w:rsid w:val="004749FD"/>
    <w:rsid w:val="004760EB"/>
    <w:rsid w:val="00477999"/>
    <w:rsid w:val="00477AF7"/>
    <w:rsid w:val="00480914"/>
    <w:rsid w:val="00480C42"/>
    <w:rsid w:val="00481228"/>
    <w:rsid w:val="00481897"/>
    <w:rsid w:val="00481D6C"/>
    <w:rsid w:val="004823FB"/>
    <w:rsid w:val="0048584A"/>
    <w:rsid w:val="0048616C"/>
    <w:rsid w:val="004863D8"/>
    <w:rsid w:val="0048664E"/>
    <w:rsid w:val="00486A6D"/>
    <w:rsid w:val="0049107E"/>
    <w:rsid w:val="004912A3"/>
    <w:rsid w:val="00496D76"/>
    <w:rsid w:val="00497D87"/>
    <w:rsid w:val="004A02B3"/>
    <w:rsid w:val="004A2E6B"/>
    <w:rsid w:val="004A2F66"/>
    <w:rsid w:val="004A3345"/>
    <w:rsid w:val="004A3507"/>
    <w:rsid w:val="004A3DAD"/>
    <w:rsid w:val="004A5DAF"/>
    <w:rsid w:val="004A5F4C"/>
    <w:rsid w:val="004A6FF4"/>
    <w:rsid w:val="004A7A8F"/>
    <w:rsid w:val="004A7E50"/>
    <w:rsid w:val="004B1F14"/>
    <w:rsid w:val="004B2EC3"/>
    <w:rsid w:val="004B3711"/>
    <w:rsid w:val="004B4399"/>
    <w:rsid w:val="004B44DF"/>
    <w:rsid w:val="004B4997"/>
    <w:rsid w:val="004B4A9A"/>
    <w:rsid w:val="004B5651"/>
    <w:rsid w:val="004B6C05"/>
    <w:rsid w:val="004B78F9"/>
    <w:rsid w:val="004C08E7"/>
    <w:rsid w:val="004C0C11"/>
    <w:rsid w:val="004C16E6"/>
    <w:rsid w:val="004C2BA3"/>
    <w:rsid w:val="004C4358"/>
    <w:rsid w:val="004C4E82"/>
    <w:rsid w:val="004C6A21"/>
    <w:rsid w:val="004D0D31"/>
    <w:rsid w:val="004D0EC9"/>
    <w:rsid w:val="004D186F"/>
    <w:rsid w:val="004D2D28"/>
    <w:rsid w:val="004D2E98"/>
    <w:rsid w:val="004D4183"/>
    <w:rsid w:val="004D4312"/>
    <w:rsid w:val="004D4638"/>
    <w:rsid w:val="004D53BB"/>
    <w:rsid w:val="004D6621"/>
    <w:rsid w:val="004E059D"/>
    <w:rsid w:val="004E05B5"/>
    <w:rsid w:val="004E161F"/>
    <w:rsid w:val="004E3BB1"/>
    <w:rsid w:val="004E40D9"/>
    <w:rsid w:val="004E4255"/>
    <w:rsid w:val="004E458D"/>
    <w:rsid w:val="004E46F6"/>
    <w:rsid w:val="004E643C"/>
    <w:rsid w:val="004E6531"/>
    <w:rsid w:val="004E6703"/>
    <w:rsid w:val="004E68A3"/>
    <w:rsid w:val="004E7B5E"/>
    <w:rsid w:val="004E7C02"/>
    <w:rsid w:val="004F23BA"/>
    <w:rsid w:val="004F5220"/>
    <w:rsid w:val="004F71DD"/>
    <w:rsid w:val="004F7287"/>
    <w:rsid w:val="005002E1"/>
    <w:rsid w:val="00501134"/>
    <w:rsid w:val="00502230"/>
    <w:rsid w:val="0050227B"/>
    <w:rsid w:val="0050291D"/>
    <w:rsid w:val="0050511C"/>
    <w:rsid w:val="00506271"/>
    <w:rsid w:val="005067B0"/>
    <w:rsid w:val="00506F04"/>
    <w:rsid w:val="00507735"/>
    <w:rsid w:val="00507DD9"/>
    <w:rsid w:val="00511F7E"/>
    <w:rsid w:val="005123DE"/>
    <w:rsid w:val="00512C5E"/>
    <w:rsid w:val="005133A4"/>
    <w:rsid w:val="0051486B"/>
    <w:rsid w:val="00514A70"/>
    <w:rsid w:val="00515118"/>
    <w:rsid w:val="0051660F"/>
    <w:rsid w:val="005167FF"/>
    <w:rsid w:val="00520345"/>
    <w:rsid w:val="00520D5E"/>
    <w:rsid w:val="00521594"/>
    <w:rsid w:val="0052167F"/>
    <w:rsid w:val="005216A0"/>
    <w:rsid w:val="005218E0"/>
    <w:rsid w:val="00522259"/>
    <w:rsid w:val="005222F9"/>
    <w:rsid w:val="00525882"/>
    <w:rsid w:val="00526784"/>
    <w:rsid w:val="005269DB"/>
    <w:rsid w:val="00526BD7"/>
    <w:rsid w:val="00527D63"/>
    <w:rsid w:val="0053048B"/>
    <w:rsid w:val="005305AF"/>
    <w:rsid w:val="00531039"/>
    <w:rsid w:val="00531359"/>
    <w:rsid w:val="00531420"/>
    <w:rsid w:val="00532C16"/>
    <w:rsid w:val="00533948"/>
    <w:rsid w:val="00533EEB"/>
    <w:rsid w:val="005360B5"/>
    <w:rsid w:val="005363CF"/>
    <w:rsid w:val="00537128"/>
    <w:rsid w:val="00537B6F"/>
    <w:rsid w:val="00537D46"/>
    <w:rsid w:val="00537F47"/>
    <w:rsid w:val="00540BEA"/>
    <w:rsid w:val="00541132"/>
    <w:rsid w:val="0054147E"/>
    <w:rsid w:val="0054211A"/>
    <w:rsid w:val="0054252C"/>
    <w:rsid w:val="0054253B"/>
    <w:rsid w:val="00542738"/>
    <w:rsid w:val="00542B4B"/>
    <w:rsid w:val="0054359A"/>
    <w:rsid w:val="005436C4"/>
    <w:rsid w:val="00543C72"/>
    <w:rsid w:val="00543FB4"/>
    <w:rsid w:val="0054440B"/>
    <w:rsid w:val="00544D4C"/>
    <w:rsid w:val="005462A8"/>
    <w:rsid w:val="00546BBC"/>
    <w:rsid w:val="0054750B"/>
    <w:rsid w:val="00547A02"/>
    <w:rsid w:val="005506F7"/>
    <w:rsid w:val="00550C8D"/>
    <w:rsid w:val="00550D24"/>
    <w:rsid w:val="00551636"/>
    <w:rsid w:val="00551B01"/>
    <w:rsid w:val="005534DE"/>
    <w:rsid w:val="00553DDC"/>
    <w:rsid w:val="00554519"/>
    <w:rsid w:val="00555081"/>
    <w:rsid w:val="00555395"/>
    <w:rsid w:val="00555F79"/>
    <w:rsid w:val="00556B9C"/>
    <w:rsid w:val="00556E93"/>
    <w:rsid w:val="00562712"/>
    <w:rsid w:val="005629B9"/>
    <w:rsid w:val="00562ECE"/>
    <w:rsid w:val="005635EA"/>
    <w:rsid w:val="0056406D"/>
    <w:rsid w:val="00565D22"/>
    <w:rsid w:val="00566FA9"/>
    <w:rsid w:val="005705A0"/>
    <w:rsid w:val="005710FA"/>
    <w:rsid w:val="0057238F"/>
    <w:rsid w:val="00572C09"/>
    <w:rsid w:val="00572C3F"/>
    <w:rsid w:val="00574BBA"/>
    <w:rsid w:val="00574C49"/>
    <w:rsid w:val="00580069"/>
    <w:rsid w:val="0058110D"/>
    <w:rsid w:val="0058397E"/>
    <w:rsid w:val="00584CC7"/>
    <w:rsid w:val="00584EB0"/>
    <w:rsid w:val="0058751E"/>
    <w:rsid w:val="005906CA"/>
    <w:rsid w:val="00590CDE"/>
    <w:rsid w:val="00591644"/>
    <w:rsid w:val="005917F7"/>
    <w:rsid w:val="00591ABE"/>
    <w:rsid w:val="00592DAA"/>
    <w:rsid w:val="005933E4"/>
    <w:rsid w:val="00593B1C"/>
    <w:rsid w:val="00596882"/>
    <w:rsid w:val="00597041"/>
    <w:rsid w:val="005972B8"/>
    <w:rsid w:val="005973A5"/>
    <w:rsid w:val="005A05AA"/>
    <w:rsid w:val="005A0B88"/>
    <w:rsid w:val="005A0C73"/>
    <w:rsid w:val="005A31B6"/>
    <w:rsid w:val="005A4AB4"/>
    <w:rsid w:val="005A4DE5"/>
    <w:rsid w:val="005A654D"/>
    <w:rsid w:val="005A6784"/>
    <w:rsid w:val="005A7D98"/>
    <w:rsid w:val="005B0937"/>
    <w:rsid w:val="005B14E0"/>
    <w:rsid w:val="005B1633"/>
    <w:rsid w:val="005B1B95"/>
    <w:rsid w:val="005B37A3"/>
    <w:rsid w:val="005B493A"/>
    <w:rsid w:val="005B539B"/>
    <w:rsid w:val="005B53E9"/>
    <w:rsid w:val="005C07E3"/>
    <w:rsid w:val="005C12B4"/>
    <w:rsid w:val="005C1B2D"/>
    <w:rsid w:val="005C1D3B"/>
    <w:rsid w:val="005C2C9B"/>
    <w:rsid w:val="005C4285"/>
    <w:rsid w:val="005C432F"/>
    <w:rsid w:val="005C515C"/>
    <w:rsid w:val="005C51D2"/>
    <w:rsid w:val="005C624D"/>
    <w:rsid w:val="005C6D36"/>
    <w:rsid w:val="005C7ACA"/>
    <w:rsid w:val="005D02AD"/>
    <w:rsid w:val="005D0EA7"/>
    <w:rsid w:val="005D15D8"/>
    <w:rsid w:val="005D2047"/>
    <w:rsid w:val="005D2E15"/>
    <w:rsid w:val="005D4632"/>
    <w:rsid w:val="005D4ECB"/>
    <w:rsid w:val="005D5034"/>
    <w:rsid w:val="005D526F"/>
    <w:rsid w:val="005D56C8"/>
    <w:rsid w:val="005D6EE8"/>
    <w:rsid w:val="005D6F36"/>
    <w:rsid w:val="005D79D3"/>
    <w:rsid w:val="005D7A0B"/>
    <w:rsid w:val="005D7B30"/>
    <w:rsid w:val="005D7DF1"/>
    <w:rsid w:val="005E02D6"/>
    <w:rsid w:val="005E0547"/>
    <w:rsid w:val="005E1EDF"/>
    <w:rsid w:val="005E2557"/>
    <w:rsid w:val="005E31CE"/>
    <w:rsid w:val="005E3295"/>
    <w:rsid w:val="005E385E"/>
    <w:rsid w:val="005E3A69"/>
    <w:rsid w:val="005E4AC2"/>
    <w:rsid w:val="005E4E93"/>
    <w:rsid w:val="005E5CD5"/>
    <w:rsid w:val="005E5DBB"/>
    <w:rsid w:val="005E6F2D"/>
    <w:rsid w:val="005E72BE"/>
    <w:rsid w:val="005E7A28"/>
    <w:rsid w:val="005E7C1B"/>
    <w:rsid w:val="005F1787"/>
    <w:rsid w:val="005F2248"/>
    <w:rsid w:val="005F4197"/>
    <w:rsid w:val="005F484F"/>
    <w:rsid w:val="005F4F8B"/>
    <w:rsid w:val="005F548B"/>
    <w:rsid w:val="005F5F97"/>
    <w:rsid w:val="005F6082"/>
    <w:rsid w:val="005F6C29"/>
    <w:rsid w:val="005F741D"/>
    <w:rsid w:val="005F7B89"/>
    <w:rsid w:val="00600919"/>
    <w:rsid w:val="00600A61"/>
    <w:rsid w:val="00603553"/>
    <w:rsid w:val="00603B7D"/>
    <w:rsid w:val="00604047"/>
    <w:rsid w:val="00605AAD"/>
    <w:rsid w:val="00605B65"/>
    <w:rsid w:val="00607914"/>
    <w:rsid w:val="00610CCB"/>
    <w:rsid w:val="00610D8D"/>
    <w:rsid w:val="00612115"/>
    <w:rsid w:val="0061226D"/>
    <w:rsid w:val="006135AA"/>
    <w:rsid w:val="00614C29"/>
    <w:rsid w:val="00614F78"/>
    <w:rsid w:val="00614FFC"/>
    <w:rsid w:val="00615433"/>
    <w:rsid w:val="00615B75"/>
    <w:rsid w:val="00615DB8"/>
    <w:rsid w:val="00621832"/>
    <w:rsid w:val="00623129"/>
    <w:rsid w:val="00623B0A"/>
    <w:rsid w:val="00623BB5"/>
    <w:rsid w:val="00623CFA"/>
    <w:rsid w:val="00624C96"/>
    <w:rsid w:val="00625FA3"/>
    <w:rsid w:val="00627E0C"/>
    <w:rsid w:val="006301AB"/>
    <w:rsid w:val="006301C3"/>
    <w:rsid w:val="0063110F"/>
    <w:rsid w:val="006337BA"/>
    <w:rsid w:val="00635018"/>
    <w:rsid w:val="0063508B"/>
    <w:rsid w:val="006368E6"/>
    <w:rsid w:val="00636939"/>
    <w:rsid w:val="00636A7A"/>
    <w:rsid w:val="006377F1"/>
    <w:rsid w:val="00637C9E"/>
    <w:rsid w:val="00640028"/>
    <w:rsid w:val="00640172"/>
    <w:rsid w:val="00640649"/>
    <w:rsid w:val="00640F34"/>
    <w:rsid w:val="0064102D"/>
    <w:rsid w:val="0064140F"/>
    <w:rsid w:val="00641619"/>
    <w:rsid w:val="0064287F"/>
    <w:rsid w:val="00642A94"/>
    <w:rsid w:val="00642D89"/>
    <w:rsid w:val="00643AB3"/>
    <w:rsid w:val="006443E9"/>
    <w:rsid w:val="00646BCA"/>
    <w:rsid w:val="00650374"/>
    <w:rsid w:val="00651996"/>
    <w:rsid w:val="00652563"/>
    <w:rsid w:val="006551CB"/>
    <w:rsid w:val="00655E20"/>
    <w:rsid w:val="0065788E"/>
    <w:rsid w:val="006609BA"/>
    <w:rsid w:val="00663AFB"/>
    <w:rsid w:val="00663CE8"/>
    <w:rsid w:val="006665D3"/>
    <w:rsid w:val="0066733D"/>
    <w:rsid w:val="0067067B"/>
    <w:rsid w:val="00672223"/>
    <w:rsid w:val="00672337"/>
    <w:rsid w:val="006738A6"/>
    <w:rsid w:val="006749C7"/>
    <w:rsid w:val="00674D83"/>
    <w:rsid w:val="00675B0A"/>
    <w:rsid w:val="00675B17"/>
    <w:rsid w:val="0067603A"/>
    <w:rsid w:val="00677C1C"/>
    <w:rsid w:val="006804CB"/>
    <w:rsid w:val="0068102F"/>
    <w:rsid w:val="00681748"/>
    <w:rsid w:val="00681B1A"/>
    <w:rsid w:val="00681DD0"/>
    <w:rsid w:val="006825D1"/>
    <w:rsid w:val="00683FFF"/>
    <w:rsid w:val="006853B7"/>
    <w:rsid w:val="0068742A"/>
    <w:rsid w:val="00690814"/>
    <w:rsid w:val="00691481"/>
    <w:rsid w:val="00691740"/>
    <w:rsid w:val="00691AFE"/>
    <w:rsid w:val="00691B64"/>
    <w:rsid w:val="00692496"/>
    <w:rsid w:val="00692506"/>
    <w:rsid w:val="00692E48"/>
    <w:rsid w:val="00693376"/>
    <w:rsid w:val="00693F6B"/>
    <w:rsid w:val="00694E98"/>
    <w:rsid w:val="00694EB3"/>
    <w:rsid w:val="00695EB5"/>
    <w:rsid w:val="0069642D"/>
    <w:rsid w:val="00697A22"/>
    <w:rsid w:val="006A03A2"/>
    <w:rsid w:val="006A0D0E"/>
    <w:rsid w:val="006A1016"/>
    <w:rsid w:val="006A130B"/>
    <w:rsid w:val="006A22BB"/>
    <w:rsid w:val="006A2C69"/>
    <w:rsid w:val="006A2F3A"/>
    <w:rsid w:val="006A32C9"/>
    <w:rsid w:val="006A3E19"/>
    <w:rsid w:val="006A7C16"/>
    <w:rsid w:val="006B2710"/>
    <w:rsid w:val="006B2BDE"/>
    <w:rsid w:val="006B2DDA"/>
    <w:rsid w:val="006B315F"/>
    <w:rsid w:val="006B3666"/>
    <w:rsid w:val="006B4662"/>
    <w:rsid w:val="006B4F3F"/>
    <w:rsid w:val="006C2A58"/>
    <w:rsid w:val="006C31DD"/>
    <w:rsid w:val="006C32DB"/>
    <w:rsid w:val="006C3B94"/>
    <w:rsid w:val="006C43EB"/>
    <w:rsid w:val="006C4DC7"/>
    <w:rsid w:val="006C5559"/>
    <w:rsid w:val="006C5702"/>
    <w:rsid w:val="006C75B0"/>
    <w:rsid w:val="006C7B47"/>
    <w:rsid w:val="006D07FA"/>
    <w:rsid w:val="006D1CA0"/>
    <w:rsid w:val="006D27B0"/>
    <w:rsid w:val="006D3689"/>
    <w:rsid w:val="006D3A8A"/>
    <w:rsid w:val="006D3D6F"/>
    <w:rsid w:val="006D50F0"/>
    <w:rsid w:val="006D5BFF"/>
    <w:rsid w:val="006D5D2E"/>
    <w:rsid w:val="006D5F0B"/>
    <w:rsid w:val="006D60A2"/>
    <w:rsid w:val="006D6D5C"/>
    <w:rsid w:val="006D7B73"/>
    <w:rsid w:val="006E091E"/>
    <w:rsid w:val="006E2BF2"/>
    <w:rsid w:val="006E3412"/>
    <w:rsid w:val="006E34C5"/>
    <w:rsid w:val="006E3F6F"/>
    <w:rsid w:val="006E47A5"/>
    <w:rsid w:val="006E4F3A"/>
    <w:rsid w:val="006E500B"/>
    <w:rsid w:val="006E504C"/>
    <w:rsid w:val="006E61FB"/>
    <w:rsid w:val="006E7124"/>
    <w:rsid w:val="006E752B"/>
    <w:rsid w:val="006F0CE8"/>
    <w:rsid w:val="006F1A17"/>
    <w:rsid w:val="006F2C0A"/>
    <w:rsid w:val="006F35DE"/>
    <w:rsid w:val="006F3D20"/>
    <w:rsid w:val="006F4026"/>
    <w:rsid w:val="006F79F6"/>
    <w:rsid w:val="006F7C2D"/>
    <w:rsid w:val="00700417"/>
    <w:rsid w:val="00701967"/>
    <w:rsid w:val="00703717"/>
    <w:rsid w:val="00704F78"/>
    <w:rsid w:val="00705004"/>
    <w:rsid w:val="007053F6"/>
    <w:rsid w:val="0070637A"/>
    <w:rsid w:val="007106C5"/>
    <w:rsid w:val="0071125B"/>
    <w:rsid w:val="00711487"/>
    <w:rsid w:val="00713680"/>
    <w:rsid w:val="00713A3E"/>
    <w:rsid w:val="00714541"/>
    <w:rsid w:val="00714A44"/>
    <w:rsid w:val="00714C6E"/>
    <w:rsid w:val="00715B0F"/>
    <w:rsid w:val="00716EDD"/>
    <w:rsid w:val="00717016"/>
    <w:rsid w:val="007178CF"/>
    <w:rsid w:val="00720D89"/>
    <w:rsid w:val="00721EFF"/>
    <w:rsid w:val="00722030"/>
    <w:rsid w:val="00723CB5"/>
    <w:rsid w:val="0072565E"/>
    <w:rsid w:val="00726276"/>
    <w:rsid w:val="00727C5A"/>
    <w:rsid w:val="00730858"/>
    <w:rsid w:val="00730DFD"/>
    <w:rsid w:val="007316C1"/>
    <w:rsid w:val="00731926"/>
    <w:rsid w:val="00733A09"/>
    <w:rsid w:val="00733FB3"/>
    <w:rsid w:val="007352DF"/>
    <w:rsid w:val="0073645B"/>
    <w:rsid w:val="00736B34"/>
    <w:rsid w:val="00740C12"/>
    <w:rsid w:val="00740D8E"/>
    <w:rsid w:val="007415D6"/>
    <w:rsid w:val="00741C08"/>
    <w:rsid w:val="00744E0F"/>
    <w:rsid w:val="007459E1"/>
    <w:rsid w:val="00745BAA"/>
    <w:rsid w:val="007464BD"/>
    <w:rsid w:val="00746D44"/>
    <w:rsid w:val="00747961"/>
    <w:rsid w:val="007511EF"/>
    <w:rsid w:val="00751847"/>
    <w:rsid w:val="007535D9"/>
    <w:rsid w:val="00754296"/>
    <w:rsid w:val="00755400"/>
    <w:rsid w:val="00755BC3"/>
    <w:rsid w:val="00756848"/>
    <w:rsid w:val="007570EB"/>
    <w:rsid w:val="00757D29"/>
    <w:rsid w:val="00763F4B"/>
    <w:rsid w:val="00763FDF"/>
    <w:rsid w:val="007658BB"/>
    <w:rsid w:val="00766124"/>
    <w:rsid w:val="007668D9"/>
    <w:rsid w:val="0076712F"/>
    <w:rsid w:val="007672FD"/>
    <w:rsid w:val="00767C5C"/>
    <w:rsid w:val="00773156"/>
    <w:rsid w:val="00773B44"/>
    <w:rsid w:val="00773CD8"/>
    <w:rsid w:val="00773F6D"/>
    <w:rsid w:val="00776178"/>
    <w:rsid w:val="00777A58"/>
    <w:rsid w:val="00777B58"/>
    <w:rsid w:val="007822FA"/>
    <w:rsid w:val="0078529A"/>
    <w:rsid w:val="007859C2"/>
    <w:rsid w:val="0078612D"/>
    <w:rsid w:val="0079003A"/>
    <w:rsid w:val="00790775"/>
    <w:rsid w:val="00790A47"/>
    <w:rsid w:val="007915F6"/>
    <w:rsid w:val="00791AF0"/>
    <w:rsid w:val="00794140"/>
    <w:rsid w:val="007956F6"/>
    <w:rsid w:val="0079698A"/>
    <w:rsid w:val="007972E9"/>
    <w:rsid w:val="007A030B"/>
    <w:rsid w:val="007A3452"/>
    <w:rsid w:val="007A5203"/>
    <w:rsid w:val="007A5A99"/>
    <w:rsid w:val="007A5F65"/>
    <w:rsid w:val="007A6ED0"/>
    <w:rsid w:val="007A7547"/>
    <w:rsid w:val="007B03E6"/>
    <w:rsid w:val="007B28C7"/>
    <w:rsid w:val="007B3F92"/>
    <w:rsid w:val="007B524E"/>
    <w:rsid w:val="007B573F"/>
    <w:rsid w:val="007B6A72"/>
    <w:rsid w:val="007B6C4C"/>
    <w:rsid w:val="007B6FA1"/>
    <w:rsid w:val="007C06CD"/>
    <w:rsid w:val="007C070D"/>
    <w:rsid w:val="007C1105"/>
    <w:rsid w:val="007C1594"/>
    <w:rsid w:val="007C34BB"/>
    <w:rsid w:val="007C34E5"/>
    <w:rsid w:val="007C51D8"/>
    <w:rsid w:val="007C57DF"/>
    <w:rsid w:val="007C7D68"/>
    <w:rsid w:val="007D00B9"/>
    <w:rsid w:val="007D27A5"/>
    <w:rsid w:val="007D36CA"/>
    <w:rsid w:val="007D385E"/>
    <w:rsid w:val="007D515F"/>
    <w:rsid w:val="007D5B16"/>
    <w:rsid w:val="007D695E"/>
    <w:rsid w:val="007D7175"/>
    <w:rsid w:val="007D768E"/>
    <w:rsid w:val="007E086E"/>
    <w:rsid w:val="007E3D5D"/>
    <w:rsid w:val="007E3F41"/>
    <w:rsid w:val="007E4540"/>
    <w:rsid w:val="007E4F80"/>
    <w:rsid w:val="007E5C26"/>
    <w:rsid w:val="007E7228"/>
    <w:rsid w:val="007E732E"/>
    <w:rsid w:val="007E738F"/>
    <w:rsid w:val="007E7935"/>
    <w:rsid w:val="007F01D8"/>
    <w:rsid w:val="007F0B57"/>
    <w:rsid w:val="007F2075"/>
    <w:rsid w:val="007F467E"/>
    <w:rsid w:val="007F4A02"/>
    <w:rsid w:val="007F4C3C"/>
    <w:rsid w:val="007F6A41"/>
    <w:rsid w:val="007F6D89"/>
    <w:rsid w:val="007F7ADF"/>
    <w:rsid w:val="0080040F"/>
    <w:rsid w:val="0080134F"/>
    <w:rsid w:val="008019D2"/>
    <w:rsid w:val="00802BF3"/>
    <w:rsid w:val="00802FB1"/>
    <w:rsid w:val="00804D69"/>
    <w:rsid w:val="00805588"/>
    <w:rsid w:val="00806B1B"/>
    <w:rsid w:val="00807F45"/>
    <w:rsid w:val="00811808"/>
    <w:rsid w:val="00811B88"/>
    <w:rsid w:val="00812733"/>
    <w:rsid w:val="00812BAE"/>
    <w:rsid w:val="00813716"/>
    <w:rsid w:val="00813995"/>
    <w:rsid w:val="00814586"/>
    <w:rsid w:val="008145DB"/>
    <w:rsid w:val="00814B08"/>
    <w:rsid w:val="00815A34"/>
    <w:rsid w:val="00816443"/>
    <w:rsid w:val="008176FA"/>
    <w:rsid w:val="00817D5C"/>
    <w:rsid w:val="00817E53"/>
    <w:rsid w:val="00820C07"/>
    <w:rsid w:val="00821A5E"/>
    <w:rsid w:val="00823084"/>
    <w:rsid w:val="008236C8"/>
    <w:rsid w:val="00824167"/>
    <w:rsid w:val="00824A38"/>
    <w:rsid w:val="008268C0"/>
    <w:rsid w:val="00826EDF"/>
    <w:rsid w:val="00826FFA"/>
    <w:rsid w:val="0082742E"/>
    <w:rsid w:val="0082772E"/>
    <w:rsid w:val="008318BE"/>
    <w:rsid w:val="00831C8B"/>
    <w:rsid w:val="00832368"/>
    <w:rsid w:val="00832408"/>
    <w:rsid w:val="008328F2"/>
    <w:rsid w:val="008329B0"/>
    <w:rsid w:val="008329D4"/>
    <w:rsid w:val="00832BB6"/>
    <w:rsid w:val="008333EA"/>
    <w:rsid w:val="008346FA"/>
    <w:rsid w:val="0083545C"/>
    <w:rsid w:val="0083779C"/>
    <w:rsid w:val="00840486"/>
    <w:rsid w:val="0084097F"/>
    <w:rsid w:val="008410F5"/>
    <w:rsid w:val="00841FEB"/>
    <w:rsid w:val="00842015"/>
    <w:rsid w:val="00843320"/>
    <w:rsid w:val="00846913"/>
    <w:rsid w:val="00847033"/>
    <w:rsid w:val="00850F18"/>
    <w:rsid w:val="00851572"/>
    <w:rsid w:val="00854642"/>
    <w:rsid w:val="008546C3"/>
    <w:rsid w:val="00855733"/>
    <w:rsid w:val="00855962"/>
    <w:rsid w:val="008571B8"/>
    <w:rsid w:val="00860309"/>
    <w:rsid w:val="00860BCA"/>
    <w:rsid w:val="008615EC"/>
    <w:rsid w:val="008662D0"/>
    <w:rsid w:val="008668B0"/>
    <w:rsid w:val="00867592"/>
    <w:rsid w:val="0087257F"/>
    <w:rsid w:val="0087287E"/>
    <w:rsid w:val="008734CD"/>
    <w:rsid w:val="00873F62"/>
    <w:rsid w:val="00875BCA"/>
    <w:rsid w:val="008826D6"/>
    <w:rsid w:val="00884C3E"/>
    <w:rsid w:val="00884C67"/>
    <w:rsid w:val="00885664"/>
    <w:rsid w:val="00885753"/>
    <w:rsid w:val="0088673A"/>
    <w:rsid w:val="008870A2"/>
    <w:rsid w:val="00890CFC"/>
    <w:rsid w:val="00890F27"/>
    <w:rsid w:val="00890F8E"/>
    <w:rsid w:val="00891E59"/>
    <w:rsid w:val="00892B09"/>
    <w:rsid w:val="00892DF7"/>
    <w:rsid w:val="0089339C"/>
    <w:rsid w:val="00897030"/>
    <w:rsid w:val="008A0295"/>
    <w:rsid w:val="008A179E"/>
    <w:rsid w:val="008A2B88"/>
    <w:rsid w:val="008A3227"/>
    <w:rsid w:val="008A3644"/>
    <w:rsid w:val="008A4F37"/>
    <w:rsid w:val="008A5877"/>
    <w:rsid w:val="008A67D6"/>
    <w:rsid w:val="008B072F"/>
    <w:rsid w:val="008B0865"/>
    <w:rsid w:val="008B1007"/>
    <w:rsid w:val="008B1BAE"/>
    <w:rsid w:val="008B3438"/>
    <w:rsid w:val="008B3DDC"/>
    <w:rsid w:val="008B40DD"/>
    <w:rsid w:val="008B509C"/>
    <w:rsid w:val="008B5534"/>
    <w:rsid w:val="008B615A"/>
    <w:rsid w:val="008B67B5"/>
    <w:rsid w:val="008B7D30"/>
    <w:rsid w:val="008C073E"/>
    <w:rsid w:val="008C0EA6"/>
    <w:rsid w:val="008C1C3C"/>
    <w:rsid w:val="008C2251"/>
    <w:rsid w:val="008C24D3"/>
    <w:rsid w:val="008C3692"/>
    <w:rsid w:val="008C4630"/>
    <w:rsid w:val="008C4CB0"/>
    <w:rsid w:val="008C6334"/>
    <w:rsid w:val="008C6495"/>
    <w:rsid w:val="008C66A4"/>
    <w:rsid w:val="008D2115"/>
    <w:rsid w:val="008D490C"/>
    <w:rsid w:val="008D4B3A"/>
    <w:rsid w:val="008D6435"/>
    <w:rsid w:val="008E2D9F"/>
    <w:rsid w:val="008E3AB3"/>
    <w:rsid w:val="008E3B1F"/>
    <w:rsid w:val="008E4195"/>
    <w:rsid w:val="008E445C"/>
    <w:rsid w:val="008E4B95"/>
    <w:rsid w:val="008E5658"/>
    <w:rsid w:val="008E5B2A"/>
    <w:rsid w:val="008E6121"/>
    <w:rsid w:val="008E7510"/>
    <w:rsid w:val="008F0B38"/>
    <w:rsid w:val="008F1798"/>
    <w:rsid w:val="008F21FD"/>
    <w:rsid w:val="008F2853"/>
    <w:rsid w:val="008F2891"/>
    <w:rsid w:val="008F49BE"/>
    <w:rsid w:val="008F5196"/>
    <w:rsid w:val="008F6834"/>
    <w:rsid w:val="008F6F6E"/>
    <w:rsid w:val="008F748D"/>
    <w:rsid w:val="008F7AFB"/>
    <w:rsid w:val="00902AFB"/>
    <w:rsid w:val="00903305"/>
    <w:rsid w:val="009052D2"/>
    <w:rsid w:val="00905759"/>
    <w:rsid w:val="009058F5"/>
    <w:rsid w:val="009104AA"/>
    <w:rsid w:val="0091116C"/>
    <w:rsid w:val="009128B2"/>
    <w:rsid w:val="0091431B"/>
    <w:rsid w:val="00917295"/>
    <w:rsid w:val="00917663"/>
    <w:rsid w:val="009200EC"/>
    <w:rsid w:val="00920B2A"/>
    <w:rsid w:val="00921020"/>
    <w:rsid w:val="009212D6"/>
    <w:rsid w:val="0092168D"/>
    <w:rsid w:val="00921B3D"/>
    <w:rsid w:val="00922785"/>
    <w:rsid w:val="00922A52"/>
    <w:rsid w:val="00922ABB"/>
    <w:rsid w:val="00925133"/>
    <w:rsid w:val="00925148"/>
    <w:rsid w:val="00925B59"/>
    <w:rsid w:val="00926A9E"/>
    <w:rsid w:val="00927083"/>
    <w:rsid w:val="009270F8"/>
    <w:rsid w:val="00927B9C"/>
    <w:rsid w:val="0093123C"/>
    <w:rsid w:val="009332E1"/>
    <w:rsid w:val="009344B9"/>
    <w:rsid w:val="009354B9"/>
    <w:rsid w:val="009358F3"/>
    <w:rsid w:val="00937359"/>
    <w:rsid w:val="0094127F"/>
    <w:rsid w:val="0094225D"/>
    <w:rsid w:val="0094449A"/>
    <w:rsid w:val="00944BFF"/>
    <w:rsid w:val="0094521B"/>
    <w:rsid w:val="00945F1B"/>
    <w:rsid w:val="00946349"/>
    <w:rsid w:val="00950EEC"/>
    <w:rsid w:val="009546D7"/>
    <w:rsid w:val="0095597F"/>
    <w:rsid w:val="0095767D"/>
    <w:rsid w:val="00960E93"/>
    <w:rsid w:val="0096110E"/>
    <w:rsid w:val="009618B9"/>
    <w:rsid w:val="00961B23"/>
    <w:rsid w:val="009629A0"/>
    <w:rsid w:val="00964EA3"/>
    <w:rsid w:val="00966486"/>
    <w:rsid w:val="0096684A"/>
    <w:rsid w:val="009675F2"/>
    <w:rsid w:val="00970005"/>
    <w:rsid w:val="00971295"/>
    <w:rsid w:val="00971CB5"/>
    <w:rsid w:val="00972DC4"/>
    <w:rsid w:val="00973D2E"/>
    <w:rsid w:val="00973D9E"/>
    <w:rsid w:val="00975189"/>
    <w:rsid w:val="00977896"/>
    <w:rsid w:val="009779CE"/>
    <w:rsid w:val="0098214F"/>
    <w:rsid w:val="009839D5"/>
    <w:rsid w:val="009854BF"/>
    <w:rsid w:val="00987424"/>
    <w:rsid w:val="00987488"/>
    <w:rsid w:val="0098755F"/>
    <w:rsid w:val="0099225A"/>
    <w:rsid w:val="00992337"/>
    <w:rsid w:val="009923D2"/>
    <w:rsid w:val="009934C7"/>
    <w:rsid w:val="009936C9"/>
    <w:rsid w:val="009963AD"/>
    <w:rsid w:val="009965F1"/>
    <w:rsid w:val="00997188"/>
    <w:rsid w:val="009A12CD"/>
    <w:rsid w:val="009A4096"/>
    <w:rsid w:val="009A469F"/>
    <w:rsid w:val="009A4FAA"/>
    <w:rsid w:val="009A5BBC"/>
    <w:rsid w:val="009A5F73"/>
    <w:rsid w:val="009A6A0A"/>
    <w:rsid w:val="009A6C1A"/>
    <w:rsid w:val="009A6C89"/>
    <w:rsid w:val="009A73F7"/>
    <w:rsid w:val="009A792D"/>
    <w:rsid w:val="009B053F"/>
    <w:rsid w:val="009B1005"/>
    <w:rsid w:val="009B635B"/>
    <w:rsid w:val="009B681D"/>
    <w:rsid w:val="009C2460"/>
    <w:rsid w:val="009C2821"/>
    <w:rsid w:val="009C2DBB"/>
    <w:rsid w:val="009C560D"/>
    <w:rsid w:val="009C6085"/>
    <w:rsid w:val="009C68FC"/>
    <w:rsid w:val="009C6D5F"/>
    <w:rsid w:val="009D0E6A"/>
    <w:rsid w:val="009D3BA5"/>
    <w:rsid w:val="009D3F41"/>
    <w:rsid w:val="009D41C1"/>
    <w:rsid w:val="009D44F6"/>
    <w:rsid w:val="009D5110"/>
    <w:rsid w:val="009D6E23"/>
    <w:rsid w:val="009E016F"/>
    <w:rsid w:val="009E0749"/>
    <w:rsid w:val="009E129E"/>
    <w:rsid w:val="009E1DA9"/>
    <w:rsid w:val="009E2081"/>
    <w:rsid w:val="009E289B"/>
    <w:rsid w:val="009E2DD6"/>
    <w:rsid w:val="009E3276"/>
    <w:rsid w:val="009E4DB2"/>
    <w:rsid w:val="009E4F77"/>
    <w:rsid w:val="009E539C"/>
    <w:rsid w:val="009E5971"/>
    <w:rsid w:val="009E67EA"/>
    <w:rsid w:val="009E6D88"/>
    <w:rsid w:val="009F1636"/>
    <w:rsid w:val="009F1D70"/>
    <w:rsid w:val="009F1E12"/>
    <w:rsid w:val="009F32B4"/>
    <w:rsid w:val="009F436E"/>
    <w:rsid w:val="009F4C11"/>
    <w:rsid w:val="009F59DC"/>
    <w:rsid w:val="009F6CEC"/>
    <w:rsid w:val="00A014B6"/>
    <w:rsid w:val="00A02713"/>
    <w:rsid w:val="00A02A0F"/>
    <w:rsid w:val="00A0350A"/>
    <w:rsid w:val="00A0508B"/>
    <w:rsid w:val="00A05FA3"/>
    <w:rsid w:val="00A06E5A"/>
    <w:rsid w:val="00A1078B"/>
    <w:rsid w:val="00A12121"/>
    <w:rsid w:val="00A12958"/>
    <w:rsid w:val="00A12AD9"/>
    <w:rsid w:val="00A140B7"/>
    <w:rsid w:val="00A1417A"/>
    <w:rsid w:val="00A142DB"/>
    <w:rsid w:val="00A1475E"/>
    <w:rsid w:val="00A14D1E"/>
    <w:rsid w:val="00A15A91"/>
    <w:rsid w:val="00A170B6"/>
    <w:rsid w:val="00A173F4"/>
    <w:rsid w:val="00A17572"/>
    <w:rsid w:val="00A1778C"/>
    <w:rsid w:val="00A22537"/>
    <w:rsid w:val="00A2256E"/>
    <w:rsid w:val="00A2259D"/>
    <w:rsid w:val="00A22951"/>
    <w:rsid w:val="00A23670"/>
    <w:rsid w:val="00A25250"/>
    <w:rsid w:val="00A301ED"/>
    <w:rsid w:val="00A313E8"/>
    <w:rsid w:val="00A349AD"/>
    <w:rsid w:val="00A351E2"/>
    <w:rsid w:val="00A35A1D"/>
    <w:rsid w:val="00A35BE2"/>
    <w:rsid w:val="00A35E2E"/>
    <w:rsid w:val="00A379C1"/>
    <w:rsid w:val="00A37A8E"/>
    <w:rsid w:val="00A37E8B"/>
    <w:rsid w:val="00A422E0"/>
    <w:rsid w:val="00A44641"/>
    <w:rsid w:val="00A46A7D"/>
    <w:rsid w:val="00A50E03"/>
    <w:rsid w:val="00A52A3A"/>
    <w:rsid w:val="00A56315"/>
    <w:rsid w:val="00A61635"/>
    <w:rsid w:val="00A63977"/>
    <w:rsid w:val="00A65B43"/>
    <w:rsid w:val="00A6699B"/>
    <w:rsid w:val="00A700B0"/>
    <w:rsid w:val="00A70381"/>
    <w:rsid w:val="00A70918"/>
    <w:rsid w:val="00A70D31"/>
    <w:rsid w:val="00A72AC3"/>
    <w:rsid w:val="00A73818"/>
    <w:rsid w:val="00A742F0"/>
    <w:rsid w:val="00A7457E"/>
    <w:rsid w:val="00A74730"/>
    <w:rsid w:val="00A74F24"/>
    <w:rsid w:val="00A753E2"/>
    <w:rsid w:val="00A75809"/>
    <w:rsid w:val="00A75B23"/>
    <w:rsid w:val="00A75C24"/>
    <w:rsid w:val="00A76185"/>
    <w:rsid w:val="00A76E00"/>
    <w:rsid w:val="00A77BEF"/>
    <w:rsid w:val="00A80E6C"/>
    <w:rsid w:val="00A812F3"/>
    <w:rsid w:val="00A83A3D"/>
    <w:rsid w:val="00A840DF"/>
    <w:rsid w:val="00A840F7"/>
    <w:rsid w:val="00A849F4"/>
    <w:rsid w:val="00A850AC"/>
    <w:rsid w:val="00A85326"/>
    <w:rsid w:val="00A85751"/>
    <w:rsid w:val="00A85886"/>
    <w:rsid w:val="00A8593B"/>
    <w:rsid w:val="00A864AA"/>
    <w:rsid w:val="00A86D36"/>
    <w:rsid w:val="00A90DFF"/>
    <w:rsid w:val="00A913C3"/>
    <w:rsid w:val="00A9199F"/>
    <w:rsid w:val="00A91A6D"/>
    <w:rsid w:val="00A920F3"/>
    <w:rsid w:val="00A928DA"/>
    <w:rsid w:val="00A92C25"/>
    <w:rsid w:val="00A944D5"/>
    <w:rsid w:val="00A964AC"/>
    <w:rsid w:val="00A96A7F"/>
    <w:rsid w:val="00A9713A"/>
    <w:rsid w:val="00A978D6"/>
    <w:rsid w:val="00AA0F6E"/>
    <w:rsid w:val="00AA22CE"/>
    <w:rsid w:val="00AA48BE"/>
    <w:rsid w:val="00AA494D"/>
    <w:rsid w:val="00AA53FE"/>
    <w:rsid w:val="00AA5422"/>
    <w:rsid w:val="00AA754C"/>
    <w:rsid w:val="00AB07DA"/>
    <w:rsid w:val="00AB1623"/>
    <w:rsid w:val="00AB19FE"/>
    <w:rsid w:val="00AB3FFA"/>
    <w:rsid w:val="00AB637C"/>
    <w:rsid w:val="00AB7108"/>
    <w:rsid w:val="00AB7152"/>
    <w:rsid w:val="00AB769B"/>
    <w:rsid w:val="00AB7A0C"/>
    <w:rsid w:val="00AC0EFB"/>
    <w:rsid w:val="00AC2CAF"/>
    <w:rsid w:val="00AC33A7"/>
    <w:rsid w:val="00AC4C38"/>
    <w:rsid w:val="00AC538C"/>
    <w:rsid w:val="00AC7223"/>
    <w:rsid w:val="00AD0067"/>
    <w:rsid w:val="00AD0484"/>
    <w:rsid w:val="00AD1021"/>
    <w:rsid w:val="00AD1C9D"/>
    <w:rsid w:val="00AD2AFE"/>
    <w:rsid w:val="00AD3B40"/>
    <w:rsid w:val="00AD3E57"/>
    <w:rsid w:val="00AD483C"/>
    <w:rsid w:val="00AD5FBF"/>
    <w:rsid w:val="00AD6569"/>
    <w:rsid w:val="00AD6E1C"/>
    <w:rsid w:val="00AD6E71"/>
    <w:rsid w:val="00AE0062"/>
    <w:rsid w:val="00AE1575"/>
    <w:rsid w:val="00AE15FD"/>
    <w:rsid w:val="00AE2D78"/>
    <w:rsid w:val="00AE3518"/>
    <w:rsid w:val="00AE39B2"/>
    <w:rsid w:val="00AE408E"/>
    <w:rsid w:val="00AE5DC2"/>
    <w:rsid w:val="00AE608B"/>
    <w:rsid w:val="00AE6C17"/>
    <w:rsid w:val="00AE7262"/>
    <w:rsid w:val="00AE7F9E"/>
    <w:rsid w:val="00AF0B97"/>
    <w:rsid w:val="00AF1473"/>
    <w:rsid w:val="00AF37AC"/>
    <w:rsid w:val="00B00718"/>
    <w:rsid w:val="00B01A18"/>
    <w:rsid w:val="00B01B9E"/>
    <w:rsid w:val="00B01E2A"/>
    <w:rsid w:val="00B04EA7"/>
    <w:rsid w:val="00B06FAF"/>
    <w:rsid w:val="00B070AF"/>
    <w:rsid w:val="00B1067B"/>
    <w:rsid w:val="00B11483"/>
    <w:rsid w:val="00B13E27"/>
    <w:rsid w:val="00B141B5"/>
    <w:rsid w:val="00B142D6"/>
    <w:rsid w:val="00B143FB"/>
    <w:rsid w:val="00B144CB"/>
    <w:rsid w:val="00B14508"/>
    <w:rsid w:val="00B14950"/>
    <w:rsid w:val="00B14E0A"/>
    <w:rsid w:val="00B14E8B"/>
    <w:rsid w:val="00B15DA2"/>
    <w:rsid w:val="00B1650B"/>
    <w:rsid w:val="00B174CC"/>
    <w:rsid w:val="00B17C31"/>
    <w:rsid w:val="00B2008F"/>
    <w:rsid w:val="00B2021A"/>
    <w:rsid w:val="00B21030"/>
    <w:rsid w:val="00B21855"/>
    <w:rsid w:val="00B22598"/>
    <w:rsid w:val="00B22760"/>
    <w:rsid w:val="00B22F14"/>
    <w:rsid w:val="00B23AAB"/>
    <w:rsid w:val="00B23AC5"/>
    <w:rsid w:val="00B24CFB"/>
    <w:rsid w:val="00B25058"/>
    <w:rsid w:val="00B25C62"/>
    <w:rsid w:val="00B26840"/>
    <w:rsid w:val="00B26DFD"/>
    <w:rsid w:val="00B26F74"/>
    <w:rsid w:val="00B2773F"/>
    <w:rsid w:val="00B277D3"/>
    <w:rsid w:val="00B27B7E"/>
    <w:rsid w:val="00B3047A"/>
    <w:rsid w:val="00B32C74"/>
    <w:rsid w:val="00B33B01"/>
    <w:rsid w:val="00B33DE9"/>
    <w:rsid w:val="00B3402E"/>
    <w:rsid w:val="00B346DF"/>
    <w:rsid w:val="00B35FF9"/>
    <w:rsid w:val="00B37DB9"/>
    <w:rsid w:val="00B4052F"/>
    <w:rsid w:val="00B41709"/>
    <w:rsid w:val="00B417A0"/>
    <w:rsid w:val="00B42108"/>
    <w:rsid w:val="00B42403"/>
    <w:rsid w:val="00B42DE2"/>
    <w:rsid w:val="00B44CB3"/>
    <w:rsid w:val="00B44FB8"/>
    <w:rsid w:val="00B45188"/>
    <w:rsid w:val="00B457B6"/>
    <w:rsid w:val="00B4589B"/>
    <w:rsid w:val="00B45B00"/>
    <w:rsid w:val="00B45F46"/>
    <w:rsid w:val="00B5011E"/>
    <w:rsid w:val="00B51821"/>
    <w:rsid w:val="00B55286"/>
    <w:rsid w:val="00B55432"/>
    <w:rsid w:val="00B56D32"/>
    <w:rsid w:val="00B56D9B"/>
    <w:rsid w:val="00B578A2"/>
    <w:rsid w:val="00B60B9C"/>
    <w:rsid w:val="00B6185F"/>
    <w:rsid w:val="00B61D64"/>
    <w:rsid w:val="00B62854"/>
    <w:rsid w:val="00B62945"/>
    <w:rsid w:val="00B62B89"/>
    <w:rsid w:val="00B62D9B"/>
    <w:rsid w:val="00B6548D"/>
    <w:rsid w:val="00B658DB"/>
    <w:rsid w:val="00B65B25"/>
    <w:rsid w:val="00B66658"/>
    <w:rsid w:val="00B6685B"/>
    <w:rsid w:val="00B673E3"/>
    <w:rsid w:val="00B717C8"/>
    <w:rsid w:val="00B73009"/>
    <w:rsid w:val="00B7317D"/>
    <w:rsid w:val="00B73B05"/>
    <w:rsid w:val="00B73B78"/>
    <w:rsid w:val="00B745A0"/>
    <w:rsid w:val="00B74E6C"/>
    <w:rsid w:val="00B75274"/>
    <w:rsid w:val="00B75B4F"/>
    <w:rsid w:val="00B773A6"/>
    <w:rsid w:val="00B777CC"/>
    <w:rsid w:val="00B81DF3"/>
    <w:rsid w:val="00B82309"/>
    <w:rsid w:val="00B82313"/>
    <w:rsid w:val="00B82D19"/>
    <w:rsid w:val="00B84555"/>
    <w:rsid w:val="00B84557"/>
    <w:rsid w:val="00B84A33"/>
    <w:rsid w:val="00B84F9E"/>
    <w:rsid w:val="00B854FE"/>
    <w:rsid w:val="00B86370"/>
    <w:rsid w:val="00B87155"/>
    <w:rsid w:val="00B902F2"/>
    <w:rsid w:val="00B93E5E"/>
    <w:rsid w:val="00B94791"/>
    <w:rsid w:val="00B952F8"/>
    <w:rsid w:val="00B96B78"/>
    <w:rsid w:val="00B96D08"/>
    <w:rsid w:val="00B96D80"/>
    <w:rsid w:val="00B9798F"/>
    <w:rsid w:val="00BA07E9"/>
    <w:rsid w:val="00BA0910"/>
    <w:rsid w:val="00BA0CE8"/>
    <w:rsid w:val="00BA2484"/>
    <w:rsid w:val="00BA2A44"/>
    <w:rsid w:val="00BA4ED8"/>
    <w:rsid w:val="00BA5647"/>
    <w:rsid w:val="00BA65CD"/>
    <w:rsid w:val="00BA6FA1"/>
    <w:rsid w:val="00BB024A"/>
    <w:rsid w:val="00BB0E2E"/>
    <w:rsid w:val="00BB28ED"/>
    <w:rsid w:val="00BB2BC8"/>
    <w:rsid w:val="00BB46A2"/>
    <w:rsid w:val="00BB5C62"/>
    <w:rsid w:val="00BB66A2"/>
    <w:rsid w:val="00BC0466"/>
    <w:rsid w:val="00BC1011"/>
    <w:rsid w:val="00BC11BA"/>
    <w:rsid w:val="00BC14E6"/>
    <w:rsid w:val="00BC174D"/>
    <w:rsid w:val="00BC2B80"/>
    <w:rsid w:val="00BC5E67"/>
    <w:rsid w:val="00BC620C"/>
    <w:rsid w:val="00BC6B7F"/>
    <w:rsid w:val="00BC7555"/>
    <w:rsid w:val="00BD103A"/>
    <w:rsid w:val="00BD1A87"/>
    <w:rsid w:val="00BD25BA"/>
    <w:rsid w:val="00BD3165"/>
    <w:rsid w:val="00BD486E"/>
    <w:rsid w:val="00BD563F"/>
    <w:rsid w:val="00BD5A02"/>
    <w:rsid w:val="00BD60CD"/>
    <w:rsid w:val="00BD6AF2"/>
    <w:rsid w:val="00BD7A50"/>
    <w:rsid w:val="00BD7D54"/>
    <w:rsid w:val="00BD7E5E"/>
    <w:rsid w:val="00BE0847"/>
    <w:rsid w:val="00BE0BAA"/>
    <w:rsid w:val="00BE1729"/>
    <w:rsid w:val="00BE2F38"/>
    <w:rsid w:val="00BE32ED"/>
    <w:rsid w:val="00BE3423"/>
    <w:rsid w:val="00BE433B"/>
    <w:rsid w:val="00BE4F15"/>
    <w:rsid w:val="00BE5722"/>
    <w:rsid w:val="00BE5779"/>
    <w:rsid w:val="00BE5AAA"/>
    <w:rsid w:val="00BE6532"/>
    <w:rsid w:val="00BE71C5"/>
    <w:rsid w:val="00BE7A45"/>
    <w:rsid w:val="00BF0636"/>
    <w:rsid w:val="00BF085E"/>
    <w:rsid w:val="00BF1092"/>
    <w:rsid w:val="00BF1651"/>
    <w:rsid w:val="00BF308D"/>
    <w:rsid w:val="00BF4171"/>
    <w:rsid w:val="00BF4C86"/>
    <w:rsid w:val="00BF4E3A"/>
    <w:rsid w:val="00BF5E1F"/>
    <w:rsid w:val="00BF665F"/>
    <w:rsid w:val="00C00442"/>
    <w:rsid w:val="00C01991"/>
    <w:rsid w:val="00C021E2"/>
    <w:rsid w:val="00C029F2"/>
    <w:rsid w:val="00C02AED"/>
    <w:rsid w:val="00C02C2D"/>
    <w:rsid w:val="00C03D0E"/>
    <w:rsid w:val="00C0597D"/>
    <w:rsid w:val="00C06D57"/>
    <w:rsid w:val="00C07089"/>
    <w:rsid w:val="00C10395"/>
    <w:rsid w:val="00C105A2"/>
    <w:rsid w:val="00C10A3E"/>
    <w:rsid w:val="00C10F1A"/>
    <w:rsid w:val="00C12D77"/>
    <w:rsid w:val="00C1352E"/>
    <w:rsid w:val="00C13B8E"/>
    <w:rsid w:val="00C14389"/>
    <w:rsid w:val="00C173ED"/>
    <w:rsid w:val="00C17BFB"/>
    <w:rsid w:val="00C20089"/>
    <w:rsid w:val="00C20E0C"/>
    <w:rsid w:val="00C22635"/>
    <w:rsid w:val="00C22A49"/>
    <w:rsid w:val="00C23E21"/>
    <w:rsid w:val="00C24932"/>
    <w:rsid w:val="00C25799"/>
    <w:rsid w:val="00C26BB0"/>
    <w:rsid w:val="00C27127"/>
    <w:rsid w:val="00C272EA"/>
    <w:rsid w:val="00C31441"/>
    <w:rsid w:val="00C31583"/>
    <w:rsid w:val="00C3234B"/>
    <w:rsid w:val="00C33068"/>
    <w:rsid w:val="00C35853"/>
    <w:rsid w:val="00C403A9"/>
    <w:rsid w:val="00C40480"/>
    <w:rsid w:val="00C41A95"/>
    <w:rsid w:val="00C41C95"/>
    <w:rsid w:val="00C42277"/>
    <w:rsid w:val="00C427D8"/>
    <w:rsid w:val="00C428FD"/>
    <w:rsid w:val="00C43867"/>
    <w:rsid w:val="00C44375"/>
    <w:rsid w:val="00C449CF"/>
    <w:rsid w:val="00C457E1"/>
    <w:rsid w:val="00C45BFF"/>
    <w:rsid w:val="00C46366"/>
    <w:rsid w:val="00C47574"/>
    <w:rsid w:val="00C507A0"/>
    <w:rsid w:val="00C53262"/>
    <w:rsid w:val="00C548B5"/>
    <w:rsid w:val="00C5499B"/>
    <w:rsid w:val="00C549BE"/>
    <w:rsid w:val="00C549C9"/>
    <w:rsid w:val="00C559AF"/>
    <w:rsid w:val="00C55D96"/>
    <w:rsid w:val="00C566FD"/>
    <w:rsid w:val="00C568B1"/>
    <w:rsid w:val="00C56F8F"/>
    <w:rsid w:val="00C57FC7"/>
    <w:rsid w:val="00C60A28"/>
    <w:rsid w:val="00C60E0D"/>
    <w:rsid w:val="00C62985"/>
    <w:rsid w:val="00C63986"/>
    <w:rsid w:val="00C64109"/>
    <w:rsid w:val="00C65E03"/>
    <w:rsid w:val="00C66D7A"/>
    <w:rsid w:val="00C66F1E"/>
    <w:rsid w:val="00C7186F"/>
    <w:rsid w:val="00C718B8"/>
    <w:rsid w:val="00C71E7B"/>
    <w:rsid w:val="00C72866"/>
    <w:rsid w:val="00C74994"/>
    <w:rsid w:val="00C75A1E"/>
    <w:rsid w:val="00C77BBD"/>
    <w:rsid w:val="00C77EBA"/>
    <w:rsid w:val="00C808BE"/>
    <w:rsid w:val="00C833D3"/>
    <w:rsid w:val="00C83E06"/>
    <w:rsid w:val="00C848B5"/>
    <w:rsid w:val="00C8500A"/>
    <w:rsid w:val="00C869FE"/>
    <w:rsid w:val="00C86C4D"/>
    <w:rsid w:val="00C8715B"/>
    <w:rsid w:val="00C871BC"/>
    <w:rsid w:val="00C87277"/>
    <w:rsid w:val="00C929BA"/>
    <w:rsid w:val="00C93255"/>
    <w:rsid w:val="00C949F0"/>
    <w:rsid w:val="00C94AAD"/>
    <w:rsid w:val="00C95A54"/>
    <w:rsid w:val="00C96CAE"/>
    <w:rsid w:val="00CA0EAB"/>
    <w:rsid w:val="00CA0F38"/>
    <w:rsid w:val="00CA1918"/>
    <w:rsid w:val="00CA2CFD"/>
    <w:rsid w:val="00CA4187"/>
    <w:rsid w:val="00CA4316"/>
    <w:rsid w:val="00CA4B64"/>
    <w:rsid w:val="00CA6E8D"/>
    <w:rsid w:val="00CA730A"/>
    <w:rsid w:val="00CA7D91"/>
    <w:rsid w:val="00CB42CE"/>
    <w:rsid w:val="00CB4489"/>
    <w:rsid w:val="00CB4A9E"/>
    <w:rsid w:val="00CB6E1C"/>
    <w:rsid w:val="00CB732B"/>
    <w:rsid w:val="00CB74E3"/>
    <w:rsid w:val="00CB7E4F"/>
    <w:rsid w:val="00CB7F2A"/>
    <w:rsid w:val="00CC01E0"/>
    <w:rsid w:val="00CC149A"/>
    <w:rsid w:val="00CC1903"/>
    <w:rsid w:val="00CC3A6A"/>
    <w:rsid w:val="00CC405E"/>
    <w:rsid w:val="00CC51B2"/>
    <w:rsid w:val="00CC5D74"/>
    <w:rsid w:val="00CC66CF"/>
    <w:rsid w:val="00CD08A7"/>
    <w:rsid w:val="00CD0DBF"/>
    <w:rsid w:val="00CD11D9"/>
    <w:rsid w:val="00CD4663"/>
    <w:rsid w:val="00CD497B"/>
    <w:rsid w:val="00CD4B76"/>
    <w:rsid w:val="00CD50B3"/>
    <w:rsid w:val="00CD5975"/>
    <w:rsid w:val="00CD5D5C"/>
    <w:rsid w:val="00CD5EAA"/>
    <w:rsid w:val="00CD7026"/>
    <w:rsid w:val="00CE16F8"/>
    <w:rsid w:val="00CE2C38"/>
    <w:rsid w:val="00CE3080"/>
    <w:rsid w:val="00CE3192"/>
    <w:rsid w:val="00CE3EBD"/>
    <w:rsid w:val="00CE4D35"/>
    <w:rsid w:val="00CE5511"/>
    <w:rsid w:val="00CE5515"/>
    <w:rsid w:val="00CE5A8C"/>
    <w:rsid w:val="00CE66D1"/>
    <w:rsid w:val="00CE6B20"/>
    <w:rsid w:val="00CE7D8D"/>
    <w:rsid w:val="00CE7E8A"/>
    <w:rsid w:val="00CF1A28"/>
    <w:rsid w:val="00CF4102"/>
    <w:rsid w:val="00CF4732"/>
    <w:rsid w:val="00CF5232"/>
    <w:rsid w:val="00D001DE"/>
    <w:rsid w:val="00D006C1"/>
    <w:rsid w:val="00D00E6E"/>
    <w:rsid w:val="00D01D22"/>
    <w:rsid w:val="00D02981"/>
    <w:rsid w:val="00D04984"/>
    <w:rsid w:val="00D05C9E"/>
    <w:rsid w:val="00D05CAE"/>
    <w:rsid w:val="00D05F17"/>
    <w:rsid w:val="00D05F39"/>
    <w:rsid w:val="00D061ED"/>
    <w:rsid w:val="00D071E3"/>
    <w:rsid w:val="00D07327"/>
    <w:rsid w:val="00D074FC"/>
    <w:rsid w:val="00D07764"/>
    <w:rsid w:val="00D11478"/>
    <w:rsid w:val="00D114AD"/>
    <w:rsid w:val="00D11568"/>
    <w:rsid w:val="00D13A48"/>
    <w:rsid w:val="00D14EF8"/>
    <w:rsid w:val="00D16159"/>
    <w:rsid w:val="00D16F17"/>
    <w:rsid w:val="00D17155"/>
    <w:rsid w:val="00D177BA"/>
    <w:rsid w:val="00D17EAD"/>
    <w:rsid w:val="00D203A4"/>
    <w:rsid w:val="00D2043C"/>
    <w:rsid w:val="00D21768"/>
    <w:rsid w:val="00D22CDD"/>
    <w:rsid w:val="00D23901"/>
    <w:rsid w:val="00D23C84"/>
    <w:rsid w:val="00D23E38"/>
    <w:rsid w:val="00D24C54"/>
    <w:rsid w:val="00D24E13"/>
    <w:rsid w:val="00D252CD"/>
    <w:rsid w:val="00D266E1"/>
    <w:rsid w:val="00D276D5"/>
    <w:rsid w:val="00D27808"/>
    <w:rsid w:val="00D3155A"/>
    <w:rsid w:val="00D325D5"/>
    <w:rsid w:val="00D32B60"/>
    <w:rsid w:val="00D3561F"/>
    <w:rsid w:val="00D357E0"/>
    <w:rsid w:val="00D3583F"/>
    <w:rsid w:val="00D369C1"/>
    <w:rsid w:val="00D371E0"/>
    <w:rsid w:val="00D409F0"/>
    <w:rsid w:val="00D41069"/>
    <w:rsid w:val="00D41DB0"/>
    <w:rsid w:val="00D41F83"/>
    <w:rsid w:val="00D43319"/>
    <w:rsid w:val="00D436FF"/>
    <w:rsid w:val="00D44E21"/>
    <w:rsid w:val="00D454E4"/>
    <w:rsid w:val="00D46186"/>
    <w:rsid w:val="00D4651F"/>
    <w:rsid w:val="00D46647"/>
    <w:rsid w:val="00D46B57"/>
    <w:rsid w:val="00D47318"/>
    <w:rsid w:val="00D50402"/>
    <w:rsid w:val="00D50BC2"/>
    <w:rsid w:val="00D51234"/>
    <w:rsid w:val="00D5185F"/>
    <w:rsid w:val="00D53459"/>
    <w:rsid w:val="00D53CCC"/>
    <w:rsid w:val="00D54E41"/>
    <w:rsid w:val="00D56658"/>
    <w:rsid w:val="00D575BB"/>
    <w:rsid w:val="00D57C79"/>
    <w:rsid w:val="00D60485"/>
    <w:rsid w:val="00D611FE"/>
    <w:rsid w:val="00D628C7"/>
    <w:rsid w:val="00D643F8"/>
    <w:rsid w:val="00D65ACA"/>
    <w:rsid w:val="00D675CC"/>
    <w:rsid w:val="00D71312"/>
    <w:rsid w:val="00D72895"/>
    <w:rsid w:val="00D7327C"/>
    <w:rsid w:val="00D73A62"/>
    <w:rsid w:val="00D74078"/>
    <w:rsid w:val="00D74655"/>
    <w:rsid w:val="00D75483"/>
    <w:rsid w:val="00D7637A"/>
    <w:rsid w:val="00D76E24"/>
    <w:rsid w:val="00D77DE5"/>
    <w:rsid w:val="00D8061A"/>
    <w:rsid w:val="00D831DD"/>
    <w:rsid w:val="00D834F4"/>
    <w:rsid w:val="00D83B5E"/>
    <w:rsid w:val="00D83BB1"/>
    <w:rsid w:val="00D8532F"/>
    <w:rsid w:val="00D87F1C"/>
    <w:rsid w:val="00D903D4"/>
    <w:rsid w:val="00D90EE7"/>
    <w:rsid w:val="00D92B91"/>
    <w:rsid w:val="00D9368B"/>
    <w:rsid w:val="00D936A4"/>
    <w:rsid w:val="00D938E2"/>
    <w:rsid w:val="00D93B16"/>
    <w:rsid w:val="00D9452D"/>
    <w:rsid w:val="00D945F1"/>
    <w:rsid w:val="00D958F5"/>
    <w:rsid w:val="00DA04E9"/>
    <w:rsid w:val="00DA0507"/>
    <w:rsid w:val="00DA09F9"/>
    <w:rsid w:val="00DA0FBF"/>
    <w:rsid w:val="00DA194F"/>
    <w:rsid w:val="00DA2C0B"/>
    <w:rsid w:val="00DA3671"/>
    <w:rsid w:val="00DA3711"/>
    <w:rsid w:val="00DA3880"/>
    <w:rsid w:val="00DA3A48"/>
    <w:rsid w:val="00DA41B9"/>
    <w:rsid w:val="00DA4CCE"/>
    <w:rsid w:val="00DA7F04"/>
    <w:rsid w:val="00DB1DC4"/>
    <w:rsid w:val="00DB27EF"/>
    <w:rsid w:val="00DB435E"/>
    <w:rsid w:val="00DB678D"/>
    <w:rsid w:val="00DB679A"/>
    <w:rsid w:val="00DC0BFB"/>
    <w:rsid w:val="00DC2CFF"/>
    <w:rsid w:val="00DC3094"/>
    <w:rsid w:val="00DC3871"/>
    <w:rsid w:val="00DC4725"/>
    <w:rsid w:val="00DC506B"/>
    <w:rsid w:val="00DC547B"/>
    <w:rsid w:val="00DC57F4"/>
    <w:rsid w:val="00DC6741"/>
    <w:rsid w:val="00DC683B"/>
    <w:rsid w:val="00DC6E57"/>
    <w:rsid w:val="00DD031E"/>
    <w:rsid w:val="00DD105C"/>
    <w:rsid w:val="00DD17E6"/>
    <w:rsid w:val="00DD4323"/>
    <w:rsid w:val="00DD4C24"/>
    <w:rsid w:val="00DD5C55"/>
    <w:rsid w:val="00DD6470"/>
    <w:rsid w:val="00DD6B92"/>
    <w:rsid w:val="00DD7E52"/>
    <w:rsid w:val="00DE015C"/>
    <w:rsid w:val="00DE2383"/>
    <w:rsid w:val="00DE3850"/>
    <w:rsid w:val="00DE4D2B"/>
    <w:rsid w:val="00DE6483"/>
    <w:rsid w:val="00DE6C15"/>
    <w:rsid w:val="00DE7A48"/>
    <w:rsid w:val="00DF0690"/>
    <w:rsid w:val="00DF2595"/>
    <w:rsid w:val="00DF28C2"/>
    <w:rsid w:val="00DF3B75"/>
    <w:rsid w:val="00DF40D3"/>
    <w:rsid w:val="00DF4253"/>
    <w:rsid w:val="00DF59C1"/>
    <w:rsid w:val="00DF5DA3"/>
    <w:rsid w:val="00DF6673"/>
    <w:rsid w:val="00DF7287"/>
    <w:rsid w:val="00DF7337"/>
    <w:rsid w:val="00DF7507"/>
    <w:rsid w:val="00DF7C69"/>
    <w:rsid w:val="00E0143D"/>
    <w:rsid w:val="00E014D8"/>
    <w:rsid w:val="00E04858"/>
    <w:rsid w:val="00E065A4"/>
    <w:rsid w:val="00E06CBB"/>
    <w:rsid w:val="00E10748"/>
    <w:rsid w:val="00E1264F"/>
    <w:rsid w:val="00E1266B"/>
    <w:rsid w:val="00E1334D"/>
    <w:rsid w:val="00E144C4"/>
    <w:rsid w:val="00E16989"/>
    <w:rsid w:val="00E16BBF"/>
    <w:rsid w:val="00E16EE0"/>
    <w:rsid w:val="00E206D6"/>
    <w:rsid w:val="00E20767"/>
    <w:rsid w:val="00E235A9"/>
    <w:rsid w:val="00E239B3"/>
    <w:rsid w:val="00E23C36"/>
    <w:rsid w:val="00E24A7A"/>
    <w:rsid w:val="00E2500B"/>
    <w:rsid w:val="00E258C8"/>
    <w:rsid w:val="00E265EA"/>
    <w:rsid w:val="00E27455"/>
    <w:rsid w:val="00E30E75"/>
    <w:rsid w:val="00E32CC5"/>
    <w:rsid w:val="00E330EC"/>
    <w:rsid w:val="00E33548"/>
    <w:rsid w:val="00E33B89"/>
    <w:rsid w:val="00E33C21"/>
    <w:rsid w:val="00E34EC8"/>
    <w:rsid w:val="00E35510"/>
    <w:rsid w:val="00E36935"/>
    <w:rsid w:val="00E36C85"/>
    <w:rsid w:val="00E37169"/>
    <w:rsid w:val="00E40A0D"/>
    <w:rsid w:val="00E41336"/>
    <w:rsid w:val="00E41D16"/>
    <w:rsid w:val="00E424EB"/>
    <w:rsid w:val="00E42B00"/>
    <w:rsid w:val="00E43613"/>
    <w:rsid w:val="00E436E6"/>
    <w:rsid w:val="00E43C9C"/>
    <w:rsid w:val="00E445B8"/>
    <w:rsid w:val="00E4495D"/>
    <w:rsid w:val="00E45576"/>
    <w:rsid w:val="00E46CB9"/>
    <w:rsid w:val="00E502C1"/>
    <w:rsid w:val="00E504D3"/>
    <w:rsid w:val="00E50E48"/>
    <w:rsid w:val="00E5160C"/>
    <w:rsid w:val="00E5197E"/>
    <w:rsid w:val="00E52152"/>
    <w:rsid w:val="00E5283D"/>
    <w:rsid w:val="00E531BA"/>
    <w:rsid w:val="00E53255"/>
    <w:rsid w:val="00E53D96"/>
    <w:rsid w:val="00E54A46"/>
    <w:rsid w:val="00E55F7D"/>
    <w:rsid w:val="00E61673"/>
    <w:rsid w:val="00E625AA"/>
    <w:rsid w:val="00E625C0"/>
    <w:rsid w:val="00E639B8"/>
    <w:rsid w:val="00E65658"/>
    <w:rsid w:val="00E65E69"/>
    <w:rsid w:val="00E665FE"/>
    <w:rsid w:val="00E7144D"/>
    <w:rsid w:val="00E7206E"/>
    <w:rsid w:val="00E7208A"/>
    <w:rsid w:val="00E72447"/>
    <w:rsid w:val="00E75921"/>
    <w:rsid w:val="00E75C2F"/>
    <w:rsid w:val="00E75F09"/>
    <w:rsid w:val="00E7698B"/>
    <w:rsid w:val="00E81DB2"/>
    <w:rsid w:val="00E84726"/>
    <w:rsid w:val="00E8523A"/>
    <w:rsid w:val="00E86256"/>
    <w:rsid w:val="00E874B9"/>
    <w:rsid w:val="00E9031F"/>
    <w:rsid w:val="00E904BD"/>
    <w:rsid w:val="00E914C9"/>
    <w:rsid w:val="00E92039"/>
    <w:rsid w:val="00E92497"/>
    <w:rsid w:val="00E95C37"/>
    <w:rsid w:val="00E95C53"/>
    <w:rsid w:val="00E95D90"/>
    <w:rsid w:val="00E968EA"/>
    <w:rsid w:val="00E96EFA"/>
    <w:rsid w:val="00EA2257"/>
    <w:rsid w:val="00EA2581"/>
    <w:rsid w:val="00EA39EB"/>
    <w:rsid w:val="00EA4FF1"/>
    <w:rsid w:val="00EA74DC"/>
    <w:rsid w:val="00EB02B8"/>
    <w:rsid w:val="00EB0DC6"/>
    <w:rsid w:val="00EB3527"/>
    <w:rsid w:val="00EB35C4"/>
    <w:rsid w:val="00EB3D83"/>
    <w:rsid w:val="00EB4731"/>
    <w:rsid w:val="00EC0F4B"/>
    <w:rsid w:val="00EC1EF5"/>
    <w:rsid w:val="00EC2BA8"/>
    <w:rsid w:val="00EC5058"/>
    <w:rsid w:val="00EC6EEE"/>
    <w:rsid w:val="00ED019D"/>
    <w:rsid w:val="00ED28A6"/>
    <w:rsid w:val="00ED3CE7"/>
    <w:rsid w:val="00ED45C8"/>
    <w:rsid w:val="00ED4970"/>
    <w:rsid w:val="00ED51B8"/>
    <w:rsid w:val="00ED5691"/>
    <w:rsid w:val="00ED6DA5"/>
    <w:rsid w:val="00ED6EF6"/>
    <w:rsid w:val="00EE1305"/>
    <w:rsid w:val="00EE1403"/>
    <w:rsid w:val="00EE1982"/>
    <w:rsid w:val="00EE2867"/>
    <w:rsid w:val="00EE2CAC"/>
    <w:rsid w:val="00EE2F9A"/>
    <w:rsid w:val="00EE3ECB"/>
    <w:rsid w:val="00EE6331"/>
    <w:rsid w:val="00EE6ED1"/>
    <w:rsid w:val="00EE70CA"/>
    <w:rsid w:val="00EE75AB"/>
    <w:rsid w:val="00EF0FB1"/>
    <w:rsid w:val="00EF24FF"/>
    <w:rsid w:val="00EF2E2D"/>
    <w:rsid w:val="00EF39F6"/>
    <w:rsid w:val="00EF5A40"/>
    <w:rsid w:val="00EF5B1F"/>
    <w:rsid w:val="00EF6F72"/>
    <w:rsid w:val="00F03194"/>
    <w:rsid w:val="00F05EB4"/>
    <w:rsid w:val="00F06065"/>
    <w:rsid w:val="00F071F7"/>
    <w:rsid w:val="00F07591"/>
    <w:rsid w:val="00F0776C"/>
    <w:rsid w:val="00F10400"/>
    <w:rsid w:val="00F11E39"/>
    <w:rsid w:val="00F127C9"/>
    <w:rsid w:val="00F12B40"/>
    <w:rsid w:val="00F13006"/>
    <w:rsid w:val="00F13078"/>
    <w:rsid w:val="00F1352F"/>
    <w:rsid w:val="00F1381E"/>
    <w:rsid w:val="00F14AD9"/>
    <w:rsid w:val="00F1539B"/>
    <w:rsid w:val="00F15719"/>
    <w:rsid w:val="00F15E9F"/>
    <w:rsid w:val="00F160D8"/>
    <w:rsid w:val="00F16D72"/>
    <w:rsid w:val="00F17689"/>
    <w:rsid w:val="00F1791B"/>
    <w:rsid w:val="00F20913"/>
    <w:rsid w:val="00F22BA9"/>
    <w:rsid w:val="00F26C21"/>
    <w:rsid w:val="00F26F29"/>
    <w:rsid w:val="00F272EF"/>
    <w:rsid w:val="00F3057C"/>
    <w:rsid w:val="00F32B1D"/>
    <w:rsid w:val="00F347C3"/>
    <w:rsid w:val="00F34B7E"/>
    <w:rsid w:val="00F353EB"/>
    <w:rsid w:val="00F35ABD"/>
    <w:rsid w:val="00F37B4A"/>
    <w:rsid w:val="00F407D3"/>
    <w:rsid w:val="00F4151E"/>
    <w:rsid w:val="00F430AE"/>
    <w:rsid w:val="00F443E7"/>
    <w:rsid w:val="00F46D67"/>
    <w:rsid w:val="00F539FA"/>
    <w:rsid w:val="00F53ED0"/>
    <w:rsid w:val="00F5552C"/>
    <w:rsid w:val="00F56F65"/>
    <w:rsid w:val="00F57B29"/>
    <w:rsid w:val="00F6042D"/>
    <w:rsid w:val="00F6270D"/>
    <w:rsid w:val="00F62EDA"/>
    <w:rsid w:val="00F63049"/>
    <w:rsid w:val="00F636F1"/>
    <w:rsid w:val="00F64B7A"/>
    <w:rsid w:val="00F64C45"/>
    <w:rsid w:val="00F6571A"/>
    <w:rsid w:val="00F65BC1"/>
    <w:rsid w:val="00F70F5D"/>
    <w:rsid w:val="00F710FF"/>
    <w:rsid w:val="00F713F2"/>
    <w:rsid w:val="00F72A29"/>
    <w:rsid w:val="00F72E52"/>
    <w:rsid w:val="00F73160"/>
    <w:rsid w:val="00F75748"/>
    <w:rsid w:val="00F75DDE"/>
    <w:rsid w:val="00F75FE2"/>
    <w:rsid w:val="00F77CAE"/>
    <w:rsid w:val="00F80A19"/>
    <w:rsid w:val="00F811A1"/>
    <w:rsid w:val="00F815D0"/>
    <w:rsid w:val="00F83E47"/>
    <w:rsid w:val="00F85858"/>
    <w:rsid w:val="00F86B8F"/>
    <w:rsid w:val="00F87F38"/>
    <w:rsid w:val="00F90F36"/>
    <w:rsid w:val="00F92325"/>
    <w:rsid w:val="00F929D1"/>
    <w:rsid w:val="00F932D3"/>
    <w:rsid w:val="00F94405"/>
    <w:rsid w:val="00F949AB"/>
    <w:rsid w:val="00F94FDB"/>
    <w:rsid w:val="00F953C6"/>
    <w:rsid w:val="00FA16FB"/>
    <w:rsid w:val="00FA47F5"/>
    <w:rsid w:val="00FA5AB2"/>
    <w:rsid w:val="00FA5B29"/>
    <w:rsid w:val="00FA734A"/>
    <w:rsid w:val="00FA758F"/>
    <w:rsid w:val="00FB0476"/>
    <w:rsid w:val="00FB11A5"/>
    <w:rsid w:val="00FB125F"/>
    <w:rsid w:val="00FB2194"/>
    <w:rsid w:val="00FB279D"/>
    <w:rsid w:val="00FB2D24"/>
    <w:rsid w:val="00FB31E7"/>
    <w:rsid w:val="00FB3E48"/>
    <w:rsid w:val="00FB45F2"/>
    <w:rsid w:val="00FB5557"/>
    <w:rsid w:val="00FB6C07"/>
    <w:rsid w:val="00FC17AB"/>
    <w:rsid w:val="00FC1C7C"/>
    <w:rsid w:val="00FC2669"/>
    <w:rsid w:val="00FC2F94"/>
    <w:rsid w:val="00FC3A46"/>
    <w:rsid w:val="00FC4AB2"/>
    <w:rsid w:val="00FC5697"/>
    <w:rsid w:val="00FC6954"/>
    <w:rsid w:val="00FC78DC"/>
    <w:rsid w:val="00FD221C"/>
    <w:rsid w:val="00FD2EAD"/>
    <w:rsid w:val="00FD35D4"/>
    <w:rsid w:val="00FD5637"/>
    <w:rsid w:val="00FD56DD"/>
    <w:rsid w:val="00FD6256"/>
    <w:rsid w:val="00FD62B5"/>
    <w:rsid w:val="00FD66A5"/>
    <w:rsid w:val="00FD6B1F"/>
    <w:rsid w:val="00FD7A48"/>
    <w:rsid w:val="00FE0C1A"/>
    <w:rsid w:val="00FE0E39"/>
    <w:rsid w:val="00FE1704"/>
    <w:rsid w:val="00FE2266"/>
    <w:rsid w:val="00FE4B0A"/>
    <w:rsid w:val="00FE6FDF"/>
    <w:rsid w:val="00FE7056"/>
    <w:rsid w:val="00FF0EDC"/>
    <w:rsid w:val="00FF0FED"/>
    <w:rsid w:val="00FF2478"/>
    <w:rsid w:val="00FF30B6"/>
    <w:rsid w:val="00FF3DA5"/>
    <w:rsid w:val="00FF4B18"/>
    <w:rsid w:val="00FF5649"/>
    <w:rsid w:val="00FF5872"/>
    <w:rsid w:val="00FF595F"/>
    <w:rsid w:val="00FF5F73"/>
    <w:rsid w:val="00FF7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6E752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C31441"/>
    <w:pPr>
      <w:keepNext/>
      <w:numPr>
        <w:numId w:val="37"/>
      </w:numPr>
      <w:jc w:val="both"/>
      <w:outlineLvl w:val="0"/>
    </w:pPr>
    <w:rPr>
      <w:rFonts w:ascii="Arial" w:hAnsi="Arial" w:cs="Arial"/>
      <w:b/>
      <w:bCs/>
      <w:kern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9E4DB2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E4DB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4DB2"/>
    <w:pPr>
      <w:keepNext/>
      <w:pageBreakBefore/>
      <w:jc w:val="both"/>
      <w:textAlignment w:val="top"/>
      <w:outlineLvl w:val="3"/>
    </w:pPr>
    <w:rPr>
      <w:rFonts w:ascii="Arial" w:hAnsi="Arial" w:cs="Arial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E4DB2"/>
    <w:pPr>
      <w:keepNext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DB2"/>
    <w:pPr>
      <w:keepNext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839D5"/>
    <w:rPr>
      <w:rFonts w:ascii="Arial" w:hAnsi="Arial" w:cs="Arial"/>
      <w:b/>
      <w:bCs/>
      <w:kern w:val="32"/>
      <w:sz w:val="24"/>
      <w:szCs w:val="24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9839D5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9839D5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9839D5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A4CCE"/>
    <w:rPr>
      <w:rFonts w:ascii="Arial" w:hAnsi="Arial" w:cs="Arial"/>
      <w:b/>
      <w:bCs/>
      <w:sz w:val="24"/>
      <w:szCs w:val="24"/>
    </w:rPr>
  </w:style>
  <w:style w:type="paragraph" w:styleId="Stopka">
    <w:name w:val="footer"/>
    <w:aliases w:val="stand"/>
    <w:basedOn w:val="Normalny"/>
    <w:link w:val="StopkaZnak"/>
    <w:uiPriority w:val="99"/>
    <w:rsid w:val="009E4DB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locked/>
    <w:rsid w:val="00DA4CCE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rsid w:val="009E4DB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9E4DB2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9E4DB2"/>
    <w:pPr>
      <w:tabs>
        <w:tab w:val="left" w:pos="480"/>
        <w:tab w:val="right" w:leader="dot" w:pos="9062"/>
      </w:tabs>
      <w:ind w:left="540" w:hanging="540"/>
    </w:pPr>
    <w:rPr>
      <w:noProof/>
    </w:rPr>
  </w:style>
  <w:style w:type="paragraph" w:styleId="Tekstpodstawowywcity">
    <w:name w:val="Body Text Indent"/>
    <w:basedOn w:val="Normalny"/>
    <w:link w:val="TekstpodstawowywcityZnak"/>
    <w:uiPriority w:val="99"/>
    <w:rsid w:val="009E4DB2"/>
    <w:pPr>
      <w:numPr>
        <w:ilvl w:val="12"/>
      </w:numPr>
      <w:ind w:left="290" w:hanging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839D5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E4DB2"/>
    <w:pPr>
      <w:ind w:left="290"/>
      <w:jc w:val="both"/>
    </w:pPr>
    <w:rPr>
      <w:rFonts w:ascii="Arial" w:hAnsi="Arial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839D5"/>
    <w:rPr>
      <w:rFonts w:cs="Times New Roman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9E4DB2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2"/>
    </w:rPr>
  </w:style>
  <w:style w:type="paragraph" w:customStyle="1" w:styleId="Tekstpodstawowy31">
    <w:name w:val="Tekst podstawowy 31"/>
    <w:basedOn w:val="Normalny"/>
    <w:uiPriority w:val="99"/>
    <w:rsid w:val="009E4DB2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2"/>
    </w:rPr>
  </w:style>
  <w:style w:type="paragraph" w:styleId="NormalnyWeb">
    <w:name w:val="Normal (Web)"/>
    <w:basedOn w:val="Normalny"/>
    <w:uiPriority w:val="99"/>
    <w:rsid w:val="009E4DB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E4DB2"/>
    <w:pPr>
      <w:jc w:val="both"/>
      <w:textAlignment w:val="top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uiPriority w:val="99"/>
    <w:rsid w:val="009E4DB2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0F4FD4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E4DB2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839D5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9E4DB2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E6B35"/>
    <w:rPr>
      <w:rFonts w:ascii="Arial" w:hAnsi="Arial" w:cs="Arial"/>
      <w:b/>
      <w:bCs/>
      <w:i/>
      <w:iCs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9E4D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423F"/>
    <w:rPr>
      <w:rFonts w:cs="Times New Roman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rsid w:val="009E4DB2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9839D5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E4DB2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9E4DB2"/>
    <w:pPr>
      <w:tabs>
        <w:tab w:val="left" w:pos="360"/>
      </w:tabs>
      <w:ind w:left="360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925133"/>
    <w:rPr>
      <w:rFonts w:ascii="Arial" w:hAnsi="Arial" w:cs="Arial"/>
      <w:sz w:val="24"/>
      <w:szCs w:val="24"/>
    </w:rPr>
  </w:style>
  <w:style w:type="paragraph" w:customStyle="1" w:styleId="Standard">
    <w:name w:val="Standard"/>
    <w:rsid w:val="009E4DB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9E4DB2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344B9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A4CCE"/>
    <w:rPr>
      <w:rFonts w:ascii="Arial" w:hAnsi="Arial" w:cs="Arial"/>
      <w:lang w:val="en-GB"/>
    </w:rPr>
  </w:style>
  <w:style w:type="paragraph" w:styleId="Wcicienormalne">
    <w:name w:val="Normal Indent"/>
    <w:basedOn w:val="Normalny"/>
    <w:uiPriority w:val="99"/>
    <w:rsid w:val="009344B9"/>
    <w:pPr>
      <w:ind w:left="708"/>
    </w:pPr>
    <w:rPr>
      <w:rFonts w:ascii="Arial" w:hAnsi="Arial" w:cs="Arial"/>
      <w:sz w:val="20"/>
      <w:szCs w:val="20"/>
      <w:lang w:val="en-GB"/>
    </w:rPr>
  </w:style>
  <w:style w:type="paragraph" w:customStyle="1" w:styleId="tabulka">
    <w:name w:val="tabulka"/>
    <w:basedOn w:val="Normalny"/>
    <w:uiPriority w:val="99"/>
    <w:rsid w:val="009344B9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styleId="Tytu">
    <w:name w:val="Title"/>
    <w:basedOn w:val="Normalny"/>
    <w:link w:val="TytuZnak"/>
    <w:uiPriority w:val="99"/>
    <w:qFormat/>
    <w:rsid w:val="009344B9"/>
    <w:pPr>
      <w:ind w:left="709" w:hanging="709"/>
      <w:jc w:val="center"/>
    </w:pPr>
    <w:rPr>
      <w:rFonts w:ascii="Arial" w:hAnsi="Arial" w:cs="Arial"/>
      <w:b/>
      <w:bCs/>
      <w:sz w:val="36"/>
      <w:szCs w:val="36"/>
      <w:lang w:val="en-GB"/>
    </w:rPr>
  </w:style>
  <w:style w:type="character" w:customStyle="1" w:styleId="TytuZnak">
    <w:name w:val="Tytuł Znak"/>
    <w:basedOn w:val="Domylnaczcionkaakapitu"/>
    <w:link w:val="Tytu"/>
    <w:uiPriority w:val="99"/>
    <w:locked/>
    <w:rsid w:val="00DA4CCE"/>
    <w:rPr>
      <w:rFonts w:ascii="Arial" w:hAnsi="Arial" w:cs="Arial"/>
      <w:b/>
      <w:bCs/>
      <w:sz w:val="36"/>
      <w:szCs w:val="36"/>
      <w:lang w:val="en-GB"/>
    </w:rPr>
  </w:style>
  <w:style w:type="character" w:styleId="Pogrubienie">
    <w:name w:val="Strong"/>
    <w:basedOn w:val="Domylnaczcionkaakapitu"/>
    <w:uiPriority w:val="99"/>
    <w:qFormat/>
    <w:rsid w:val="009344B9"/>
    <w:rPr>
      <w:rFonts w:cs="Times New Roman"/>
      <w:b/>
      <w:bCs/>
    </w:rPr>
  </w:style>
  <w:style w:type="paragraph" w:customStyle="1" w:styleId="normaltableau">
    <w:name w:val="normal_tableau"/>
    <w:basedOn w:val="Normalny"/>
    <w:uiPriority w:val="99"/>
    <w:rsid w:val="009344B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pntext">
    <w:name w:val="pntext"/>
    <w:basedOn w:val="Normalny"/>
    <w:uiPriority w:val="99"/>
    <w:rsid w:val="009344B9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rsid w:val="00977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39D5"/>
    <w:rPr>
      <w:rFonts w:cs="Times New Roman"/>
      <w:sz w:val="2"/>
      <w:szCs w:val="2"/>
    </w:rPr>
  </w:style>
  <w:style w:type="character" w:styleId="Odwoaniedokomentarza">
    <w:name w:val="annotation reference"/>
    <w:basedOn w:val="Domylnaczcionkaakapitu"/>
    <w:uiPriority w:val="99"/>
    <w:semiHidden/>
    <w:rsid w:val="0045423F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4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5423F"/>
    <w:rPr>
      <w:rFonts w:cs="Times New Roman"/>
    </w:rPr>
  </w:style>
  <w:style w:type="paragraph" w:styleId="Spistreci2">
    <w:name w:val="toc 2"/>
    <w:basedOn w:val="Normalny"/>
    <w:next w:val="Normalny"/>
    <w:autoRedefine/>
    <w:uiPriority w:val="99"/>
    <w:semiHidden/>
    <w:rsid w:val="00FB2194"/>
    <w:pPr>
      <w:ind w:left="240"/>
    </w:pPr>
  </w:style>
  <w:style w:type="character" w:customStyle="1" w:styleId="FontStyle70">
    <w:name w:val="Font Style70"/>
    <w:uiPriority w:val="99"/>
    <w:rsid w:val="00447CC7"/>
    <w:rPr>
      <w:rFonts w:ascii="Arial" w:hAnsi="Arial"/>
      <w:sz w:val="20"/>
    </w:rPr>
  </w:style>
  <w:style w:type="paragraph" w:customStyle="1" w:styleId="Style25">
    <w:name w:val="Style25"/>
    <w:basedOn w:val="Normalny"/>
    <w:uiPriority w:val="99"/>
    <w:rsid w:val="006F2C0A"/>
    <w:pPr>
      <w:widowControl w:val="0"/>
      <w:autoSpaceDE w:val="0"/>
      <w:autoSpaceDN w:val="0"/>
      <w:adjustRightInd w:val="0"/>
      <w:spacing w:line="379" w:lineRule="exact"/>
    </w:pPr>
    <w:rPr>
      <w:rFonts w:ascii="Arial" w:hAnsi="Arial" w:cs="Arial"/>
    </w:rPr>
  </w:style>
  <w:style w:type="paragraph" w:styleId="HTML-wstpniesformatowany">
    <w:name w:val="HTML Preformatted"/>
    <w:basedOn w:val="Normalny"/>
    <w:link w:val="HTML-wstpniesformatowanyZnak"/>
    <w:uiPriority w:val="99"/>
    <w:rsid w:val="006F2C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6F2C0A"/>
    <w:rPr>
      <w:rFonts w:ascii="Courier New" w:hAnsi="Courier New" w:cs="Courier New"/>
      <w:lang w:val="pl-PL" w:eastAsia="pl-PL"/>
    </w:rPr>
  </w:style>
  <w:style w:type="paragraph" w:styleId="Akapitzlist">
    <w:name w:val="List Paragraph"/>
    <w:basedOn w:val="Normalny"/>
    <w:uiPriority w:val="34"/>
    <w:qFormat/>
    <w:rsid w:val="00543FB4"/>
    <w:pPr>
      <w:ind w:left="708"/>
    </w:pPr>
  </w:style>
  <w:style w:type="paragraph" w:styleId="Poprawka">
    <w:name w:val="Revision"/>
    <w:hidden/>
    <w:uiPriority w:val="99"/>
    <w:semiHidden/>
    <w:rsid w:val="001966C4"/>
    <w:rPr>
      <w:sz w:val="24"/>
      <w:szCs w:val="24"/>
    </w:rPr>
  </w:style>
  <w:style w:type="character" w:customStyle="1" w:styleId="highlightedsearchterm">
    <w:name w:val="highlightedsearchterm"/>
    <w:basedOn w:val="Domylnaczcionkaakapitu"/>
    <w:uiPriority w:val="99"/>
    <w:rsid w:val="0082742E"/>
    <w:rPr>
      <w:rFonts w:cs="Times New Roman"/>
    </w:rPr>
  </w:style>
  <w:style w:type="character" w:customStyle="1" w:styleId="FontStyle90">
    <w:name w:val="Font Style90"/>
    <w:uiPriority w:val="99"/>
    <w:rsid w:val="00D409F0"/>
    <w:rPr>
      <w:rFonts w:ascii="Times New Roman" w:hAnsi="Times New Roman"/>
      <w:b/>
      <w:sz w:val="22"/>
    </w:rPr>
  </w:style>
  <w:style w:type="character" w:customStyle="1" w:styleId="FontStyle96">
    <w:name w:val="Font Style96"/>
    <w:uiPriority w:val="99"/>
    <w:rsid w:val="00D409F0"/>
    <w:rPr>
      <w:rFonts w:ascii="Times New Roman" w:hAnsi="Times New Roman"/>
      <w:sz w:val="18"/>
    </w:rPr>
  </w:style>
  <w:style w:type="character" w:customStyle="1" w:styleId="FontStyle87">
    <w:name w:val="Font Style87"/>
    <w:uiPriority w:val="99"/>
    <w:rsid w:val="00D409F0"/>
    <w:rPr>
      <w:rFonts w:ascii="Times New Roman" w:hAnsi="Times New Roman"/>
      <w:b/>
      <w:sz w:val="18"/>
    </w:rPr>
  </w:style>
  <w:style w:type="paragraph" w:customStyle="1" w:styleId="Style39">
    <w:name w:val="Style39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18">
    <w:name w:val="Style18"/>
    <w:basedOn w:val="Normalny"/>
    <w:uiPriority w:val="99"/>
    <w:rsid w:val="00D409F0"/>
    <w:pPr>
      <w:widowControl w:val="0"/>
      <w:suppressAutoHyphens/>
      <w:autoSpaceDE w:val="0"/>
      <w:spacing w:line="278" w:lineRule="exact"/>
      <w:jc w:val="righ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22">
    <w:name w:val="Style22"/>
    <w:basedOn w:val="Normalny"/>
    <w:uiPriority w:val="99"/>
    <w:rsid w:val="00D409F0"/>
    <w:pPr>
      <w:widowControl w:val="0"/>
      <w:suppressAutoHyphens/>
      <w:autoSpaceDE w:val="0"/>
      <w:spacing w:line="22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1">
    <w:name w:val="Style41"/>
    <w:basedOn w:val="Normalny"/>
    <w:uiPriority w:val="99"/>
    <w:rsid w:val="00D409F0"/>
    <w:pPr>
      <w:widowControl w:val="0"/>
      <w:suppressAutoHyphens/>
      <w:autoSpaceDE w:val="0"/>
      <w:spacing w:line="276" w:lineRule="exact"/>
    </w:pPr>
    <w:rPr>
      <w:rFonts w:ascii="Arial Unicode MS" w:eastAsia="Arial Unicode MS" w:hAnsi="Arial Unicode MS" w:cs="Arial Unicode MS"/>
      <w:lang w:eastAsia="ar-SA"/>
    </w:rPr>
  </w:style>
  <w:style w:type="paragraph" w:customStyle="1" w:styleId="Style45">
    <w:name w:val="Style45"/>
    <w:basedOn w:val="Normalny"/>
    <w:uiPriority w:val="99"/>
    <w:rsid w:val="00D409F0"/>
    <w:pPr>
      <w:widowControl w:val="0"/>
      <w:suppressAutoHyphens/>
      <w:autoSpaceDE w:val="0"/>
    </w:pPr>
    <w:rPr>
      <w:rFonts w:ascii="Arial Unicode MS" w:eastAsia="Arial Unicode MS" w:hAnsi="Arial Unicode MS" w:cs="Arial Unicode MS"/>
      <w:lang w:eastAsia="ar-SA"/>
    </w:rPr>
  </w:style>
  <w:style w:type="character" w:styleId="Uwydatnienie">
    <w:name w:val="Emphasis"/>
    <w:basedOn w:val="Domylnaczcionkaakapitu"/>
    <w:uiPriority w:val="99"/>
    <w:qFormat/>
    <w:rsid w:val="004C16E6"/>
    <w:rPr>
      <w:rFonts w:cs="Times New Roman"/>
      <w:i/>
      <w:iCs/>
    </w:rPr>
  </w:style>
  <w:style w:type="character" w:customStyle="1" w:styleId="tresc">
    <w:name w:val="tresc"/>
    <w:basedOn w:val="Domylnaczcionkaakapitu"/>
    <w:uiPriority w:val="99"/>
    <w:rsid w:val="00A313E8"/>
    <w:rPr>
      <w:rFonts w:cs="Times New Roman"/>
    </w:rPr>
  </w:style>
  <w:style w:type="paragraph" w:customStyle="1" w:styleId="Default">
    <w:name w:val="Default"/>
    <w:uiPriority w:val="99"/>
    <w:rsid w:val="003D35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rsid w:val="00A7457E"/>
    <w:rPr>
      <w:rFonts w:cs="Times New Roman"/>
      <w:color w:val="800080"/>
      <w:u w:val="single"/>
    </w:rPr>
  </w:style>
  <w:style w:type="paragraph" w:styleId="Plandokumentu">
    <w:name w:val="Document Map"/>
    <w:basedOn w:val="Normalny"/>
    <w:link w:val="PlandokumentuZnak"/>
    <w:uiPriority w:val="99"/>
    <w:semiHidden/>
    <w:rsid w:val="00677C1C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locked/>
    <w:rsid w:val="00677C1C"/>
    <w:rPr>
      <w:rFonts w:ascii="Tahoma" w:hAnsi="Tahoma" w:cs="Tahoma"/>
      <w:sz w:val="16"/>
      <w:szCs w:val="16"/>
    </w:rPr>
  </w:style>
  <w:style w:type="character" w:customStyle="1" w:styleId="akapitdomyslny1">
    <w:name w:val="akapitdomyslny1"/>
    <w:uiPriority w:val="99"/>
    <w:rsid w:val="008F1798"/>
  </w:style>
  <w:style w:type="table" w:styleId="Tabela-Siatka">
    <w:name w:val="Table Grid"/>
    <w:basedOn w:val="Standardowy"/>
    <w:uiPriority w:val="59"/>
    <w:rsid w:val="00394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nakiprzypiswdolnych">
    <w:name w:val="Znaki przypisów dolnych"/>
    <w:uiPriority w:val="99"/>
    <w:rsid w:val="000A29A4"/>
    <w:rPr>
      <w:vertAlign w:val="superscript"/>
    </w:rPr>
  </w:style>
  <w:style w:type="paragraph" w:customStyle="1" w:styleId="Tekstpodstawowy211">
    <w:name w:val="Tekst podstawowy 211"/>
    <w:basedOn w:val="Normalny"/>
    <w:uiPriority w:val="99"/>
    <w:rsid w:val="005D2047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BodyText20">
    <w:name w:val="Body Text 20"/>
    <w:basedOn w:val="Normalny"/>
    <w:uiPriority w:val="99"/>
    <w:rsid w:val="00413165"/>
    <w:pPr>
      <w:jc w:val="both"/>
    </w:pPr>
    <w:rPr>
      <w:rFonts w:ascii="Arial" w:hAnsi="Arial" w:cs="Arial"/>
    </w:rPr>
  </w:style>
  <w:style w:type="paragraph" w:styleId="Nagwekspisutreci">
    <w:name w:val="TOC Heading"/>
    <w:basedOn w:val="Nagwek1"/>
    <w:next w:val="Normalny"/>
    <w:uiPriority w:val="99"/>
    <w:qFormat/>
    <w:rsid w:val="00B22F14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color w:val="365F91"/>
      <w:kern w:val="0"/>
    </w:rPr>
  </w:style>
  <w:style w:type="paragraph" w:styleId="Spistreci3">
    <w:name w:val="toc 3"/>
    <w:basedOn w:val="Normalny"/>
    <w:next w:val="Normalny"/>
    <w:autoRedefine/>
    <w:uiPriority w:val="99"/>
    <w:semiHidden/>
    <w:rsid w:val="00B22F14"/>
    <w:pPr>
      <w:spacing w:after="100"/>
      <w:ind w:left="480"/>
    </w:pPr>
  </w:style>
  <w:style w:type="character" w:customStyle="1" w:styleId="txt">
    <w:name w:val="txt"/>
    <w:basedOn w:val="Domylnaczcionkaakapitu"/>
    <w:uiPriority w:val="99"/>
    <w:rsid w:val="00F272EF"/>
    <w:rPr>
      <w:rFonts w:cs="Times New Roman"/>
    </w:rPr>
  </w:style>
  <w:style w:type="paragraph" w:customStyle="1" w:styleId="buttons">
    <w:name w:val="buttons"/>
    <w:basedOn w:val="Normalny"/>
    <w:uiPriority w:val="99"/>
    <w:rsid w:val="005D526F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6C5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C5559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6C5559"/>
    <w:rPr>
      <w:rFonts w:cs="Times New Roman"/>
      <w:vertAlign w:val="superscript"/>
    </w:rPr>
  </w:style>
  <w:style w:type="character" w:customStyle="1" w:styleId="apple-converted-space">
    <w:name w:val="apple-converted-space"/>
    <w:basedOn w:val="Domylnaczcionkaakapitu"/>
    <w:rsid w:val="00605B65"/>
  </w:style>
  <w:style w:type="paragraph" w:styleId="Zwykytekst">
    <w:name w:val="Plain Text"/>
    <w:basedOn w:val="Normalny"/>
    <w:link w:val="ZwykytekstZnak"/>
    <w:uiPriority w:val="99"/>
    <w:semiHidden/>
    <w:unhideWhenUsed/>
    <w:rsid w:val="00763FDF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3FDF"/>
    <w:rPr>
      <w:sz w:val="24"/>
      <w:szCs w:val="24"/>
    </w:rPr>
  </w:style>
  <w:style w:type="paragraph" w:styleId="Bezodstpw">
    <w:name w:val="No Spacing"/>
    <w:uiPriority w:val="1"/>
    <w:qFormat/>
    <w:rsid w:val="00F949A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23">
          <w:marLeft w:val="0"/>
          <w:marRight w:val="0"/>
          <w:marTop w:val="0"/>
          <w:marBottom w:val="0"/>
          <w:divBdr>
            <w:top w:val="single" w:sz="6" w:space="0" w:color="A09C9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5">
              <w:marLeft w:val="0"/>
              <w:marRight w:val="4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909">
                  <w:marLeft w:val="36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6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6" w:color="F5F6F8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7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9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6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6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6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7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6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83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968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9683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7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9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5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7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20968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9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683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09683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24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7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40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09683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9683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8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09683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4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7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09683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96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68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96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68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68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683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9683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3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9683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683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6836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096840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9683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83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09683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09683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683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6836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68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9683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8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68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C2BD6-7C06-4492-A459-4BE3E4A8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2023-11-20T10:23:00Z</dcterms:created>
  <dcterms:modified xsi:type="dcterms:W3CDTF">2024-10-07T06:24:00Z</dcterms:modified>
</cp:coreProperties>
</file>