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4726F" w14:textId="3DEC64A3" w:rsidR="002E5D66" w:rsidRDefault="002E5D66" w:rsidP="00F0253A">
      <w:pPr>
        <w:tabs>
          <w:tab w:val="left" w:pos="5812"/>
        </w:tabs>
        <w:suppressAutoHyphens w:val="0"/>
        <w:rPr>
          <w:rFonts w:ascii="Arial Narrow" w:eastAsia="Arial Unicode MS" w:hAnsi="Arial Narrow" w:cs="Arial Narrow"/>
          <w:kern w:val="0"/>
          <w:lang w:eastAsia="ar-SA"/>
        </w:rPr>
      </w:pPr>
    </w:p>
    <w:p w14:paraId="045A3B7E" w14:textId="3BF43167" w:rsidR="00F170CB" w:rsidRPr="0011410B" w:rsidRDefault="00F170CB" w:rsidP="0011410B">
      <w:pPr>
        <w:tabs>
          <w:tab w:val="left" w:pos="5812"/>
        </w:tabs>
        <w:suppressAutoHyphens w:val="0"/>
        <w:jc w:val="right"/>
        <w:rPr>
          <w:rFonts w:ascii="Arial" w:eastAsia="Times New Roman" w:hAnsi="Arial" w:cs="Arial"/>
          <w:iCs/>
          <w:kern w:val="0"/>
          <w:sz w:val="24"/>
          <w:szCs w:val="24"/>
          <w:lang w:eastAsia="pl-PL"/>
        </w:rPr>
      </w:pPr>
      <w:bookmarkStart w:id="0" w:name="_GoBack"/>
      <w:bookmarkEnd w:id="0"/>
      <w:r w:rsidRPr="00F170CB">
        <w:rPr>
          <w:rFonts w:ascii="Arial" w:eastAsia="Times New Roman" w:hAnsi="Arial" w:cs="Arial"/>
          <w:iCs/>
          <w:kern w:val="0"/>
          <w:sz w:val="24"/>
          <w:szCs w:val="24"/>
          <w:lang w:eastAsia="pl-PL"/>
        </w:rPr>
        <w:t>załącznik nr 2 – wykaz zrealizowanych usług</w:t>
      </w:r>
    </w:p>
    <w:p w14:paraId="14A905E7" w14:textId="77777777" w:rsidR="00F170CB" w:rsidRPr="00F170CB" w:rsidRDefault="00F170CB" w:rsidP="00F170CB">
      <w:pPr>
        <w:tabs>
          <w:tab w:val="left" w:pos="5812"/>
        </w:tabs>
        <w:suppressAutoHyphens w:val="0"/>
        <w:spacing w:after="0" w:line="360" w:lineRule="auto"/>
        <w:ind w:right="-828"/>
        <w:rPr>
          <w:rFonts w:ascii="Arial" w:eastAsia="Arial Narrow" w:hAnsi="Arial" w:cs="Arial"/>
          <w:sz w:val="24"/>
          <w:szCs w:val="24"/>
          <w:lang w:eastAsia="pl-PL"/>
        </w:rPr>
      </w:pPr>
      <w:r w:rsidRPr="00F170CB">
        <w:rPr>
          <w:rFonts w:ascii="Arial" w:eastAsia="Arial Narrow" w:hAnsi="Arial" w:cs="Arial"/>
          <w:sz w:val="24"/>
          <w:szCs w:val="24"/>
          <w:lang w:eastAsia="pl-PL"/>
        </w:rPr>
        <w:t xml:space="preserve">     ……………………………………………</w:t>
      </w:r>
    </w:p>
    <w:p w14:paraId="33541A14" w14:textId="77777777" w:rsidR="00F170CB" w:rsidRPr="00F170CB" w:rsidRDefault="00F170CB" w:rsidP="00F170CB">
      <w:pPr>
        <w:tabs>
          <w:tab w:val="left" w:pos="5812"/>
        </w:tabs>
        <w:suppressAutoHyphens w:val="0"/>
        <w:spacing w:after="0" w:line="360" w:lineRule="auto"/>
        <w:ind w:right="-288"/>
        <w:rPr>
          <w:rFonts w:ascii="Arial" w:eastAsia="Arial Narrow" w:hAnsi="Arial" w:cs="Arial"/>
          <w:sz w:val="24"/>
          <w:szCs w:val="24"/>
          <w:lang w:eastAsia="pl-PL"/>
        </w:rPr>
      </w:pPr>
      <w:r w:rsidRPr="00F170CB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F170CB">
        <w:rPr>
          <w:rFonts w:ascii="Arial" w:eastAsia="Times New Roman" w:hAnsi="Arial" w:cs="Arial"/>
          <w:sz w:val="24"/>
          <w:szCs w:val="24"/>
          <w:lang w:eastAsia="pl-PL"/>
        </w:rPr>
        <w:t>(pieczątka wykonawcy, nazwa, adres)</w:t>
      </w:r>
    </w:p>
    <w:p w14:paraId="3C793CB8" w14:textId="77777777" w:rsidR="00F170CB" w:rsidRPr="00F170CB" w:rsidRDefault="00F170CB" w:rsidP="00F170CB">
      <w:pPr>
        <w:tabs>
          <w:tab w:val="left" w:pos="5812"/>
        </w:tabs>
        <w:suppressAutoHyphens w:val="0"/>
        <w:spacing w:after="0" w:line="360" w:lineRule="auto"/>
        <w:ind w:right="-288"/>
        <w:jc w:val="both"/>
        <w:rPr>
          <w:rFonts w:ascii="Arial" w:eastAsia="Arial Narrow" w:hAnsi="Arial" w:cs="Arial"/>
          <w:sz w:val="24"/>
          <w:szCs w:val="24"/>
          <w:lang w:eastAsia="pl-PL"/>
        </w:rPr>
      </w:pPr>
      <w:r w:rsidRPr="00F170CB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F170CB">
        <w:rPr>
          <w:rFonts w:ascii="Arial" w:eastAsia="Times New Roman" w:hAnsi="Arial" w:cs="Arial"/>
          <w:sz w:val="24"/>
          <w:szCs w:val="24"/>
          <w:lang w:eastAsia="pl-PL"/>
        </w:rPr>
        <w:t>tel.........................fax............................</w:t>
      </w:r>
    </w:p>
    <w:p w14:paraId="5CB1DDBA" w14:textId="36A7C3B8" w:rsidR="0011410B" w:rsidRDefault="00F170CB" w:rsidP="00595861">
      <w:pPr>
        <w:tabs>
          <w:tab w:val="left" w:pos="5812"/>
        </w:tabs>
        <w:suppressAutoHyphens w:val="0"/>
        <w:spacing w:after="0" w:line="360" w:lineRule="auto"/>
        <w:ind w:right="-28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70CB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F170CB">
        <w:rPr>
          <w:rFonts w:ascii="Arial" w:eastAsia="Times New Roman" w:hAnsi="Arial" w:cs="Arial"/>
          <w:sz w:val="24"/>
          <w:szCs w:val="24"/>
          <w:lang w:eastAsia="pl-PL"/>
        </w:rPr>
        <w:t>ul...........................................................</w:t>
      </w:r>
    </w:p>
    <w:p w14:paraId="6A914477" w14:textId="77777777" w:rsidR="00595861" w:rsidRPr="00595861" w:rsidRDefault="00595861" w:rsidP="00595861">
      <w:pPr>
        <w:tabs>
          <w:tab w:val="left" w:pos="5812"/>
        </w:tabs>
        <w:suppressAutoHyphens w:val="0"/>
        <w:spacing w:after="0" w:line="360" w:lineRule="auto"/>
        <w:ind w:right="-288"/>
        <w:jc w:val="both"/>
        <w:rPr>
          <w:rFonts w:ascii="Arial" w:eastAsia="Arial Narrow" w:hAnsi="Arial" w:cs="Arial"/>
          <w:sz w:val="24"/>
          <w:szCs w:val="24"/>
          <w:lang w:eastAsia="pl-PL"/>
        </w:rPr>
      </w:pPr>
    </w:p>
    <w:p w14:paraId="41156447" w14:textId="189607DB" w:rsidR="00F170CB" w:rsidRPr="00F170CB" w:rsidRDefault="00F170CB" w:rsidP="00F170CB">
      <w:pPr>
        <w:ind w:right="-828"/>
        <w:jc w:val="center"/>
        <w:rPr>
          <w:rFonts w:ascii="Arial" w:hAnsi="Arial" w:cs="Arial"/>
          <w:b/>
          <w:bCs/>
          <w:sz w:val="24"/>
          <w:szCs w:val="24"/>
        </w:rPr>
      </w:pPr>
      <w:r w:rsidRPr="00F170CB">
        <w:rPr>
          <w:rFonts w:ascii="Arial" w:hAnsi="Arial" w:cs="Arial"/>
          <w:b/>
          <w:bCs/>
          <w:sz w:val="24"/>
          <w:szCs w:val="24"/>
        </w:rPr>
        <w:t>WYKAZ ZREALIZOWANYCH USŁUG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717"/>
        <w:gridCol w:w="3911"/>
      </w:tblGrid>
      <w:tr w:rsidR="00F170CB" w14:paraId="601950DE" w14:textId="77777777" w:rsidTr="00F170CB">
        <w:trPr>
          <w:trHeight w:val="7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3BB7" w14:textId="77777777" w:rsidR="00F170CB" w:rsidRPr="00F170CB" w:rsidRDefault="00F170CB" w:rsidP="00163678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  <w:r w:rsidRPr="00F170CB">
              <w:rPr>
                <w:rFonts w:ascii="Arial" w:hAnsi="Arial" w:cs="Arial"/>
                <w:sz w:val="20"/>
                <w:szCs w:val="20"/>
              </w:rPr>
              <w:t>L.P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A2EB" w14:textId="1FBB89AE" w:rsidR="00F170CB" w:rsidRPr="00F170CB" w:rsidRDefault="00F170CB" w:rsidP="00F170CB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  <w:r w:rsidRPr="00F170CB">
              <w:rPr>
                <w:rFonts w:ascii="Arial" w:hAnsi="Arial" w:cs="Arial"/>
                <w:sz w:val="20"/>
                <w:szCs w:val="20"/>
              </w:rPr>
              <w:t xml:space="preserve">DATA WYKONANIA </w:t>
            </w:r>
            <w:r w:rsidRPr="00F170CB">
              <w:rPr>
                <w:rFonts w:ascii="Arial" w:hAnsi="Arial" w:cs="Arial"/>
                <w:sz w:val="20"/>
                <w:szCs w:val="20"/>
              </w:rPr>
              <w:br/>
              <w:t>USŁUGI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3546" w14:textId="77777777" w:rsidR="00F170CB" w:rsidRPr="00F170CB" w:rsidRDefault="00F170CB" w:rsidP="00F170CB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  <w:r w:rsidRPr="00F170CB">
              <w:rPr>
                <w:rFonts w:ascii="Arial" w:hAnsi="Arial" w:cs="Arial"/>
                <w:sz w:val="20"/>
                <w:szCs w:val="20"/>
              </w:rPr>
              <w:t xml:space="preserve">NAZWA REALIZOWANEJ </w:t>
            </w:r>
            <w:r w:rsidRPr="00F170CB">
              <w:rPr>
                <w:rFonts w:ascii="Arial" w:hAnsi="Arial" w:cs="Arial"/>
                <w:sz w:val="20"/>
                <w:szCs w:val="20"/>
              </w:rPr>
              <w:br/>
              <w:t>USŁUGI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5A84" w14:textId="3ACBA1E5" w:rsidR="00F170CB" w:rsidRPr="00F170CB" w:rsidRDefault="00F170CB" w:rsidP="00F170CB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  <w:r w:rsidRPr="00F170CB">
              <w:rPr>
                <w:rFonts w:ascii="Arial" w:hAnsi="Arial" w:cs="Arial"/>
                <w:sz w:val="20"/>
                <w:szCs w:val="20"/>
              </w:rPr>
              <w:t xml:space="preserve">NAZWA ZAMAWIAJĄCEGO, DLA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170CB">
              <w:rPr>
                <w:rFonts w:ascii="Arial" w:hAnsi="Arial" w:cs="Arial"/>
                <w:sz w:val="20"/>
                <w:szCs w:val="20"/>
              </w:rPr>
              <w:t xml:space="preserve">KTÓREGO REALIZOWANO USŁUGĘ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170CB">
              <w:rPr>
                <w:rFonts w:ascii="Arial" w:hAnsi="Arial" w:cs="Arial"/>
                <w:sz w:val="20"/>
                <w:szCs w:val="20"/>
              </w:rPr>
              <w:t>(ADRES, TEL.)</w:t>
            </w:r>
          </w:p>
        </w:tc>
      </w:tr>
      <w:tr w:rsidR="00F170CB" w14:paraId="05FC5A10" w14:textId="77777777" w:rsidTr="00F170CB">
        <w:trPr>
          <w:trHeight w:val="7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4976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1487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3EA9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E10C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</w:tr>
      <w:tr w:rsidR="00F170CB" w14:paraId="62F29A94" w14:textId="77777777" w:rsidTr="00F170CB">
        <w:trPr>
          <w:trHeight w:val="8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BCFA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A041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5CA3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AC2A" w14:textId="77777777" w:rsidR="00595861" w:rsidRDefault="00595861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</w:tr>
      <w:tr w:rsidR="00F170CB" w14:paraId="2E5E5886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F902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8203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B849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14BD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</w:tr>
      <w:tr w:rsidR="00F170CB" w14:paraId="6214E960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D98E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045D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E356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C4AD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</w:tr>
      <w:tr w:rsidR="00F170CB" w14:paraId="456DFBE6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392D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46AB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E75C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9B12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</w:tr>
      <w:tr w:rsidR="00F170CB" w14:paraId="43496A37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7704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BB7C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2E28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9185" w14:textId="77777777" w:rsidR="00F170CB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</w:tr>
      <w:tr w:rsidR="0011410B" w14:paraId="64271C9F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9CB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E767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3F46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26A2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</w:tr>
      <w:tr w:rsidR="0011410B" w14:paraId="3F859888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2084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4636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72CB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7BD0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</w:tr>
      <w:tr w:rsidR="0011410B" w14:paraId="78459C1F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68D3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1C4D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91E9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6C9E" w14:textId="77777777" w:rsidR="0011410B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</w:tr>
    </w:tbl>
    <w:p w14:paraId="199ED499" w14:textId="77777777" w:rsidR="00F170CB" w:rsidRDefault="00F170CB" w:rsidP="00D24417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</w:p>
    <w:p w14:paraId="555FFAD1" w14:textId="2BF3EE8B" w:rsidR="00F170CB" w:rsidRDefault="00F170CB" w:rsidP="00F170CB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0D9572F" w14:textId="708C047F" w:rsidR="00F170CB" w:rsidRPr="00F93B4C" w:rsidRDefault="00F170CB" w:rsidP="00F170CB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data, podpis i pieczęć wykonawcy</w:t>
      </w:r>
    </w:p>
    <w:sectPr w:rsidR="00F170CB" w:rsidRPr="00F93B4C" w:rsidSect="0011410B">
      <w:headerReference w:type="default" r:id="rId8"/>
      <w:footerReference w:type="default" r:id="rId9"/>
      <w:pgSz w:w="11906" w:h="16838"/>
      <w:pgMar w:top="1134" w:right="1417" w:bottom="1417" w:left="1417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210CBD" w14:textId="77777777" w:rsidR="00303121" w:rsidRDefault="00303121" w:rsidP="006A1852">
      <w:pPr>
        <w:spacing w:after="0" w:line="240" w:lineRule="auto"/>
      </w:pPr>
      <w:r>
        <w:separator/>
      </w:r>
    </w:p>
  </w:endnote>
  <w:endnote w:type="continuationSeparator" w:id="0">
    <w:p w14:paraId="5A3679EE" w14:textId="77777777" w:rsidR="00303121" w:rsidRDefault="00303121" w:rsidP="006A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3ED89" w14:textId="63C600BF" w:rsidR="006A1852" w:rsidRPr="006A1852" w:rsidRDefault="00CC386C" w:rsidP="006A1852">
    <w:pPr>
      <w:pStyle w:val="Default"/>
      <w:rPr>
        <w:rFonts w:asciiTheme="minorHAnsi" w:hAnsiTheme="minorHAnsi" w:cstheme="minorHAnsi"/>
        <w:sz w:val="20"/>
        <w:szCs w:val="20"/>
      </w:rPr>
    </w:pPr>
    <w:r w:rsidRPr="006A1852">
      <w:rPr>
        <w:noProof/>
        <w:lang w:eastAsia="pl-PL"/>
      </w:rPr>
      <w:drawing>
        <wp:inline distT="0" distB="0" distL="0" distR="0" wp14:anchorId="3E177EEC" wp14:editId="6F448D17">
          <wp:extent cx="5760720" cy="786765"/>
          <wp:effectExtent l="0" t="0" r="0" b="0"/>
          <wp:docPr id="464252082" name="Obraz 464252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5B741" w14:textId="77777777" w:rsidR="00303121" w:rsidRDefault="00303121" w:rsidP="006A1852">
      <w:pPr>
        <w:spacing w:after="0" w:line="240" w:lineRule="auto"/>
      </w:pPr>
      <w:r>
        <w:separator/>
      </w:r>
    </w:p>
  </w:footnote>
  <w:footnote w:type="continuationSeparator" w:id="0">
    <w:p w14:paraId="5D062278" w14:textId="77777777" w:rsidR="00303121" w:rsidRDefault="00303121" w:rsidP="006A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2C7E8" w14:textId="5957F80B" w:rsidR="006A1852" w:rsidRDefault="001330A9">
    <w:pPr>
      <w:pStyle w:val="Nagwek"/>
    </w:pPr>
    <w:r w:rsidRPr="00DA7EEE">
      <w:rPr>
        <w:rFonts w:cstheme="minorHAnsi"/>
        <w:noProof/>
        <w:sz w:val="24"/>
        <w:szCs w:val="24"/>
        <w:lang w:eastAsia="pl-PL"/>
      </w:rPr>
      <w:drawing>
        <wp:anchor distT="0" distB="0" distL="114935" distR="114935" simplePos="0" relativeHeight="251659264" behindDoc="0" locked="0" layoutInCell="1" allowOverlap="1" wp14:anchorId="1DA1DC52" wp14:editId="1ED39A3C">
          <wp:simplePos x="0" y="0"/>
          <wp:positionH relativeFrom="margin">
            <wp:align>right</wp:align>
          </wp:positionH>
          <wp:positionV relativeFrom="paragraph">
            <wp:posOffset>-15240</wp:posOffset>
          </wp:positionV>
          <wp:extent cx="1454150" cy="537845"/>
          <wp:effectExtent l="0" t="0" r="0" b="0"/>
          <wp:wrapNone/>
          <wp:docPr id="1046273044" name="Obraz 10462730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5378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D8CE39D" wp14:editId="33478688">
          <wp:simplePos x="0" y="0"/>
          <wp:positionH relativeFrom="margin">
            <wp:align>center</wp:align>
          </wp:positionH>
          <wp:positionV relativeFrom="page">
            <wp:posOffset>333375</wp:posOffset>
          </wp:positionV>
          <wp:extent cx="1466850" cy="733425"/>
          <wp:effectExtent l="0" t="0" r="0" b="0"/>
          <wp:wrapTight wrapText="bothSides">
            <wp:wrapPolygon edited="0">
              <wp:start x="7574" y="1683"/>
              <wp:lineTo x="2805" y="6171"/>
              <wp:lineTo x="2525" y="11782"/>
              <wp:lineTo x="3927" y="11782"/>
              <wp:lineTo x="3927" y="14587"/>
              <wp:lineTo x="5891" y="17953"/>
              <wp:lineTo x="7855" y="19075"/>
              <wp:lineTo x="13465" y="19075"/>
              <wp:lineTo x="18514" y="12904"/>
              <wp:lineTo x="19075" y="7855"/>
              <wp:lineTo x="16831" y="3927"/>
              <wp:lineTo x="12904" y="1683"/>
              <wp:lineTo x="7574" y="1683"/>
            </wp:wrapPolygon>
          </wp:wrapTight>
          <wp:docPr id="1117533328" name="Obraz 1117533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sz w:val="24"/>
        <w:szCs w:val="24"/>
        <w:lang w:eastAsia="pl-PL"/>
      </w:rPr>
      <w:drawing>
        <wp:anchor distT="0" distB="0" distL="114935" distR="114935" simplePos="0" relativeHeight="251660288" behindDoc="0" locked="0" layoutInCell="1" allowOverlap="1" wp14:anchorId="1F2E90D2" wp14:editId="3DF92E62">
          <wp:simplePos x="0" y="0"/>
          <wp:positionH relativeFrom="margin">
            <wp:posOffset>-158750</wp:posOffset>
          </wp:positionH>
          <wp:positionV relativeFrom="paragraph">
            <wp:posOffset>33655</wp:posOffset>
          </wp:positionV>
          <wp:extent cx="1630697" cy="491319"/>
          <wp:effectExtent l="0" t="0" r="7620" b="4445"/>
          <wp:wrapNone/>
          <wp:docPr id="462248805" name="Obraz 462248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97" cy="491319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410359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B"/>
    <w:multiLevelType w:val="multilevel"/>
    <w:tmpl w:val="0000000B"/>
    <w:name w:val="WW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C"/>
    <w:multiLevelType w:val="multilevel"/>
    <w:tmpl w:val="ADD8E606"/>
    <w:name w:val="WW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D"/>
    <w:multiLevelType w:val="multilevel"/>
    <w:tmpl w:val="0000000D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18"/>
    <w:multiLevelType w:val="multilevel"/>
    <w:tmpl w:val="52B08B86"/>
    <w:name w:val="WW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zsjAzMTMyMzQxMDFR0lEKTi0uzszPAykwrAUA8y2XOywAAAA="/>
  </w:docVars>
  <w:rsids>
    <w:rsidRoot w:val="001C08EC"/>
    <w:rsid w:val="000233F0"/>
    <w:rsid w:val="00042716"/>
    <w:rsid w:val="00046417"/>
    <w:rsid w:val="00071FA5"/>
    <w:rsid w:val="000C0528"/>
    <w:rsid w:val="000C78DE"/>
    <w:rsid w:val="000F5676"/>
    <w:rsid w:val="001069DA"/>
    <w:rsid w:val="00112455"/>
    <w:rsid w:val="0011410B"/>
    <w:rsid w:val="00125F40"/>
    <w:rsid w:val="001330A9"/>
    <w:rsid w:val="00175DEB"/>
    <w:rsid w:val="001B4508"/>
    <w:rsid w:val="001C08EC"/>
    <w:rsid w:val="001E0EB2"/>
    <w:rsid w:val="001F4481"/>
    <w:rsid w:val="002726FC"/>
    <w:rsid w:val="002B5D3E"/>
    <w:rsid w:val="002E5A1E"/>
    <w:rsid w:val="002E5D66"/>
    <w:rsid w:val="00303121"/>
    <w:rsid w:val="00343D23"/>
    <w:rsid w:val="003B6F39"/>
    <w:rsid w:val="003C16D4"/>
    <w:rsid w:val="00422291"/>
    <w:rsid w:val="00445F12"/>
    <w:rsid w:val="004B2DEE"/>
    <w:rsid w:val="004C2660"/>
    <w:rsid w:val="004E42D8"/>
    <w:rsid w:val="005862FE"/>
    <w:rsid w:val="00587B95"/>
    <w:rsid w:val="00591B76"/>
    <w:rsid w:val="00595861"/>
    <w:rsid w:val="005A0EDE"/>
    <w:rsid w:val="005B43FB"/>
    <w:rsid w:val="005D03ED"/>
    <w:rsid w:val="00672A83"/>
    <w:rsid w:val="006A1852"/>
    <w:rsid w:val="006F4685"/>
    <w:rsid w:val="006F7592"/>
    <w:rsid w:val="00707146"/>
    <w:rsid w:val="007074BB"/>
    <w:rsid w:val="007138A4"/>
    <w:rsid w:val="00734E57"/>
    <w:rsid w:val="00743E18"/>
    <w:rsid w:val="00745057"/>
    <w:rsid w:val="0074723C"/>
    <w:rsid w:val="007756E6"/>
    <w:rsid w:val="007B38F2"/>
    <w:rsid w:val="007E5974"/>
    <w:rsid w:val="007F3EF5"/>
    <w:rsid w:val="0082563B"/>
    <w:rsid w:val="00837C3F"/>
    <w:rsid w:val="008D67FA"/>
    <w:rsid w:val="00951028"/>
    <w:rsid w:val="009740E7"/>
    <w:rsid w:val="00977A31"/>
    <w:rsid w:val="00981E83"/>
    <w:rsid w:val="009A46B9"/>
    <w:rsid w:val="009C26A1"/>
    <w:rsid w:val="009C5A75"/>
    <w:rsid w:val="00A72061"/>
    <w:rsid w:val="00AF1A0A"/>
    <w:rsid w:val="00B04782"/>
    <w:rsid w:val="00B36C4F"/>
    <w:rsid w:val="00B44563"/>
    <w:rsid w:val="00B5112F"/>
    <w:rsid w:val="00BB18C0"/>
    <w:rsid w:val="00BC7078"/>
    <w:rsid w:val="00BF5806"/>
    <w:rsid w:val="00C50ECF"/>
    <w:rsid w:val="00C7070B"/>
    <w:rsid w:val="00C72813"/>
    <w:rsid w:val="00CC386C"/>
    <w:rsid w:val="00D24417"/>
    <w:rsid w:val="00D67624"/>
    <w:rsid w:val="00D705D2"/>
    <w:rsid w:val="00DE7DC6"/>
    <w:rsid w:val="00E34167"/>
    <w:rsid w:val="00EA2C15"/>
    <w:rsid w:val="00EA3B63"/>
    <w:rsid w:val="00EB76C1"/>
    <w:rsid w:val="00F0253A"/>
    <w:rsid w:val="00F170CB"/>
    <w:rsid w:val="00F3154F"/>
    <w:rsid w:val="00F93B4C"/>
    <w:rsid w:val="00FC0E19"/>
    <w:rsid w:val="00FD2A13"/>
    <w:rsid w:val="00FF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6D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660"/>
    <w:pPr>
      <w:suppressAutoHyphens/>
      <w:spacing w:after="200" w:line="276" w:lineRule="auto"/>
    </w:pPr>
    <w:rPr>
      <w:rFonts w:ascii="Calibri" w:eastAsia="SimSun" w:hAnsi="Calibri" w:cs="Calibri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852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link w:val="Nagwek3Znak"/>
    <w:uiPriority w:val="9"/>
    <w:qFormat/>
    <w:rsid w:val="001F4481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71F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FA5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1F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F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FA5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F4481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lp1,List Paragraph2,Bullet Number,Body MS Bullet,List Paragraph1,ISCG Numerowanie"/>
    <w:basedOn w:val="Normalny"/>
    <w:link w:val="AkapitzlistZnak"/>
    <w:uiPriority w:val="34"/>
    <w:qFormat/>
    <w:rsid w:val="003C16D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6A1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A1852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A1852"/>
  </w:style>
  <w:style w:type="paragraph" w:styleId="Stopka">
    <w:name w:val="footer"/>
    <w:basedOn w:val="Normalny"/>
    <w:link w:val="StopkaZnak"/>
    <w:uiPriority w:val="99"/>
    <w:unhideWhenUsed/>
    <w:rsid w:val="006A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852"/>
  </w:style>
  <w:style w:type="paragraph" w:customStyle="1" w:styleId="Default">
    <w:name w:val="Default"/>
    <w:rsid w:val="006A18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lp1 Znak,List Paragraph2 Znak"/>
    <w:link w:val="Akapitzlist"/>
    <w:qFormat/>
    <w:locked/>
    <w:rsid w:val="004C2660"/>
  </w:style>
  <w:style w:type="paragraph" w:styleId="Tekstblokowy">
    <w:name w:val="Block Text"/>
    <w:basedOn w:val="Normalny"/>
    <w:unhideWhenUsed/>
    <w:rsid w:val="00B5112F"/>
    <w:pPr>
      <w:suppressAutoHyphens w:val="0"/>
      <w:spacing w:after="0"/>
      <w:ind w:left="426" w:right="-648" w:hanging="181"/>
    </w:pPr>
    <w:rPr>
      <w:rFonts w:ascii="Arial Narrow" w:eastAsia="Times New Roman" w:hAnsi="Arial Narrow" w:cs="Times New Roman"/>
      <w:kern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5112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5112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146"/>
    <w:rPr>
      <w:rFonts w:ascii="Tahoma" w:eastAsia="SimSun" w:hAnsi="Tahoma" w:cs="Tahoma"/>
      <w:sz w:val="16"/>
      <w:szCs w:val="16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660"/>
    <w:pPr>
      <w:suppressAutoHyphens/>
      <w:spacing w:after="200" w:line="276" w:lineRule="auto"/>
    </w:pPr>
    <w:rPr>
      <w:rFonts w:ascii="Calibri" w:eastAsia="SimSun" w:hAnsi="Calibri" w:cs="Calibri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852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link w:val="Nagwek3Znak"/>
    <w:uiPriority w:val="9"/>
    <w:qFormat/>
    <w:rsid w:val="001F4481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71F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FA5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1F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F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FA5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F4481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lp1,List Paragraph2,Bullet Number,Body MS Bullet,List Paragraph1,ISCG Numerowanie"/>
    <w:basedOn w:val="Normalny"/>
    <w:link w:val="AkapitzlistZnak"/>
    <w:uiPriority w:val="34"/>
    <w:qFormat/>
    <w:rsid w:val="003C16D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6A1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A1852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A1852"/>
  </w:style>
  <w:style w:type="paragraph" w:styleId="Stopka">
    <w:name w:val="footer"/>
    <w:basedOn w:val="Normalny"/>
    <w:link w:val="StopkaZnak"/>
    <w:uiPriority w:val="99"/>
    <w:unhideWhenUsed/>
    <w:rsid w:val="006A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852"/>
  </w:style>
  <w:style w:type="paragraph" w:customStyle="1" w:styleId="Default">
    <w:name w:val="Default"/>
    <w:rsid w:val="006A18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lp1 Znak,List Paragraph2 Znak"/>
    <w:link w:val="Akapitzlist"/>
    <w:qFormat/>
    <w:locked/>
    <w:rsid w:val="004C2660"/>
  </w:style>
  <w:style w:type="paragraph" w:styleId="Tekstblokowy">
    <w:name w:val="Block Text"/>
    <w:basedOn w:val="Normalny"/>
    <w:unhideWhenUsed/>
    <w:rsid w:val="00B5112F"/>
    <w:pPr>
      <w:suppressAutoHyphens w:val="0"/>
      <w:spacing w:after="0"/>
      <w:ind w:left="426" w:right="-648" w:hanging="181"/>
    </w:pPr>
    <w:rPr>
      <w:rFonts w:ascii="Arial Narrow" w:eastAsia="Times New Roman" w:hAnsi="Arial Narrow" w:cs="Times New Roman"/>
      <w:kern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5112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5112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146"/>
    <w:rPr>
      <w:rFonts w:ascii="Tahoma" w:eastAsia="SimSun" w:hAnsi="Tahoma" w:cs="Tahoma"/>
      <w:sz w:val="16"/>
      <w:szCs w:val="16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a.krzaczkowska</dc:creator>
  <cp:keywords/>
  <dc:description/>
  <cp:lastModifiedBy>m.nitka</cp:lastModifiedBy>
  <cp:revision>6</cp:revision>
  <cp:lastPrinted>2023-10-12T10:52:00Z</cp:lastPrinted>
  <dcterms:created xsi:type="dcterms:W3CDTF">2023-09-12T10:36:00Z</dcterms:created>
  <dcterms:modified xsi:type="dcterms:W3CDTF">2024-11-06T09:24:00Z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7bac0533c9689bda948d8f95a13439ee1c16df22feae86c80ae3aa8a56e04a71</vt:lpwstr>
  </property>
</Properties>
</file>