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95DDC" w14:textId="77777777" w:rsidR="00D831A9" w:rsidRPr="00B70E33" w:rsidRDefault="00D831A9" w:rsidP="00D831A9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70E33">
        <w:rPr>
          <w:rFonts w:ascii="Arial" w:hAnsi="Arial" w:cs="Arial"/>
          <w:b/>
          <w:sz w:val="28"/>
          <w:szCs w:val="28"/>
        </w:rPr>
        <w:t>FORMULARZ OFERTOWY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7087"/>
      </w:tblGrid>
      <w:tr w:rsidR="00D112DA" w:rsidRPr="00B70E33" w14:paraId="25069A2B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894E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3AA5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4A8A675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2DA" w:rsidRPr="00B70E33" w14:paraId="58C4A951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17ED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8A55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15EB14C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2DA" w:rsidRPr="00B70E33" w14:paraId="2A8487D1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7A3F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Forma prawna działalności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72FE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0E4546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2DA" w:rsidRPr="00B70E33" w14:paraId="26036074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1A4B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Numer NIP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8004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5981250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2DA" w:rsidRPr="00B70E33" w14:paraId="15AE5014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105D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Numer REGON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B1E6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68DB6E5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2DA" w:rsidRPr="00B70E33" w14:paraId="470F3AEA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BD6C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Numer KRS/ wpis do CEIDG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ADE1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3405BD1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2DA" w:rsidRPr="00B70E33" w14:paraId="6C29D373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029E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Telefon/ fax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388B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58721D5" w14:textId="77777777" w:rsidR="00D831A9" w:rsidRPr="00B70E33" w:rsidRDefault="00D831A9" w:rsidP="00067B4A">
            <w:pPr>
              <w:spacing w:line="276" w:lineRule="auto"/>
              <w:ind w:left="-223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2DA" w:rsidRPr="00B70E33" w14:paraId="5311E549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D246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70E33">
              <w:rPr>
                <w:rFonts w:ascii="Arial" w:hAnsi="Arial" w:cs="Arial"/>
                <w:b/>
                <w:sz w:val="22"/>
                <w:szCs w:val="22"/>
              </w:rPr>
              <w:t>Adres e-mail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85B2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71D555" w14:textId="77777777" w:rsidR="00D831A9" w:rsidRPr="00B70E3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95FF54" w14:textId="7ACFD5DF" w:rsidR="00D831A9" w:rsidRPr="00B70E33" w:rsidRDefault="00D831A9" w:rsidP="00D831A9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70E33">
        <w:rPr>
          <w:rFonts w:ascii="Arial" w:hAnsi="Arial" w:cs="Arial"/>
          <w:sz w:val="22"/>
          <w:szCs w:val="22"/>
        </w:rPr>
        <w:t xml:space="preserve">W odpowiedzi na zapytanie ofertowe na </w:t>
      </w:r>
      <w:r w:rsidR="00A73A9C" w:rsidRPr="00B70E33">
        <w:rPr>
          <w:rFonts w:ascii="Arial" w:hAnsi="Arial" w:cs="Arial"/>
          <w:sz w:val="22"/>
          <w:szCs w:val="22"/>
        </w:rPr>
        <w:t xml:space="preserve">dostawę </w:t>
      </w:r>
      <w:r w:rsidR="00D112DA" w:rsidRPr="00B70E33">
        <w:rPr>
          <w:rFonts w:ascii="Arial" w:hAnsi="Arial" w:cs="Arial"/>
          <w:bCs/>
          <w:sz w:val="22"/>
          <w:szCs w:val="22"/>
        </w:rPr>
        <w:t>mobilnego homogenizator</w:t>
      </w:r>
      <w:r w:rsidR="00A73A9C" w:rsidRPr="00B70E33">
        <w:rPr>
          <w:rFonts w:ascii="Arial" w:hAnsi="Arial" w:cs="Arial"/>
          <w:bCs/>
          <w:sz w:val="22"/>
          <w:szCs w:val="22"/>
        </w:rPr>
        <w:t>a</w:t>
      </w:r>
      <w:r w:rsidR="00D112DA" w:rsidRPr="00B70E33">
        <w:rPr>
          <w:rFonts w:ascii="Arial" w:hAnsi="Arial" w:cs="Arial"/>
          <w:bCs/>
          <w:sz w:val="22"/>
          <w:szCs w:val="22"/>
        </w:rPr>
        <w:t xml:space="preserve"> przepływowego </w:t>
      </w:r>
      <w:r w:rsidRPr="00B70E33">
        <w:rPr>
          <w:rFonts w:ascii="Arial" w:hAnsi="Arial" w:cs="Arial"/>
          <w:sz w:val="22"/>
          <w:szCs w:val="22"/>
        </w:rPr>
        <w:t>z</w:t>
      </w:r>
      <w:r w:rsidR="00D90108" w:rsidRPr="00B70E33">
        <w:rPr>
          <w:rFonts w:ascii="Arial" w:hAnsi="Arial" w:cs="Arial"/>
          <w:sz w:val="22"/>
          <w:szCs w:val="22"/>
        </w:rPr>
        <w:t xml:space="preserve"> </w:t>
      </w:r>
      <w:r w:rsidRPr="00B70E33">
        <w:rPr>
          <w:rFonts w:ascii="Arial" w:hAnsi="Arial" w:cs="Arial"/>
          <w:sz w:val="22"/>
          <w:szCs w:val="22"/>
        </w:rPr>
        <w:t xml:space="preserve">dnia </w:t>
      </w:r>
      <w:r w:rsidR="00794D16">
        <w:rPr>
          <w:rFonts w:ascii="Arial" w:hAnsi="Arial" w:cs="Arial"/>
          <w:sz w:val="22"/>
          <w:szCs w:val="22"/>
        </w:rPr>
        <w:t>06</w:t>
      </w:r>
      <w:r w:rsidR="00D90108" w:rsidRPr="00B70E33">
        <w:rPr>
          <w:rFonts w:ascii="Arial" w:hAnsi="Arial" w:cs="Arial"/>
          <w:sz w:val="22"/>
          <w:szCs w:val="22"/>
        </w:rPr>
        <w:t>.</w:t>
      </w:r>
      <w:r w:rsidR="00794D16">
        <w:rPr>
          <w:rFonts w:ascii="Arial" w:hAnsi="Arial" w:cs="Arial"/>
          <w:sz w:val="22"/>
          <w:szCs w:val="22"/>
        </w:rPr>
        <w:t>11</w:t>
      </w:r>
      <w:r w:rsidR="00D90108" w:rsidRPr="00B70E33">
        <w:rPr>
          <w:rFonts w:ascii="Arial" w:hAnsi="Arial" w:cs="Arial"/>
          <w:sz w:val="22"/>
          <w:szCs w:val="22"/>
        </w:rPr>
        <w:t>.</w:t>
      </w:r>
      <w:r w:rsidRPr="00B70E33">
        <w:rPr>
          <w:rFonts w:ascii="Arial" w:hAnsi="Arial" w:cs="Arial"/>
          <w:sz w:val="22"/>
          <w:szCs w:val="22"/>
        </w:rPr>
        <w:t>2024 r.:</w:t>
      </w:r>
    </w:p>
    <w:p w14:paraId="4571233D" w14:textId="77777777" w:rsidR="00D831A9" w:rsidRPr="00B70E33" w:rsidRDefault="00D831A9" w:rsidP="00D831A9">
      <w:pPr>
        <w:spacing w:before="120"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  <w:lang w:val="x-none"/>
        </w:rPr>
      </w:pPr>
      <w:r w:rsidRPr="00B70E33">
        <w:rPr>
          <w:rFonts w:ascii="Arial" w:hAnsi="Arial" w:cs="Arial"/>
          <w:b/>
          <w:bCs/>
          <w:kern w:val="0"/>
          <w:sz w:val="22"/>
          <w:szCs w:val="22"/>
        </w:rPr>
        <w:t>KRYTERIA OCENY OFERT:</w:t>
      </w:r>
    </w:p>
    <w:p w14:paraId="0EC04419" w14:textId="77777777" w:rsidR="00EE4CC5" w:rsidRPr="00B70E33" w:rsidRDefault="00EE4CC5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B70E33">
        <w:rPr>
          <w:rFonts w:ascii="Arial" w:hAnsi="Arial" w:cs="Arial"/>
          <w:sz w:val="22"/>
          <w:szCs w:val="22"/>
        </w:rPr>
        <w:t>Oświadczam, że oferuję wykonanie dostawy będącej przedmiotem zamówienia opisanym w zapytaniu ofertowym za cenę ……..…… PLN brutto (słownie: ……………………………………….……), w tym:</w:t>
      </w:r>
    </w:p>
    <w:p w14:paraId="01013EC4" w14:textId="77777777" w:rsidR="00EE4CC5" w:rsidRPr="00B70E33" w:rsidRDefault="00EE4CC5" w:rsidP="00067B4A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70E33">
        <w:rPr>
          <w:rFonts w:ascii="Arial" w:hAnsi="Arial" w:cs="Arial"/>
          <w:sz w:val="22"/>
          <w:szCs w:val="22"/>
        </w:rPr>
        <w:t>………………… PLN netto (słownie: ………………………………)</w:t>
      </w:r>
    </w:p>
    <w:p w14:paraId="27D183DA" w14:textId="77777777" w:rsidR="00EE4CC5" w:rsidRPr="00B70E33" w:rsidRDefault="00EE4CC5" w:rsidP="00EE4CC5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70E33">
        <w:rPr>
          <w:rFonts w:ascii="Arial" w:hAnsi="Arial" w:cs="Arial"/>
          <w:sz w:val="22"/>
          <w:szCs w:val="22"/>
        </w:rPr>
        <w:t>………………… podatku VAT (słownie: ……………………………….)</w:t>
      </w:r>
    </w:p>
    <w:p w14:paraId="317380AB" w14:textId="69AE9AA9" w:rsidR="00EE4CC5" w:rsidRPr="00B70E33" w:rsidRDefault="00EE4CC5" w:rsidP="00876C3A">
      <w:pPr>
        <w:widowControl/>
        <w:numPr>
          <w:ilvl w:val="0"/>
          <w:numId w:val="43"/>
        </w:numPr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Do formularza dołączam wypełnioną kartę parametrów technicznych (przedmiotowy środek dowodowy). Oświadczam, że karta parametrów technicznych stanowi część oferty.</w:t>
      </w:r>
    </w:p>
    <w:p w14:paraId="394A2131" w14:textId="77777777" w:rsidR="00D831A9" w:rsidRPr="00B70E33" w:rsidRDefault="00D831A9" w:rsidP="00D831A9">
      <w:pPr>
        <w:widowControl/>
        <w:spacing w:before="120"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B70E33">
        <w:rPr>
          <w:rFonts w:ascii="Arial" w:hAnsi="Arial" w:cs="Arial"/>
          <w:b/>
          <w:bCs/>
          <w:kern w:val="0"/>
          <w:sz w:val="22"/>
          <w:szCs w:val="22"/>
        </w:rPr>
        <w:t>POZOSTAŁE OŚWIADCZENIA:</w:t>
      </w:r>
    </w:p>
    <w:p w14:paraId="6BE837B4" w14:textId="77777777" w:rsidR="00D831A9" w:rsidRPr="00B70E33" w:rsidRDefault="00D831A9" w:rsidP="00876C3A">
      <w:pPr>
        <w:widowControl/>
        <w:numPr>
          <w:ilvl w:val="0"/>
          <w:numId w:val="43"/>
        </w:numPr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Oświadczam, że nie podlegam wykluczeniu z postępowania oraz spełniam warunki udziału w postępowaniu w zakresie wskazanym przez Zamawiającego w Zapytaniu ofertowym, a spełnienie warunku posiadania wiedzy i doświadczenia potwierdzam załączonymi dokumentami.</w:t>
      </w:r>
    </w:p>
    <w:p w14:paraId="58A982B7" w14:textId="77777777" w:rsidR="00D831A9" w:rsidRPr="00B70E33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0E33">
        <w:rPr>
          <w:rFonts w:ascii="Arial" w:hAnsi="Arial" w:cs="Arial"/>
          <w:sz w:val="22"/>
          <w:szCs w:val="22"/>
        </w:rPr>
        <w:t>Oświadczam, że uzyskałem konieczne informacje do przygotowania oferty.</w:t>
      </w:r>
    </w:p>
    <w:p w14:paraId="7A088051" w14:textId="77777777" w:rsidR="00D831A9" w:rsidRPr="00B70E33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Oświadczam, że akceptuję w całości wszystkie warunki zawarte w otrzymanej dokumentacji oraz gwarantuję wykonanie całości niniejszego zamówienia zgodnie z jej treścią.</w:t>
      </w:r>
    </w:p>
    <w:p w14:paraId="332F9B76" w14:textId="77777777" w:rsidR="00D831A9" w:rsidRPr="00B70E33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Oświadczam, że akceptuję załączony do Zapytania ofertowego wzór umowy i zobowiązuję się do jej podpisania.</w:t>
      </w:r>
    </w:p>
    <w:p w14:paraId="446BD768" w14:textId="77777777" w:rsidR="00D831A9" w:rsidRPr="00B70E33" w:rsidRDefault="00D831A9" w:rsidP="00876C3A">
      <w:pPr>
        <w:widowControl/>
        <w:numPr>
          <w:ilvl w:val="0"/>
          <w:numId w:val="43"/>
        </w:numPr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18"/>
          <w:szCs w:val="18"/>
        </w:rPr>
      </w:pPr>
      <w:r w:rsidRPr="00B70E33">
        <w:rPr>
          <w:rFonts w:ascii="Arial" w:hAnsi="Arial" w:cs="Arial"/>
          <w:kern w:val="0"/>
          <w:sz w:val="22"/>
          <w:szCs w:val="22"/>
        </w:rPr>
        <w:t>Oświadczam, że posiadam zdolność finansową do realizacji przedmiotu zamówienia.</w:t>
      </w:r>
    </w:p>
    <w:p w14:paraId="78338CF1" w14:textId="77777777" w:rsidR="00D831A9" w:rsidRPr="00B70E33" w:rsidRDefault="00D831A9" w:rsidP="00876C3A">
      <w:pPr>
        <w:widowControl/>
        <w:numPr>
          <w:ilvl w:val="0"/>
          <w:numId w:val="43"/>
        </w:numPr>
        <w:spacing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Oświadczam, że następujące części zamówienia zostaną powierzone do wykonania podwykonawcom:</w:t>
      </w:r>
    </w:p>
    <w:p w14:paraId="6CB2E36C" w14:textId="77777777" w:rsidR="00D831A9" w:rsidRPr="00B70E33" w:rsidRDefault="00D831A9" w:rsidP="00876C3A">
      <w:pPr>
        <w:widowControl/>
        <w:numPr>
          <w:ilvl w:val="0"/>
          <w:numId w:val="44"/>
        </w:numPr>
        <w:spacing w:line="276" w:lineRule="auto"/>
        <w:ind w:left="1145" w:hanging="357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lastRenderedPageBreak/>
        <w:t>………….</w:t>
      </w:r>
    </w:p>
    <w:p w14:paraId="25CB9967" w14:textId="77777777" w:rsidR="00D831A9" w:rsidRPr="00B70E33" w:rsidRDefault="00D831A9" w:rsidP="00876C3A">
      <w:pPr>
        <w:widowControl/>
        <w:numPr>
          <w:ilvl w:val="0"/>
          <w:numId w:val="44"/>
        </w:numPr>
        <w:spacing w:line="276" w:lineRule="auto"/>
        <w:ind w:left="1145" w:hanging="357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……….…</w:t>
      </w:r>
    </w:p>
    <w:p w14:paraId="0EC8BEF1" w14:textId="77777777" w:rsidR="00D831A9" w:rsidRPr="00B70E33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Dz. Urz. UE L 119 z 04.05.2016, str. 1, z </w:t>
      </w:r>
      <w:proofErr w:type="spellStart"/>
      <w:r w:rsidRPr="00B70E33">
        <w:rPr>
          <w:rFonts w:ascii="Arial" w:hAnsi="Arial" w:cs="Arial"/>
          <w:kern w:val="0"/>
          <w:sz w:val="22"/>
          <w:szCs w:val="22"/>
        </w:rPr>
        <w:t>późn</w:t>
      </w:r>
      <w:proofErr w:type="spellEnd"/>
      <w:r w:rsidRPr="00B70E33">
        <w:rPr>
          <w:rFonts w:ascii="Arial" w:hAnsi="Arial" w:cs="Arial"/>
          <w:kern w:val="0"/>
          <w:sz w:val="22"/>
          <w:szCs w:val="22"/>
        </w:rPr>
        <w:t>. zm.) wobec osób fizycznych, od których dane osobowe bezpośrednio lub pośrednio pozyskałem w celu ubiegania się o udzielenie zamówienia publicznego w niniejszym postępowaniu.</w:t>
      </w:r>
      <w:r w:rsidRPr="00B70E33">
        <w:rPr>
          <w:rStyle w:val="Odwoanieprzypisudolnego"/>
          <w:rFonts w:ascii="Arial" w:hAnsi="Arial" w:cs="Arial"/>
          <w:kern w:val="0"/>
          <w:sz w:val="22"/>
          <w:szCs w:val="22"/>
        </w:rPr>
        <w:footnoteReference w:id="1"/>
      </w:r>
    </w:p>
    <w:p w14:paraId="4651D1B5" w14:textId="77777777" w:rsidR="00D831A9" w:rsidRPr="00B70E33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Oświadczam, że jestem związany ofertą 30 dni od terminu składania ofert.</w:t>
      </w:r>
    </w:p>
    <w:p w14:paraId="03C065C1" w14:textId="77777777" w:rsidR="00EE4CC5" w:rsidRPr="00B70E33" w:rsidRDefault="00EE4CC5" w:rsidP="00EE4CC5">
      <w:pPr>
        <w:widowControl/>
        <w:suppressAutoHyphens w:val="0"/>
        <w:spacing w:before="120" w:line="276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Do formularza załączam:</w:t>
      </w:r>
    </w:p>
    <w:p w14:paraId="070C602E" w14:textId="77777777" w:rsidR="00EE4CC5" w:rsidRPr="00B70E33" w:rsidRDefault="00EE4CC5" w:rsidP="00876C3A">
      <w:pPr>
        <w:pStyle w:val="Akapitzlist"/>
        <w:widowControl/>
        <w:numPr>
          <w:ilvl w:val="0"/>
          <w:numId w:val="84"/>
        </w:numPr>
        <w:tabs>
          <w:tab w:val="left" w:pos="85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Wypełnioną kartę parametrów technicznych,</w:t>
      </w:r>
    </w:p>
    <w:p w14:paraId="00D267A2" w14:textId="77777777" w:rsidR="00EE4CC5" w:rsidRPr="00B70E33" w:rsidRDefault="00EE4CC5" w:rsidP="00876C3A">
      <w:pPr>
        <w:pStyle w:val="Akapitzlist"/>
        <w:widowControl/>
        <w:numPr>
          <w:ilvl w:val="0"/>
          <w:numId w:val="84"/>
        </w:numPr>
        <w:tabs>
          <w:tab w:val="left" w:pos="85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 xml:space="preserve">Dokumenty </w:t>
      </w:r>
      <w:r w:rsidRPr="00B70E33">
        <w:rPr>
          <w:rFonts w:ascii="Arial" w:hAnsi="Arial" w:cs="Arial"/>
          <w:sz w:val="22"/>
          <w:szCs w:val="22"/>
        </w:rPr>
        <w:t>potwierdzające spełnienie parametrów technicznych wymaganych przez Zamawiającego (np. karty katalogowe, specyfikacje) – pod rygorem odrzucenia oferty,</w:t>
      </w:r>
    </w:p>
    <w:p w14:paraId="22DE57B1" w14:textId="77777777" w:rsidR="00EE4CC5" w:rsidRPr="00B70E33" w:rsidRDefault="00EE4CC5" w:rsidP="00876C3A">
      <w:pPr>
        <w:pStyle w:val="Akapitzlist"/>
        <w:widowControl/>
        <w:numPr>
          <w:ilvl w:val="0"/>
          <w:numId w:val="84"/>
        </w:numPr>
        <w:tabs>
          <w:tab w:val="left" w:pos="851"/>
        </w:tabs>
        <w:suppressAutoHyphens w:val="0"/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Dokumenty potwierdzające spełnianie warunku wiedzy i doświadczenia</w:t>
      </w:r>
      <w:r w:rsidRPr="00B70E33">
        <w:t xml:space="preserve"> </w:t>
      </w:r>
      <w:r w:rsidRPr="00B70E33">
        <w:rPr>
          <w:rFonts w:ascii="Arial" w:hAnsi="Arial" w:cs="Arial"/>
          <w:kern w:val="0"/>
          <w:sz w:val="22"/>
          <w:szCs w:val="22"/>
        </w:rPr>
        <w:t>w realizacji przedsięwzięć podobnych do przedmiotu zamówienia – pod rygorem wykluczenia z postępowania.</w:t>
      </w:r>
    </w:p>
    <w:p w14:paraId="4BE6E266" w14:textId="77777777" w:rsidR="00D831A9" w:rsidRPr="00B70E33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3882E21" w14:textId="77777777" w:rsidR="00D831A9" w:rsidRPr="00B70E33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14:paraId="4A5EA857" w14:textId="77777777" w:rsidR="00D831A9" w:rsidRPr="00B70E33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14:paraId="2C6CF14A" w14:textId="77777777" w:rsidR="00D831A9" w:rsidRPr="00B70E33" w:rsidRDefault="00D831A9" w:rsidP="00D831A9">
      <w:pPr>
        <w:spacing w:line="276" w:lineRule="auto"/>
        <w:ind w:left="5760" w:firstLine="720"/>
        <w:rPr>
          <w:rFonts w:ascii="Arial" w:hAnsi="Arial" w:cs="Arial"/>
          <w:sz w:val="22"/>
          <w:szCs w:val="22"/>
        </w:rPr>
      </w:pPr>
      <w:r w:rsidRPr="00B70E33">
        <w:rPr>
          <w:rFonts w:ascii="Arial" w:hAnsi="Arial" w:cs="Arial"/>
          <w:sz w:val="22"/>
          <w:szCs w:val="22"/>
        </w:rPr>
        <w:t>/data i podpis Wykonawcy/</w:t>
      </w:r>
    </w:p>
    <w:p w14:paraId="2A001B2B" w14:textId="67D8648B" w:rsidR="0054571F" w:rsidRPr="00B70E33" w:rsidRDefault="00D831A9" w:rsidP="00D9559B">
      <w:pPr>
        <w:widowControl/>
        <w:suppressAutoHyphens w:val="0"/>
        <w:spacing w:after="160" w:line="259" w:lineRule="auto"/>
        <w:jc w:val="both"/>
        <w:rPr>
          <w:rFonts w:ascii="Arial" w:hAnsi="Arial" w:cs="Arial"/>
          <w:bCs/>
          <w:kern w:val="0"/>
          <w:sz w:val="22"/>
          <w:szCs w:val="22"/>
        </w:rPr>
      </w:pPr>
      <w:r w:rsidRPr="00B70E33">
        <w:br w:type="page"/>
      </w:r>
      <w:r w:rsidR="0054571F" w:rsidRPr="00B70E33">
        <w:rPr>
          <w:rFonts w:ascii="Arial" w:hAnsi="Arial" w:cs="Arial"/>
          <w:b/>
          <w:kern w:val="0"/>
          <w:sz w:val="22"/>
          <w:szCs w:val="22"/>
        </w:rPr>
        <w:lastRenderedPageBreak/>
        <w:t xml:space="preserve">Załącznik </w:t>
      </w:r>
      <w:r w:rsidR="0054571F" w:rsidRPr="00B70E33">
        <w:rPr>
          <w:rFonts w:ascii="Arial" w:hAnsi="Arial" w:cs="Arial"/>
          <w:kern w:val="0"/>
          <w:sz w:val="22"/>
          <w:szCs w:val="22"/>
        </w:rPr>
        <w:t xml:space="preserve">do Formularza ofertowego na </w:t>
      </w:r>
      <w:r w:rsidR="00D9559B" w:rsidRPr="00B70E33">
        <w:rPr>
          <w:rFonts w:ascii="Arial" w:hAnsi="Arial" w:cs="Arial"/>
          <w:bCs/>
          <w:sz w:val="22"/>
          <w:szCs w:val="22"/>
        </w:rPr>
        <w:t xml:space="preserve">dostawę mobilnego homogenizatora przepływowego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285"/>
        <w:gridCol w:w="2132"/>
        <w:gridCol w:w="2268"/>
      </w:tblGrid>
      <w:tr w:rsidR="00D9559B" w:rsidRPr="00B70E33" w14:paraId="6B73C491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1F1942" w14:textId="77777777" w:rsidR="00D9559B" w:rsidRPr="00B70E33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8F49D" w14:textId="77777777" w:rsidR="00D9559B" w:rsidRPr="00B70E33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Parametr techniczny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CD346" w14:textId="77777777" w:rsidR="00D9559B" w:rsidRPr="00B70E33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Waga [pkt]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F1ECAA" w14:textId="77777777" w:rsidR="00D9559B" w:rsidRPr="00B70E33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Parametry oferowanego urządzenia</w:t>
            </w:r>
          </w:p>
        </w:tc>
      </w:tr>
      <w:tr w:rsidR="00031DE1" w:rsidRPr="00B70E33" w14:paraId="7BE2D964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E357" w14:textId="77777777" w:rsidR="00031DE1" w:rsidRPr="00B70E33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AC5D" w14:textId="77777777" w:rsidR="00031DE1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Gwarancja powyżej 12 miesięcy na elementy konstrukcyjne:</w:t>
            </w:r>
          </w:p>
          <w:p w14:paraId="11B96014" w14:textId="77777777" w:rsidR="00031DE1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od 36 miesięcy – 20 pkt </w:t>
            </w:r>
          </w:p>
          <w:p w14:paraId="0FA78F26" w14:textId="77777777" w:rsidR="00031DE1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od 24 do mniej niż 36 miesięcy – 10 pkt</w:t>
            </w:r>
          </w:p>
          <w:p w14:paraId="2A2B5AE8" w14:textId="77777777" w:rsidR="00031DE1" w:rsidRDefault="00031DE1" w:rsidP="00031DE1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od 12 do mniej niż 24 miesięcy – 0 pkt</w:t>
            </w:r>
          </w:p>
          <w:p w14:paraId="34D8D757" w14:textId="5C4B2F4D" w:rsidR="00031DE1" w:rsidRPr="00B70E33" w:rsidRDefault="00031DE1" w:rsidP="00031DE1">
            <w:pPr>
              <w:widowControl/>
              <w:suppressAutoHyphens w:val="0"/>
              <w:jc w:val="both"/>
              <w:textAlignment w:val="baseline"/>
              <w:rPr>
                <w:rFonts w:ascii="Arial" w:eastAsia="Times New Roman" w:hAnsi="Arial" w:cstheme="minorHAnsi"/>
                <w:kern w:val="0"/>
                <w:sz w:val="20"/>
                <w:szCs w:val="20"/>
              </w:rPr>
            </w:pPr>
            <w:r>
              <w:rPr>
                <w:rFonts w:ascii="Arial" w:hAnsi="Arial" w:cstheme="minorHAnsi"/>
                <w:kern w:val="0"/>
                <w:sz w:val="20"/>
                <w:szCs w:val="20"/>
              </w:rPr>
              <w:t xml:space="preserve">Zamawiający będzie liczył jedynie pełne miesiące.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EEDB" w14:textId="1CC52C1B" w:rsidR="00031DE1" w:rsidRPr="00B70E33" w:rsidRDefault="00031DE1" w:rsidP="00031DE1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7FC" w14:textId="77777777" w:rsidR="00031DE1" w:rsidRPr="00B70E33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031DE1" w:rsidRPr="00B70E33" w14:paraId="2D9049C4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BECC" w14:textId="77777777" w:rsidR="00031DE1" w:rsidRPr="00B70E33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B562" w14:textId="77777777" w:rsidR="00031DE1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Gwarancja powyżej 12 miesięcy na </w:t>
            </w:r>
            <w:r>
              <w:rPr>
                <w:rFonts w:ascii="Arial" w:hAnsi="Arial" w:cs="Arial"/>
                <w:sz w:val="20"/>
                <w:szCs w:val="20"/>
              </w:rPr>
              <w:t>elementy ruchome i urządzenia elektryczne (pompy, falowniki itp.):</w:t>
            </w:r>
          </w:p>
          <w:p w14:paraId="13076CB0" w14:textId="77777777" w:rsidR="00031DE1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od 36 miesięcy – 20 pkt </w:t>
            </w:r>
          </w:p>
          <w:p w14:paraId="1EE1479F" w14:textId="77777777" w:rsidR="00031DE1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od 24 do mniej niż 36 miesięcy – 10 pkt</w:t>
            </w:r>
          </w:p>
          <w:p w14:paraId="438574A1" w14:textId="77777777" w:rsidR="00031DE1" w:rsidRDefault="00031DE1" w:rsidP="00031DE1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od 12 do mniej niż 24 miesięcy – 0 pkt</w:t>
            </w:r>
          </w:p>
          <w:p w14:paraId="296350D2" w14:textId="71D82478" w:rsidR="00031DE1" w:rsidRPr="00B70E33" w:rsidRDefault="00031DE1" w:rsidP="00031DE1">
            <w:pPr>
              <w:widowControl/>
              <w:suppressAutoHyphens w:val="0"/>
              <w:jc w:val="both"/>
              <w:textAlignment w:val="baseline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</w:rPr>
            </w:pPr>
            <w:r>
              <w:rPr>
                <w:rFonts w:ascii="Arial" w:hAnsi="Arial" w:cstheme="minorHAnsi"/>
                <w:kern w:val="0"/>
                <w:sz w:val="20"/>
                <w:szCs w:val="20"/>
              </w:rPr>
              <w:t xml:space="preserve">Zamawiający będzie liczył jedynie pełne miesiące.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5A8F" w14:textId="5E224BDC" w:rsidR="00031DE1" w:rsidRPr="00B70E33" w:rsidRDefault="00031DE1" w:rsidP="00031DE1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0ABA" w14:textId="77777777" w:rsidR="00031DE1" w:rsidRPr="00B70E33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031DE1" w:rsidRPr="00B70E33" w14:paraId="752C2B6A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BA60" w14:textId="77777777" w:rsidR="00031DE1" w:rsidRPr="00B70E33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D988" w14:textId="77777777" w:rsidR="00031DE1" w:rsidRDefault="00031DE1" w:rsidP="00031DE1">
            <w:pPr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Klasa energetyczna </w:t>
            </w:r>
          </w:p>
          <w:p w14:paraId="247C092D" w14:textId="1A8F271A" w:rsidR="00031DE1" w:rsidRPr="00B70E33" w:rsidRDefault="00031DE1" w:rsidP="00031DE1">
            <w:pPr>
              <w:widowControl/>
              <w:suppressAutoHyphens w:val="0"/>
              <w:jc w:val="both"/>
              <w:textAlignment w:val="baseline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Zamawiający przyzna 15 pkt w kryterium ofercie o najwyższej klasie energetycznej, każda kolejna oferta otrzyma o 3 pkt mniej.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BED7" w14:textId="0B0BF9FF" w:rsidR="00031DE1" w:rsidRPr="00B70E33" w:rsidRDefault="00031DE1" w:rsidP="00031DE1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207D" w14:textId="77777777" w:rsidR="00031DE1" w:rsidRPr="00B70E33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C7754B" w:rsidRPr="00B70E33" w14:paraId="4CD3EA41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7A71" w14:textId="77777777" w:rsidR="00C7754B" w:rsidRPr="00B70E33" w:rsidRDefault="00C7754B" w:rsidP="00C7754B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247E" w14:textId="01CA3363" w:rsidR="00C7754B" w:rsidRDefault="00C7754B" w:rsidP="00C7754B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liniowa głowicy homogenizującej regulowana od 7 m/s do:</w:t>
            </w:r>
          </w:p>
          <w:p w14:paraId="19869EE9" w14:textId="77777777" w:rsidR="00C7754B" w:rsidRDefault="00C7754B" w:rsidP="00C7754B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przynajmniej 28 m/s – 30 pkt</w:t>
            </w:r>
          </w:p>
          <w:p w14:paraId="5C8B1FC4" w14:textId="77777777" w:rsidR="00C7754B" w:rsidRDefault="00C7754B" w:rsidP="00C7754B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przynajmniej 26 m/s – 15 pkt</w:t>
            </w:r>
          </w:p>
          <w:p w14:paraId="1A79631F" w14:textId="4E90745A" w:rsidR="00C7754B" w:rsidRPr="00B70E33" w:rsidRDefault="00C7754B" w:rsidP="00C7754B">
            <w:pPr>
              <w:widowControl/>
              <w:suppressAutoHyphens w:val="0"/>
              <w:jc w:val="both"/>
              <w:textAlignment w:val="baseline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inny</w:t>
            </w:r>
            <w:r w:rsidR="00A25D0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węższy zakres</w:t>
            </w:r>
            <w:r w:rsidR="008A5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5D0C">
              <w:rPr>
                <w:rFonts w:ascii="Arial" w:hAnsi="Arial" w:cs="Arial"/>
                <w:sz w:val="20"/>
                <w:szCs w:val="20"/>
              </w:rPr>
              <w:t>(</w:t>
            </w:r>
            <w:r w:rsidR="008A5910">
              <w:rPr>
                <w:rFonts w:ascii="Arial" w:hAnsi="Arial" w:cs="Arial"/>
                <w:sz w:val="20"/>
                <w:szCs w:val="20"/>
              </w:rPr>
              <w:t>np. od 7,5 do 28 m/s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A5910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0 pkt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646B" w14:textId="1F72FAE5" w:rsidR="00C7754B" w:rsidRPr="00B70E33" w:rsidRDefault="00C7754B" w:rsidP="00C775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33A3" w14:textId="77777777" w:rsidR="00C7754B" w:rsidRPr="00B70E33" w:rsidRDefault="00C7754B" w:rsidP="00C7754B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C7754B" w:rsidRPr="00B70E33" w14:paraId="3103D32A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C354" w14:textId="6947E51B" w:rsidR="00C7754B" w:rsidRPr="00B70E33" w:rsidRDefault="00C7754B" w:rsidP="00C7754B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70E33">
              <w:rPr>
                <w:rFonts w:ascii="Arial" w:hAnsi="Arial" w:cs="Arial"/>
                <w:b/>
                <w:kern w:val="0"/>
                <w:sz w:val="20"/>
                <w:szCs w:val="20"/>
              </w:rPr>
              <w:t>5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2306" w14:textId="77777777" w:rsidR="00C7754B" w:rsidRDefault="00C7754B" w:rsidP="00C7754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silnika homogenizującego:</w:t>
            </w:r>
          </w:p>
          <w:p w14:paraId="25B1942B" w14:textId="77777777" w:rsidR="00C7754B" w:rsidRDefault="00C7754B" w:rsidP="00C7754B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10 do mniej niż 11 kW – 0 pkt</w:t>
            </w:r>
          </w:p>
          <w:p w14:paraId="288DFA2F" w14:textId="77777777" w:rsidR="00C7754B" w:rsidRDefault="00C7754B" w:rsidP="00C7754B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11 do mniej niż 12 kW – 5 pkt</w:t>
            </w:r>
          </w:p>
          <w:p w14:paraId="69C39844" w14:textId="77777777" w:rsidR="00C7754B" w:rsidRDefault="00C7754B" w:rsidP="00C7754B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12 do mniej niż 14 kW – 10 pkt</w:t>
            </w:r>
          </w:p>
          <w:p w14:paraId="4CA3572A" w14:textId="0FB55594" w:rsidR="00C7754B" w:rsidRPr="00B70E33" w:rsidRDefault="00C7754B" w:rsidP="00C775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14 do mniej niż 16 kW – 15 pkt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C472" w14:textId="0A7F9C63" w:rsidR="00C7754B" w:rsidRPr="00B70E33" w:rsidRDefault="00C7754B" w:rsidP="00C775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940" w14:textId="77777777" w:rsidR="00C7754B" w:rsidRPr="00B70E33" w:rsidRDefault="00C7754B" w:rsidP="00C7754B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</w:tbl>
    <w:p w14:paraId="78CEA4D7" w14:textId="77777777" w:rsidR="0054571F" w:rsidRPr="00B70E33" w:rsidRDefault="0054571F" w:rsidP="0054571F">
      <w:pPr>
        <w:pStyle w:val="Akapitzlist"/>
        <w:tabs>
          <w:tab w:val="left" w:pos="1296"/>
        </w:tabs>
        <w:spacing w:before="60" w:after="60"/>
        <w:ind w:left="0"/>
        <w:contextualSpacing w:val="0"/>
        <w:jc w:val="both"/>
        <w:rPr>
          <w:rFonts w:ascii="Arial" w:hAnsi="Arial" w:cs="Arial"/>
          <w:kern w:val="0"/>
          <w:sz w:val="20"/>
          <w:szCs w:val="20"/>
          <w:lang w:eastAsia="en-US"/>
        </w:rPr>
      </w:pPr>
      <w:r w:rsidRPr="00B70E33">
        <w:rPr>
          <w:rFonts w:ascii="Arial" w:hAnsi="Arial" w:cs="Arial"/>
          <w:b/>
          <w:kern w:val="0"/>
          <w:sz w:val="20"/>
          <w:szCs w:val="20"/>
        </w:rPr>
        <w:t xml:space="preserve">* - proszę podać parametry oferowanych urządzeń. </w:t>
      </w:r>
      <w:r w:rsidRPr="00B70E33">
        <w:rPr>
          <w:rFonts w:ascii="Arial" w:hAnsi="Arial" w:cs="Arial"/>
          <w:kern w:val="0"/>
          <w:sz w:val="20"/>
          <w:szCs w:val="20"/>
          <w:lang w:eastAsia="en-US"/>
        </w:rPr>
        <w:t>Za spełnienie każdego z parametrów dodatkowych Zamawiający przyzna punkty jak określono w kolumnie Waga [pkt]. Punkty sumuje się.</w:t>
      </w:r>
    </w:p>
    <w:p w14:paraId="2A96B528" w14:textId="77777777" w:rsidR="0054571F" w:rsidRPr="00B70E33" w:rsidRDefault="0054571F" w:rsidP="0054571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72B08C7B" w14:textId="77777777" w:rsidR="0054571F" w:rsidRPr="00B70E33" w:rsidRDefault="0054571F" w:rsidP="0054571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7A0A396D" w14:textId="77777777" w:rsidR="0054571F" w:rsidRPr="00B70E33" w:rsidRDefault="0054571F" w:rsidP="0054571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7549F66B" w14:textId="77777777" w:rsidR="0054571F" w:rsidRPr="00B70E33" w:rsidRDefault="0054571F" w:rsidP="0054571F">
      <w:pPr>
        <w:spacing w:line="276" w:lineRule="auto"/>
        <w:ind w:left="5760" w:firstLine="720"/>
        <w:rPr>
          <w:rFonts w:ascii="Arial" w:hAnsi="Arial" w:cs="Arial"/>
          <w:kern w:val="0"/>
          <w:sz w:val="22"/>
          <w:szCs w:val="22"/>
        </w:rPr>
      </w:pPr>
      <w:r w:rsidRPr="00B70E33">
        <w:rPr>
          <w:rFonts w:ascii="Arial" w:hAnsi="Arial" w:cs="Arial"/>
          <w:kern w:val="0"/>
          <w:sz w:val="22"/>
          <w:szCs w:val="22"/>
        </w:rPr>
        <w:t>/data i podpis Wykonawcy/</w:t>
      </w:r>
    </w:p>
    <w:p w14:paraId="1F2CFDC7" w14:textId="10AC150B" w:rsidR="00D831A9" w:rsidRPr="00B70E33" w:rsidRDefault="00D831A9">
      <w:pPr>
        <w:widowControl/>
        <w:suppressAutoHyphens w:val="0"/>
        <w:spacing w:after="160" w:line="259" w:lineRule="auto"/>
      </w:pPr>
    </w:p>
    <w:sectPr w:rsidR="00D831A9" w:rsidRPr="00B70E33" w:rsidSect="00EE219C">
      <w:headerReference w:type="default" r:id="rId8"/>
      <w:footerReference w:type="default" r:id="rId9"/>
      <w:pgSz w:w="11906" w:h="16838"/>
      <w:pgMar w:top="1843" w:right="707" w:bottom="2410" w:left="85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2988D" w14:textId="77777777" w:rsidR="00A3650A" w:rsidRDefault="00A3650A" w:rsidP="006D0C00">
      <w:r>
        <w:separator/>
      </w:r>
    </w:p>
  </w:endnote>
  <w:endnote w:type="continuationSeparator" w:id="0">
    <w:p w14:paraId="07F2508A" w14:textId="77777777" w:rsidR="00A3650A" w:rsidRDefault="00A3650A" w:rsidP="006D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tima">
    <w:altName w:val="Cambria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6230665"/>
      <w:docPartObj>
        <w:docPartGallery w:val="Page Numbers (Bottom of Page)"/>
        <w:docPartUnique/>
      </w:docPartObj>
    </w:sdtPr>
    <w:sdtContent>
      <w:p w14:paraId="2D2500F0" w14:textId="0EFE0F4D" w:rsidR="00AD2783" w:rsidRDefault="00AD2783">
        <w:pPr>
          <w:pStyle w:val="Stopka"/>
          <w:jc w:val="right"/>
        </w:pPr>
        <w:r w:rsidRPr="00AD2783">
          <w:rPr>
            <w:rFonts w:ascii="Arial" w:hAnsi="Arial" w:cs="Arial"/>
            <w:sz w:val="22"/>
            <w:szCs w:val="22"/>
          </w:rPr>
          <w:fldChar w:fldCharType="begin"/>
        </w:r>
        <w:r w:rsidRPr="00AD2783">
          <w:rPr>
            <w:rFonts w:ascii="Arial" w:hAnsi="Arial" w:cs="Arial"/>
            <w:sz w:val="22"/>
            <w:szCs w:val="22"/>
          </w:rPr>
          <w:instrText>PAGE   \* MERGEFORMAT</w:instrText>
        </w:r>
        <w:r w:rsidRPr="00AD2783">
          <w:rPr>
            <w:rFonts w:ascii="Arial" w:hAnsi="Arial" w:cs="Arial"/>
            <w:sz w:val="22"/>
            <w:szCs w:val="22"/>
          </w:rPr>
          <w:fldChar w:fldCharType="separate"/>
        </w:r>
        <w:r w:rsidRPr="00AD2783">
          <w:rPr>
            <w:rFonts w:ascii="Arial" w:hAnsi="Arial" w:cs="Arial"/>
            <w:sz w:val="22"/>
            <w:szCs w:val="22"/>
          </w:rPr>
          <w:t>2</w:t>
        </w:r>
        <w:r w:rsidRPr="00AD2783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545E7D8" w14:textId="77777777" w:rsidR="00AB3478" w:rsidRDefault="00AB3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DEBD3" w14:textId="77777777" w:rsidR="00A3650A" w:rsidRDefault="00A3650A" w:rsidP="006D0C00">
      <w:r>
        <w:separator/>
      </w:r>
    </w:p>
  </w:footnote>
  <w:footnote w:type="continuationSeparator" w:id="0">
    <w:p w14:paraId="3B40CD9E" w14:textId="77777777" w:rsidR="00A3650A" w:rsidRDefault="00A3650A" w:rsidP="006D0C00">
      <w:r>
        <w:continuationSeparator/>
      </w:r>
    </w:p>
  </w:footnote>
  <w:footnote w:id="1">
    <w:p w14:paraId="143D038E" w14:textId="77777777" w:rsidR="00D831A9" w:rsidRDefault="00D831A9" w:rsidP="00D831A9">
      <w:pPr>
        <w:pStyle w:val="Tekstprzypisudolnego"/>
        <w:jc w:val="both"/>
        <w:rPr>
          <w:rFonts w:ascii="Arial" w:hAnsi="Arial" w:cs="Arial"/>
          <w:i/>
          <w:iCs/>
          <w:sz w:val="18"/>
        </w:rPr>
      </w:pPr>
      <w:r>
        <w:rPr>
          <w:rStyle w:val="Odwoanieprzypisudolnego"/>
          <w:rFonts w:ascii="Arial" w:hAnsi="Arial" w:cs="Arial"/>
          <w:i/>
          <w:iCs/>
          <w:sz w:val="18"/>
        </w:rPr>
        <w:footnoteRef/>
      </w:r>
      <w:r>
        <w:rPr>
          <w:rFonts w:ascii="Arial" w:hAnsi="Arial" w:cs="Arial"/>
          <w:i/>
          <w:iCs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może wykreślić samodzielnie lub Zamawiający wykreśli treść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CDAD" w14:textId="77777777" w:rsidR="006D0C00" w:rsidRDefault="00146812" w:rsidP="00D5470D">
    <w:pPr>
      <w:pStyle w:val="Nagwek1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3B6CAE" wp14:editId="03C5448D">
          <wp:simplePos x="0" y="0"/>
          <wp:positionH relativeFrom="margin">
            <wp:posOffset>-530860</wp:posOffset>
          </wp:positionH>
          <wp:positionV relativeFrom="paragraph">
            <wp:posOffset>-449580</wp:posOffset>
          </wp:positionV>
          <wp:extent cx="7559039" cy="10692384"/>
          <wp:effectExtent l="0" t="0" r="4445" b="0"/>
          <wp:wrapNone/>
          <wp:docPr id="1232040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5777085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039" cy="10692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D776524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tima" w:hAnsi="Optima" w:cs="Optim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Arial" w:hAnsi="Arial" w:cs="Latha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  <w:rPr>
        <w:rFonts w:ascii="Times New Roman PL" w:hAnsi="Times New Roman PL" w:cs="Times New Roman 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8"/>
    <w:multiLevelType w:val="singleLevel"/>
    <w:tmpl w:val="27C2BB1A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 w:val="0"/>
        <w:strike w:val="0"/>
        <w:dstrike w:val="0"/>
        <w:kern w:val="22"/>
        <w:sz w:val="22"/>
        <w:szCs w:val="22"/>
        <w:u w:val="none"/>
        <w:effect w:val="none"/>
      </w:rPr>
    </w:lvl>
  </w:abstractNum>
  <w:abstractNum w:abstractNumId="2" w15:restartNumberingAfterBreak="0">
    <w:nsid w:val="00000009"/>
    <w:multiLevelType w:val="singleLevel"/>
    <w:tmpl w:val="55C6F380"/>
    <w:name w:val="WW8Num9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eastAsia="Arial" w:hAnsi="Arial" w:cs="Arial"/>
        <w:b w:val="0"/>
        <w:kern w:val="22"/>
        <w:sz w:val="22"/>
        <w:szCs w:val="22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224" w:hanging="360"/>
      </w:pPr>
      <w:rPr>
        <w:rFonts w:cs="Symbol"/>
        <w:strike w:val="0"/>
        <w:dstrike w:val="0"/>
        <w:color w:val="000000"/>
        <w:u w:val="none"/>
        <w:effect w:val="none"/>
      </w:r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5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5" w:hanging="180"/>
      </w:pPr>
    </w:lvl>
  </w:abstractNum>
  <w:abstractNum w:abstractNumId="5" w15:restartNumberingAfterBreak="0">
    <w:nsid w:val="00000010"/>
    <w:multiLevelType w:val="multilevel"/>
    <w:tmpl w:val="FE00109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trike w:val="0"/>
        <w:kern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1"/>
    <w:multiLevelType w:val="multilevel"/>
    <w:tmpl w:val="E98658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Symbol"/>
      </w:rPr>
    </w:lvl>
    <w:lvl w:ilvl="3">
      <w:start w:val="1"/>
      <w:numFmt w:val="lowerLetter"/>
      <w:lvlText w:val="%4)"/>
      <w:lvlJc w:val="left"/>
      <w:pPr>
        <w:tabs>
          <w:tab w:val="num" w:pos="-1103"/>
        </w:tabs>
        <w:ind w:left="1777" w:hanging="360"/>
      </w:pPr>
      <w:rPr>
        <w:color w:val="auto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Symbol"/>
      </w:rPr>
    </w:lvl>
  </w:abstractNum>
  <w:abstractNum w:abstractNumId="7" w15:restartNumberingAfterBreak="0">
    <w:nsid w:val="00000013"/>
    <w:multiLevelType w:val="multilevel"/>
    <w:tmpl w:val="BC42ACEC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15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71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9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5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11" w:hanging="180"/>
      </w:p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b w:val="0"/>
        <w:i w:val="0"/>
        <w:color w:val="auto"/>
      </w:rPr>
    </w:lvl>
  </w:abstractNum>
  <w:abstractNum w:abstractNumId="9" w15:restartNumberingAfterBreak="0">
    <w:nsid w:val="00000016"/>
    <w:multiLevelType w:val="singleLevel"/>
    <w:tmpl w:val="56B4ACE6"/>
    <w:name w:val="WW8Num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  <w:b w:val="0"/>
        <w:bCs/>
        <w:sz w:val="22"/>
        <w:szCs w:val="22"/>
      </w:rPr>
    </w:lvl>
  </w:abstractNum>
  <w:abstractNum w:abstractNumId="10" w15:restartNumberingAfterBreak="0">
    <w:nsid w:val="00000017"/>
    <w:multiLevelType w:val="singleLevel"/>
    <w:tmpl w:val="3938A0B4"/>
    <w:name w:val="WW8Num2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Symbol"/>
        <w:strike w:val="0"/>
        <w:dstrike w:val="0"/>
        <w:sz w:val="22"/>
        <w:szCs w:val="22"/>
        <w:u w:val="none"/>
        <w:effect w:val="none"/>
      </w:rPr>
    </w:lvl>
  </w:abstractNum>
  <w:abstractNum w:abstractNumId="11" w15:restartNumberingAfterBreak="0">
    <w:nsid w:val="0000001A"/>
    <w:multiLevelType w:val="multilevel"/>
    <w:tmpl w:val="4C90C12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kern w:val="2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Cambria" w:hAnsi="Arial" w:cs="Arial Unicode MS"/>
        <w:strike w:val="0"/>
        <w:dstrike w:val="0"/>
        <w:kern w:val="2"/>
        <w:sz w:val="22"/>
        <w:szCs w:val="22"/>
        <w:u w:val="none"/>
        <w:effect w:val="none"/>
      </w:rPr>
    </w:lvl>
  </w:abstractNum>
  <w:abstractNum w:abstractNumId="13" w15:restartNumberingAfterBreak="0">
    <w:nsid w:val="0000001F"/>
    <w:multiLevelType w:val="singleLevel"/>
    <w:tmpl w:val="BEC401B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Symbol"/>
        <w:color w:val="auto"/>
        <w:sz w:val="22"/>
        <w:szCs w:val="22"/>
      </w:rPr>
    </w:lvl>
  </w:abstractNum>
  <w:abstractNum w:abstractNumId="14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5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5" w:hanging="180"/>
      </w:pPr>
    </w:lvl>
  </w:abstractNum>
  <w:abstractNum w:abstractNumId="15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6" w15:restartNumberingAfterBreak="0">
    <w:nsid w:val="00000023"/>
    <w:multiLevelType w:val="singleLevel"/>
    <w:tmpl w:val="53FE9670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 w:val="0"/>
        <w:kern w:val="22"/>
        <w:sz w:val="22"/>
        <w:szCs w:val="22"/>
      </w:rPr>
    </w:lvl>
  </w:abstractNum>
  <w:abstractNum w:abstractNumId="17" w15:restartNumberingAfterBreak="0">
    <w:nsid w:val="00000024"/>
    <w:multiLevelType w:val="singleLevel"/>
    <w:tmpl w:val="D4C63DD8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3"/>
      </w:pPr>
      <w:rPr>
        <w:rFonts w:ascii="Arial" w:hAnsi="Arial" w:cs="Arial" w:hint="default"/>
        <w:color w:val="auto"/>
        <w:kern w:val="22"/>
        <w:sz w:val="22"/>
        <w:szCs w:val="22"/>
      </w:rPr>
    </w:lvl>
  </w:abstractNum>
  <w:abstractNum w:abstractNumId="18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26"/>
    <w:multiLevelType w:val="multilevel"/>
    <w:tmpl w:val="E6B41B28"/>
    <w:name w:val="WW8Num38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64" w:hanging="48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Symbol" w:hAnsi="Symbol" w:cs="Symbol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0" w15:restartNumberingAfterBreak="0">
    <w:nsid w:val="00000028"/>
    <w:multiLevelType w:val="multilevel"/>
    <w:tmpl w:val="CDDC169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/>
        <w:sz w:val="22"/>
        <w:szCs w:val="22"/>
      </w:rPr>
    </w:lvl>
  </w:abstractNum>
  <w:abstractNum w:abstractNumId="21" w15:restartNumberingAfterBreak="0">
    <w:nsid w:val="00000029"/>
    <w:multiLevelType w:val="multilevel"/>
    <w:tmpl w:val="75B2BCF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 w:val="0"/>
        <w:bCs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22" w15:restartNumberingAfterBreak="0">
    <w:nsid w:val="0000002C"/>
    <w:multiLevelType w:val="singleLevel"/>
    <w:tmpl w:val="9DFAFC0C"/>
    <w:name w:val="WW8Num4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</w:abstractNum>
  <w:abstractNum w:abstractNumId="23" w15:restartNumberingAfterBreak="0">
    <w:nsid w:val="0000002F"/>
    <w:multiLevelType w:val="multilevel"/>
    <w:tmpl w:val="25F45A9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000035"/>
    <w:multiLevelType w:val="multilevel"/>
    <w:tmpl w:val="DC4E2042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Symbol"/>
        <w:b w:val="0"/>
        <w:bCs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kern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6"/>
    <w:multiLevelType w:val="multilevel"/>
    <w:tmpl w:val="AFD64708"/>
    <w:name w:val="WW8Num54"/>
    <w:lvl w:ilvl="0">
      <w:start w:val="1"/>
      <w:numFmt w:val="decimal"/>
      <w:lvlText w:val="%1."/>
      <w:lvlJc w:val="left"/>
      <w:pPr>
        <w:tabs>
          <w:tab w:val="num" w:pos="1213"/>
        </w:tabs>
        <w:ind w:left="1211" w:hanging="360"/>
      </w:pPr>
      <w:rPr>
        <w:rFonts w:cs="Symbol"/>
        <w:b w:val="0"/>
        <w:bCs/>
        <w:color w:val="auto"/>
        <w:kern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000037"/>
    <w:multiLevelType w:val="multilevel"/>
    <w:tmpl w:val="6ABC253C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rFonts w:ascii="Arial" w:hAnsi="Arial" w:cs="Arial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30" w:hanging="360"/>
      </w:pPr>
      <w:rPr>
        <w:rFonts w:ascii="Arial" w:eastAsia="Arial" w:hAnsi="Arial" w:cs="Symbo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150" w:hanging="180"/>
      </w:pPr>
      <w:rPr>
        <w:rFonts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0" w:hanging="360"/>
      </w:pPr>
      <w:rPr>
        <w:rFonts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31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470" w:hanging="180"/>
      </w:pPr>
      <w:rPr>
        <w:rFonts w:cs="Symbol"/>
      </w:rPr>
    </w:lvl>
  </w:abstractNum>
  <w:abstractNum w:abstractNumId="27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224" w:hanging="360"/>
      </w:pPr>
      <w:rPr>
        <w:rFonts w:cs="Symbol"/>
        <w:strike w:val="0"/>
        <w:dstrike w:val="0"/>
        <w:color w:val="000000"/>
        <w:u w:val="none"/>
        <w:effect w:val="none"/>
      </w:rPr>
    </w:lvl>
  </w:abstractNum>
  <w:abstractNum w:abstractNumId="28" w15:restartNumberingAfterBreak="0">
    <w:nsid w:val="00B70903"/>
    <w:multiLevelType w:val="hybridMultilevel"/>
    <w:tmpl w:val="F586B95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15263E9"/>
    <w:multiLevelType w:val="multilevel"/>
    <w:tmpl w:val="0EE493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4429D1"/>
    <w:multiLevelType w:val="hybridMultilevel"/>
    <w:tmpl w:val="70084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25B158F"/>
    <w:multiLevelType w:val="multilevel"/>
    <w:tmpl w:val="08282928"/>
    <w:name w:val="WW8Num4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32" w15:restartNumberingAfterBreak="0">
    <w:nsid w:val="036205DE"/>
    <w:multiLevelType w:val="multilevel"/>
    <w:tmpl w:val="FFFAA9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75E5D75"/>
    <w:multiLevelType w:val="hybridMultilevel"/>
    <w:tmpl w:val="322870B4"/>
    <w:styleLink w:val="Zaimportowanystyl6"/>
    <w:lvl w:ilvl="0" w:tplc="142C47D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20C9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B3A71F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58A46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E4663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EE96EC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AE044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1C147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FCF0B4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0415001B">
      <w:start w:val="1"/>
      <w:numFmt w:val="lowerRoman"/>
      <w:lvlText w:val="%3."/>
      <w:lvlJc w:val="right"/>
      <w:pPr>
        <w:ind w:left="4206" w:hanging="180"/>
      </w:pPr>
    </w:lvl>
    <w:lvl w:ilvl="3" w:tplc="0415000F">
      <w:start w:val="1"/>
      <w:numFmt w:val="decimal"/>
      <w:lvlText w:val="%4."/>
      <w:lvlJc w:val="left"/>
      <w:pPr>
        <w:ind w:left="4926" w:hanging="360"/>
      </w:pPr>
    </w:lvl>
    <w:lvl w:ilvl="4" w:tplc="04150019">
      <w:start w:val="1"/>
      <w:numFmt w:val="lowerLetter"/>
      <w:lvlText w:val="%5."/>
      <w:lvlJc w:val="left"/>
      <w:pPr>
        <w:ind w:left="5646" w:hanging="360"/>
      </w:pPr>
    </w:lvl>
    <w:lvl w:ilvl="5" w:tplc="0415001B">
      <w:start w:val="1"/>
      <w:numFmt w:val="lowerRoman"/>
      <w:lvlText w:val="%6."/>
      <w:lvlJc w:val="right"/>
      <w:pPr>
        <w:ind w:left="6366" w:hanging="180"/>
      </w:pPr>
    </w:lvl>
    <w:lvl w:ilvl="6" w:tplc="0415000F">
      <w:start w:val="1"/>
      <w:numFmt w:val="decimal"/>
      <w:lvlText w:val="%7."/>
      <w:lvlJc w:val="left"/>
      <w:pPr>
        <w:ind w:left="7086" w:hanging="360"/>
      </w:pPr>
    </w:lvl>
    <w:lvl w:ilvl="7" w:tplc="04150019">
      <w:start w:val="1"/>
      <w:numFmt w:val="lowerLetter"/>
      <w:lvlText w:val="%8."/>
      <w:lvlJc w:val="left"/>
      <w:pPr>
        <w:ind w:left="7806" w:hanging="360"/>
      </w:pPr>
    </w:lvl>
    <w:lvl w:ilvl="8" w:tplc="0415001B">
      <w:start w:val="1"/>
      <w:numFmt w:val="lowerRoman"/>
      <w:lvlText w:val="%9."/>
      <w:lvlJc w:val="right"/>
      <w:pPr>
        <w:ind w:left="8526" w:hanging="180"/>
      </w:pPr>
    </w:lvl>
  </w:abstractNum>
  <w:abstractNum w:abstractNumId="35" w15:restartNumberingAfterBreak="0">
    <w:nsid w:val="0AAA5F13"/>
    <w:multiLevelType w:val="hybridMultilevel"/>
    <w:tmpl w:val="338CE6DE"/>
    <w:lvl w:ilvl="0" w:tplc="57E44478">
      <w:start w:val="7"/>
      <w:numFmt w:val="decimal"/>
      <w:lvlText w:val="%1)"/>
      <w:lvlJc w:val="left"/>
      <w:pPr>
        <w:ind w:left="19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C85756C"/>
    <w:multiLevelType w:val="hybridMultilevel"/>
    <w:tmpl w:val="0ED43C9A"/>
    <w:styleLink w:val="Zaimportowanystyl7"/>
    <w:lvl w:ilvl="0" w:tplc="3D80CDA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EA3B8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9CF12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9EFB6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F6123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80529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D8D5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3E2F1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1C1E54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10193CC0"/>
    <w:multiLevelType w:val="hybridMultilevel"/>
    <w:tmpl w:val="D076C4C2"/>
    <w:lvl w:ilvl="0" w:tplc="F4A06998">
      <w:start w:val="1"/>
      <w:numFmt w:val="decimal"/>
      <w:lvlText w:val="%1."/>
      <w:lvlJc w:val="left"/>
      <w:pPr>
        <w:ind w:left="28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10971467"/>
    <w:multiLevelType w:val="hybridMultilevel"/>
    <w:tmpl w:val="D90A0EC2"/>
    <w:lvl w:ilvl="0" w:tplc="9BD4AD06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114A7B0C"/>
    <w:multiLevelType w:val="hybridMultilevel"/>
    <w:tmpl w:val="6D4EE772"/>
    <w:lvl w:ilvl="0" w:tplc="BC52113A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kern w:val="22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6C06F4"/>
    <w:multiLevelType w:val="hybridMultilevel"/>
    <w:tmpl w:val="FDA0B0C6"/>
    <w:styleLink w:val="Zaimportowanystyl19"/>
    <w:lvl w:ilvl="0" w:tplc="075EEEBC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64B15C">
      <w:start w:val="1"/>
      <w:numFmt w:val="decimal"/>
      <w:lvlText w:val="%2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0161078">
      <w:start w:val="1"/>
      <w:numFmt w:val="decimal"/>
      <w:lvlText w:val="%3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D21CAE">
      <w:start w:val="1"/>
      <w:numFmt w:val="decimal"/>
      <w:lvlText w:val="%4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85E5C">
      <w:start w:val="1"/>
      <w:numFmt w:val="decimal"/>
      <w:lvlText w:val="%5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D06B1C2">
      <w:start w:val="1"/>
      <w:numFmt w:val="decimal"/>
      <w:lvlText w:val="%6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46E5CA">
      <w:start w:val="1"/>
      <w:numFmt w:val="decimal"/>
      <w:lvlText w:val="%7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34F3EC">
      <w:start w:val="1"/>
      <w:numFmt w:val="decimal"/>
      <w:lvlText w:val="%8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8A657A">
      <w:start w:val="1"/>
      <w:numFmt w:val="decimal"/>
      <w:lvlText w:val="%9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11DD7768"/>
    <w:multiLevelType w:val="hybridMultilevel"/>
    <w:tmpl w:val="611E381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8F8684D2">
      <w:numFmt w:val="bullet"/>
      <w:lvlText w:val=""/>
      <w:lvlJc w:val="left"/>
      <w:pPr>
        <w:ind w:left="4014" w:hanging="360"/>
      </w:pPr>
      <w:rPr>
        <w:rFonts w:ascii="Symbol" w:eastAsia="SimSu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126F728C"/>
    <w:multiLevelType w:val="hybridMultilevel"/>
    <w:tmpl w:val="6902CCF0"/>
    <w:styleLink w:val="Zaimportowanystyl25"/>
    <w:lvl w:ilvl="0" w:tplc="D29A0AA8">
      <w:start w:val="1"/>
      <w:numFmt w:val="lowerLetter"/>
      <w:lvlText w:val="%1)"/>
      <w:lvlJc w:val="left"/>
      <w:pPr>
        <w:tabs>
          <w:tab w:val="left" w:pos="709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009BD8">
      <w:start w:val="1"/>
      <w:numFmt w:val="lowerLetter"/>
      <w:lvlText w:val="%2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D2B618">
      <w:start w:val="1"/>
      <w:numFmt w:val="lowerLetter"/>
      <w:lvlText w:val="%3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4A1306">
      <w:start w:val="1"/>
      <w:numFmt w:val="lowerLetter"/>
      <w:lvlText w:val="%4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E24614">
      <w:start w:val="1"/>
      <w:numFmt w:val="lowerLetter"/>
      <w:lvlText w:val="%5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A41970">
      <w:start w:val="1"/>
      <w:numFmt w:val="lowerLetter"/>
      <w:lvlText w:val="%6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DE1B72">
      <w:start w:val="1"/>
      <w:numFmt w:val="lowerLetter"/>
      <w:lvlText w:val="%7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D85450">
      <w:start w:val="1"/>
      <w:numFmt w:val="lowerLetter"/>
      <w:lvlText w:val="%8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F44448">
      <w:start w:val="1"/>
      <w:numFmt w:val="lowerLetter"/>
      <w:lvlText w:val="%9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127F4F43"/>
    <w:multiLevelType w:val="hybridMultilevel"/>
    <w:tmpl w:val="12EEB15A"/>
    <w:styleLink w:val="Zaimportowanystyl3"/>
    <w:lvl w:ilvl="0" w:tplc="40545C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4C827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B21BA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E0D24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44A23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58C6B38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E6486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12392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429B2A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13071B7A"/>
    <w:multiLevelType w:val="hybridMultilevel"/>
    <w:tmpl w:val="66821BDA"/>
    <w:lvl w:ilvl="0" w:tplc="39A25460">
      <w:start w:val="5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43D2BBC"/>
    <w:multiLevelType w:val="hybridMultilevel"/>
    <w:tmpl w:val="FDDC6FBC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7">
      <w:start w:val="1"/>
      <w:numFmt w:val="lowerLetter"/>
      <w:lvlText w:val="%2)"/>
      <w:lvlJc w:val="left"/>
      <w:pPr>
        <w:ind w:left="3000" w:hanging="360"/>
      </w:pPr>
    </w:lvl>
    <w:lvl w:ilvl="2" w:tplc="0415001B">
      <w:start w:val="1"/>
      <w:numFmt w:val="lowerRoman"/>
      <w:lvlText w:val="%3."/>
      <w:lvlJc w:val="right"/>
      <w:pPr>
        <w:ind w:left="3720" w:hanging="180"/>
      </w:pPr>
    </w:lvl>
    <w:lvl w:ilvl="3" w:tplc="0415000F">
      <w:start w:val="1"/>
      <w:numFmt w:val="decimal"/>
      <w:lvlText w:val="%4."/>
      <w:lvlJc w:val="left"/>
      <w:pPr>
        <w:ind w:left="4440" w:hanging="360"/>
      </w:pPr>
    </w:lvl>
    <w:lvl w:ilvl="4" w:tplc="04150019">
      <w:start w:val="1"/>
      <w:numFmt w:val="lowerLetter"/>
      <w:lvlText w:val="%5."/>
      <w:lvlJc w:val="left"/>
      <w:pPr>
        <w:ind w:left="5160" w:hanging="360"/>
      </w:pPr>
    </w:lvl>
    <w:lvl w:ilvl="5" w:tplc="0415001B">
      <w:start w:val="1"/>
      <w:numFmt w:val="lowerRoman"/>
      <w:lvlText w:val="%6."/>
      <w:lvlJc w:val="right"/>
      <w:pPr>
        <w:ind w:left="5880" w:hanging="180"/>
      </w:pPr>
    </w:lvl>
    <w:lvl w:ilvl="6" w:tplc="0415000F">
      <w:start w:val="1"/>
      <w:numFmt w:val="decimal"/>
      <w:lvlText w:val="%7."/>
      <w:lvlJc w:val="left"/>
      <w:pPr>
        <w:ind w:left="6600" w:hanging="360"/>
      </w:pPr>
    </w:lvl>
    <w:lvl w:ilvl="7" w:tplc="04150019">
      <w:start w:val="1"/>
      <w:numFmt w:val="lowerLetter"/>
      <w:lvlText w:val="%8."/>
      <w:lvlJc w:val="left"/>
      <w:pPr>
        <w:ind w:left="7320" w:hanging="360"/>
      </w:pPr>
    </w:lvl>
    <w:lvl w:ilvl="8" w:tplc="0415001B">
      <w:start w:val="1"/>
      <w:numFmt w:val="lowerRoman"/>
      <w:lvlText w:val="%9."/>
      <w:lvlJc w:val="right"/>
      <w:pPr>
        <w:ind w:left="8040" w:hanging="180"/>
      </w:pPr>
    </w:lvl>
  </w:abstractNum>
  <w:abstractNum w:abstractNumId="46" w15:restartNumberingAfterBreak="0">
    <w:nsid w:val="168055A8"/>
    <w:multiLevelType w:val="hybridMultilevel"/>
    <w:tmpl w:val="1792AF1A"/>
    <w:lvl w:ilvl="0" w:tplc="01BA9CE0">
      <w:start w:val="3"/>
      <w:numFmt w:val="decimal"/>
      <w:lvlText w:val="%1."/>
      <w:lvlJc w:val="left"/>
      <w:pPr>
        <w:ind w:left="32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974F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16B67D4D"/>
    <w:multiLevelType w:val="hybridMultilevel"/>
    <w:tmpl w:val="78FAAA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6CC4F4F"/>
    <w:multiLevelType w:val="hybridMultilevel"/>
    <w:tmpl w:val="5BC07122"/>
    <w:lvl w:ilvl="0" w:tplc="AA16A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A473C50"/>
    <w:multiLevelType w:val="hybridMultilevel"/>
    <w:tmpl w:val="06C2A8C6"/>
    <w:lvl w:ilvl="0" w:tplc="3D66C26E">
      <w:start w:val="1"/>
      <w:numFmt w:val="decimal"/>
      <w:lvlText w:val="%1)"/>
      <w:lvlJc w:val="left"/>
      <w:pPr>
        <w:ind w:left="1627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>
      <w:start w:val="1"/>
      <w:numFmt w:val="lowerRoman"/>
      <w:lvlText w:val="%3."/>
      <w:lvlJc w:val="right"/>
      <w:pPr>
        <w:ind w:left="3067" w:hanging="180"/>
      </w:pPr>
    </w:lvl>
    <w:lvl w:ilvl="3" w:tplc="0415000F">
      <w:start w:val="1"/>
      <w:numFmt w:val="decimal"/>
      <w:lvlText w:val="%4."/>
      <w:lvlJc w:val="left"/>
      <w:pPr>
        <w:ind w:left="3787" w:hanging="360"/>
      </w:pPr>
    </w:lvl>
    <w:lvl w:ilvl="4" w:tplc="04150019">
      <w:start w:val="1"/>
      <w:numFmt w:val="lowerLetter"/>
      <w:lvlText w:val="%5."/>
      <w:lvlJc w:val="left"/>
      <w:pPr>
        <w:ind w:left="4507" w:hanging="360"/>
      </w:pPr>
    </w:lvl>
    <w:lvl w:ilvl="5" w:tplc="0415001B">
      <w:start w:val="1"/>
      <w:numFmt w:val="lowerRoman"/>
      <w:lvlText w:val="%6."/>
      <w:lvlJc w:val="right"/>
      <w:pPr>
        <w:ind w:left="5227" w:hanging="180"/>
      </w:pPr>
    </w:lvl>
    <w:lvl w:ilvl="6" w:tplc="0415000F">
      <w:start w:val="1"/>
      <w:numFmt w:val="decimal"/>
      <w:lvlText w:val="%7."/>
      <w:lvlJc w:val="left"/>
      <w:pPr>
        <w:ind w:left="5947" w:hanging="360"/>
      </w:pPr>
    </w:lvl>
    <w:lvl w:ilvl="7" w:tplc="04150019">
      <w:start w:val="1"/>
      <w:numFmt w:val="lowerLetter"/>
      <w:lvlText w:val="%8."/>
      <w:lvlJc w:val="left"/>
      <w:pPr>
        <w:ind w:left="6667" w:hanging="360"/>
      </w:pPr>
    </w:lvl>
    <w:lvl w:ilvl="8" w:tplc="0415001B">
      <w:start w:val="1"/>
      <w:numFmt w:val="lowerRoman"/>
      <w:lvlText w:val="%9."/>
      <w:lvlJc w:val="right"/>
      <w:pPr>
        <w:ind w:left="7387" w:hanging="180"/>
      </w:pPr>
    </w:lvl>
  </w:abstractNum>
  <w:abstractNum w:abstractNumId="52" w15:restartNumberingAfterBreak="0">
    <w:nsid w:val="1A55767C"/>
    <w:multiLevelType w:val="hybridMultilevel"/>
    <w:tmpl w:val="45704EE8"/>
    <w:lvl w:ilvl="0" w:tplc="3AC61402">
      <w:start w:val="1"/>
      <w:numFmt w:val="decimal"/>
      <w:lvlText w:val="%1."/>
      <w:lvlJc w:val="left"/>
      <w:pPr>
        <w:ind w:left="1440" w:hanging="360"/>
      </w:pPr>
      <w:rPr>
        <w:kern w:val="18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40" w:hanging="360"/>
      </w:pPr>
    </w:lvl>
    <w:lvl w:ilvl="2" w:tplc="FFFFFFFF" w:tentative="1">
      <w:start w:val="1"/>
      <w:numFmt w:val="lowerRoman"/>
      <w:lvlText w:val="%3."/>
      <w:lvlJc w:val="right"/>
      <w:pPr>
        <w:ind w:left="1760" w:hanging="180"/>
      </w:pPr>
    </w:lvl>
    <w:lvl w:ilvl="3" w:tplc="FFFFFFFF" w:tentative="1">
      <w:start w:val="1"/>
      <w:numFmt w:val="decimal"/>
      <w:lvlText w:val="%4."/>
      <w:lvlJc w:val="left"/>
      <w:pPr>
        <w:ind w:left="2480" w:hanging="360"/>
      </w:pPr>
    </w:lvl>
    <w:lvl w:ilvl="4" w:tplc="FFFFFFFF" w:tentative="1">
      <w:start w:val="1"/>
      <w:numFmt w:val="lowerLetter"/>
      <w:lvlText w:val="%5."/>
      <w:lvlJc w:val="left"/>
      <w:pPr>
        <w:ind w:left="3200" w:hanging="360"/>
      </w:pPr>
    </w:lvl>
    <w:lvl w:ilvl="5" w:tplc="FFFFFFFF" w:tentative="1">
      <w:start w:val="1"/>
      <w:numFmt w:val="lowerRoman"/>
      <w:lvlText w:val="%6."/>
      <w:lvlJc w:val="right"/>
      <w:pPr>
        <w:ind w:left="3920" w:hanging="180"/>
      </w:pPr>
    </w:lvl>
    <w:lvl w:ilvl="6" w:tplc="FFFFFFFF" w:tentative="1">
      <w:start w:val="1"/>
      <w:numFmt w:val="decimal"/>
      <w:lvlText w:val="%7."/>
      <w:lvlJc w:val="left"/>
      <w:pPr>
        <w:ind w:left="4640" w:hanging="360"/>
      </w:pPr>
    </w:lvl>
    <w:lvl w:ilvl="7" w:tplc="FFFFFFFF" w:tentative="1">
      <w:start w:val="1"/>
      <w:numFmt w:val="lowerLetter"/>
      <w:lvlText w:val="%8."/>
      <w:lvlJc w:val="left"/>
      <w:pPr>
        <w:ind w:left="5360" w:hanging="360"/>
      </w:pPr>
    </w:lvl>
    <w:lvl w:ilvl="8" w:tplc="FFFFFFFF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53" w15:restartNumberingAfterBreak="0">
    <w:nsid w:val="1B6B1B88"/>
    <w:multiLevelType w:val="hybridMultilevel"/>
    <w:tmpl w:val="F2A09EBE"/>
    <w:styleLink w:val="Zaimportowanystyl5"/>
    <w:lvl w:ilvl="0" w:tplc="5BEAA7A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1626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463AC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68877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5CE6A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86454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DA4C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46D5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E3280FE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1EAE3A8E"/>
    <w:multiLevelType w:val="hybridMultilevel"/>
    <w:tmpl w:val="83908B94"/>
    <w:lvl w:ilvl="0" w:tplc="128AA8C6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5" w15:restartNumberingAfterBreak="0">
    <w:nsid w:val="1F664989"/>
    <w:multiLevelType w:val="hybridMultilevel"/>
    <w:tmpl w:val="27369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B3B30"/>
    <w:multiLevelType w:val="hybridMultilevel"/>
    <w:tmpl w:val="A1A4BBC0"/>
    <w:lvl w:ilvl="0" w:tplc="27960C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22E9080D"/>
    <w:multiLevelType w:val="hybridMultilevel"/>
    <w:tmpl w:val="E4505B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230C2CCE"/>
    <w:multiLevelType w:val="hybridMultilevel"/>
    <w:tmpl w:val="23B2C4E2"/>
    <w:styleLink w:val="Zaimportowanystyl22"/>
    <w:lvl w:ilvl="0" w:tplc="9C143E0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069E1C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7C1DC6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A27EF0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78AD4C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FC58EE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2416BA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AA72B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8AD5AC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23105283"/>
    <w:multiLevelType w:val="hybridMultilevel"/>
    <w:tmpl w:val="23DC262A"/>
    <w:lvl w:ilvl="0" w:tplc="A1B4DF3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C31D12"/>
    <w:multiLevelType w:val="hybridMultilevel"/>
    <w:tmpl w:val="CF1E4A5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61" w15:restartNumberingAfterBreak="0">
    <w:nsid w:val="23FF2BD4"/>
    <w:multiLevelType w:val="hybridMultilevel"/>
    <w:tmpl w:val="46861358"/>
    <w:styleLink w:val="Zaimportowanystyl26"/>
    <w:lvl w:ilvl="0" w:tplc="6A107BB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3A468A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6706E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4FC1C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5543188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A5B4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CA03BC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8FEB56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9C16D4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2" w15:restartNumberingAfterBreak="0">
    <w:nsid w:val="244D4598"/>
    <w:multiLevelType w:val="multilevel"/>
    <w:tmpl w:val="B0949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257D6FFD"/>
    <w:multiLevelType w:val="hybridMultilevel"/>
    <w:tmpl w:val="13BEAC70"/>
    <w:styleLink w:val="Zaimportowanystyl8"/>
    <w:lvl w:ilvl="0" w:tplc="DFF8E15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2059A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C8A6E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46C5D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6677B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3E0D0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A45A3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22AD5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462EE8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25880EAE"/>
    <w:multiLevelType w:val="hybridMultilevel"/>
    <w:tmpl w:val="C974F8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6030ACC"/>
    <w:multiLevelType w:val="hybridMultilevel"/>
    <w:tmpl w:val="AADE9D34"/>
    <w:lvl w:ilvl="0" w:tplc="BD3A1188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6DC6A0A8">
      <w:start w:val="1"/>
      <w:numFmt w:val="decimal"/>
      <w:lvlText w:val="%4."/>
      <w:lvlJc w:val="left"/>
      <w:pPr>
        <w:ind w:left="3305" w:hanging="360"/>
      </w:pPr>
    </w:lvl>
    <w:lvl w:ilvl="4" w:tplc="616CF948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66" w15:restartNumberingAfterBreak="0">
    <w:nsid w:val="263B684F"/>
    <w:multiLevelType w:val="hybridMultilevel"/>
    <w:tmpl w:val="59A8F316"/>
    <w:lvl w:ilvl="0" w:tplc="AC7485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78B3C37"/>
    <w:multiLevelType w:val="hybridMultilevel"/>
    <w:tmpl w:val="A702910A"/>
    <w:styleLink w:val="Zaimportowanystyl10"/>
    <w:lvl w:ilvl="0" w:tplc="D318EC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60318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82A318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16FF9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C01F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DE8D76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5E8B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D046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B641B2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 w15:restartNumberingAfterBreak="0">
    <w:nsid w:val="27CA225A"/>
    <w:multiLevelType w:val="hybridMultilevel"/>
    <w:tmpl w:val="13DA138E"/>
    <w:lvl w:ilvl="0" w:tplc="A4CE01BE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Times New Roman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298E5CDE"/>
    <w:multiLevelType w:val="hybridMultilevel"/>
    <w:tmpl w:val="267CC40E"/>
    <w:lvl w:ilvl="0" w:tplc="7D56B73C">
      <w:start w:val="1"/>
      <w:numFmt w:val="lowerLetter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0" w15:restartNumberingAfterBreak="0">
    <w:nsid w:val="2BDC4F50"/>
    <w:multiLevelType w:val="hybridMultilevel"/>
    <w:tmpl w:val="283E5620"/>
    <w:lvl w:ilvl="0" w:tplc="13FE560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kern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D177A61"/>
    <w:multiLevelType w:val="hybridMultilevel"/>
    <w:tmpl w:val="B728FC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309D409C"/>
    <w:multiLevelType w:val="hybridMultilevel"/>
    <w:tmpl w:val="A520512A"/>
    <w:lvl w:ilvl="0" w:tplc="0BC87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1B11254"/>
    <w:multiLevelType w:val="hybridMultilevel"/>
    <w:tmpl w:val="FB327770"/>
    <w:lvl w:ilvl="0" w:tplc="E5661E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327A40FE"/>
    <w:multiLevelType w:val="hybridMultilevel"/>
    <w:tmpl w:val="32A68E48"/>
    <w:styleLink w:val="Numery"/>
    <w:lvl w:ilvl="0" w:tplc="C948517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B271F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B4E68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72F596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DCA788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D6736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EA3610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722586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E0850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5" w15:restartNumberingAfterBreak="0">
    <w:nsid w:val="33161F45"/>
    <w:multiLevelType w:val="hybridMultilevel"/>
    <w:tmpl w:val="EB6C55A6"/>
    <w:name w:val="WW8Num57"/>
    <w:lvl w:ilvl="0" w:tplc="40CC2AA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3C00CDB"/>
    <w:multiLevelType w:val="hybridMultilevel"/>
    <w:tmpl w:val="C2FA8F78"/>
    <w:lvl w:ilvl="0" w:tplc="0415000F">
      <w:start w:val="1"/>
      <w:numFmt w:val="decimal"/>
      <w:lvlText w:val="%1.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77" w15:restartNumberingAfterBreak="0">
    <w:nsid w:val="34683687"/>
    <w:multiLevelType w:val="hybridMultilevel"/>
    <w:tmpl w:val="A31AB0A2"/>
    <w:lvl w:ilvl="0" w:tplc="EB42D234">
      <w:start w:val="1"/>
      <w:numFmt w:val="decimal"/>
      <w:lvlText w:val="%1."/>
      <w:lvlJc w:val="left"/>
      <w:pPr>
        <w:ind w:left="3075" w:hanging="5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D1663B"/>
    <w:multiLevelType w:val="hybridMultilevel"/>
    <w:tmpl w:val="5FBC25E0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ind w:left="1780" w:hanging="360"/>
      </w:pPr>
    </w:lvl>
    <w:lvl w:ilvl="2" w:tplc="FFFFFFFF">
      <w:start w:val="1"/>
      <w:numFmt w:val="lowerRoman"/>
      <w:lvlText w:val="%3."/>
      <w:lvlJc w:val="right"/>
      <w:pPr>
        <w:ind w:left="2500" w:hanging="180"/>
      </w:pPr>
    </w:lvl>
    <w:lvl w:ilvl="3" w:tplc="FFFFFFFF">
      <w:start w:val="1"/>
      <w:numFmt w:val="decimal"/>
      <w:lvlText w:val="%4."/>
      <w:lvlJc w:val="left"/>
      <w:pPr>
        <w:ind w:left="3220" w:hanging="360"/>
      </w:pPr>
    </w:lvl>
    <w:lvl w:ilvl="4" w:tplc="FFFFFFFF">
      <w:start w:val="1"/>
      <w:numFmt w:val="lowerLetter"/>
      <w:lvlText w:val="%5."/>
      <w:lvlJc w:val="left"/>
      <w:pPr>
        <w:ind w:left="3940" w:hanging="360"/>
      </w:pPr>
    </w:lvl>
    <w:lvl w:ilvl="5" w:tplc="FFFFFFFF">
      <w:start w:val="1"/>
      <w:numFmt w:val="lowerRoman"/>
      <w:lvlText w:val="%6."/>
      <w:lvlJc w:val="right"/>
      <w:pPr>
        <w:ind w:left="4660" w:hanging="180"/>
      </w:pPr>
    </w:lvl>
    <w:lvl w:ilvl="6" w:tplc="FFFFFFFF">
      <w:start w:val="1"/>
      <w:numFmt w:val="decimal"/>
      <w:lvlText w:val="%7."/>
      <w:lvlJc w:val="left"/>
      <w:pPr>
        <w:ind w:left="5380" w:hanging="360"/>
      </w:pPr>
    </w:lvl>
    <w:lvl w:ilvl="7" w:tplc="FFFFFFFF">
      <w:start w:val="1"/>
      <w:numFmt w:val="lowerLetter"/>
      <w:lvlText w:val="%8."/>
      <w:lvlJc w:val="left"/>
      <w:pPr>
        <w:ind w:left="6100" w:hanging="360"/>
      </w:pPr>
    </w:lvl>
    <w:lvl w:ilvl="8" w:tplc="FFFFFFFF">
      <w:start w:val="1"/>
      <w:numFmt w:val="lowerRoman"/>
      <w:lvlText w:val="%9."/>
      <w:lvlJc w:val="right"/>
      <w:pPr>
        <w:ind w:left="6820" w:hanging="180"/>
      </w:pPr>
    </w:lvl>
  </w:abstractNum>
  <w:abstractNum w:abstractNumId="79" w15:restartNumberingAfterBreak="0">
    <w:nsid w:val="35176AF9"/>
    <w:multiLevelType w:val="hybridMultilevel"/>
    <w:tmpl w:val="37029556"/>
    <w:lvl w:ilvl="0" w:tplc="02362616">
      <w:start w:val="1"/>
      <w:numFmt w:val="upperRoman"/>
      <w:pStyle w:val="Listanumerowana1"/>
      <w:lvlText w:val="%1."/>
      <w:lvlJc w:val="right"/>
      <w:pPr>
        <w:ind w:left="11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80" w15:restartNumberingAfterBreak="0">
    <w:nsid w:val="354C6E11"/>
    <w:multiLevelType w:val="multilevel"/>
    <w:tmpl w:val="0D6EAF6A"/>
    <w:name w:val="WW8Num47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602F29"/>
    <w:multiLevelType w:val="multilevel"/>
    <w:tmpl w:val="0780F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2" w15:restartNumberingAfterBreak="0">
    <w:nsid w:val="368079F2"/>
    <w:multiLevelType w:val="hybridMultilevel"/>
    <w:tmpl w:val="C6B48BCE"/>
    <w:lvl w:ilvl="0" w:tplc="E594DF76">
      <w:start w:val="1"/>
      <w:numFmt w:val="lowerLetter"/>
      <w:lvlText w:val="%1)"/>
      <w:lvlJc w:val="left"/>
      <w:pPr>
        <w:ind w:left="1120" w:hanging="720"/>
      </w:pPr>
      <w:rPr>
        <w:b w:val="0"/>
        <w:color w:val="auto"/>
        <w:kern w:val="22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83" w15:restartNumberingAfterBreak="0">
    <w:nsid w:val="36AD5830"/>
    <w:multiLevelType w:val="hybridMultilevel"/>
    <w:tmpl w:val="EB3CEE16"/>
    <w:lvl w:ilvl="0" w:tplc="65A27AEA">
      <w:start w:val="1"/>
      <w:numFmt w:val="lowerLetter"/>
      <w:lvlText w:val="%1)"/>
      <w:lvlJc w:val="left"/>
      <w:pPr>
        <w:ind w:left="3000" w:hanging="360"/>
      </w:pPr>
    </w:lvl>
    <w:lvl w:ilvl="1" w:tplc="04150019">
      <w:start w:val="1"/>
      <w:numFmt w:val="lowerLetter"/>
      <w:lvlText w:val="%2."/>
      <w:lvlJc w:val="left"/>
      <w:pPr>
        <w:ind w:left="3720" w:hanging="360"/>
      </w:pPr>
    </w:lvl>
    <w:lvl w:ilvl="2" w:tplc="0415001B">
      <w:start w:val="1"/>
      <w:numFmt w:val="lowerRoman"/>
      <w:lvlText w:val="%3."/>
      <w:lvlJc w:val="right"/>
      <w:pPr>
        <w:ind w:left="4440" w:hanging="180"/>
      </w:pPr>
    </w:lvl>
    <w:lvl w:ilvl="3" w:tplc="0415000F">
      <w:start w:val="1"/>
      <w:numFmt w:val="decimal"/>
      <w:lvlText w:val="%4."/>
      <w:lvlJc w:val="left"/>
      <w:pPr>
        <w:ind w:left="5160" w:hanging="360"/>
      </w:pPr>
    </w:lvl>
    <w:lvl w:ilvl="4" w:tplc="04150019">
      <w:start w:val="1"/>
      <w:numFmt w:val="lowerLetter"/>
      <w:lvlText w:val="%5."/>
      <w:lvlJc w:val="left"/>
      <w:pPr>
        <w:ind w:left="5880" w:hanging="360"/>
      </w:pPr>
    </w:lvl>
    <w:lvl w:ilvl="5" w:tplc="0415001B">
      <w:start w:val="1"/>
      <w:numFmt w:val="lowerRoman"/>
      <w:lvlText w:val="%6."/>
      <w:lvlJc w:val="right"/>
      <w:pPr>
        <w:ind w:left="6600" w:hanging="180"/>
      </w:pPr>
    </w:lvl>
    <w:lvl w:ilvl="6" w:tplc="0415000F">
      <w:start w:val="1"/>
      <w:numFmt w:val="decimal"/>
      <w:lvlText w:val="%7."/>
      <w:lvlJc w:val="left"/>
      <w:pPr>
        <w:ind w:left="7320" w:hanging="360"/>
      </w:pPr>
    </w:lvl>
    <w:lvl w:ilvl="7" w:tplc="04150019">
      <w:start w:val="1"/>
      <w:numFmt w:val="lowerLetter"/>
      <w:lvlText w:val="%8."/>
      <w:lvlJc w:val="left"/>
      <w:pPr>
        <w:ind w:left="8040" w:hanging="360"/>
      </w:pPr>
    </w:lvl>
    <w:lvl w:ilvl="8" w:tplc="0415001B">
      <w:start w:val="1"/>
      <w:numFmt w:val="lowerRoman"/>
      <w:lvlText w:val="%9."/>
      <w:lvlJc w:val="right"/>
      <w:pPr>
        <w:ind w:left="8760" w:hanging="180"/>
      </w:pPr>
    </w:lvl>
  </w:abstractNum>
  <w:abstractNum w:abstractNumId="84" w15:restartNumberingAfterBreak="0">
    <w:nsid w:val="36E65475"/>
    <w:multiLevelType w:val="hybridMultilevel"/>
    <w:tmpl w:val="BC06E1A8"/>
    <w:lvl w:ilvl="0" w:tplc="27683B2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6F93807"/>
    <w:multiLevelType w:val="hybridMultilevel"/>
    <w:tmpl w:val="DB7CC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7045DDF"/>
    <w:multiLevelType w:val="hybridMultilevel"/>
    <w:tmpl w:val="00DA20C8"/>
    <w:styleLink w:val="Zaimportowanystyl9"/>
    <w:lvl w:ilvl="0" w:tplc="EDF8D6F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EC0C5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F2D9DE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A2F91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4BC68A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C2BDDC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B8589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8E1C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3E769A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7" w15:restartNumberingAfterBreak="0">
    <w:nsid w:val="37FD160D"/>
    <w:multiLevelType w:val="hybridMultilevel"/>
    <w:tmpl w:val="646846A6"/>
    <w:styleLink w:val="Zaimportowanystyl4"/>
    <w:lvl w:ilvl="0" w:tplc="B62E83F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8C2A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3C93DC">
      <w:start w:val="1"/>
      <w:numFmt w:val="lowerRoman"/>
      <w:lvlText w:val="%3."/>
      <w:lvlJc w:val="left"/>
      <w:pPr>
        <w:ind w:left="21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92BAA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84FB6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9C72">
      <w:start w:val="1"/>
      <w:numFmt w:val="lowerRoman"/>
      <w:lvlText w:val="%6."/>
      <w:lvlJc w:val="left"/>
      <w:pPr>
        <w:ind w:left="43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D6215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2693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83B94">
      <w:start w:val="1"/>
      <w:numFmt w:val="lowerRoman"/>
      <w:lvlText w:val="%9."/>
      <w:lvlJc w:val="left"/>
      <w:pPr>
        <w:ind w:left="64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8" w15:restartNumberingAfterBreak="0">
    <w:nsid w:val="3CDA3992"/>
    <w:multiLevelType w:val="hybridMultilevel"/>
    <w:tmpl w:val="B618305A"/>
    <w:styleLink w:val="Zaimportowanystyl2"/>
    <w:lvl w:ilvl="0" w:tplc="4D38C5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80541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C4AE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386789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EE8A2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607C30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8164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D84CD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A643E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9" w15:restartNumberingAfterBreak="0">
    <w:nsid w:val="3D2574D3"/>
    <w:multiLevelType w:val="hybridMultilevel"/>
    <w:tmpl w:val="CBD64C3E"/>
    <w:lvl w:ilvl="0" w:tplc="9272CA88">
      <w:start w:val="1"/>
      <w:numFmt w:val="decimal"/>
      <w:lvlText w:val="%1)"/>
      <w:lvlJc w:val="left"/>
      <w:pPr>
        <w:ind w:left="1120" w:hanging="72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90" w15:restartNumberingAfterBreak="0">
    <w:nsid w:val="42DD50EB"/>
    <w:multiLevelType w:val="hybridMultilevel"/>
    <w:tmpl w:val="1D3E1706"/>
    <w:lvl w:ilvl="0" w:tplc="0415000F">
      <w:start w:val="1"/>
      <w:numFmt w:val="decimal"/>
      <w:lvlText w:val="%1."/>
      <w:lvlJc w:val="left"/>
      <w:pPr>
        <w:ind w:left="1840" w:hanging="360"/>
      </w:pPr>
    </w:lvl>
    <w:lvl w:ilvl="1" w:tplc="04150019">
      <w:start w:val="1"/>
      <w:numFmt w:val="lowerLetter"/>
      <w:lvlText w:val="%2."/>
      <w:lvlJc w:val="left"/>
      <w:pPr>
        <w:ind w:left="2560" w:hanging="360"/>
      </w:pPr>
    </w:lvl>
    <w:lvl w:ilvl="2" w:tplc="0415001B">
      <w:start w:val="1"/>
      <w:numFmt w:val="lowerRoman"/>
      <w:lvlText w:val="%3."/>
      <w:lvlJc w:val="right"/>
      <w:pPr>
        <w:ind w:left="3280" w:hanging="180"/>
      </w:pPr>
    </w:lvl>
    <w:lvl w:ilvl="3" w:tplc="0415000F">
      <w:start w:val="1"/>
      <w:numFmt w:val="decimal"/>
      <w:lvlText w:val="%4."/>
      <w:lvlJc w:val="left"/>
      <w:pPr>
        <w:ind w:left="4000" w:hanging="360"/>
      </w:pPr>
    </w:lvl>
    <w:lvl w:ilvl="4" w:tplc="04150019">
      <w:start w:val="1"/>
      <w:numFmt w:val="lowerLetter"/>
      <w:lvlText w:val="%5."/>
      <w:lvlJc w:val="left"/>
      <w:pPr>
        <w:ind w:left="4720" w:hanging="360"/>
      </w:pPr>
    </w:lvl>
    <w:lvl w:ilvl="5" w:tplc="0415001B">
      <w:start w:val="1"/>
      <w:numFmt w:val="lowerRoman"/>
      <w:lvlText w:val="%6."/>
      <w:lvlJc w:val="right"/>
      <w:pPr>
        <w:ind w:left="5440" w:hanging="180"/>
      </w:pPr>
    </w:lvl>
    <w:lvl w:ilvl="6" w:tplc="0415000F">
      <w:start w:val="1"/>
      <w:numFmt w:val="decimal"/>
      <w:lvlText w:val="%7."/>
      <w:lvlJc w:val="left"/>
      <w:pPr>
        <w:ind w:left="6160" w:hanging="360"/>
      </w:pPr>
    </w:lvl>
    <w:lvl w:ilvl="7" w:tplc="04150019">
      <w:start w:val="1"/>
      <w:numFmt w:val="lowerLetter"/>
      <w:lvlText w:val="%8."/>
      <w:lvlJc w:val="left"/>
      <w:pPr>
        <w:ind w:left="6880" w:hanging="360"/>
      </w:pPr>
    </w:lvl>
    <w:lvl w:ilvl="8" w:tplc="0415001B">
      <w:start w:val="1"/>
      <w:numFmt w:val="lowerRoman"/>
      <w:lvlText w:val="%9."/>
      <w:lvlJc w:val="right"/>
      <w:pPr>
        <w:ind w:left="7600" w:hanging="180"/>
      </w:pPr>
    </w:lvl>
  </w:abstractNum>
  <w:abstractNum w:abstractNumId="91" w15:restartNumberingAfterBreak="0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8900463"/>
    <w:multiLevelType w:val="hybridMultilevel"/>
    <w:tmpl w:val="17FA3126"/>
    <w:lvl w:ilvl="0" w:tplc="80A824FC">
      <w:start w:val="1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8B34F02"/>
    <w:multiLevelType w:val="hybridMultilevel"/>
    <w:tmpl w:val="8D347268"/>
    <w:lvl w:ilvl="0" w:tplc="6910EDA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C482D5C"/>
    <w:multiLevelType w:val="hybridMultilevel"/>
    <w:tmpl w:val="660A2B56"/>
    <w:lvl w:ilvl="0" w:tplc="F37EE3D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E5F623B"/>
    <w:multiLevelType w:val="hybridMultilevel"/>
    <w:tmpl w:val="8E4A178A"/>
    <w:lvl w:ilvl="0" w:tplc="F9D6380C">
      <w:start w:val="1"/>
      <w:numFmt w:val="decimal"/>
      <w:lvlText w:val="%1)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3">
      <w:start w:val="1"/>
      <w:numFmt w:val="upperRoman"/>
      <w:lvlText w:val="%6."/>
      <w:lvlJc w:val="right"/>
      <w:pPr>
        <w:tabs>
          <w:tab w:val="num" w:pos="180"/>
        </w:tabs>
        <w:ind w:left="180" w:hanging="180"/>
      </w:pPr>
      <w:rPr>
        <w:b w:val="0"/>
      </w:rPr>
    </w:lvl>
    <w:lvl w:ilvl="6" w:tplc="05504312">
      <w:start w:val="1"/>
      <w:numFmt w:val="decimal"/>
      <w:lvlText w:val="%7."/>
      <w:lvlJc w:val="left"/>
      <w:pPr>
        <w:tabs>
          <w:tab w:val="num" w:pos="4677"/>
        </w:tabs>
        <w:ind w:left="5040" w:hanging="4331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E820E0B"/>
    <w:multiLevelType w:val="hybridMultilevel"/>
    <w:tmpl w:val="D4FC65F0"/>
    <w:lvl w:ilvl="0" w:tplc="14FC903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7" w15:restartNumberingAfterBreak="0">
    <w:nsid w:val="51666ED7"/>
    <w:multiLevelType w:val="multilevel"/>
    <w:tmpl w:val="E1ECD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8" w15:restartNumberingAfterBreak="0">
    <w:nsid w:val="52152491"/>
    <w:multiLevelType w:val="hybridMultilevel"/>
    <w:tmpl w:val="ED1E19EA"/>
    <w:lvl w:ilvl="0" w:tplc="75244042">
      <w:start w:val="1"/>
      <w:numFmt w:val="decimal"/>
      <w:lvlText w:val="%1)"/>
      <w:lvlJc w:val="left"/>
      <w:pPr>
        <w:ind w:left="2907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852A26"/>
    <w:multiLevelType w:val="hybridMultilevel"/>
    <w:tmpl w:val="4FB4074C"/>
    <w:name w:val="WW8Num4824"/>
    <w:lvl w:ilvl="0" w:tplc="D9063B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A562ED"/>
    <w:multiLevelType w:val="hybridMultilevel"/>
    <w:tmpl w:val="CDA49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8644A5"/>
    <w:multiLevelType w:val="hybridMultilevel"/>
    <w:tmpl w:val="3F8AFF0E"/>
    <w:lvl w:ilvl="0" w:tplc="E0C6C0B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w w:val="100"/>
        <w:kern w:val="18"/>
        <w:position w:val="0"/>
        <w:sz w:val="22"/>
        <w:u w:val="none"/>
        <w:effect w:val="none"/>
        <w:vertAlign w:val="baseli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5BE640E4"/>
    <w:multiLevelType w:val="multilevel"/>
    <w:tmpl w:val="8228BC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Symbol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Symbol"/>
      </w:rPr>
    </w:lvl>
  </w:abstractNum>
  <w:abstractNum w:abstractNumId="103" w15:restartNumberingAfterBreak="0">
    <w:nsid w:val="5D0E2579"/>
    <w:multiLevelType w:val="hybridMultilevel"/>
    <w:tmpl w:val="A2CE29D6"/>
    <w:name w:val="WW8Num40222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>
      <w:start w:val="1"/>
      <w:numFmt w:val="lowerLetter"/>
      <w:lvlText w:val="%2."/>
      <w:lvlJc w:val="left"/>
      <w:pPr>
        <w:ind w:left="2651" w:hanging="360"/>
      </w:pPr>
    </w:lvl>
    <w:lvl w:ilvl="2" w:tplc="0415001B">
      <w:start w:val="1"/>
      <w:numFmt w:val="lowerRoman"/>
      <w:lvlText w:val="%3."/>
      <w:lvlJc w:val="right"/>
      <w:pPr>
        <w:ind w:left="3371" w:hanging="180"/>
      </w:pPr>
    </w:lvl>
    <w:lvl w:ilvl="3" w:tplc="0415000F">
      <w:start w:val="1"/>
      <w:numFmt w:val="decimal"/>
      <w:lvlText w:val="%4."/>
      <w:lvlJc w:val="left"/>
      <w:pPr>
        <w:ind w:left="4091" w:hanging="360"/>
      </w:pPr>
    </w:lvl>
    <w:lvl w:ilvl="4" w:tplc="04150019">
      <w:start w:val="1"/>
      <w:numFmt w:val="lowerLetter"/>
      <w:lvlText w:val="%5."/>
      <w:lvlJc w:val="left"/>
      <w:pPr>
        <w:ind w:left="4811" w:hanging="360"/>
      </w:pPr>
    </w:lvl>
    <w:lvl w:ilvl="5" w:tplc="0415001B">
      <w:start w:val="1"/>
      <w:numFmt w:val="lowerRoman"/>
      <w:lvlText w:val="%6."/>
      <w:lvlJc w:val="right"/>
      <w:pPr>
        <w:ind w:left="5531" w:hanging="180"/>
      </w:pPr>
    </w:lvl>
    <w:lvl w:ilvl="6" w:tplc="0415000F">
      <w:start w:val="1"/>
      <w:numFmt w:val="decimal"/>
      <w:lvlText w:val="%7."/>
      <w:lvlJc w:val="left"/>
      <w:pPr>
        <w:ind w:left="6251" w:hanging="360"/>
      </w:pPr>
    </w:lvl>
    <w:lvl w:ilvl="7" w:tplc="04150019">
      <w:start w:val="1"/>
      <w:numFmt w:val="lowerLetter"/>
      <w:lvlText w:val="%8."/>
      <w:lvlJc w:val="left"/>
      <w:pPr>
        <w:ind w:left="6971" w:hanging="360"/>
      </w:pPr>
    </w:lvl>
    <w:lvl w:ilvl="8" w:tplc="0415001B">
      <w:start w:val="1"/>
      <w:numFmt w:val="lowerRoman"/>
      <w:lvlText w:val="%9."/>
      <w:lvlJc w:val="right"/>
      <w:pPr>
        <w:ind w:left="7691" w:hanging="180"/>
      </w:pPr>
    </w:lvl>
  </w:abstractNum>
  <w:abstractNum w:abstractNumId="104" w15:restartNumberingAfterBreak="0">
    <w:nsid w:val="5D4E3FA6"/>
    <w:multiLevelType w:val="hybridMultilevel"/>
    <w:tmpl w:val="23AAB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E982D8B"/>
    <w:multiLevelType w:val="hybridMultilevel"/>
    <w:tmpl w:val="C8C25368"/>
    <w:lvl w:ilvl="0" w:tplc="C70A51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35098E"/>
    <w:multiLevelType w:val="hybridMultilevel"/>
    <w:tmpl w:val="D6DEA82A"/>
    <w:lvl w:ilvl="0" w:tplc="0415000F">
      <w:start w:val="1"/>
      <w:numFmt w:val="decimal"/>
      <w:lvlText w:val="%1."/>
      <w:lvlJc w:val="left"/>
      <w:pPr>
        <w:ind w:left="1840" w:hanging="360"/>
      </w:pPr>
    </w:lvl>
    <w:lvl w:ilvl="1" w:tplc="04150019">
      <w:start w:val="1"/>
      <w:numFmt w:val="lowerLetter"/>
      <w:lvlText w:val="%2."/>
      <w:lvlJc w:val="left"/>
      <w:pPr>
        <w:ind w:left="2560" w:hanging="360"/>
      </w:pPr>
    </w:lvl>
    <w:lvl w:ilvl="2" w:tplc="0415001B">
      <w:start w:val="1"/>
      <w:numFmt w:val="lowerRoman"/>
      <w:lvlText w:val="%3."/>
      <w:lvlJc w:val="right"/>
      <w:pPr>
        <w:ind w:left="3280" w:hanging="180"/>
      </w:pPr>
    </w:lvl>
    <w:lvl w:ilvl="3" w:tplc="DFE62D14">
      <w:start w:val="1"/>
      <w:numFmt w:val="decimal"/>
      <w:lvlText w:val="%4."/>
      <w:lvlJc w:val="left"/>
      <w:pPr>
        <w:ind w:left="400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720" w:hanging="360"/>
      </w:pPr>
    </w:lvl>
    <w:lvl w:ilvl="5" w:tplc="0415001B">
      <w:start w:val="1"/>
      <w:numFmt w:val="lowerRoman"/>
      <w:lvlText w:val="%6."/>
      <w:lvlJc w:val="right"/>
      <w:pPr>
        <w:ind w:left="5440" w:hanging="180"/>
      </w:pPr>
    </w:lvl>
    <w:lvl w:ilvl="6" w:tplc="0415000F">
      <w:start w:val="1"/>
      <w:numFmt w:val="decimal"/>
      <w:lvlText w:val="%7."/>
      <w:lvlJc w:val="left"/>
      <w:pPr>
        <w:ind w:left="6160" w:hanging="360"/>
      </w:pPr>
    </w:lvl>
    <w:lvl w:ilvl="7" w:tplc="04150019">
      <w:start w:val="1"/>
      <w:numFmt w:val="lowerLetter"/>
      <w:lvlText w:val="%8."/>
      <w:lvlJc w:val="left"/>
      <w:pPr>
        <w:ind w:left="6880" w:hanging="360"/>
      </w:pPr>
    </w:lvl>
    <w:lvl w:ilvl="8" w:tplc="0415001B">
      <w:start w:val="1"/>
      <w:numFmt w:val="lowerRoman"/>
      <w:lvlText w:val="%9."/>
      <w:lvlJc w:val="right"/>
      <w:pPr>
        <w:ind w:left="7600" w:hanging="180"/>
      </w:pPr>
    </w:lvl>
  </w:abstractNum>
  <w:abstractNum w:abstractNumId="107" w15:restartNumberingAfterBreak="0">
    <w:nsid w:val="60613C56"/>
    <w:multiLevelType w:val="hybridMultilevel"/>
    <w:tmpl w:val="08E0F31A"/>
    <w:lvl w:ilvl="0" w:tplc="EDC06C6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2DE65A6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4381719"/>
    <w:multiLevelType w:val="hybridMultilevel"/>
    <w:tmpl w:val="55587B9A"/>
    <w:lvl w:ilvl="0" w:tplc="3AC61402">
      <w:start w:val="1"/>
      <w:numFmt w:val="decimal"/>
      <w:lvlText w:val="%1."/>
      <w:lvlJc w:val="left"/>
      <w:pPr>
        <w:ind w:left="720" w:hanging="360"/>
      </w:pPr>
      <w:rPr>
        <w:kern w:val="18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4C81B31"/>
    <w:multiLevelType w:val="multilevel"/>
    <w:tmpl w:val="36BC15D2"/>
    <w:lvl w:ilvl="0">
      <w:start w:val="1"/>
      <w:numFmt w:val="decimal"/>
      <w:lvlText w:val="%1."/>
      <w:lvlJc w:val="left"/>
      <w:pPr>
        <w:ind w:left="644" w:firstLine="284"/>
      </w:pPr>
      <w:rPr>
        <w:rFonts w:ascii="Verdana" w:eastAsia="Arial" w:hAnsi="Verdana" w:cs="Arial" w:hint="default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5">
      <w:start w:val="1"/>
      <w:numFmt w:val="lowerRoman"/>
      <w:pStyle w:val="Nagwek6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pStyle w:val="Nagwek7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</w:abstractNum>
  <w:abstractNum w:abstractNumId="110" w15:restartNumberingAfterBreak="0">
    <w:nsid w:val="66B3243A"/>
    <w:multiLevelType w:val="hybridMultilevel"/>
    <w:tmpl w:val="2C38EF7C"/>
    <w:lvl w:ilvl="0" w:tplc="140EBCC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82A5B06"/>
    <w:multiLevelType w:val="hybridMultilevel"/>
    <w:tmpl w:val="4C609500"/>
    <w:lvl w:ilvl="0" w:tplc="1D280C22">
      <w:start w:val="8"/>
      <w:numFmt w:val="bullet"/>
      <w:pStyle w:val="opis"/>
      <w:lvlText w:val="­"/>
      <w:lvlJc w:val="left"/>
      <w:pPr>
        <w:tabs>
          <w:tab w:val="num" w:pos="254"/>
        </w:tabs>
        <w:ind w:left="254" w:hanging="113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93F542B"/>
    <w:multiLevelType w:val="hybridMultilevel"/>
    <w:tmpl w:val="8DCEA7C8"/>
    <w:styleLink w:val="Zaimportowanystyl21"/>
    <w:lvl w:ilvl="0" w:tplc="24761E44">
      <w:start w:val="1"/>
      <w:numFmt w:val="decimal"/>
      <w:lvlText w:val="%1."/>
      <w:lvlJc w:val="left"/>
      <w:pPr>
        <w:tabs>
          <w:tab w:val="left" w:pos="426"/>
        </w:tabs>
        <w:ind w:left="69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4492A4">
      <w:start w:val="1"/>
      <w:numFmt w:val="decimal"/>
      <w:lvlText w:val="%2."/>
      <w:lvlJc w:val="left"/>
      <w:pPr>
        <w:tabs>
          <w:tab w:val="left" w:pos="426"/>
        </w:tabs>
        <w:ind w:left="141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AAA666">
      <w:start w:val="1"/>
      <w:numFmt w:val="lowerLetter"/>
      <w:lvlText w:val="%3)"/>
      <w:lvlJc w:val="left"/>
      <w:pPr>
        <w:ind w:left="520" w:hanging="37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84E7054">
      <w:start w:val="1"/>
      <w:numFmt w:val="decimal"/>
      <w:lvlText w:val="%4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0881D4">
      <w:start w:val="1"/>
      <w:numFmt w:val="decimal"/>
      <w:lvlText w:val="%5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D40B78">
      <w:start w:val="1"/>
      <w:numFmt w:val="decimal"/>
      <w:lvlText w:val="%6."/>
      <w:lvlJc w:val="left"/>
      <w:pPr>
        <w:tabs>
          <w:tab w:val="left" w:pos="426"/>
        </w:tabs>
        <w:ind w:left="303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FE06F36">
      <w:start w:val="1"/>
      <w:numFmt w:val="decimal"/>
      <w:lvlText w:val="%7."/>
      <w:lvlJc w:val="left"/>
      <w:pPr>
        <w:tabs>
          <w:tab w:val="left" w:pos="426"/>
        </w:tabs>
        <w:ind w:left="375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122CFC">
      <w:start w:val="1"/>
      <w:numFmt w:val="decimal"/>
      <w:lvlText w:val="%8."/>
      <w:lvlJc w:val="left"/>
      <w:pPr>
        <w:tabs>
          <w:tab w:val="left" w:pos="426"/>
        </w:tabs>
        <w:ind w:left="447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DC5A1A">
      <w:start w:val="1"/>
      <w:numFmt w:val="decimal"/>
      <w:lvlText w:val="%9."/>
      <w:lvlJc w:val="left"/>
      <w:pPr>
        <w:tabs>
          <w:tab w:val="left" w:pos="426"/>
        </w:tabs>
        <w:ind w:left="519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3" w15:restartNumberingAfterBreak="0">
    <w:nsid w:val="6B6F614B"/>
    <w:multiLevelType w:val="hybridMultilevel"/>
    <w:tmpl w:val="E5D23422"/>
    <w:lvl w:ilvl="0" w:tplc="0742AB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DE65A6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DCE4F9C"/>
    <w:multiLevelType w:val="hybridMultilevel"/>
    <w:tmpl w:val="4E989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E451AB5"/>
    <w:multiLevelType w:val="hybridMultilevel"/>
    <w:tmpl w:val="C076E05A"/>
    <w:lvl w:ilvl="0" w:tplc="7FFEA1F4">
      <w:start w:val="1"/>
      <w:numFmt w:val="decimal"/>
      <w:lvlText w:val="%1)"/>
      <w:lvlJc w:val="left"/>
      <w:pPr>
        <w:ind w:left="1554" w:hanging="42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E6C7664"/>
    <w:multiLevelType w:val="hybridMultilevel"/>
    <w:tmpl w:val="DF0A0A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0442E82"/>
    <w:multiLevelType w:val="hybridMultilevel"/>
    <w:tmpl w:val="303E0E06"/>
    <w:lvl w:ilvl="0" w:tplc="4AFAC104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497339"/>
    <w:multiLevelType w:val="hybridMultilevel"/>
    <w:tmpl w:val="1FFC80E6"/>
    <w:styleLink w:val="Zaimportowanystyl20"/>
    <w:lvl w:ilvl="0" w:tplc="820A5CA0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F28764">
      <w:start w:val="1"/>
      <w:numFmt w:val="decimal"/>
      <w:lvlText w:val="%2."/>
      <w:lvlJc w:val="left"/>
      <w:pPr>
        <w:tabs>
          <w:tab w:val="left" w:pos="426"/>
        </w:tabs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0E2A68">
      <w:start w:val="1"/>
      <w:numFmt w:val="lowerLetter"/>
      <w:lvlText w:val="%3)"/>
      <w:lvlJc w:val="left"/>
      <w:pPr>
        <w:ind w:left="521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328868">
      <w:start w:val="1"/>
      <w:numFmt w:val="decimal"/>
      <w:lvlText w:val="%4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CEDCFE">
      <w:start w:val="1"/>
      <w:numFmt w:val="decimal"/>
      <w:lvlText w:val="%5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7EDD04">
      <w:start w:val="1"/>
      <w:numFmt w:val="decimal"/>
      <w:lvlText w:val="%6."/>
      <w:lvlJc w:val="left"/>
      <w:pPr>
        <w:tabs>
          <w:tab w:val="left" w:pos="426"/>
        </w:tabs>
        <w:ind w:left="303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BAFD54">
      <w:start w:val="1"/>
      <w:numFmt w:val="decimal"/>
      <w:lvlText w:val="%7."/>
      <w:lvlJc w:val="left"/>
      <w:pPr>
        <w:tabs>
          <w:tab w:val="left" w:pos="426"/>
        </w:tabs>
        <w:ind w:left="375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DA5286">
      <w:start w:val="1"/>
      <w:numFmt w:val="decimal"/>
      <w:lvlText w:val="%8."/>
      <w:lvlJc w:val="left"/>
      <w:pPr>
        <w:tabs>
          <w:tab w:val="left" w:pos="426"/>
        </w:tabs>
        <w:ind w:left="447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44FDC0">
      <w:start w:val="1"/>
      <w:numFmt w:val="decimal"/>
      <w:lvlText w:val="%9."/>
      <w:lvlJc w:val="left"/>
      <w:pPr>
        <w:tabs>
          <w:tab w:val="left" w:pos="426"/>
        </w:tabs>
        <w:ind w:left="519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9" w15:restartNumberingAfterBreak="0">
    <w:nsid w:val="75550A93"/>
    <w:multiLevelType w:val="hybridMultilevel"/>
    <w:tmpl w:val="C75E0348"/>
    <w:styleLink w:val="Kreski"/>
    <w:lvl w:ilvl="0" w:tplc="58785FFA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7E9958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A3FA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FC361A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22628A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72F1AC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94E6D8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6AD4A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ECA54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0" w15:restartNumberingAfterBreak="0">
    <w:nsid w:val="756458EE"/>
    <w:multiLevelType w:val="hybridMultilevel"/>
    <w:tmpl w:val="B1FEF7CC"/>
    <w:lvl w:ilvl="0" w:tplc="FFFFFFFF">
      <w:start w:val="1"/>
      <w:numFmt w:val="decimal"/>
      <w:lvlText w:val="%1."/>
      <w:lvlJc w:val="left"/>
      <w:pPr>
        <w:ind w:left="1994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2714" w:hanging="360"/>
      </w:pPr>
    </w:lvl>
    <w:lvl w:ilvl="2" w:tplc="FFFFFFFF">
      <w:start w:val="1"/>
      <w:numFmt w:val="lowerRoman"/>
      <w:lvlText w:val="%3."/>
      <w:lvlJc w:val="right"/>
      <w:pPr>
        <w:ind w:left="3434" w:hanging="180"/>
      </w:pPr>
    </w:lvl>
    <w:lvl w:ilvl="3" w:tplc="FFFFFFFF">
      <w:start w:val="1"/>
      <w:numFmt w:val="decimal"/>
      <w:lvlText w:val="%4."/>
      <w:lvlJc w:val="left"/>
      <w:pPr>
        <w:ind w:left="4154" w:hanging="360"/>
      </w:pPr>
    </w:lvl>
    <w:lvl w:ilvl="4" w:tplc="FFFFFFFF">
      <w:start w:val="1"/>
      <w:numFmt w:val="lowerLetter"/>
      <w:lvlText w:val="%5."/>
      <w:lvlJc w:val="left"/>
      <w:pPr>
        <w:ind w:left="4874" w:hanging="360"/>
      </w:pPr>
    </w:lvl>
    <w:lvl w:ilvl="5" w:tplc="FFFFFFFF">
      <w:start w:val="1"/>
      <w:numFmt w:val="lowerRoman"/>
      <w:lvlText w:val="%6."/>
      <w:lvlJc w:val="right"/>
      <w:pPr>
        <w:ind w:left="5594" w:hanging="180"/>
      </w:pPr>
    </w:lvl>
    <w:lvl w:ilvl="6" w:tplc="FFFFFFFF">
      <w:start w:val="1"/>
      <w:numFmt w:val="decimal"/>
      <w:lvlText w:val="%7."/>
      <w:lvlJc w:val="left"/>
      <w:pPr>
        <w:ind w:left="6314" w:hanging="360"/>
      </w:pPr>
    </w:lvl>
    <w:lvl w:ilvl="7" w:tplc="FFFFFFFF">
      <w:start w:val="1"/>
      <w:numFmt w:val="lowerLetter"/>
      <w:lvlText w:val="%8."/>
      <w:lvlJc w:val="left"/>
      <w:pPr>
        <w:ind w:left="7034" w:hanging="360"/>
      </w:pPr>
    </w:lvl>
    <w:lvl w:ilvl="8" w:tplc="FFFFFFFF">
      <w:start w:val="1"/>
      <w:numFmt w:val="lowerRoman"/>
      <w:lvlText w:val="%9."/>
      <w:lvlJc w:val="right"/>
      <w:pPr>
        <w:ind w:left="7754" w:hanging="180"/>
      </w:pPr>
    </w:lvl>
  </w:abstractNum>
  <w:abstractNum w:abstractNumId="121" w15:restartNumberingAfterBreak="0">
    <w:nsid w:val="76A15020"/>
    <w:multiLevelType w:val="hybridMultilevel"/>
    <w:tmpl w:val="3686FE8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122" w15:restartNumberingAfterBreak="0">
    <w:nsid w:val="778747F3"/>
    <w:multiLevelType w:val="hybridMultilevel"/>
    <w:tmpl w:val="0B4804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3" w15:restartNumberingAfterBreak="0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29728F"/>
    <w:multiLevelType w:val="multilevel"/>
    <w:tmpl w:val="0DA83E4A"/>
    <w:name w:val="WW8Num40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125" w15:restartNumberingAfterBreak="0">
    <w:nsid w:val="79B31E2E"/>
    <w:multiLevelType w:val="hybridMultilevel"/>
    <w:tmpl w:val="F1F4E3B8"/>
    <w:name w:val="WW8Num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A9D2633"/>
    <w:multiLevelType w:val="hybridMultilevel"/>
    <w:tmpl w:val="2C144930"/>
    <w:lvl w:ilvl="0" w:tplc="09963BD0">
      <w:start w:val="1"/>
      <w:numFmt w:val="decimal"/>
      <w:pStyle w:val="Lista-kontynuacja1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2A8D9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3A0AF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1EAE8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CEE2E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2C72CC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FE75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5693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D6D54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7" w15:restartNumberingAfterBreak="0">
    <w:nsid w:val="7AD041DF"/>
    <w:multiLevelType w:val="hybridMultilevel"/>
    <w:tmpl w:val="79D458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EFEE1916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decimal"/>
      <w:lvlText w:val="%3)"/>
      <w:lvlJc w:val="lef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28" w15:restartNumberingAfterBreak="0">
    <w:nsid w:val="7B2D32F3"/>
    <w:multiLevelType w:val="hybridMultilevel"/>
    <w:tmpl w:val="93FCB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B2D4061"/>
    <w:multiLevelType w:val="hybridMultilevel"/>
    <w:tmpl w:val="20F237A8"/>
    <w:styleLink w:val="Zaimportowanystyl23"/>
    <w:lvl w:ilvl="0" w:tplc="94D41210">
      <w:start w:val="1"/>
      <w:numFmt w:val="lowerLetter"/>
      <w:lvlText w:val="%1)"/>
      <w:lvlJc w:val="left"/>
      <w:pPr>
        <w:tabs>
          <w:tab w:val="left" w:pos="360"/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36C8EA">
      <w:start w:val="1"/>
      <w:numFmt w:val="lowerLetter"/>
      <w:lvlText w:val="%2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FFE85FC">
      <w:start w:val="1"/>
      <w:numFmt w:val="lowerLetter"/>
      <w:lvlText w:val="%3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EC9BA0">
      <w:start w:val="1"/>
      <w:numFmt w:val="lowerLetter"/>
      <w:lvlText w:val="%4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280D76">
      <w:start w:val="1"/>
      <w:numFmt w:val="lowerLetter"/>
      <w:lvlText w:val="%5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EA378E">
      <w:start w:val="1"/>
      <w:numFmt w:val="lowerLetter"/>
      <w:lvlText w:val="%6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603EA2">
      <w:start w:val="1"/>
      <w:numFmt w:val="lowerLetter"/>
      <w:lvlText w:val="%7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BC8318">
      <w:start w:val="1"/>
      <w:numFmt w:val="lowerLetter"/>
      <w:lvlText w:val="%8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323C">
      <w:start w:val="1"/>
      <w:numFmt w:val="lowerLetter"/>
      <w:lvlText w:val="%9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0" w15:restartNumberingAfterBreak="0">
    <w:nsid w:val="7F7E5A69"/>
    <w:multiLevelType w:val="hybridMultilevel"/>
    <w:tmpl w:val="66A4FD56"/>
    <w:lvl w:ilvl="0" w:tplc="0415000F">
      <w:start w:val="1"/>
      <w:numFmt w:val="decimal"/>
      <w:lvlText w:val="%1.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num w:numId="1" w16cid:durableId="2016110240">
    <w:abstractNumId w:val="79"/>
  </w:num>
  <w:num w:numId="2" w16cid:durableId="1276135746">
    <w:abstractNumId w:val="39"/>
  </w:num>
  <w:num w:numId="3" w16cid:durableId="1908414621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610803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7245821">
    <w:abstractNumId w:val="120"/>
  </w:num>
  <w:num w:numId="6" w16cid:durableId="101379887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93588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27524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070294">
    <w:abstractNumId w:val="96"/>
  </w:num>
  <w:num w:numId="10" w16cid:durableId="100467056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323857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8219274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632399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4016974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911844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03623446">
    <w:abstractNumId w:val="77"/>
  </w:num>
  <w:num w:numId="17" w16cid:durableId="117075512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92883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55201868">
    <w:abstractNumId w:val="9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18250876">
    <w:abstractNumId w:val="90"/>
  </w:num>
  <w:num w:numId="21" w16cid:durableId="880946970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63045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875424">
    <w:abstractNumId w:val="31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599982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590929">
    <w:abstractNumId w:val="59"/>
  </w:num>
  <w:num w:numId="26" w16cid:durableId="30350970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571996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413412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35255310">
    <w:abstractNumId w:val="121"/>
  </w:num>
  <w:num w:numId="30" w16cid:durableId="1039431116">
    <w:abstractNumId w:val="69"/>
  </w:num>
  <w:num w:numId="31" w16cid:durableId="1481995566">
    <w:abstractNumId w:val="98"/>
  </w:num>
  <w:num w:numId="32" w16cid:durableId="1886985854">
    <w:abstractNumId w:val="76"/>
  </w:num>
  <w:num w:numId="33" w16cid:durableId="493575111">
    <w:abstractNumId w:val="56"/>
  </w:num>
  <w:num w:numId="34" w16cid:durableId="606349978">
    <w:abstractNumId w:val="38"/>
  </w:num>
  <w:num w:numId="35" w16cid:durableId="829559142">
    <w:abstractNumId w:val="54"/>
  </w:num>
  <w:num w:numId="36" w16cid:durableId="437675810">
    <w:abstractNumId w:val="73"/>
  </w:num>
  <w:num w:numId="37" w16cid:durableId="1926496391">
    <w:abstractNumId w:val="89"/>
  </w:num>
  <w:num w:numId="38" w16cid:durableId="20366178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28078368">
    <w:abstractNumId w:val="101"/>
  </w:num>
  <w:num w:numId="40" w16cid:durableId="955210535">
    <w:abstractNumId w:val="78"/>
  </w:num>
  <w:num w:numId="41" w16cid:durableId="652177683">
    <w:abstractNumId w:val="92"/>
  </w:num>
  <w:num w:numId="42" w16cid:durableId="1348826513">
    <w:abstractNumId w:val="79"/>
    <w:lvlOverride w:ilvl="0">
      <w:startOverride w:val="6"/>
    </w:lvlOverride>
  </w:num>
  <w:num w:numId="43" w16cid:durableId="525871153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25078360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16936082">
    <w:abstractNumId w:val="109"/>
  </w:num>
  <w:num w:numId="46" w16cid:durableId="521868241">
    <w:abstractNumId w:val="126"/>
  </w:num>
  <w:num w:numId="47" w16cid:durableId="9379116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0816836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4958860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8933613">
    <w:abstractNumId w:val="33"/>
  </w:num>
  <w:num w:numId="51" w16cid:durableId="288978999">
    <w:abstractNumId w:val="36"/>
  </w:num>
  <w:num w:numId="52" w16cid:durableId="117339854">
    <w:abstractNumId w:val="40"/>
  </w:num>
  <w:num w:numId="53" w16cid:durableId="1220291356">
    <w:abstractNumId w:val="42"/>
  </w:num>
  <w:num w:numId="54" w16cid:durableId="1067261981">
    <w:abstractNumId w:val="43"/>
  </w:num>
  <w:num w:numId="55" w16cid:durableId="327907626">
    <w:abstractNumId w:val="53"/>
  </w:num>
  <w:num w:numId="56" w16cid:durableId="705644401">
    <w:abstractNumId w:val="58"/>
  </w:num>
  <w:num w:numId="57" w16cid:durableId="1902866990">
    <w:abstractNumId w:val="61"/>
  </w:num>
  <w:num w:numId="58" w16cid:durableId="1264849167">
    <w:abstractNumId w:val="63"/>
  </w:num>
  <w:num w:numId="59" w16cid:durableId="1125738822">
    <w:abstractNumId w:val="67"/>
  </w:num>
  <w:num w:numId="60" w16cid:durableId="31466657">
    <w:abstractNumId w:val="74"/>
  </w:num>
  <w:num w:numId="61" w16cid:durableId="796021615">
    <w:abstractNumId w:val="86"/>
  </w:num>
  <w:num w:numId="62" w16cid:durableId="1971593918">
    <w:abstractNumId w:val="87"/>
  </w:num>
  <w:num w:numId="63" w16cid:durableId="867062186">
    <w:abstractNumId w:val="88"/>
  </w:num>
  <w:num w:numId="64" w16cid:durableId="1566453476">
    <w:abstractNumId w:val="112"/>
  </w:num>
  <w:num w:numId="65" w16cid:durableId="1606385468">
    <w:abstractNumId w:val="118"/>
  </w:num>
  <w:num w:numId="66" w16cid:durableId="1054423526">
    <w:abstractNumId w:val="119"/>
  </w:num>
  <w:num w:numId="67" w16cid:durableId="450786395">
    <w:abstractNumId w:val="129"/>
  </w:num>
  <w:num w:numId="68" w16cid:durableId="31649721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0072763">
    <w:abstractNumId w:val="111"/>
  </w:num>
  <w:num w:numId="70" w16cid:durableId="10606401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2369366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7722868">
    <w:abstractNumId w:val="55"/>
  </w:num>
  <w:num w:numId="73" w16cid:durableId="1495875574">
    <w:abstractNumId w:val="71"/>
  </w:num>
  <w:num w:numId="74" w16cid:durableId="142703450">
    <w:abstractNumId w:val="30"/>
  </w:num>
  <w:num w:numId="75" w16cid:durableId="1962683133">
    <w:abstractNumId w:val="29"/>
  </w:num>
  <w:num w:numId="76" w16cid:durableId="691148605">
    <w:abstractNumId w:val="102"/>
  </w:num>
  <w:num w:numId="77" w16cid:durableId="359167437">
    <w:abstractNumId w:val="44"/>
  </w:num>
  <w:num w:numId="78" w16cid:durableId="438262863">
    <w:abstractNumId w:val="57"/>
  </w:num>
  <w:num w:numId="79" w16cid:durableId="2015105575">
    <w:abstractNumId w:val="64"/>
  </w:num>
  <w:num w:numId="80" w16cid:durableId="1087967409">
    <w:abstractNumId w:val="128"/>
  </w:num>
  <w:num w:numId="81" w16cid:durableId="875704849">
    <w:abstractNumId w:val="32"/>
  </w:num>
  <w:num w:numId="82" w16cid:durableId="1419134509">
    <w:abstractNumId w:val="105"/>
  </w:num>
  <w:num w:numId="83" w16cid:durableId="883832707">
    <w:abstractNumId w:val="85"/>
  </w:num>
  <w:num w:numId="84" w16cid:durableId="1676420675">
    <w:abstractNumId w:val="52"/>
  </w:num>
  <w:num w:numId="85" w16cid:durableId="24669534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5041044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6963967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454209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520729443">
    <w:abstractNumId w:val="113"/>
  </w:num>
  <w:num w:numId="90" w16cid:durableId="370695475">
    <w:abstractNumId w:val="48"/>
  </w:num>
  <w:num w:numId="91" w16cid:durableId="15284481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95987043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16735817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2954956">
    <w:abstractNumId w:val="114"/>
  </w:num>
  <w:num w:numId="95" w16cid:durableId="19478326">
    <w:abstractNumId w:val="116"/>
  </w:num>
  <w:num w:numId="96" w16cid:durableId="1108041877">
    <w:abstractNumId w:val="28"/>
  </w:num>
  <w:num w:numId="97" w16cid:durableId="44330451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65445145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433130696">
    <w:abstractNumId w:val="84"/>
  </w:num>
  <w:num w:numId="100" w16cid:durableId="7722871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9107028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6098805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57"/>
    <w:rsid w:val="0002652F"/>
    <w:rsid w:val="00031DE1"/>
    <w:rsid w:val="00081D3A"/>
    <w:rsid w:val="000B5FD5"/>
    <w:rsid w:val="000C10F3"/>
    <w:rsid w:val="000C2A52"/>
    <w:rsid w:val="0010073F"/>
    <w:rsid w:val="00136E20"/>
    <w:rsid w:val="00146812"/>
    <w:rsid w:val="00146836"/>
    <w:rsid w:val="001A665A"/>
    <w:rsid w:val="001D1405"/>
    <w:rsid w:val="001D1F84"/>
    <w:rsid w:val="001D790C"/>
    <w:rsid w:val="00266CFA"/>
    <w:rsid w:val="002A6491"/>
    <w:rsid w:val="0030683B"/>
    <w:rsid w:val="00307E9C"/>
    <w:rsid w:val="00326C8C"/>
    <w:rsid w:val="003A1ECA"/>
    <w:rsid w:val="003A21C0"/>
    <w:rsid w:val="003C52A6"/>
    <w:rsid w:val="003D369F"/>
    <w:rsid w:val="003F62F5"/>
    <w:rsid w:val="004069C3"/>
    <w:rsid w:val="00413FD5"/>
    <w:rsid w:val="00444305"/>
    <w:rsid w:val="00452E54"/>
    <w:rsid w:val="0046679D"/>
    <w:rsid w:val="004670B6"/>
    <w:rsid w:val="004773C2"/>
    <w:rsid w:val="004A07DE"/>
    <w:rsid w:val="004A36D8"/>
    <w:rsid w:val="00505B4E"/>
    <w:rsid w:val="0054447D"/>
    <w:rsid w:val="0054571F"/>
    <w:rsid w:val="00597467"/>
    <w:rsid w:val="005C2865"/>
    <w:rsid w:val="00612BFD"/>
    <w:rsid w:val="00616B08"/>
    <w:rsid w:val="00623761"/>
    <w:rsid w:val="00641542"/>
    <w:rsid w:val="00650ED8"/>
    <w:rsid w:val="00670015"/>
    <w:rsid w:val="006912FB"/>
    <w:rsid w:val="006A25CA"/>
    <w:rsid w:val="006A6499"/>
    <w:rsid w:val="006D0C00"/>
    <w:rsid w:val="007011C6"/>
    <w:rsid w:val="00716DC5"/>
    <w:rsid w:val="00730D07"/>
    <w:rsid w:val="007352C2"/>
    <w:rsid w:val="00752251"/>
    <w:rsid w:val="007668E0"/>
    <w:rsid w:val="007743F8"/>
    <w:rsid w:val="00794D16"/>
    <w:rsid w:val="007967EA"/>
    <w:rsid w:val="007A1BCF"/>
    <w:rsid w:val="007A5283"/>
    <w:rsid w:val="007D501B"/>
    <w:rsid w:val="007F0F67"/>
    <w:rsid w:val="00816A57"/>
    <w:rsid w:val="00821FA8"/>
    <w:rsid w:val="008340B6"/>
    <w:rsid w:val="00876C3A"/>
    <w:rsid w:val="00881226"/>
    <w:rsid w:val="008A5910"/>
    <w:rsid w:val="008B788E"/>
    <w:rsid w:val="008D6ED2"/>
    <w:rsid w:val="00900C87"/>
    <w:rsid w:val="00936404"/>
    <w:rsid w:val="00941DA3"/>
    <w:rsid w:val="009579FB"/>
    <w:rsid w:val="00997E70"/>
    <w:rsid w:val="009F2509"/>
    <w:rsid w:val="00A01AA5"/>
    <w:rsid w:val="00A13352"/>
    <w:rsid w:val="00A17D76"/>
    <w:rsid w:val="00A25D0C"/>
    <w:rsid w:val="00A3650A"/>
    <w:rsid w:val="00A509E1"/>
    <w:rsid w:val="00A64363"/>
    <w:rsid w:val="00A7031B"/>
    <w:rsid w:val="00A73A9C"/>
    <w:rsid w:val="00A91DCC"/>
    <w:rsid w:val="00AB3478"/>
    <w:rsid w:val="00AD2783"/>
    <w:rsid w:val="00AF1EFF"/>
    <w:rsid w:val="00B04659"/>
    <w:rsid w:val="00B4546F"/>
    <w:rsid w:val="00B6270E"/>
    <w:rsid w:val="00B70E33"/>
    <w:rsid w:val="00B84DFF"/>
    <w:rsid w:val="00BD16FB"/>
    <w:rsid w:val="00BD743F"/>
    <w:rsid w:val="00BF20CA"/>
    <w:rsid w:val="00C27505"/>
    <w:rsid w:val="00C3719D"/>
    <w:rsid w:val="00C7754B"/>
    <w:rsid w:val="00C91E75"/>
    <w:rsid w:val="00C929F5"/>
    <w:rsid w:val="00CB37D0"/>
    <w:rsid w:val="00CC74DC"/>
    <w:rsid w:val="00D112DA"/>
    <w:rsid w:val="00D5470D"/>
    <w:rsid w:val="00D75330"/>
    <w:rsid w:val="00D76D19"/>
    <w:rsid w:val="00D831A9"/>
    <w:rsid w:val="00D90108"/>
    <w:rsid w:val="00D9559B"/>
    <w:rsid w:val="00D95DF9"/>
    <w:rsid w:val="00DC4C7B"/>
    <w:rsid w:val="00DE79CE"/>
    <w:rsid w:val="00E01EBD"/>
    <w:rsid w:val="00E42612"/>
    <w:rsid w:val="00E5463C"/>
    <w:rsid w:val="00E70C67"/>
    <w:rsid w:val="00E7726C"/>
    <w:rsid w:val="00E962FE"/>
    <w:rsid w:val="00EE219C"/>
    <w:rsid w:val="00EE3541"/>
    <w:rsid w:val="00EE4CC5"/>
    <w:rsid w:val="00EF2E05"/>
    <w:rsid w:val="00EF34DF"/>
    <w:rsid w:val="00F245E5"/>
    <w:rsid w:val="00F40C52"/>
    <w:rsid w:val="00F47B24"/>
    <w:rsid w:val="00F56C27"/>
    <w:rsid w:val="00F73FCE"/>
    <w:rsid w:val="00F87568"/>
    <w:rsid w:val="00F9160D"/>
    <w:rsid w:val="00FB32C3"/>
    <w:rsid w:val="00FC472A"/>
    <w:rsid w:val="00FD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AEEB2"/>
  <w15:chartTrackingRefBased/>
  <w15:docId w15:val="{62A0E9EC-B114-45E2-B2E1-415C3EAC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1A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qFormat/>
    <w:rsid w:val="00D5470D"/>
    <w:pPr>
      <w:keepNext/>
      <w:keepLines/>
      <w:spacing w:before="240"/>
      <w:outlineLvl w:val="0"/>
    </w:pPr>
    <w:rPr>
      <w:rFonts w:ascii="Arial Black" w:eastAsiaTheme="majorEastAsia" w:hAnsi="Arial Black" w:cstheme="majorBidi"/>
      <w:color w:val="E8424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D5470D"/>
    <w:pPr>
      <w:keepNext/>
      <w:keepLines/>
      <w:spacing w:before="40"/>
      <w:outlineLvl w:val="1"/>
    </w:pPr>
    <w:rPr>
      <w:rFonts w:eastAsiaTheme="majorEastAsia" w:cstheme="majorBidi"/>
      <w:b/>
      <w:color w:val="67BAE9"/>
      <w:sz w:val="26"/>
      <w:szCs w:val="26"/>
    </w:rPr>
  </w:style>
  <w:style w:type="paragraph" w:styleId="Nagwek3">
    <w:name w:val="heading 3"/>
    <w:basedOn w:val="Nagwek1"/>
    <w:next w:val="Normalny"/>
    <w:link w:val="Nagwek3Znak"/>
    <w:unhideWhenUsed/>
    <w:qFormat/>
    <w:rsid w:val="00641542"/>
    <w:pPr>
      <w:outlineLvl w:val="2"/>
    </w:pPr>
    <w:rPr>
      <w:rFonts w:ascii="Arial" w:hAnsi="Arial"/>
      <w:b/>
      <w:sz w:val="24"/>
    </w:rPr>
  </w:style>
  <w:style w:type="paragraph" w:styleId="Nagwek4">
    <w:name w:val="heading 4"/>
    <w:basedOn w:val="Nagwek3"/>
    <w:next w:val="Normalny"/>
    <w:link w:val="Nagwek4Znak"/>
    <w:unhideWhenUsed/>
    <w:qFormat/>
    <w:rsid w:val="00D5470D"/>
    <w:pPr>
      <w:spacing w:before="40"/>
      <w:outlineLvl w:val="3"/>
    </w:pPr>
    <w:rPr>
      <w:iCs/>
      <w:color w:val="67BAE9"/>
    </w:rPr>
  </w:style>
  <w:style w:type="paragraph" w:styleId="Nagwek5">
    <w:name w:val="heading 5"/>
    <w:basedOn w:val="Normalny"/>
    <w:next w:val="Normalny"/>
    <w:link w:val="Nagwek5Znak"/>
    <w:unhideWhenUsed/>
    <w:qFormat/>
    <w:rsid w:val="006D0C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D831A9"/>
    <w:pPr>
      <w:widowControl/>
      <w:numPr>
        <w:ilvl w:val="5"/>
        <w:numId w:val="45"/>
      </w:numPr>
      <w:tabs>
        <w:tab w:val="num" w:pos="4320"/>
      </w:tabs>
      <w:suppressAutoHyphens w:val="0"/>
      <w:spacing w:before="240" w:after="60"/>
      <w:ind w:hanging="3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ar-SA" w:bidi="ar-SA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D831A9"/>
    <w:pPr>
      <w:keepNext/>
      <w:widowControl/>
      <w:numPr>
        <w:ilvl w:val="6"/>
        <w:numId w:val="45"/>
      </w:numPr>
      <w:tabs>
        <w:tab w:val="num" w:pos="5040"/>
      </w:tabs>
      <w:suppressAutoHyphens w:val="0"/>
      <w:spacing w:line="280" w:lineRule="exact"/>
      <w:ind w:hanging="360"/>
      <w:jc w:val="both"/>
      <w:outlineLvl w:val="6"/>
    </w:pPr>
    <w:rPr>
      <w:rFonts w:ascii="Verdana" w:eastAsia="Batang" w:hAnsi="Verdana" w:cs="Times New Roman"/>
      <w:b/>
      <w:color w:val="FF0000"/>
      <w:sz w:val="18"/>
      <w:szCs w:val="18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 Znak,Nagłówek strony Znak Znak,Nagłówek strony Znak1,Nagłówek strony Znak,Nagłówek strony"/>
    <w:basedOn w:val="Normalny"/>
    <w:link w:val="NagwekZnak"/>
    <w:unhideWhenUsed/>
    <w:rsid w:val="006D0C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 Znak Znak1,Nagłówek strony Znak Znak Znak1,Nagłówek strony Znak1 Znak1,Nagłówek strony Znak Znak2,Nagłówek strony Znak3"/>
    <w:basedOn w:val="Domylnaczcionkaakapitu"/>
    <w:link w:val="Nagwek"/>
    <w:rsid w:val="006D0C00"/>
  </w:style>
  <w:style w:type="paragraph" w:styleId="Stopka">
    <w:name w:val="footer"/>
    <w:basedOn w:val="Normalny"/>
    <w:link w:val="StopkaZnak"/>
    <w:uiPriority w:val="99"/>
    <w:unhideWhenUsed/>
    <w:rsid w:val="006D0C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C00"/>
  </w:style>
  <w:style w:type="paragraph" w:styleId="Bezodstpw">
    <w:name w:val="No Spacing"/>
    <w:autoRedefine/>
    <w:uiPriority w:val="99"/>
    <w:qFormat/>
    <w:rsid w:val="0064154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5470D"/>
    <w:rPr>
      <w:rFonts w:ascii="Arial Black" w:eastAsiaTheme="majorEastAsia" w:hAnsi="Arial Black" w:cstheme="majorBidi"/>
      <w:color w:val="E8424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5470D"/>
    <w:rPr>
      <w:rFonts w:ascii="Arial" w:eastAsiaTheme="majorEastAsia" w:hAnsi="Arial" w:cstheme="majorBidi"/>
      <w:b/>
      <w:color w:val="67BAE9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1542"/>
    <w:rPr>
      <w:rFonts w:ascii="Arial" w:eastAsiaTheme="majorEastAsia" w:hAnsi="Arial" w:cstheme="majorBidi"/>
      <w:b/>
      <w:color w:val="3A6287"/>
      <w:sz w:val="24"/>
      <w:szCs w:val="32"/>
    </w:rPr>
  </w:style>
  <w:style w:type="character" w:customStyle="1" w:styleId="Nagwek4Znak">
    <w:name w:val="Nagłówek 4 Znak"/>
    <w:basedOn w:val="Domylnaczcionkaakapitu"/>
    <w:link w:val="Nagwek4"/>
    <w:rsid w:val="00D5470D"/>
    <w:rPr>
      <w:rFonts w:ascii="Arial" w:eastAsiaTheme="majorEastAsia" w:hAnsi="Arial" w:cstheme="majorBidi"/>
      <w:b/>
      <w:iCs/>
      <w:color w:val="67BAE9"/>
      <w:sz w:val="24"/>
      <w:szCs w:val="32"/>
    </w:rPr>
  </w:style>
  <w:style w:type="character" w:customStyle="1" w:styleId="Nagwek5Znak">
    <w:name w:val="Nagłówek 5 Znak"/>
    <w:basedOn w:val="Domylnaczcionkaakapitu"/>
    <w:link w:val="Nagwek5"/>
    <w:rsid w:val="006D0C0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qFormat/>
    <w:rsid w:val="00D5470D"/>
    <w:pPr>
      <w:contextualSpacing/>
    </w:pPr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5470D"/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542"/>
    <w:pPr>
      <w:numPr>
        <w:ilvl w:val="1"/>
      </w:numPr>
    </w:pPr>
    <w:rPr>
      <w:rFonts w:eastAsiaTheme="minorEastAsia"/>
      <w:b/>
      <w:color w:val="3B3838" w:themeColor="background2" w:themeShade="40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41542"/>
    <w:rPr>
      <w:rFonts w:ascii="Arial" w:eastAsiaTheme="minorEastAsia" w:hAnsi="Arial"/>
      <w:b/>
      <w:color w:val="3B3838" w:themeColor="background2" w:themeShade="40"/>
      <w:spacing w:val="15"/>
      <w:sz w:val="24"/>
    </w:rPr>
  </w:style>
  <w:style w:type="character" w:styleId="Wyrnieniedelikatne">
    <w:name w:val="Subtle Emphasis"/>
    <w:basedOn w:val="Domylnaczcionkaakapitu"/>
    <w:uiPriority w:val="19"/>
    <w:qFormat/>
    <w:rsid w:val="00641542"/>
    <w:rPr>
      <w:rFonts w:asciiTheme="minorHAnsi" w:hAnsiTheme="minorHAnsi"/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qFormat/>
    <w:rsid w:val="006D0C00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D5470D"/>
    <w:pPr>
      <w:spacing w:before="200"/>
      <w:ind w:left="864" w:right="864"/>
      <w:jc w:val="center"/>
    </w:pPr>
    <w:rPr>
      <w:i/>
      <w:iCs/>
      <w:color w:val="E84242"/>
    </w:rPr>
  </w:style>
  <w:style w:type="character" w:customStyle="1" w:styleId="CytatZnak">
    <w:name w:val="Cytat Znak"/>
    <w:basedOn w:val="Domylnaczcionkaakapitu"/>
    <w:link w:val="Cytat"/>
    <w:uiPriority w:val="29"/>
    <w:rsid w:val="00D5470D"/>
    <w:rPr>
      <w:rFonts w:ascii="Arial" w:hAnsi="Arial"/>
      <w:i/>
      <w:iCs/>
      <w:color w:val="E84242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D5470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67BAE9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70D"/>
    <w:rPr>
      <w:rFonts w:ascii="Arial" w:hAnsi="Arial"/>
      <w:i/>
      <w:iCs/>
      <w:color w:val="67BAE9"/>
    </w:rPr>
  </w:style>
  <w:style w:type="character" w:styleId="Odwoaniedelikatne">
    <w:name w:val="Subtle Reference"/>
    <w:basedOn w:val="Domylnaczcionkaakapitu"/>
    <w:uiPriority w:val="31"/>
    <w:qFormat/>
    <w:rsid w:val="006D0C00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D5470D"/>
    <w:rPr>
      <w:b/>
      <w:bCs/>
      <w:smallCaps/>
      <w:color w:val="E84242"/>
      <w:spacing w:val="5"/>
    </w:rPr>
  </w:style>
  <w:style w:type="character" w:styleId="Tytuksiki">
    <w:name w:val="Book Title"/>
    <w:basedOn w:val="Domylnaczcionkaakapitu"/>
    <w:uiPriority w:val="33"/>
    <w:qFormat/>
    <w:rsid w:val="006D0C00"/>
    <w:rPr>
      <w:b/>
      <w:bCs/>
      <w:i/>
      <w:iCs/>
      <w:spacing w:val="5"/>
    </w:rPr>
  </w:style>
  <w:style w:type="paragraph" w:styleId="Akapitzlist">
    <w:name w:val="List Paragraph"/>
    <w:aliases w:val="Numerowanie,Akapit z listą BS,CW_Lista,List Paragraph1,lp1,List Paragraph2,List Paragraph,Bullet Number,ISCG Numerowanie,lp11,List Paragraph11,Bullet 1,Use Case List Paragraph,Body MS Bullet,Podsis rysunku,Kolorowa lista — akcent 11,L1"/>
    <w:basedOn w:val="Normalny"/>
    <w:link w:val="AkapitzlistZnak"/>
    <w:uiPriority w:val="34"/>
    <w:qFormat/>
    <w:rsid w:val="006D0C00"/>
    <w:pPr>
      <w:ind w:left="720"/>
      <w:contextualSpacing/>
    </w:pPr>
  </w:style>
  <w:style w:type="paragraph" w:customStyle="1" w:styleId="Dodatkowypodstawowy">
    <w:name w:val="Dodatkowy podstawowy"/>
    <w:basedOn w:val="Normalny"/>
    <w:link w:val="DodatkowypodstawowyZnak"/>
    <w:qFormat/>
    <w:rsid w:val="00641542"/>
    <w:rPr>
      <w:rFonts w:asciiTheme="minorHAnsi" w:hAnsiTheme="minorHAnsi"/>
    </w:rPr>
  </w:style>
  <w:style w:type="character" w:customStyle="1" w:styleId="DodatkowypodstawowyZnak">
    <w:name w:val="Dodatkowy podstawowy Znak"/>
    <w:basedOn w:val="Domylnaczcionkaakapitu"/>
    <w:link w:val="Dodatkowypodstawowy"/>
    <w:rsid w:val="00641542"/>
  </w:style>
  <w:style w:type="character" w:styleId="Uwydatnienie">
    <w:name w:val="Emphasis"/>
    <w:basedOn w:val="Domylnaczcionkaakapitu"/>
    <w:uiPriority w:val="20"/>
    <w:qFormat/>
    <w:rsid w:val="0064154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D5470D"/>
    <w:rPr>
      <w:i/>
      <w:iCs/>
      <w:color w:val="67BAE9"/>
    </w:rPr>
  </w:style>
  <w:style w:type="paragraph" w:styleId="NormalnyWeb">
    <w:name w:val="Normal (Web)"/>
    <w:basedOn w:val="Normalny"/>
    <w:uiPriority w:val="99"/>
    <w:unhideWhenUsed/>
    <w:rsid w:val="00D831A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31A9"/>
    <w:pPr>
      <w:widowControl/>
      <w:suppressAutoHyphens w:val="0"/>
    </w:pPr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1A9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1A9"/>
    <w:pPr>
      <w:widowControl/>
      <w:suppressAutoHyphens w:val="0"/>
    </w:pPr>
    <w:rPr>
      <w:sz w:val="20"/>
      <w:szCs w:val="18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31A9"/>
    <w:rPr>
      <w:rFonts w:ascii="Times New Roman" w:eastAsia="SimSun" w:hAnsi="Times New Roman" w:cs="Mangal"/>
      <w:kern w:val="2"/>
      <w:sz w:val="20"/>
      <w:szCs w:val="18"/>
      <w:lang w:val="x-none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D831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1A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unhideWhenUsed/>
    <w:rsid w:val="00D831A9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831A9"/>
    <w:rPr>
      <w:rFonts w:ascii="Times New Roman" w:eastAsia="SimSun" w:hAnsi="Times New Roman" w:cs="Mangal"/>
      <w:kern w:val="2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D831A9"/>
    <w:pPr>
      <w:widowControl/>
      <w:suppressAutoHyphens w:val="0"/>
    </w:pPr>
    <w:rPr>
      <w:rFonts w:ascii="Courier New" w:eastAsia="Batang" w:hAnsi="Courier New" w:cs="Courier New"/>
      <w:kern w:val="0"/>
      <w:sz w:val="22"/>
      <w:szCs w:val="22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831A9"/>
    <w:rPr>
      <w:rFonts w:ascii="Courier New" w:eastAsia="Batang" w:hAnsi="Courier New" w:cs="Courier New"/>
    </w:rPr>
  </w:style>
  <w:style w:type="character" w:customStyle="1" w:styleId="AkapitzlistZnak">
    <w:name w:val="Akapit z listą Znak"/>
    <w:aliases w:val="Numerowanie Znak,Akapit z listą BS Znak,CW_Lista Znak,List Paragraph1 Znak,lp1 Znak,List Paragraph2 Znak,List Paragraph Znak,Bullet Number Znak,ISCG Numerowanie Znak,lp11 Znak,List Paragraph11 Znak,Bullet 1 Znak,Body MS Bullet Znak"/>
    <w:link w:val="Akapitzlist"/>
    <w:uiPriority w:val="34"/>
    <w:qFormat/>
    <w:locked/>
    <w:rsid w:val="00D831A9"/>
    <w:rPr>
      <w:rFonts w:ascii="Arial" w:hAnsi="Arial"/>
    </w:rPr>
  </w:style>
  <w:style w:type="paragraph" w:customStyle="1" w:styleId="Podstawowyakapitowy">
    <w:name w:val="[Podstawowy akapitowy]"/>
    <w:basedOn w:val="Normalny"/>
    <w:uiPriority w:val="99"/>
    <w:rsid w:val="00D831A9"/>
    <w:pPr>
      <w:widowControl/>
    </w:pPr>
  </w:style>
  <w:style w:type="paragraph" w:customStyle="1" w:styleId="Listanumerowana1">
    <w:name w:val="Lista numerowana1"/>
    <w:basedOn w:val="Normalny"/>
    <w:uiPriority w:val="99"/>
    <w:rsid w:val="00D831A9"/>
    <w:pPr>
      <w:widowControl/>
      <w:numPr>
        <w:numId w:val="1"/>
      </w:numPr>
      <w:suppressAutoHyphens w:val="0"/>
    </w:pPr>
    <w:rPr>
      <w:rFonts w:eastAsia="Times New Roman" w:cs="Times New Roman"/>
      <w:lang w:eastAsia="ar-SA" w:bidi="ar-SA"/>
    </w:rPr>
  </w:style>
  <w:style w:type="character" w:styleId="Odwoanieprzypisudolnego">
    <w:name w:val="footnote reference"/>
    <w:uiPriority w:val="99"/>
    <w:semiHidden/>
    <w:unhideWhenUsed/>
    <w:rsid w:val="00D831A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831A9"/>
    <w:rPr>
      <w:sz w:val="16"/>
      <w:szCs w:val="16"/>
    </w:rPr>
  </w:style>
  <w:style w:type="character" w:customStyle="1" w:styleId="hgkelc">
    <w:name w:val="hgkelc"/>
    <w:rsid w:val="00D831A9"/>
  </w:style>
  <w:style w:type="character" w:customStyle="1" w:styleId="Nagwek6Znak">
    <w:name w:val="Nagłówek 6 Znak"/>
    <w:basedOn w:val="Domylnaczcionkaakapitu"/>
    <w:link w:val="Nagwek6"/>
    <w:rsid w:val="00D831A9"/>
    <w:rPr>
      <w:rFonts w:ascii="Calibri" w:eastAsia="Times New Roman" w:hAnsi="Calibri" w:cs="Times New Roman"/>
      <w:b/>
      <w:bCs/>
      <w:kern w:val="2"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D831A9"/>
    <w:rPr>
      <w:rFonts w:ascii="Verdana" w:eastAsia="Batang" w:hAnsi="Verdana" w:cs="Times New Roman"/>
      <w:b/>
      <w:color w:val="FF0000"/>
      <w:kern w:val="2"/>
      <w:sz w:val="18"/>
      <w:szCs w:val="18"/>
      <w:lang w:eastAsia="ar-SA"/>
    </w:rPr>
  </w:style>
  <w:style w:type="character" w:styleId="Hipercze">
    <w:name w:val="Hyperlink"/>
    <w:unhideWhenUsed/>
    <w:rsid w:val="00D831A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D831A9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831A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99"/>
    <w:unhideWhenUsed/>
    <w:rsid w:val="00D831A9"/>
    <w:pPr>
      <w:widowControl/>
      <w:tabs>
        <w:tab w:val="left" w:pos="540"/>
        <w:tab w:val="right" w:leader="dot" w:pos="10080"/>
      </w:tabs>
      <w:suppressAutoHyphens w:val="0"/>
      <w:spacing w:line="360" w:lineRule="auto"/>
      <w:ind w:left="540" w:hanging="540"/>
    </w:pPr>
    <w:rPr>
      <w:rFonts w:ascii="Verdana" w:eastAsia="Batang" w:hAnsi="Verdana" w:cs="Times New Roman"/>
      <w:sz w:val="18"/>
      <w:lang w:eastAsia="ar-SA" w:bidi="ar-SA"/>
    </w:rPr>
  </w:style>
  <w:style w:type="paragraph" w:styleId="Spistreci2">
    <w:name w:val="toc 2"/>
    <w:basedOn w:val="Normalny"/>
    <w:next w:val="Normalny"/>
    <w:autoRedefine/>
    <w:uiPriority w:val="99"/>
    <w:unhideWhenUsed/>
    <w:rsid w:val="00D831A9"/>
    <w:pPr>
      <w:widowControl/>
      <w:tabs>
        <w:tab w:val="left" w:pos="1080"/>
        <w:tab w:val="right" w:leader="dot" w:pos="9628"/>
      </w:tabs>
      <w:suppressAutoHyphens w:val="0"/>
      <w:spacing w:line="360" w:lineRule="auto"/>
      <w:ind w:left="1077" w:hanging="720"/>
    </w:pPr>
    <w:rPr>
      <w:rFonts w:ascii="Verdana" w:eastAsia="Batang" w:hAnsi="Verdana" w:cs="Times New Roman"/>
      <w:sz w:val="18"/>
      <w:lang w:eastAsia="ar-SA" w:bidi="ar-SA"/>
    </w:rPr>
  </w:style>
  <w:style w:type="paragraph" w:styleId="Spistreci3">
    <w:name w:val="toc 3"/>
    <w:basedOn w:val="Normalny"/>
    <w:next w:val="Normalny"/>
    <w:autoRedefine/>
    <w:uiPriority w:val="99"/>
    <w:unhideWhenUsed/>
    <w:rsid w:val="00D831A9"/>
    <w:pPr>
      <w:widowControl/>
      <w:suppressAutoHyphens w:val="0"/>
      <w:ind w:left="480"/>
    </w:pPr>
    <w:rPr>
      <w:rFonts w:ascii="Verdana" w:eastAsia="Batang" w:hAnsi="Verdana" w:cs="Times New Roman"/>
      <w:sz w:val="20"/>
      <w:lang w:eastAsia="ar-SA" w:bidi="ar-SA"/>
    </w:rPr>
  </w:style>
  <w:style w:type="paragraph" w:styleId="Spistreci4">
    <w:name w:val="toc 4"/>
    <w:basedOn w:val="Normalny"/>
    <w:next w:val="Normalny"/>
    <w:autoRedefine/>
    <w:uiPriority w:val="99"/>
    <w:unhideWhenUsed/>
    <w:rsid w:val="00D831A9"/>
    <w:pPr>
      <w:widowControl/>
      <w:suppressAutoHyphens w:val="0"/>
      <w:jc w:val="both"/>
    </w:pPr>
    <w:rPr>
      <w:rFonts w:ascii="Verdana" w:eastAsia="Batang" w:hAnsi="Verdana" w:cs="Latha"/>
      <w:sz w:val="16"/>
      <w:szCs w:val="16"/>
      <w:lang w:eastAsia="ar-SA" w:bidi="ar-SA"/>
    </w:rPr>
  </w:style>
  <w:style w:type="character" w:customStyle="1" w:styleId="NagwekZnak1">
    <w:name w:val="Nagłówek Znak1"/>
    <w:basedOn w:val="Domylnaczcionkaakapitu"/>
    <w:uiPriority w:val="99"/>
    <w:semiHidden/>
    <w:rsid w:val="00D831A9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Znak Znak1"/>
    <w:rsid w:val="00D831A9"/>
    <w:rPr>
      <w:sz w:val="24"/>
      <w:szCs w:val="24"/>
    </w:rPr>
  </w:style>
  <w:style w:type="paragraph" w:styleId="Legenda">
    <w:name w:val="caption"/>
    <w:basedOn w:val="Normalny"/>
    <w:uiPriority w:val="99"/>
    <w:unhideWhenUsed/>
    <w:qFormat/>
    <w:rsid w:val="00D831A9"/>
    <w:pPr>
      <w:suppressLineNumbers/>
      <w:spacing w:before="120" w:after="120"/>
    </w:pPr>
    <w:rPr>
      <w:i/>
      <w:iCs/>
    </w:rPr>
  </w:style>
  <w:style w:type="paragraph" w:styleId="Tekstprzypisukocowego">
    <w:name w:val="endnote text"/>
    <w:basedOn w:val="Normalny"/>
    <w:link w:val="TekstprzypisukocowegoZnak1"/>
    <w:uiPriority w:val="99"/>
    <w:unhideWhenUsed/>
    <w:rsid w:val="00D831A9"/>
    <w:pPr>
      <w:widowControl/>
      <w:suppressAutoHyphens w:val="0"/>
    </w:pPr>
    <w:rPr>
      <w:rFonts w:eastAsia="Batang" w:cs="Times New Roman"/>
      <w:sz w:val="20"/>
      <w:szCs w:val="20"/>
      <w:lang w:eastAsia="ar-SA" w:bidi="ar-SA"/>
    </w:rPr>
  </w:style>
  <w:style w:type="character" w:customStyle="1" w:styleId="TekstprzypisukocowegoZnak">
    <w:name w:val="Tekst przypisu końcowego Znak"/>
    <w:basedOn w:val="Domylnaczcionkaakapitu"/>
    <w:rsid w:val="00D831A9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Lista">
    <w:name w:val="List"/>
    <w:basedOn w:val="Tekstpodstawowy"/>
    <w:uiPriority w:val="99"/>
    <w:unhideWhenUsed/>
    <w:rsid w:val="00D831A9"/>
  </w:style>
  <w:style w:type="paragraph" w:styleId="Tekstpodstawowywcity">
    <w:name w:val="Body Text Indent"/>
    <w:basedOn w:val="Normalny"/>
    <w:link w:val="TekstpodstawowywcityZnak1"/>
    <w:uiPriority w:val="99"/>
    <w:unhideWhenUsed/>
    <w:rsid w:val="00D831A9"/>
    <w:pPr>
      <w:widowControl/>
      <w:suppressAutoHyphens w:val="0"/>
      <w:spacing w:after="120"/>
      <w:ind w:left="283"/>
    </w:pPr>
    <w:rPr>
      <w:rFonts w:eastAsia="Batang" w:cs="Times New Roman"/>
      <w:lang w:eastAsia="ar-SA" w:bidi="ar-SA"/>
    </w:rPr>
  </w:style>
  <w:style w:type="character" w:customStyle="1" w:styleId="TekstpodstawowywcityZnak">
    <w:name w:val="Tekst podstawowy wcięty Znak"/>
    <w:basedOn w:val="Domylnaczcionkaakapitu"/>
    <w:rsid w:val="00D831A9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31A9"/>
    <w:pPr>
      <w:spacing w:after="120" w:line="480" w:lineRule="auto"/>
      <w:ind w:left="283"/>
    </w:pPr>
    <w:rPr>
      <w:szCs w:val="21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31A9"/>
    <w:rPr>
      <w:rFonts w:ascii="Times New Roman" w:eastAsia="SimSun" w:hAnsi="Times New Roman" w:cs="Mangal"/>
      <w:kern w:val="2"/>
      <w:sz w:val="24"/>
      <w:szCs w:val="21"/>
      <w:lang w:val="x-none" w:eastAsia="zh-CN" w:bidi="hi-IN"/>
    </w:rPr>
  </w:style>
  <w:style w:type="paragraph" w:styleId="Tekstblokowy">
    <w:name w:val="Block Text"/>
    <w:basedOn w:val="Normalny"/>
    <w:unhideWhenUsed/>
    <w:rsid w:val="00D831A9"/>
    <w:pPr>
      <w:widowControl/>
      <w:spacing w:before="100" w:after="100"/>
      <w:ind w:left="567" w:right="-3"/>
    </w:pPr>
    <w:rPr>
      <w:rFonts w:ascii="Arial" w:eastAsia="Batang" w:hAnsi="Arial" w:cs="Arial"/>
      <w:b/>
      <w:bCs/>
      <w:i/>
      <w:iCs/>
      <w:kern w:val="0"/>
      <w:sz w:val="18"/>
      <w:szCs w:val="18"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831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831A9"/>
    <w:rPr>
      <w:rFonts w:ascii="Times New Roman" w:eastAsia="SimSun" w:hAnsi="Times New Roman" w:cs="Mangal"/>
      <w:b/>
      <w:bCs/>
      <w:kern w:val="2"/>
      <w:sz w:val="20"/>
      <w:szCs w:val="18"/>
      <w:lang w:val="x-none" w:eastAsia="zh-CN" w:bidi="hi-IN"/>
    </w:rPr>
  </w:style>
  <w:style w:type="paragraph" w:styleId="Tekstdymka">
    <w:name w:val="Balloon Text"/>
    <w:basedOn w:val="Normalny"/>
    <w:link w:val="TekstdymkaZnak"/>
    <w:uiPriority w:val="99"/>
    <w:unhideWhenUsed/>
    <w:rsid w:val="00D831A9"/>
    <w:pPr>
      <w:widowControl/>
      <w:suppressAutoHyphens w:val="0"/>
    </w:pPr>
    <w:rPr>
      <w:rFonts w:ascii="Segoe UI" w:hAnsi="Segoe UI"/>
      <w:sz w:val="18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831A9"/>
    <w:rPr>
      <w:rFonts w:ascii="Segoe UI" w:eastAsia="SimSun" w:hAnsi="Segoe UI" w:cs="Mangal"/>
      <w:kern w:val="2"/>
      <w:sz w:val="18"/>
      <w:szCs w:val="16"/>
      <w:lang w:val="x-none" w:eastAsia="zh-CN" w:bidi="hi-IN"/>
    </w:rPr>
  </w:style>
  <w:style w:type="paragraph" w:styleId="Poprawka">
    <w:name w:val="Revision"/>
    <w:uiPriority w:val="99"/>
    <w:rsid w:val="00D831A9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uiPriority w:val="99"/>
    <w:rsid w:val="00D831A9"/>
    <w:pPr>
      <w:widowControl/>
      <w:numPr>
        <w:numId w:val="46"/>
      </w:numPr>
      <w:suppressAutoHyphens w:val="0"/>
      <w:spacing w:after="120"/>
      <w:ind w:left="1287"/>
    </w:pPr>
    <w:rPr>
      <w:rFonts w:eastAsia="Times New Roman" w:cs="Times New Roman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D831A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ks">
    <w:name w:val="Indeks"/>
    <w:basedOn w:val="Normalny"/>
    <w:uiPriority w:val="99"/>
    <w:rsid w:val="00D831A9"/>
    <w:pPr>
      <w:suppressLineNumbers/>
    </w:pPr>
  </w:style>
  <w:style w:type="paragraph" w:customStyle="1" w:styleId="Brakstyluakapitowego">
    <w:name w:val="[Brak stylu akapitowego]"/>
    <w:uiPriority w:val="99"/>
    <w:rsid w:val="00D831A9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Tekstpodstawowy"/>
    <w:uiPriority w:val="99"/>
    <w:rsid w:val="00D831A9"/>
  </w:style>
  <w:style w:type="paragraph" w:customStyle="1" w:styleId="WW-Tretekstu">
    <w:name w:val="WW-Treść tekstu"/>
    <w:basedOn w:val="Normalny"/>
    <w:uiPriority w:val="99"/>
    <w:rsid w:val="00D831A9"/>
    <w:pPr>
      <w:autoSpaceDE w:val="0"/>
      <w:jc w:val="center"/>
    </w:pPr>
    <w:rPr>
      <w:rFonts w:eastAsia="Times New Roman" w:cs="Times New Roman"/>
      <w:b/>
      <w:bCs/>
      <w:kern w:val="0"/>
      <w:lang w:bidi="ar-SA"/>
    </w:rPr>
  </w:style>
  <w:style w:type="paragraph" w:customStyle="1" w:styleId="Default">
    <w:name w:val="Default"/>
    <w:rsid w:val="00D831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agwek11">
    <w:name w:val="Nagłówek 11"/>
    <w:next w:val="Normalny"/>
    <w:uiPriority w:val="99"/>
    <w:rsid w:val="00D831A9"/>
    <w:pPr>
      <w:widowControl w:val="0"/>
      <w:suppressAutoHyphens/>
      <w:autoSpaceDE w:val="0"/>
      <w:spacing w:after="0" w:line="240" w:lineRule="auto"/>
    </w:pPr>
    <w:rPr>
      <w:rFonts w:ascii="Trebuchet MS" w:eastAsia="Calibri" w:hAnsi="Trebuchet MS" w:cs="Calibri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D831A9"/>
    <w:pPr>
      <w:autoSpaceDE w:val="0"/>
      <w:spacing w:after="60"/>
      <w:ind w:left="360" w:hanging="360"/>
      <w:jc w:val="both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customStyle="1" w:styleId="WW-Domylnie">
    <w:name w:val="WW-Domyślnie"/>
    <w:uiPriority w:val="99"/>
    <w:rsid w:val="00D831A9"/>
    <w:pPr>
      <w:tabs>
        <w:tab w:val="left" w:pos="709"/>
      </w:tabs>
      <w:suppressAutoHyphens/>
      <w:spacing w:after="200" w:line="276" w:lineRule="atLeast"/>
    </w:pPr>
    <w:rPr>
      <w:rFonts w:ascii="Calibri" w:eastAsia="Arial" w:hAnsi="Calibri" w:cs="Calibri"/>
      <w:color w:val="00000A"/>
      <w:lang w:eastAsia="ar-SA"/>
    </w:rPr>
  </w:style>
  <w:style w:type="paragraph" w:customStyle="1" w:styleId="Poziom2">
    <w:name w:val="Poziom_2"/>
    <w:uiPriority w:val="99"/>
    <w:rsid w:val="00D831A9"/>
    <w:pPr>
      <w:spacing w:before="60" w:after="60" w:line="240" w:lineRule="auto"/>
      <w:ind w:left="567" w:hanging="567"/>
      <w:jc w:val="both"/>
    </w:pPr>
    <w:rPr>
      <w:rFonts w:ascii="Arial" w:eastAsia="ヒラギノ角ゴ Pro W3" w:hAnsi="Arial" w:cs="Times New Roman"/>
      <w:color w:val="000000"/>
      <w:kern w:val="2"/>
      <w:sz w:val="20"/>
      <w:szCs w:val="20"/>
      <w:lang w:eastAsia="hi-IN" w:bidi="hi-IN"/>
    </w:rPr>
  </w:style>
  <w:style w:type="paragraph" w:customStyle="1" w:styleId="Nagwek20">
    <w:name w:val="Nagłówek2"/>
    <w:basedOn w:val="Normalny"/>
    <w:next w:val="Tekstpodstawowy"/>
    <w:uiPriority w:val="99"/>
    <w:rsid w:val="00D831A9"/>
    <w:pPr>
      <w:widowControl/>
      <w:suppressAutoHyphens w:val="0"/>
      <w:ind w:left="709" w:hanging="709"/>
      <w:jc w:val="center"/>
    </w:pPr>
    <w:rPr>
      <w:rFonts w:ascii="Arial" w:eastAsia="Batang" w:hAnsi="Arial" w:cs="Times New Roman"/>
      <w:b/>
      <w:sz w:val="36"/>
      <w:szCs w:val="20"/>
      <w:lang w:val="en-GB" w:eastAsia="ar-SA" w:bidi="ar-SA"/>
    </w:rPr>
  </w:style>
  <w:style w:type="paragraph" w:customStyle="1" w:styleId="Podpis1">
    <w:name w:val="Podpis1"/>
    <w:basedOn w:val="Normalny"/>
    <w:uiPriority w:val="99"/>
    <w:rsid w:val="00D831A9"/>
    <w:pPr>
      <w:suppressLineNumbers/>
      <w:spacing w:before="120" w:after="120"/>
    </w:pPr>
    <w:rPr>
      <w:i/>
      <w:iCs/>
      <w:lang w:eastAsia="hi-IN"/>
    </w:rPr>
  </w:style>
  <w:style w:type="paragraph" w:customStyle="1" w:styleId="Legenda1">
    <w:name w:val="Legenda1"/>
    <w:basedOn w:val="Normalny"/>
    <w:uiPriority w:val="99"/>
    <w:rsid w:val="00D831A9"/>
    <w:pPr>
      <w:suppressLineNumbers/>
      <w:spacing w:before="120" w:after="120"/>
    </w:pPr>
    <w:rPr>
      <w:i/>
      <w:iCs/>
      <w:lang w:eastAsia="hi-IN"/>
    </w:rPr>
  </w:style>
  <w:style w:type="paragraph" w:customStyle="1" w:styleId="Tekstpodstawowy32">
    <w:name w:val="Tekst podstawowy 32"/>
    <w:basedOn w:val="Normalny"/>
    <w:uiPriority w:val="99"/>
    <w:rsid w:val="00D831A9"/>
    <w:pPr>
      <w:spacing w:after="120"/>
    </w:pPr>
    <w:rPr>
      <w:sz w:val="16"/>
      <w:szCs w:val="14"/>
      <w:lang w:eastAsia="hi-IN"/>
    </w:rPr>
  </w:style>
  <w:style w:type="paragraph" w:customStyle="1" w:styleId="Tekstpodstawowy21">
    <w:name w:val="Tekst podstawowy 21"/>
    <w:basedOn w:val="Normalny"/>
    <w:uiPriority w:val="99"/>
    <w:rsid w:val="00D831A9"/>
    <w:pPr>
      <w:widowControl/>
      <w:spacing w:after="120" w:line="480" w:lineRule="auto"/>
    </w:pPr>
    <w:rPr>
      <w:rFonts w:eastAsia="Batang" w:cs="Times New Roman"/>
      <w:lang w:eastAsia="ar-SA" w:bidi="ar-SA"/>
    </w:rPr>
  </w:style>
  <w:style w:type="paragraph" w:customStyle="1" w:styleId="tabulka">
    <w:name w:val="tabulka"/>
    <w:basedOn w:val="Normalny"/>
    <w:uiPriority w:val="99"/>
    <w:rsid w:val="00D831A9"/>
    <w:pPr>
      <w:spacing w:before="120" w:line="240" w:lineRule="exact"/>
      <w:jc w:val="center"/>
    </w:pPr>
    <w:rPr>
      <w:rFonts w:ascii="Arial" w:eastAsia="Batang" w:hAnsi="Arial" w:cs="Times New Roman"/>
      <w:sz w:val="20"/>
      <w:szCs w:val="20"/>
      <w:lang w:val="cs-CZ" w:eastAsia="ar-SA" w:bidi="ar-SA"/>
    </w:rPr>
  </w:style>
  <w:style w:type="paragraph" w:customStyle="1" w:styleId="normaltableau">
    <w:name w:val="normal_tableau"/>
    <w:basedOn w:val="Normalny"/>
    <w:uiPriority w:val="99"/>
    <w:rsid w:val="00D831A9"/>
    <w:pPr>
      <w:widowControl/>
      <w:spacing w:before="120" w:after="120"/>
      <w:jc w:val="both"/>
    </w:pPr>
    <w:rPr>
      <w:rFonts w:ascii="Optima" w:eastAsia="Batang" w:hAnsi="Optima" w:cs="Times New Roman"/>
      <w:sz w:val="22"/>
      <w:szCs w:val="20"/>
      <w:lang w:val="en-GB" w:eastAsia="ar-SA" w:bidi="ar-SA"/>
    </w:rPr>
  </w:style>
  <w:style w:type="paragraph" w:customStyle="1" w:styleId="Wcicienormalne1">
    <w:name w:val="Wcięcie normalne1"/>
    <w:basedOn w:val="Normalny"/>
    <w:uiPriority w:val="99"/>
    <w:rsid w:val="00D831A9"/>
    <w:pPr>
      <w:widowControl/>
      <w:suppressAutoHyphens w:val="0"/>
      <w:ind w:left="708"/>
    </w:pPr>
    <w:rPr>
      <w:rFonts w:ascii="Arial" w:eastAsia="Batang" w:hAnsi="Arial" w:cs="Times New Roman"/>
      <w:sz w:val="20"/>
      <w:szCs w:val="20"/>
      <w:lang w:val="en-GB" w:eastAsia="ar-SA" w:bidi="ar-SA"/>
    </w:rPr>
  </w:style>
  <w:style w:type="paragraph" w:customStyle="1" w:styleId="Normalny1">
    <w:name w:val="Normalny1"/>
    <w:uiPriority w:val="99"/>
    <w:rsid w:val="00D831A9"/>
    <w:pPr>
      <w:suppressAutoHyphens/>
      <w:autoSpaceDE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D831A9"/>
    <w:pPr>
      <w:widowControl/>
      <w:suppressAutoHyphens w:val="0"/>
      <w:ind w:left="290"/>
      <w:jc w:val="both"/>
    </w:pPr>
    <w:rPr>
      <w:rFonts w:ascii="Arial" w:eastAsia="Batang" w:hAnsi="Arial" w:cs="Arial"/>
      <w:sz w:val="18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eastAsia="Batang" w:cs="Times New Roman"/>
      <w:sz w:val="22"/>
      <w:szCs w:val="20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D831A9"/>
    <w:pPr>
      <w:widowControl/>
      <w:suppressAutoHyphens w:val="0"/>
      <w:overflowPunct w:val="0"/>
      <w:autoSpaceDE w:val="0"/>
      <w:jc w:val="both"/>
    </w:pPr>
    <w:rPr>
      <w:rFonts w:eastAsia="Batang" w:cs="Times New Roman"/>
      <w:color w:val="000000"/>
      <w:sz w:val="22"/>
      <w:szCs w:val="20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D831A9"/>
    <w:pPr>
      <w:widowControl/>
      <w:suppressAutoHyphens w:val="0"/>
    </w:pPr>
    <w:rPr>
      <w:rFonts w:eastAsia="Batang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D831A9"/>
    <w:pPr>
      <w:widowControl/>
      <w:tabs>
        <w:tab w:val="left" w:pos="360"/>
      </w:tabs>
      <w:suppressAutoHyphens w:val="0"/>
      <w:ind w:left="360"/>
      <w:jc w:val="both"/>
    </w:pPr>
    <w:rPr>
      <w:rFonts w:ascii="Arial" w:eastAsia="Batang" w:hAnsi="Arial" w:cs="Times New Roman"/>
      <w:lang w:eastAsia="ar-SA" w:bidi="ar-SA"/>
    </w:rPr>
  </w:style>
  <w:style w:type="paragraph" w:customStyle="1" w:styleId="Standard">
    <w:name w:val="Standard"/>
    <w:uiPriority w:val="99"/>
    <w:rsid w:val="00D831A9"/>
    <w:pPr>
      <w:widowControl w:val="0"/>
      <w:suppressAutoHyphens/>
      <w:autoSpaceDE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D831A9"/>
    <w:pPr>
      <w:widowControl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  <w:lang w:eastAsia="ar-SA" w:bidi="ar-SA"/>
    </w:rPr>
  </w:style>
  <w:style w:type="paragraph" w:customStyle="1" w:styleId="Blockquote">
    <w:name w:val="Blockquote"/>
    <w:basedOn w:val="Normalny"/>
    <w:uiPriority w:val="99"/>
    <w:rsid w:val="00D831A9"/>
    <w:pPr>
      <w:suppressAutoHyphens w:val="0"/>
      <w:spacing w:before="100" w:after="100"/>
      <w:ind w:left="360" w:right="360"/>
    </w:pPr>
    <w:rPr>
      <w:rFonts w:eastAsia="Batang" w:cs="Times New Roman"/>
      <w:szCs w:val="20"/>
      <w:lang w:val="en-US" w:eastAsia="ar-SA" w:bidi="ar-SA"/>
    </w:rPr>
  </w:style>
  <w:style w:type="paragraph" w:customStyle="1" w:styleId="pntext">
    <w:name w:val="pntext"/>
    <w:basedOn w:val="Normalny"/>
    <w:uiPriority w:val="99"/>
    <w:rsid w:val="00D831A9"/>
    <w:pPr>
      <w:widowControl/>
      <w:suppressAutoHyphens w:val="0"/>
      <w:spacing w:before="280" w:after="280"/>
    </w:pPr>
    <w:rPr>
      <w:rFonts w:eastAsia="Batang" w:cs="Times New Roman"/>
      <w:lang w:eastAsia="ar-SA" w:bidi="ar-SA"/>
    </w:rPr>
  </w:style>
  <w:style w:type="paragraph" w:customStyle="1" w:styleId="text-3mezera">
    <w:name w:val="text - 3 mezera"/>
    <w:basedOn w:val="Normalny"/>
    <w:uiPriority w:val="99"/>
    <w:rsid w:val="00D831A9"/>
    <w:pPr>
      <w:suppressAutoHyphens w:val="0"/>
      <w:spacing w:before="60" w:line="240" w:lineRule="exact"/>
      <w:jc w:val="both"/>
    </w:pPr>
    <w:rPr>
      <w:rFonts w:ascii="Arial" w:eastAsia="Batang" w:hAnsi="Arial" w:cs="Times New Roman"/>
      <w:szCs w:val="20"/>
      <w:lang w:val="cs-CZ" w:eastAsia="ar-SA" w:bidi="ar-SA"/>
    </w:rPr>
  </w:style>
  <w:style w:type="paragraph" w:customStyle="1" w:styleId="oddl-nadpis">
    <w:name w:val="oddíl-nadpis"/>
    <w:basedOn w:val="Normalny"/>
    <w:uiPriority w:val="99"/>
    <w:rsid w:val="00D831A9"/>
    <w:pPr>
      <w:keepNext/>
      <w:tabs>
        <w:tab w:val="left" w:pos="567"/>
      </w:tabs>
      <w:suppressAutoHyphens w:val="0"/>
      <w:spacing w:before="240" w:line="240" w:lineRule="exact"/>
    </w:pPr>
    <w:rPr>
      <w:rFonts w:ascii="Arial" w:eastAsia="Batang" w:hAnsi="Arial" w:cs="Times New Roman"/>
      <w:b/>
      <w:szCs w:val="20"/>
      <w:lang w:val="cs-CZ" w:eastAsia="ar-SA" w:bidi="ar-SA"/>
    </w:rPr>
  </w:style>
  <w:style w:type="paragraph" w:customStyle="1" w:styleId="Mapadokumentu1">
    <w:name w:val="Mapa dokumentu1"/>
    <w:basedOn w:val="Normalny"/>
    <w:uiPriority w:val="99"/>
    <w:rsid w:val="00D831A9"/>
    <w:pPr>
      <w:widowControl/>
      <w:shd w:val="clear" w:color="auto" w:fill="000080"/>
      <w:suppressAutoHyphens w:val="0"/>
    </w:pPr>
    <w:rPr>
      <w:rFonts w:ascii="Tahoma" w:eastAsia="Batang" w:hAnsi="Tahoma" w:cs="Tahoma"/>
      <w:sz w:val="20"/>
      <w:szCs w:val="20"/>
      <w:lang w:eastAsia="ar-SA" w:bidi="ar-SA"/>
    </w:rPr>
  </w:style>
  <w:style w:type="paragraph" w:customStyle="1" w:styleId="Punktowanie">
    <w:name w:val="Punktowanie"/>
    <w:basedOn w:val="Normalny"/>
    <w:uiPriority w:val="99"/>
    <w:rsid w:val="00D831A9"/>
    <w:pPr>
      <w:suppressAutoHyphens w:val="0"/>
      <w:autoSpaceDE w:val="0"/>
      <w:ind w:left="360" w:hanging="360"/>
      <w:jc w:val="both"/>
    </w:pPr>
    <w:rPr>
      <w:rFonts w:ascii="Arial" w:eastAsia="Batang" w:hAnsi="Arial" w:cs="Times New Roman"/>
      <w:sz w:val="20"/>
      <w:szCs w:val="20"/>
      <w:lang w:eastAsia="ar-SA" w:bidi="ar-SA"/>
    </w:rPr>
  </w:style>
  <w:style w:type="paragraph" w:customStyle="1" w:styleId="opis2">
    <w:name w:val="opis2"/>
    <w:basedOn w:val="Normalny"/>
    <w:uiPriority w:val="99"/>
    <w:rsid w:val="00D831A9"/>
    <w:pPr>
      <w:suppressAutoHyphens w:val="0"/>
      <w:spacing w:before="280" w:after="280" w:line="180" w:lineRule="atLeast"/>
      <w:ind w:left="150" w:right="75"/>
      <w:jc w:val="both"/>
    </w:pPr>
    <w:rPr>
      <w:rFonts w:ascii="Tahoma" w:eastAsia="Batang" w:hAnsi="Tahoma" w:cs="Tahoma"/>
      <w:color w:val="2B2200"/>
      <w:sz w:val="15"/>
      <w:szCs w:val="15"/>
      <w:lang w:eastAsia="ar-SA" w:bidi="ar-SA"/>
    </w:rPr>
  </w:style>
  <w:style w:type="paragraph" w:customStyle="1" w:styleId="tyt">
    <w:name w:val="tyt"/>
    <w:basedOn w:val="Normalny"/>
    <w:uiPriority w:val="99"/>
    <w:rsid w:val="00D831A9"/>
    <w:pPr>
      <w:keepNext/>
      <w:widowControl/>
      <w:suppressAutoHyphens w:val="0"/>
      <w:spacing w:before="60" w:after="60"/>
      <w:jc w:val="center"/>
    </w:pPr>
    <w:rPr>
      <w:rFonts w:eastAsia="Batang" w:cs="Times New Roman"/>
      <w:b/>
      <w:bCs/>
      <w:lang w:eastAsia="ar-SA" w:bidi="ar-SA"/>
    </w:rPr>
  </w:style>
  <w:style w:type="paragraph" w:customStyle="1" w:styleId="n3">
    <w:name w:val="n3"/>
    <w:basedOn w:val="Normalny"/>
    <w:uiPriority w:val="99"/>
    <w:rsid w:val="00D831A9"/>
    <w:pPr>
      <w:widowControl/>
      <w:suppressAutoHyphens w:val="0"/>
      <w:jc w:val="both"/>
    </w:pPr>
    <w:rPr>
      <w:rFonts w:eastAsia="Batang" w:cs="Times New Roman"/>
      <w:szCs w:val="20"/>
      <w:lang w:eastAsia="ar-SA" w:bidi="ar-SA"/>
    </w:rPr>
  </w:style>
  <w:style w:type="paragraph" w:customStyle="1" w:styleId="Zwykytekst2">
    <w:name w:val="Zwykły tekst2"/>
    <w:basedOn w:val="Normalny"/>
    <w:uiPriority w:val="99"/>
    <w:rsid w:val="00D831A9"/>
    <w:pPr>
      <w:widowControl/>
      <w:suppressAutoHyphens w:val="0"/>
    </w:pPr>
    <w:rPr>
      <w:rFonts w:ascii="Courier New" w:eastAsia="Batang" w:hAnsi="Courier New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uiPriority w:val="99"/>
    <w:rsid w:val="00D831A9"/>
    <w:pPr>
      <w:suppressAutoHyphens w:val="0"/>
      <w:autoSpaceDE w:val="0"/>
      <w:spacing w:line="379" w:lineRule="exact"/>
      <w:jc w:val="both"/>
    </w:pPr>
    <w:rPr>
      <w:rFonts w:ascii="Arial" w:eastAsia="Times New Roman" w:hAnsi="Arial" w:cs="Times New Roman"/>
      <w:lang w:eastAsia="ar-SA" w:bidi="ar-SA"/>
    </w:rPr>
  </w:style>
  <w:style w:type="paragraph" w:customStyle="1" w:styleId="Akapitzlist2">
    <w:name w:val="Akapit z listą2"/>
    <w:basedOn w:val="Normalny"/>
    <w:uiPriority w:val="99"/>
    <w:rsid w:val="00D831A9"/>
    <w:pPr>
      <w:widowControl/>
      <w:suppressAutoHyphens w:val="0"/>
      <w:ind w:left="720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uiPriority w:val="99"/>
    <w:rsid w:val="00D831A9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paragraph" w:customStyle="1" w:styleId="WW-Tekstpodstawowywcity2">
    <w:name w:val="WW-Tekst podstawowy wcięty 2"/>
    <w:basedOn w:val="Normalny"/>
    <w:uiPriority w:val="99"/>
    <w:rsid w:val="00D831A9"/>
    <w:pPr>
      <w:widowControl/>
      <w:ind w:left="360"/>
    </w:pPr>
    <w:rPr>
      <w:rFonts w:eastAsia="Times New Roman" w:cs="Times New Roman"/>
      <w:szCs w:val="20"/>
      <w:lang w:eastAsia="ar-SA" w:bidi="ar-SA"/>
    </w:rPr>
  </w:style>
  <w:style w:type="paragraph" w:customStyle="1" w:styleId="TableContents">
    <w:name w:val="Table Contents"/>
    <w:basedOn w:val="Normalny"/>
    <w:uiPriority w:val="99"/>
    <w:rsid w:val="00D831A9"/>
    <w:pPr>
      <w:suppressLineNumbers/>
    </w:pPr>
    <w:rPr>
      <w:lang w:eastAsia="hi-IN"/>
    </w:rPr>
  </w:style>
  <w:style w:type="paragraph" w:customStyle="1" w:styleId="Tekstpodstawowy1">
    <w:name w:val="Tekst podstawowy1"/>
    <w:rsid w:val="00D831A9"/>
    <w:pPr>
      <w:suppressAutoHyphens/>
      <w:spacing w:before="216" w:after="216" w:line="240" w:lineRule="auto"/>
    </w:pPr>
    <w:rPr>
      <w:rFonts w:ascii="Times New Roman PL" w:eastAsia="Times New Roman" w:hAnsi="Times New Roman PL" w:cs="Times New Roman PL"/>
      <w:color w:val="000000"/>
      <w:sz w:val="26"/>
      <w:szCs w:val="20"/>
      <w:lang w:eastAsia="ar-SA"/>
    </w:rPr>
  </w:style>
  <w:style w:type="paragraph" w:customStyle="1" w:styleId="rponormalZnak">
    <w:name w:val="rpo normal Znak"/>
    <w:basedOn w:val="Normalny"/>
    <w:uiPriority w:val="99"/>
    <w:rsid w:val="00D831A9"/>
    <w:pPr>
      <w:widowControl/>
      <w:suppressAutoHyphens w:val="0"/>
      <w:spacing w:after="240" w:line="360" w:lineRule="auto"/>
      <w:ind w:firstLine="708"/>
      <w:jc w:val="both"/>
    </w:pPr>
    <w:rPr>
      <w:rFonts w:ascii="Cambria" w:eastAsia="Times New Roman" w:hAnsi="Cambria" w:cs="Times New Roman"/>
      <w:lang w:val="x-none" w:eastAsia="ar-SA" w:bidi="ar-SA"/>
    </w:rPr>
  </w:style>
  <w:style w:type="paragraph" w:customStyle="1" w:styleId="Listapunktowana1">
    <w:name w:val="Lista punktowana1"/>
    <w:basedOn w:val="Normalny"/>
    <w:uiPriority w:val="99"/>
    <w:rsid w:val="00D831A9"/>
    <w:pPr>
      <w:widowControl/>
      <w:suppressAutoHyphens w:val="0"/>
    </w:pPr>
    <w:rPr>
      <w:rFonts w:ascii="Tahoma" w:eastAsia="Times New Roman" w:hAnsi="Tahoma" w:cs="Tahoma"/>
      <w:sz w:val="20"/>
      <w:szCs w:val="20"/>
      <w:lang w:eastAsia="ar-SA" w:bidi="ar-SA"/>
    </w:rPr>
  </w:style>
  <w:style w:type="paragraph" w:customStyle="1" w:styleId="Lista21">
    <w:name w:val="Lista 21"/>
    <w:basedOn w:val="Normalny"/>
    <w:uiPriority w:val="99"/>
    <w:rsid w:val="00D831A9"/>
    <w:pPr>
      <w:widowControl/>
      <w:suppressAutoHyphens w:val="0"/>
      <w:ind w:left="566" w:hanging="283"/>
    </w:pPr>
    <w:rPr>
      <w:rFonts w:eastAsia="Times New Roman" w:cs="Times New Roman"/>
      <w:lang w:eastAsia="ar-SA" w:bidi="ar-SA"/>
    </w:rPr>
  </w:style>
  <w:style w:type="paragraph" w:customStyle="1" w:styleId="Lista31">
    <w:name w:val="Lista 31"/>
    <w:basedOn w:val="Normalny"/>
    <w:uiPriority w:val="99"/>
    <w:rsid w:val="00D831A9"/>
    <w:pPr>
      <w:widowControl/>
      <w:suppressAutoHyphens w:val="0"/>
      <w:ind w:left="849" w:hanging="283"/>
    </w:pPr>
    <w:rPr>
      <w:rFonts w:eastAsia="Times New Roman" w:cs="Times New Roman"/>
      <w:lang w:eastAsia="ar-SA" w:bidi="ar-SA"/>
    </w:rPr>
  </w:style>
  <w:style w:type="paragraph" w:customStyle="1" w:styleId="WW-NormalnyWeb">
    <w:name w:val="WW-Normalny (Web)"/>
    <w:basedOn w:val="Normalny"/>
    <w:uiPriority w:val="99"/>
    <w:rsid w:val="00D831A9"/>
    <w:pPr>
      <w:widowControl/>
      <w:spacing w:before="100" w:after="119"/>
    </w:pPr>
    <w:rPr>
      <w:rFonts w:ascii="Arial Unicode MS" w:eastAsia="Times New Roman" w:hAnsi="Arial Unicode MS" w:cs="Times New Roman"/>
      <w:szCs w:val="20"/>
      <w:lang w:eastAsia="ar-SA" w:bidi="ar-SA"/>
    </w:rPr>
  </w:style>
  <w:style w:type="paragraph" w:customStyle="1" w:styleId="lstminus">
    <w:name w:val="lst_minus"/>
    <w:basedOn w:val="Normalny"/>
    <w:uiPriority w:val="99"/>
    <w:rsid w:val="00D831A9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customStyle="1" w:styleId="Style17">
    <w:name w:val="Style17"/>
    <w:basedOn w:val="Normalny"/>
    <w:uiPriority w:val="99"/>
    <w:rsid w:val="00D831A9"/>
    <w:pPr>
      <w:suppressAutoHyphens w:val="0"/>
      <w:autoSpaceDE w:val="0"/>
      <w:spacing w:line="336" w:lineRule="exact"/>
      <w:ind w:hanging="1531"/>
    </w:pPr>
    <w:rPr>
      <w:rFonts w:eastAsia="Calibri" w:cs="Times New Roman"/>
      <w:lang w:eastAsia="ar-SA" w:bidi="ar-SA"/>
    </w:rPr>
  </w:style>
  <w:style w:type="paragraph" w:customStyle="1" w:styleId="Style12">
    <w:name w:val="Style12"/>
    <w:basedOn w:val="Normalny"/>
    <w:uiPriority w:val="99"/>
    <w:rsid w:val="00D831A9"/>
    <w:pPr>
      <w:suppressAutoHyphens w:val="0"/>
      <w:autoSpaceDE w:val="0"/>
      <w:spacing w:line="590" w:lineRule="exact"/>
    </w:pPr>
    <w:rPr>
      <w:rFonts w:eastAsia="Calibri" w:cs="Times New Roman"/>
      <w:lang w:eastAsia="ar-SA" w:bidi="ar-SA"/>
    </w:rPr>
  </w:style>
  <w:style w:type="paragraph" w:customStyle="1" w:styleId="Style42">
    <w:name w:val="Style42"/>
    <w:basedOn w:val="Normalny"/>
    <w:uiPriority w:val="99"/>
    <w:rsid w:val="00D831A9"/>
    <w:pPr>
      <w:suppressAutoHyphens w:val="0"/>
      <w:autoSpaceDE w:val="0"/>
      <w:spacing w:line="538" w:lineRule="exact"/>
      <w:ind w:hanging="566"/>
    </w:pPr>
    <w:rPr>
      <w:rFonts w:eastAsia="Calibri" w:cs="Times New Roman"/>
      <w:lang w:eastAsia="ar-SA" w:bidi="ar-SA"/>
    </w:rPr>
  </w:style>
  <w:style w:type="paragraph" w:customStyle="1" w:styleId="Nagwekistopka">
    <w:name w:val="Nagłówek i stopka"/>
    <w:uiPriority w:val="99"/>
    <w:rsid w:val="00D831A9"/>
    <w:pP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lang w:eastAsia="pl-PL"/>
    </w:rPr>
  </w:style>
  <w:style w:type="paragraph" w:customStyle="1" w:styleId="Domylne">
    <w:name w:val="Domyślne"/>
    <w:uiPriority w:val="99"/>
    <w:rsid w:val="00D831A9"/>
    <w:pPr>
      <w:spacing w:after="0" w:line="240" w:lineRule="auto"/>
    </w:pPr>
    <w:rPr>
      <w:rFonts w:ascii="Helvetica" w:eastAsia="Helvetica" w:hAnsi="Helvetica" w:cs="Helvetica"/>
      <w:color w:val="000000"/>
      <w:lang w:eastAsia="pl-PL"/>
    </w:rPr>
  </w:style>
  <w:style w:type="paragraph" w:customStyle="1" w:styleId="Tekstpodstawowy23">
    <w:name w:val="Tekst podstawowy 23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eastAsia="Batang" w:cs="Times New Roman"/>
      <w:sz w:val="22"/>
      <w:szCs w:val="20"/>
      <w:u w:color="000000"/>
      <w:lang w:eastAsia="ar-SA" w:bidi="ar-SA"/>
    </w:rPr>
  </w:style>
  <w:style w:type="paragraph" w:customStyle="1" w:styleId="Normalny2">
    <w:name w:val="Normalny2"/>
    <w:uiPriority w:val="99"/>
    <w:rsid w:val="00D831A9"/>
    <w:pPr>
      <w:suppressAutoHyphens/>
      <w:autoSpaceDE w:val="0"/>
      <w:spacing w:after="0" w:line="240" w:lineRule="auto"/>
    </w:pPr>
    <w:rPr>
      <w:rFonts w:ascii="Symbol" w:eastAsia="Cambria" w:hAnsi="Symbol" w:cs="Symbol"/>
      <w:color w:val="000000"/>
      <w:sz w:val="24"/>
      <w:szCs w:val="24"/>
      <w:lang w:eastAsia="ar-SA"/>
    </w:rPr>
  </w:style>
  <w:style w:type="paragraph" w:customStyle="1" w:styleId="Tekstpodstawowy24">
    <w:name w:val="Tekst podstawowy 24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ascii="Symbol" w:eastAsia="Cambria" w:hAnsi="Symbol" w:cs="Symbol"/>
      <w:sz w:val="22"/>
      <w:szCs w:val="20"/>
      <w:lang w:eastAsia="ar-SA" w:bidi="ar-SA"/>
    </w:rPr>
  </w:style>
  <w:style w:type="paragraph" w:customStyle="1" w:styleId="Tekstpodstawowy33">
    <w:name w:val="Tekst podstawowy 33"/>
    <w:basedOn w:val="Normalny"/>
    <w:uiPriority w:val="99"/>
    <w:rsid w:val="00D831A9"/>
    <w:pPr>
      <w:widowControl/>
      <w:suppressAutoHyphens w:val="0"/>
      <w:overflowPunct w:val="0"/>
      <w:autoSpaceDE w:val="0"/>
      <w:jc w:val="both"/>
    </w:pPr>
    <w:rPr>
      <w:rFonts w:ascii="Symbol" w:eastAsia="Cambria" w:hAnsi="Symbol" w:cs="Symbol"/>
      <w:color w:val="000000"/>
      <w:sz w:val="22"/>
      <w:szCs w:val="20"/>
      <w:lang w:eastAsia="ar-SA" w:bidi="ar-SA"/>
    </w:rPr>
  </w:style>
  <w:style w:type="paragraph" w:customStyle="1" w:styleId="Akapitzlist3">
    <w:name w:val="Akapit z listą3"/>
    <w:basedOn w:val="Normalny"/>
    <w:uiPriority w:val="99"/>
    <w:rsid w:val="00D831A9"/>
    <w:pPr>
      <w:widowControl/>
      <w:suppressAutoHyphens w:val="0"/>
      <w:ind w:left="720"/>
    </w:pPr>
    <w:rPr>
      <w:rFonts w:ascii="Arial" w:eastAsia="Symbol" w:hAnsi="Arial" w:cs="Arial"/>
      <w:sz w:val="22"/>
      <w:szCs w:val="22"/>
      <w:lang w:eastAsia="ar-SA" w:bidi="ar-SA"/>
    </w:rPr>
  </w:style>
  <w:style w:type="paragraph" w:customStyle="1" w:styleId="Tre">
    <w:name w:val="Treść"/>
    <w:uiPriority w:val="99"/>
    <w:rsid w:val="00D831A9"/>
    <w:pPr>
      <w:spacing w:after="0" w:line="240" w:lineRule="auto"/>
    </w:pPr>
    <w:rPr>
      <w:rFonts w:ascii="Helvetica" w:eastAsia="Arial Unicode MS" w:hAnsi="Helvetica" w:cs="Arial Unicode MS"/>
      <w:color w:val="000000"/>
      <w:lang w:eastAsia="pl-PL"/>
    </w:rPr>
  </w:style>
  <w:style w:type="paragraph" w:customStyle="1" w:styleId="gmail-msobodytext">
    <w:name w:val="gmail-msobodytext"/>
    <w:basedOn w:val="Normalny"/>
    <w:uiPriority w:val="99"/>
    <w:rsid w:val="00D831A9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pl-PL" w:bidi="ar-SA"/>
    </w:rPr>
  </w:style>
  <w:style w:type="paragraph" w:customStyle="1" w:styleId="anakap">
    <w:name w:val="anakap"/>
    <w:basedOn w:val="Tekstpodstawowy1"/>
    <w:uiPriority w:val="99"/>
    <w:rsid w:val="00D831A9"/>
    <w:pPr>
      <w:suppressAutoHyphens w:val="0"/>
      <w:spacing w:before="0" w:after="0"/>
      <w:ind w:left="340" w:hanging="340"/>
    </w:pPr>
    <w:rPr>
      <w:rFonts w:ascii="Times New Roman" w:hAnsi="Times New Roman" w:cs="Times New Roman"/>
      <w:sz w:val="24"/>
      <w:lang w:eastAsia="pl-PL"/>
    </w:rPr>
  </w:style>
  <w:style w:type="paragraph" w:customStyle="1" w:styleId="Style2">
    <w:name w:val="Style2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6" w:lineRule="exact"/>
      <w:jc w:val="both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">
    <w:name w:val="Style1"/>
    <w:basedOn w:val="Normalny"/>
    <w:uiPriority w:val="99"/>
    <w:rsid w:val="00D831A9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4">
    <w:name w:val="Style4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427"/>
      <w:jc w:val="both"/>
    </w:pPr>
    <w:rPr>
      <w:rFonts w:ascii="Arial" w:eastAsia="Times New Roman" w:hAnsi="Arial" w:cs="Times New Roman"/>
      <w:kern w:val="0"/>
      <w:lang w:eastAsia="pl-PL" w:bidi="ar-SA"/>
    </w:rPr>
  </w:style>
  <w:style w:type="character" w:styleId="Odwoanieprzypisukocowego">
    <w:name w:val="endnote reference"/>
    <w:uiPriority w:val="99"/>
    <w:semiHidden/>
    <w:unhideWhenUsed/>
    <w:rsid w:val="00D831A9"/>
    <w:rPr>
      <w:vertAlign w:val="superscript"/>
    </w:rPr>
  </w:style>
  <w:style w:type="character" w:customStyle="1" w:styleId="Znakiprzypiswdolnych">
    <w:name w:val="Znaki przypisów dolnych"/>
    <w:rsid w:val="00D831A9"/>
  </w:style>
  <w:style w:type="character" w:customStyle="1" w:styleId="Nierozpoznanawzmianka1">
    <w:name w:val="Nierozpoznana wzmianka1"/>
    <w:uiPriority w:val="99"/>
    <w:semiHidden/>
    <w:rsid w:val="00D831A9"/>
    <w:rPr>
      <w:color w:val="808080"/>
      <w:shd w:val="clear" w:color="auto" w:fill="E6E6E6"/>
    </w:rPr>
  </w:style>
  <w:style w:type="character" w:customStyle="1" w:styleId="akapitdomyslny">
    <w:name w:val="akapitdomyslny"/>
    <w:rsid w:val="00D831A9"/>
    <w:rPr>
      <w:rFonts w:ascii="Times New Roman" w:hAnsi="Times New Roman" w:cs="Times New Roman" w:hint="default"/>
    </w:rPr>
  </w:style>
  <w:style w:type="character" w:customStyle="1" w:styleId="m2389920958407749167gmail-alb">
    <w:name w:val="m_2389920958407749167gmail-alb"/>
    <w:rsid w:val="00D831A9"/>
  </w:style>
  <w:style w:type="character" w:customStyle="1" w:styleId="WW8Num1z0">
    <w:name w:val="WW8Num1z0"/>
    <w:rsid w:val="00D831A9"/>
  </w:style>
  <w:style w:type="character" w:customStyle="1" w:styleId="WW8Num1z1">
    <w:name w:val="WW8Num1z1"/>
    <w:rsid w:val="00D831A9"/>
  </w:style>
  <w:style w:type="character" w:customStyle="1" w:styleId="WW8Num1z2">
    <w:name w:val="WW8Num1z2"/>
    <w:rsid w:val="00D831A9"/>
  </w:style>
  <w:style w:type="character" w:customStyle="1" w:styleId="WW8Num1z3">
    <w:name w:val="WW8Num1z3"/>
    <w:rsid w:val="00D831A9"/>
  </w:style>
  <w:style w:type="character" w:customStyle="1" w:styleId="WW8Num1z4">
    <w:name w:val="WW8Num1z4"/>
    <w:rsid w:val="00D831A9"/>
  </w:style>
  <w:style w:type="character" w:customStyle="1" w:styleId="WW8Num1z5">
    <w:name w:val="WW8Num1z5"/>
    <w:rsid w:val="00D831A9"/>
  </w:style>
  <w:style w:type="character" w:customStyle="1" w:styleId="WW8Num1z6">
    <w:name w:val="WW8Num1z6"/>
    <w:rsid w:val="00D831A9"/>
  </w:style>
  <w:style w:type="character" w:customStyle="1" w:styleId="WW8Num1z7">
    <w:name w:val="WW8Num1z7"/>
    <w:rsid w:val="00D831A9"/>
  </w:style>
  <w:style w:type="character" w:customStyle="1" w:styleId="WW8Num1z8">
    <w:name w:val="WW8Num1z8"/>
    <w:rsid w:val="00D831A9"/>
  </w:style>
  <w:style w:type="character" w:customStyle="1" w:styleId="WW8Num2z0">
    <w:name w:val="WW8Num2z0"/>
    <w:rsid w:val="00D831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3z0">
    <w:name w:val="WW8Num3z0"/>
    <w:rsid w:val="00D831A9"/>
    <w:rPr>
      <w:rFonts w:ascii="Calibri" w:eastAsia="Calibri" w:hAnsi="Calibri" w:cs="Times New Roman" w:hint="default"/>
      <w:b w:val="0"/>
      <w:bCs w:val="0"/>
      <w:i w:val="0"/>
      <w:iCs w:val="0"/>
      <w:strike w:val="0"/>
      <w:dstrike w:val="0"/>
      <w:sz w:val="22"/>
      <w:szCs w:val="22"/>
      <w:u w:val="none"/>
      <w:effect w:val="none"/>
    </w:rPr>
  </w:style>
  <w:style w:type="character" w:customStyle="1" w:styleId="WW8Num4z0">
    <w:name w:val="WW8Num4z0"/>
    <w:rsid w:val="00D831A9"/>
    <w:rPr>
      <w:rFonts w:ascii="Symbol" w:hAnsi="Symbol" w:cs="Symbol" w:hint="default"/>
    </w:rPr>
  </w:style>
  <w:style w:type="character" w:customStyle="1" w:styleId="WW8Num4z1">
    <w:name w:val="WW8Num4z1"/>
    <w:rsid w:val="00D831A9"/>
    <w:rPr>
      <w:rFonts w:ascii="Courier New" w:eastAsia="Calibri" w:hAnsi="Courier New" w:cs="Courier New" w:hint="default"/>
      <w:sz w:val="22"/>
      <w:szCs w:val="22"/>
    </w:rPr>
  </w:style>
  <w:style w:type="character" w:customStyle="1" w:styleId="WW8Num4z2">
    <w:name w:val="WW8Num4z2"/>
    <w:rsid w:val="00D831A9"/>
    <w:rPr>
      <w:rFonts w:ascii="Wingdings" w:hAnsi="Wingdings" w:cs="Wingdings" w:hint="default"/>
    </w:rPr>
  </w:style>
  <w:style w:type="character" w:customStyle="1" w:styleId="WW8Num4z3">
    <w:name w:val="WW8Num4z3"/>
    <w:rsid w:val="00D831A9"/>
  </w:style>
  <w:style w:type="character" w:customStyle="1" w:styleId="WW8Num4z4">
    <w:name w:val="WW8Num4z4"/>
    <w:rsid w:val="00D831A9"/>
  </w:style>
  <w:style w:type="character" w:customStyle="1" w:styleId="WW8Num4z5">
    <w:name w:val="WW8Num4z5"/>
    <w:rsid w:val="00D831A9"/>
  </w:style>
  <w:style w:type="character" w:customStyle="1" w:styleId="WW8Num4z6">
    <w:name w:val="WW8Num4z6"/>
    <w:rsid w:val="00D831A9"/>
  </w:style>
  <w:style w:type="character" w:customStyle="1" w:styleId="WW8Num4z7">
    <w:name w:val="WW8Num4z7"/>
    <w:rsid w:val="00D831A9"/>
  </w:style>
  <w:style w:type="character" w:customStyle="1" w:styleId="WW8Num4z8">
    <w:name w:val="WW8Num4z8"/>
    <w:rsid w:val="00D831A9"/>
  </w:style>
  <w:style w:type="character" w:customStyle="1" w:styleId="WW8Num5z0">
    <w:name w:val="WW8Num5z0"/>
    <w:rsid w:val="00D831A9"/>
    <w:rPr>
      <w:rFonts w:ascii="Calibri" w:hAnsi="Calibri" w:cs="Calibri" w:hint="default"/>
      <w:sz w:val="22"/>
      <w:szCs w:val="22"/>
    </w:rPr>
  </w:style>
  <w:style w:type="character" w:customStyle="1" w:styleId="WW8Num6z0">
    <w:name w:val="WW8Num6z0"/>
    <w:rsid w:val="00D831A9"/>
  </w:style>
  <w:style w:type="character" w:customStyle="1" w:styleId="WW8Num6z1">
    <w:name w:val="WW8Num6z1"/>
    <w:rsid w:val="00D831A9"/>
  </w:style>
  <w:style w:type="character" w:customStyle="1" w:styleId="WW8Num6z2">
    <w:name w:val="WW8Num6z2"/>
    <w:rsid w:val="00D831A9"/>
  </w:style>
  <w:style w:type="character" w:customStyle="1" w:styleId="WW8Num6z3">
    <w:name w:val="WW8Num6z3"/>
    <w:rsid w:val="00D831A9"/>
  </w:style>
  <w:style w:type="character" w:customStyle="1" w:styleId="WW8Num6z4">
    <w:name w:val="WW8Num6z4"/>
    <w:rsid w:val="00D831A9"/>
  </w:style>
  <w:style w:type="character" w:customStyle="1" w:styleId="WW8Num6z5">
    <w:name w:val="WW8Num6z5"/>
    <w:rsid w:val="00D831A9"/>
  </w:style>
  <w:style w:type="character" w:customStyle="1" w:styleId="WW8Num6z6">
    <w:name w:val="WW8Num6z6"/>
    <w:rsid w:val="00D831A9"/>
  </w:style>
  <w:style w:type="character" w:customStyle="1" w:styleId="WW8Num6z7">
    <w:name w:val="WW8Num6z7"/>
    <w:rsid w:val="00D831A9"/>
  </w:style>
  <w:style w:type="character" w:customStyle="1" w:styleId="WW8Num6z8">
    <w:name w:val="WW8Num6z8"/>
    <w:rsid w:val="00D831A9"/>
  </w:style>
  <w:style w:type="character" w:customStyle="1" w:styleId="WW8Num7z0">
    <w:name w:val="WW8Num7z0"/>
    <w:rsid w:val="00D831A9"/>
    <w:rPr>
      <w:rFonts w:ascii="Calibri" w:hAnsi="Calibri" w:cs="Calibri" w:hint="default"/>
      <w:sz w:val="22"/>
      <w:szCs w:val="22"/>
    </w:rPr>
  </w:style>
  <w:style w:type="character" w:customStyle="1" w:styleId="WW8Num8z0">
    <w:name w:val="WW8Num8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9z0">
    <w:name w:val="WW8Num9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0z0">
    <w:name w:val="WW8Num10z0"/>
    <w:rsid w:val="00D831A9"/>
  </w:style>
  <w:style w:type="character" w:customStyle="1" w:styleId="WW8Num11z0">
    <w:name w:val="WW8Num11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1z1">
    <w:name w:val="WW8Num11z1"/>
    <w:rsid w:val="00D831A9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11z2">
    <w:name w:val="WW8Num11z2"/>
    <w:rsid w:val="00D831A9"/>
  </w:style>
  <w:style w:type="character" w:customStyle="1" w:styleId="WW8Num11z3">
    <w:name w:val="WW8Num11z3"/>
    <w:rsid w:val="00D831A9"/>
  </w:style>
  <w:style w:type="character" w:customStyle="1" w:styleId="WW8Num11z4">
    <w:name w:val="WW8Num11z4"/>
    <w:rsid w:val="00D831A9"/>
  </w:style>
  <w:style w:type="character" w:customStyle="1" w:styleId="WW8Num11z5">
    <w:name w:val="WW8Num11z5"/>
    <w:rsid w:val="00D831A9"/>
  </w:style>
  <w:style w:type="character" w:customStyle="1" w:styleId="WW8Num11z6">
    <w:name w:val="WW8Num11z6"/>
    <w:rsid w:val="00D831A9"/>
  </w:style>
  <w:style w:type="character" w:customStyle="1" w:styleId="WW8Num11z7">
    <w:name w:val="WW8Num11z7"/>
    <w:rsid w:val="00D831A9"/>
  </w:style>
  <w:style w:type="character" w:customStyle="1" w:styleId="WW8Num11z8">
    <w:name w:val="WW8Num11z8"/>
    <w:rsid w:val="00D831A9"/>
  </w:style>
  <w:style w:type="character" w:customStyle="1" w:styleId="WW8Num12z0">
    <w:name w:val="WW8Num12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3z0">
    <w:name w:val="WW8Num13z0"/>
    <w:rsid w:val="00D831A9"/>
  </w:style>
  <w:style w:type="character" w:customStyle="1" w:styleId="WW8Num13z1">
    <w:name w:val="WW8Num13z1"/>
    <w:rsid w:val="00D831A9"/>
    <w:rPr>
      <w:rFonts w:ascii="Calibri" w:hAnsi="Calibri" w:cs="Calibri" w:hint="default"/>
      <w:sz w:val="22"/>
      <w:szCs w:val="22"/>
    </w:rPr>
  </w:style>
  <w:style w:type="character" w:customStyle="1" w:styleId="WW8Num13z2">
    <w:name w:val="WW8Num13z2"/>
    <w:rsid w:val="00D831A9"/>
  </w:style>
  <w:style w:type="character" w:customStyle="1" w:styleId="WW8Num13z3">
    <w:name w:val="WW8Num13z3"/>
    <w:rsid w:val="00D831A9"/>
  </w:style>
  <w:style w:type="character" w:customStyle="1" w:styleId="WW8Num13z4">
    <w:name w:val="WW8Num13z4"/>
    <w:rsid w:val="00D831A9"/>
  </w:style>
  <w:style w:type="character" w:customStyle="1" w:styleId="WW8Num13z5">
    <w:name w:val="WW8Num13z5"/>
    <w:rsid w:val="00D831A9"/>
  </w:style>
  <w:style w:type="character" w:customStyle="1" w:styleId="WW8Num13z6">
    <w:name w:val="WW8Num13z6"/>
    <w:rsid w:val="00D831A9"/>
  </w:style>
  <w:style w:type="character" w:customStyle="1" w:styleId="WW8Num13z7">
    <w:name w:val="WW8Num13z7"/>
    <w:rsid w:val="00D831A9"/>
  </w:style>
  <w:style w:type="character" w:customStyle="1" w:styleId="WW8Num13z8">
    <w:name w:val="WW8Num13z8"/>
    <w:rsid w:val="00D831A9"/>
  </w:style>
  <w:style w:type="character" w:customStyle="1" w:styleId="WW8Num14z0">
    <w:name w:val="WW8Num14z0"/>
    <w:rsid w:val="00D831A9"/>
  </w:style>
  <w:style w:type="character" w:customStyle="1" w:styleId="WW8Num14z1">
    <w:name w:val="WW8Num14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4z2">
    <w:name w:val="WW8Num14z2"/>
    <w:rsid w:val="00D831A9"/>
  </w:style>
  <w:style w:type="character" w:customStyle="1" w:styleId="WW8Num14z3">
    <w:name w:val="WW8Num14z3"/>
    <w:rsid w:val="00D831A9"/>
  </w:style>
  <w:style w:type="character" w:customStyle="1" w:styleId="WW8Num14z4">
    <w:name w:val="WW8Num14z4"/>
    <w:rsid w:val="00D831A9"/>
  </w:style>
  <w:style w:type="character" w:customStyle="1" w:styleId="WW8Num14z5">
    <w:name w:val="WW8Num14z5"/>
    <w:rsid w:val="00D831A9"/>
  </w:style>
  <w:style w:type="character" w:customStyle="1" w:styleId="WW8Num14z6">
    <w:name w:val="WW8Num14z6"/>
    <w:rsid w:val="00D831A9"/>
  </w:style>
  <w:style w:type="character" w:customStyle="1" w:styleId="WW8Num14z7">
    <w:name w:val="WW8Num14z7"/>
    <w:rsid w:val="00D831A9"/>
  </w:style>
  <w:style w:type="character" w:customStyle="1" w:styleId="WW8Num14z8">
    <w:name w:val="WW8Num14z8"/>
    <w:rsid w:val="00D831A9"/>
  </w:style>
  <w:style w:type="character" w:customStyle="1" w:styleId="WW8Num15z0">
    <w:name w:val="WW8Num15z0"/>
    <w:rsid w:val="00D831A9"/>
  </w:style>
  <w:style w:type="character" w:customStyle="1" w:styleId="WW8Num15z1">
    <w:name w:val="WW8Num15z1"/>
    <w:rsid w:val="00D831A9"/>
    <w:rPr>
      <w:rFonts w:ascii="Calibri" w:hAnsi="Calibri" w:cs="Calibri" w:hint="default"/>
      <w:sz w:val="22"/>
      <w:szCs w:val="22"/>
    </w:rPr>
  </w:style>
  <w:style w:type="character" w:customStyle="1" w:styleId="WW8Num15z2">
    <w:name w:val="WW8Num15z2"/>
    <w:rsid w:val="00D831A9"/>
  </w:style>
  <w:style w:type="character" w:customStyle="1" w:styleId="WW8Num15z3">
    <w:name w:val="WW8Num15z3"/>
    <w:rsid w:val="00D831A9"/>
  </w:style>
  <w:style w:type="character" w:customStyle="1" w:styleId="WW8Num15z4">
    <w:name w:val="WW8Num15z4"/>
    <w:rsid w:val="00D831A9"/>
  </w:style>
  <w:style w:type="character" w:customStyle="1" w:styleId="WW8Num15z5">
    <w:name w:val="WW8Num15z5"/>
    <w:rsid w:val="00D831A9"/>
  </w:style>
  <w:style w:type="character" w:customStyle="1" w:styleId="WW8Num15z6">
    <w:name w:val="WW8Num15z6"/>
    <w:rsid w:val="00D831A9"/>
  </w:style>
  <w:style w:type="character" w:customStyle="1" w:styleId="WW8Num15z7">
    <w:name w:val="WW8Num15z7"/>
    <w:rsid w:val="00D831A9"/>
  </w:style>
  <w:style w:type="character" w:customStyle="1" w:styleId="WW8Num15z8">
    <w:name w:val="WW8Num15z8"/>
    <w:rsid w:val="00D831A9"/>
  </w:style>
  <w:style w:type="character" w:customStyle="1" w:styleId="WW8Num16z0">
    <w:name w:val="WW8Num16z0"/>
    <w:rsid w:val="00D831A9"/>
  </w:style>
  <w:style w:type="character" w:customStyle="1" w:styleId="WW8Num16z1">
    <w:name w:val="WW8Num16z1"/>
    <w:rsid w:val="00D831A9"/>
  </w:style>
  <w:style w:type="character" w:customStyle="1" w:styleId="WW8Num16z2">
    <w:name w:val="WW8Num16z2"/>
    <w:rsid w:val="00D831A9"/>
  </w:style>
  <w:style w:type="character" w:customStyle="1" w:styleId="WW8Num16z3">
    <w:name w:val="WW8Num16z3"/>
    <w:rsid w:val="00D831A9"/>
    <w:rPr>
      <w:rFonts w:ascii="Calibri" w:eastAsia="Calibri" w:hAnsi="Calibri" w:cs="Calibri" w:hint="default"/>
      <w:color w:val="auto"/>
      <w:kern w:val="2"/>
      <w:sz w:val="22"/>
      <w:szCs w:val="22"/>
    </w:rPr>
  </w:style>
  <w:style w:type="character" w:customStyle="1" w:styleId="WW8Num16z4">
    <w:name w:val="WW8Num16z4"/>
    <w:rsid w:val="00D831A9"/>
  </w:style>
  <w:style w:type="character" w:customStyle="1" w:styleId="WW8Num16z5">
    <w:name w:val="WW8Num16z5"/>
    <w:rsid w:val="00D831A9"/>
  </w:style>
  <w:style w:type="character" w:customStyle="1" w:styleId="WW8Num16z6">
    <w:name w:val="WW8Num16z6"/>
    <w:rsid w:val="00D831A9"/>
  </w:style>
  <w:style w:type="character" w:customStyle="1" w:styleId="WW8Num16z7">
    <w:name w:val="WW8Num16z7"/>
    <w:rsid w:val="00D831A9"/>
  </w:style>
  <w:style w:type="character" w:customStyle="1" w:styleId="WW8Num16z8">
    <w:name w:val="WW8Num16z8"/>
    <w:rsid w:val="00D831A9"/>
  </w:style>
  <w:style w:type="character" w:customStyle="1" w:styleId="WW8Num17z0">
    <w:name w:val="WW8Num17z0"/>
    <w:rsid w:val="00D831A9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7z1">
    <w:name w:val="WW8Num17z1"/>
    <w:rsid w:val="00D831A9"/>
    <w:rPr>
      <w:rFonts w:ascii="Times New Roman" w:hAnsi="Times New Roman" w:cs="Times New Roman" w:hint="default"/>
    </w:rPr>
  </w:style>
  <w:style w:type="character" w:customStyle="1" w:styleId="WW8Num17z3">
    <w:name w:val="WW8Num17z3"/>
    <w:rsid w:val="00D831A9"/>
    <w:rPr>
      <w:color w:val="auto"/>
      <w:kern w:val="2"/>
    </w:rPr>
  </w:style>
  <w:style w:type="character" w:customStyle="1" w:styleId="WW8Num18z0">
    <w:name w:val="WW8Num18z0"/>
    <w:rsid w:val="00D831A9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9z0">
    <w:name w:val="WW8Num19z0"/>
    <w:rsid w:val="00D831A9"/>
  </w:style>
  <w:style w:type="character" w:customStyle="1" w:styleId="WW8Num19z1">
    <w:name w:val="WW8Num19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9z2">
    <w:name w:val="WW8Num19z2"/>
    <w:rsid w:val="00D831A9"/>
  </w:style>
  <w:style w:type="character" w:customStyle="1" w:styleId="WW8Num19z3">
    <w:name w:val="WW8Num19z3"/>
    <w:rsid w:val="00D831A9"/>
  </w:style>
  <w:style w:type="character" w:customStyle="1" w:styleId="WW8Num19z4">
    <w:name w:val="WW8Num19z4"/>
    <w:rsid w:val="00D831A9"/>
  </w:style>
  <w:style w:type="character" w:customStyle="1" w:styleId="WW8Num19z5">
    <w:name w:val="WW8Num19z5"/>
    <w:rsid w:val="00D831A9"/>
  </w:style>
  <w:style w:type="character" w:customStyle="1" w:styleId="WW8Num19z6">
    <w:name w:val="WW8Num19z6"/>
    <w:rsid w:val="00D831A9"/>
  </w:style>
  <w:style w:type="character" w:customStyle="1" w:styleId="WW8Num19z7">
    <w:name w:val="WW8Num19z7"/>
    <w:rsid w:val="00D831A9"/>
  </w:style>
  <w:style w:type="character" w:customStyle="1" w:styleId="WW8Num19z8">
    <w:name w:val="WW8Num19z8"/>
    <w:rsid w:val="00D831A9"/>
  </w:style>
  <w:style w:type="character" w:customStyle="1" w:styleId="WW8Num20z0">
    <w:name w:val="WW8Num20z0"/>
    <w:rsid w:val="00D831A9"/>
    <w:rPr>
      <w:rFonts w:ascii="Calibri" w:eastAsia="Calibri" w:hAnsi="Calibri" w:cs="Calibri" w:hint="default"/>
      <w:b w:val="0"/>
      <w:bCs w:val="0"/>
      <w:i w:val="0"/>
      <w:iCs w:val="0"/>
      <w:color w:val="auto"/>
      <w:sz w:val="22"/>
      <w:szCs w:val="22"/>
    </w:rPr>
  </w:style>
  <w:style w:type="character" w:customStyle="1" w:styleId="WW8Num21z0">
    <w:name w:val="WW8Num21z0"/>
    <w:rsid w:val="00D831A9"/>
    <w:rPr>
      <w:b w:val="0"/>
      <w:bCs w:val="0"/>
      <w:i w:val="0"/>
      <w:iCs w:val="0"/>
      <w:color w:val="auto"/>
    </w:rPr>
  </w:style>
  <w:style w:type="character" w:customStyle="1" w:styleId="WW8Num22z0">
    <w:name w:val="WW8Num22z0"/>
    <w:rsid w:val="00D831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24z0">
    <w:name w:val="WW8Num24z0"/>
    <w:rsid w:val="00D831A9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WW8Num25z0">
    <w:name w:val="WW8Num25z0"/>
    <w:rsid w:val="00D831A9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26z0">
    <w:name w:val="WW8Num26z0"/>
    <w:rsid w:val="00D831A9"/>
    <w:rPr>
      <w:rFonts w:ascii="Calibri" w:hAnsi="Calibri" w:cs="Calibri" w:hint="default"/>
      <w:sz w:val="22"/>
      <w:szCs w:val="22"/>
    </w:rPr>
  </w:style>
  <w:style w:type="character" w:customStyle="1" w:styleId="WW8Num26z1">
    <w:name w:val="WW8Num26z1"/>
    <w:rsid w:val="00D831A9"/>
  </w:style>
  <w:style w:type="character" w:customStyle="1" w:styleId="WW8Num26z2">
    <w:name w:val="WW8Num26z2"/>
    <w:rsid w:val="00D831A9"/>
  </w:style>
  <w:style w:type="character" w:customStyle="1" w:styleId="WW8Num26z3">
    <w:name w:val="WW8Num26z3"/>
    <w:rsid w:val="00D831A9"/>
  </w:style>
  <w:style w:type="character" w:customStyle="1" w:styleId="WW8Num26z4">
    <w:name w:val="WW8Num26z4"/>
    <w:rsid w:val="00D831A9"/>
  </w:style>
  <w:style w:type="character" w:customStyle="1" w:styleId="WW8Num26z5">
    <w:name w:val="WW8Num26z5"/>
    <w:rsid w:val="00D831A9"/>
  </w:style>
  <w:style w:type="character" w:customStyle="1" w:styleId="WW8Num26z6">
    <w:name w:val="WW8Num26z6"/>
    <w:rsid w:val="00D831A9"/>
  </w:style>
  <w:style w:type="character" w:customStyle="1" w:styleId="WW8Num26z7">
    <w:name w:val="WW8Num26z7"/>
    <w:rsid w:val="00D831A9"/>
  </w:style>
  <w:style w:type="character" w:customStyle="1" w:styleId="WW8Num26z8">
    <w:name w:val="WW8Num26z8"/>
    <w:rsid w:val="00D831A9"/>
  </w:style>
  <w:style w:type="character" w:customStyle="1" w:styleId="WW8Num27z0">
    <w:name w:val="WW8Num27z0"/>
    <w:rsid w:val="00D831A9"/>
    <w:rPr>
      <w:rFonts w:ascii="Symbol" w:hAnsi="Symbol" w:cs="Symbol" w:hint="default"/>
      <w:sz w:val="22"/>
      <w:szCs w:val="22"/>
    </w:rPr>
  </w:style>
  <w:style w:type="character" w:customStyle="1" w:styleId="WW8Num28z0">
    <w:name w:val="WW8Num28z0"/>
    <w:rsid w:val="00D831A9"/>
    <w:rPr>
      <w:rFonts w:ascii="Symbol" w:eastAsia="Calibri" w:hAnsi="Symbol" w:cs="Symbol" w:hint="default"/>
      <w:sz w:val="22"/>
      <w:szCs w:val="22"/>
    </w:rPr>
  </w:style>
  <w:style w:type="character" w:customStyle="1" w:styleId="WW8Num29z0">
    <w:name w:val="WW8Num29z0"/>
    <w:rsid w:val="00D831A9"/>
    <w:rPr>
      <w:rFonts w:ascii="Calibri" w:eastAsia="Batang" w:hAnsi="Calibri" w:cs="Tahoma" w:hint="default"/>
      <w:strike w:val="0"/>
      <w:dstrike w:val="0"/>
      <w:kern w:val="2"/>
      <w:sz w:val="22"/>
      <w:szCs w:val="22"/>
      <w:u w:val="none"/>
      <w:effect w:val="none"/>
    </w:rPr>
  </w:style>
  <w:style w:type="character" w:customStyle="1" w:styleId="WW8Num30z0">
    <w:name w:val="WW8Num30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31z0">
    <w:name w:val="WW8Num31z0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32z0">
    <w:name w:val="WW8Num32z0"/>
    <w:rsid w:val="00D831A9"/>
    <w:rPr>
      <w:b w:val="0"/>
      <w:bCs w:val="0"/>
      <w:i w:val="0"/>
      <w:iCs w:val="0"/>
    </w:rPr>
  </w:style>
  <w:style w:type="character" w:customStyle="1" w:styleId="WW8Num32z1">
    <w:name w:val="WW8Num32z1"/>
    <w:rsid w:val="00D831A9"/>
    <w:rPr>
      <w:rFonts w:ascii="Calibri" w:hAnsi="Calibri" w:cs="Calibri" w:hint="default"/>
      <w:sz w:val="22"/>
      <w:szCs w:val="22"/>
    </w:rPr>
  </w:style>
  <w:style w:type="character" w:customStyle="1" w:styleId="WW8Num32z2">
    <w:name w:val="WW8Num32z2"/>
    <w:rsid w:val="00D831A9"/>
  </w:style>
  <w:style w:type="character" w:customStyle="1" w:styleId="WW8Num32z3">
    <w:name w:val="WW8Num32z3"/>
    <w:rsid w:val="00D831A9"/>
  </w:style>
  <w:style w:type="character" w:customStyle="1" w:styleId="WW8Num32z4">
    <w:name w:val="WW8Num32z4"/>
    <w:rsid w:val="00D831A9"/>
  </w:style>
  <w:style w:type="character" w:customStyle="1" w:styleId="WW8Num32z5">
    <w:name w:val="WW8Num32z5"/>
    <w:rsid w:val="00D831A9"/>
  </w:style>
  <w:style w:type="character" w:customStyle="1" w:styleId="WW8Num32z6">
    <w:name w:val="WW8Num32z6"/>
    <w:rsid w:val="00D831A9"/>
  </w:style>
  <w:style w:type="character" w:customStyle="1" w:styleId="WW8Num32z7">
    <w:name w:val="WW8Num32z7"/>
    <w:rsid w:val="00D831A9"/>
  </w:style>
  <w:style w:type="character" w:customStyle="1" w:styleId="WW8Num32z8">
    <w:name w:val="WW8Num32z8"/>
    <w:rsid w:val="00D831A9"/>
  </w:style>
  <w:style w:type="character" w:customStyle="1" w:styleId="WW8Num33z0">
    <w:name w:val="WW8Num33z0"/>
    <w:rsid w:val="00D831A9"/>
    <w:rPr>
      <w:rFonts w:ascii="Calibri" w:hAnsi="Calibri" w:cs="Calibri" w:hint="default"/>
      <w:sz w:val="22"/>
      <w:szCs w:val="22"/>
    </w:rPr>
  </w:style>
  <w:style w:type="character" w:customStyle="1" w:styleId="WW8Num34z0">
    <w:name w:val="WW8Num34z0"/>
    <w:rsid w:val="00D831A9"/>
  </w:style>
  <w:style w:type="character" w:customStyle="1" w:styleId="WW8Num34z1">
    <w:name w:val="WW8Num34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34z2">
    <w:name w:val="WW8Num34z2"/>
    <w:rsid w:val="00D831A9"/>
  </w:style>
  <w:style w:type="character" w:customStyle="1" w:styleId="WW8Num34z3">
    <w:name w:val="WW8Num34z3"/>
    <w:rsid w:val="00D831A9"/>
  </w:style>
  <w:style w:type="character" w:customStyle="1" w:styleId="WW8Num34z4">
    <w:name w:val="WW8Num34z4"/>
    <w:rsid w:val="00D831A9"/>
  </w:style>
  <w:style w:type="character" w:customStyle="1" w:styleId="WW8Num34z5">
    <w:name w:val="WW8Num34z5"/>
    <w:rsid w:val="00D831A9"/>
  </w:style>
  <w:style w:type="character" w:customStyle="1" w:styleId="WW8Num34z6">
    <w:name w:val="WW8Num34z6"/>
    <w:rsid w:val="00D831A9"/>
  </w:style>
  <w:style w:type="character" w:customStyle="1" w:styleId="WW8Num34z7">
    <w:name w:val="WW8Num34z7"/>
    <w:rsid w:val="00D831A9"/>
  </w:style>
  <w:style w:type="character" w:customStyle="1" w:styleId="WW8Num34z8">
    <w:name w:val="WW8Num34z8"/>
    <w:rsid w:val="00D831A9"/>
  </w:style>
  <w:style w:type="character" w:customStyle="1" w:styleId="WW8Num35z0">
    <w:name w:val="WW8Num35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36z0">
    <w:name w:val="WW8Num36z0"/>
    <w:rsid w:val="00D831A9"/>
    <w:rPr>
      <w:rFonts w:ascii="Calibri" w:hAnsi="Calibri" w:cs="Calibri" w:hint="default"/>
      <w:color w:val="C00000"/>
      <w:sz w:val="22"/>
      <w:szCs w:val="22"/>
    </w:rPr>
  </w:style>
  <w:style w:type="character" w:customStyle="1" w:styleId="WW8Num37z0">
    <w:name w:val="WW8Num37z0"/>
    <w:rsid w:val="00D831A9"/>
  </w:style>
  <w:style w:type="character" w:customStyle="1" w:styleId="WW8Num38z0">
    <w:name w:val="WW8Num38z0"/>
    <w:rsid w:val="00D831A9"/>
    <w:rPr>
      <w:b/>
      <w:bCs w:val="0"/>
      <w:sz w:val="28"/>
      <w:szCs w:val="28"/>
    </w:rPr>
  </w:style>
  <w:style w:type="character" w:customStyle="1" w:styleId="WW8Num38z1">
    <w:name w:val="WW8Num38z1"/>
    <w:rsid w:val="00D831A9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8z2">
    <w:name w:val="WW8Num38z2"/>
    <w:rsid w:val="00D831A9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8z3">
    <w:name w:val="WW8Num38z3"/>
    <w:rsid w:val="00D831A9"/>
  </w:style>
  <w:style w:type="character" w:customStyle="1" w:styleId="WW8Num38z4">
    <w:name w:val="WW8Num38z4"/>
    <w:rsid w:val="00D831A9"/>
  </w:style>
  <w:style w:type="character" w:customStyle="1" w:styleId="WW8Num38z5">
    <w:name w:val="WW8Num38z5"/>
    <w:rsid w:val="00D831A9"/>
  </w:style>
  <w:style w:type="character" w:customStyle="1" w:styleId="WW8Num38z6">
    <w:name w:val="WW8Num38z6"/>
    <w:rsid w:val="00D831A9"/>
  </w:style>
  <w:style w:type="character" w:customStyle="1" w:styleId="WW8Num38z7">
    <w:name w:val="WW8Num38z7"/>
    <w:rsid w:val="00D831A9"/>
  </w:style>
  <w:style w:type="character" w:customStyle="1" w:styleId="WW8Num38z8">
    <w:name w:val="WW8Num38z8"/>
    <w:rsid w:val="00D831A9"/>
  </w:style>
  <w:style w:type="character" w:customStyle="1" w:styleId="WW8Num39z0">
    <w:name w:val="WW8Num39z0"/>
    <w:rsid w:val="00D831A9"/>
    <w:rPr>
      <w:b/>
      <w:bCs w:val="0"/>
      <w:sz w:val="28"/>
      <w:szCs w:val="28"/>
    </w:rPr>
  </w:style>
  <w:style w:type="character" w:customStyle="1" w:styleId="WW8Num39z1">
    <w:name w:val="WW8Num39z1"/>
    <w:rsid w:val="00D831A9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39z2">
    <w:name w:val="WW8Num39z2"/>
    <w:rsid w:val="00D831A9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9z3">
    <w:name w:val="WW8Num39z3"/>
    <w:rsid w:val="00D831A9"/>
  </w:style>
  <w:style w:type="character" w:customStyle="1" w:styleId="WW8Num39z4">
    <w:name w:val="WW8Num39z4"/>
    <w:rsid w:val="00D831A9"/>
  </w:style>
  <w:style w:type="character" w:customStyle="1" w:styleId="WW8Num39z5">
    <w:name w:val="WW8Num39z5"/>
    <w:rsid w:val="00D831A9"/>
  </w:style>
  <w:style w:type="character" w:customStyle="1" w:styleId="WW8Num39z6">
    <w:name w:val="WW8Num39z6"/>
    <w:rsid w:val="00D831A9"/>
  </w:style>
  <w:style w:type="character" w:customStyle="1" w:styleId="WW8Num39z7">
    <w:name w:val="WW8Num39z7"/>
    <w:rsid w:val="00D831A9"/>
  </w:style>
  <w:style w:type="character" w:customStyle="1" w:styleId="WW8Num39z8">
    <w:name w:val="WW8Num39z8"/>
    <w:rsid w:val="00D831A9"/>
  </w:style>
  <w:style w:type="character" w:customStyle="1" w:styleId="WW8Num40z0">
    <w:name w:val="WW8Num40z0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41z0">
    <w:name w:val="WW8Num41z0"/>
    <w:rsid w:val="00D831A9"/>
    <w:rPr>
      <w:rFonts w:ascii="Times New Roman" w:hAnsi="Times New Roman" w:cs="Times New Roman" w:hint="default"/>
    </w:rPr>
  </w:style>
  <w:style w:type="character" w:customStyle="1" w:styleId="WW8Num41z1">
    <w:name w:val="WW8Num41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41z2">
    <w:name w:val="WW8Num41z2"/>
    <w:rsid w:val="00D831A9"/>
  </w:style>
  <w:style w:type="character" w:customStyle="1" w:styleId="WW8Num41z3">
    <w:name w:val="WW8Num41z3"/>
    <w:rsid w:val="00D831A9"/>
  </w:style>
  <w:style w:type="character" w:customStyle="1" w:styleId="WW8Num41z4">
    <w:name w:val="WW8Num41z4"/>
    <w:rsid w:val="00D831A9"/>
  </w:style>
  <w:style w:type="character" w:customStyle="1" w:styleId="WW8Num41z5">
    <w:name w:val="WW8Num41z5"/>
    <w:rsid w:val="00D831A9"/>
  </w:style>
  <w:style w:type="character" w:customStyle="1" w:styleId="WW8Num41z6">
    <w:name w:val="WW8Num41z6"/>
    <w:rsid w:val="00D831A9"/>
  </w:style>
  <w:style w:type="character" w:customStyle="1" w:styleId="WW8Num41z7">
    <w:name w:val="WW8Num41z7"/>
    <w:rsid w:val="00D831A9"/>
  </w:style>
  <w:style w:type="character" w:customStyle="1" w:styleId="WW8Num41z8">
    <w:name w:val="WW8Num41z8"/>
    <w:rsid w:val="00D831A9"/>
  </w:style>
  <w:style w:type="character" w:customStyle="1" w:styleId="WW8Num42z0">
    <w:name w:val="WW8Num42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43z0">
    <w:name w:val="WW8Num43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44z0">
    <w:name w:val="WW8Num44z0"/>
    <w:rsid w:val="00D831A9"/>
    <w:rPr>
      <w:rFonts w:ascii="Calibri" w:eastAsia="Calibri" w:hAnsi="Calibri" w:cs="Times New Roman" w:hint="default"/>
      <w:color w:val="auto"/>
      <w:sz w:val="22"/>
      <w:szCs w:val="22"/>
    </w:rPr>
  </w:style>
  <w:style w:type="character" w:customStyle="1" w:styleId="WW8Num45z0">
    <w:name w:val="WW8Num45z0"/>
    <w:rsid w:val="00D831A9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46z0">
    <w:name w:val="WW8Num46z0"/>
    <w:rsid w:val="00D831A9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7z0">
    <w:name w:val="WW8Num47z0"/>
    <w:rsid w:val="00D831A9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8z0">
    <w:name w:val="WW8Num48z0"/>
    <w:rsid w:val="00D831A9"/>
  </w:style>
  <w:style w:type="character" w:customStyle="1" w:styleId="WW8Num49z0">
    <w:name w:val="WW8Num49z0"/>
    <w:rsid w:val="00D831A9"/>
    <w:rPr>
      <w:rFonts w:ascii="Calibri" w:eastAsia="Calibri" w:hAnsi="Calibri" w:cs="Times New Roman" w:hint="default"/>
      <w:i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WW8Num50z0">
    <w:name w:val="WW8Num50z0"/>
    <w:rsid w:val="00D831A9"/>
    <w:rPr>
      <w:rFonts w:ascii="Times New Roman" w:hAnsi="Times New Roman" w:cs="Times New Roman" w:hint="default"/>
      <w:strike w:val="0"/>
      <w:dstrike w:val="0"/>
      <w:color w:val="C00000"/>
      <w:u w:val="none"/>
      <w:effect w:val="none"/>
    </w:rPr>
  </w:style>
  <w:style w:type="character" w:customStyle="1" w:styleId="WW8Num51z0">
    <w:name w:val="WW8Num51z0"/>
    <w:rsid w:val="00D831A9"/>
    <w:rPr>
      <w:rFonts w:ascii="Times New Roman" w:hAnsi="Times New Roman" w:cs="Times New Roman" w:hint="default"/>
      <w:b w:val="0"/>
      <w:bCs w:val="0"/>
    </w:rPr>
  </w:style>
  <w:style w:type="character" w:customStyle="1" w:styleId="WW8Num51z1">
    <w:name w:val="WW8Num51z1"/>
    <w:rsid w:val="00D831A9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51z2">
    <w:name w:val="WW8Num51z2"/>
    <w:rsid w:val="00D831A9"/>
  </w:style>
  <w:style w:type="character" w:customStyle="1" w:styleId="WW8Num51z3">
    <w:name w:val="WW8Num51z3"/>
    <w:rsid w:val="00D831A9"/>
  </w:style>
  <w:style w:type="character" w:customStyle="1" w:styleId="WW8Num51z4">
    <w:name w:val="WW8Num51z4"/>
    <w:rsid w:val="00D831A9"/>
  </w:style>
  <w:style w:type="character" w:customStyle="1" w:styleId="WW8Num51z5">
    <w:name w:val="WW8Num51z5"/>
    <w:rsid w:val="00D831A9"/>
  </w:style>
  <w:style w:type="character" w:customStyle="1" w:styleId="WW8Num51z6">
    <w:name w:val="WW8Num51z6"/>
    <w:rsid w:val="00D831A9"/>
  </w:style>
  <w:style w:type="character" w:customStyle="1" w:styleId="WW8Num51z7">
    <w:name w:val="WW8Num51z7"/>
    <w:rsid w:val="00D831A9"/>
  </w:style>
  <w:style w:type="character" w:customStyle="1" w:styleId="WW8Num51z8">
    <w:name w:val="WW8Num51z8"/>
    <w:rsid w:val="00D831A9"/>
  </w:style>
  <w:style w:type="character" w:customStyle="1" w:styleId="WW8Num52z0">
    <w:name w:val="WW8Num52z0"/>
    <w:rsid w:val="00D831A9"/>
  </w:style>
  <w:style w:type="character" w:customStyle="1" w:styleId="WW8Num52z1">
    <w:name w:val="WW8Num52z1"/>
    <w:rsid w:val="00D831A9"/>
  </w:style>
  <w:style w:type="character" w:customStyle="1" w:styleId="WW8Num52z2">
    <w:name w:val="WW8Num52z2"/>
    <w:rsid w:val="00D831A9"/>
  </w:style>
  <w:style w:type="character" w:customStyle="1" w:styleId="WW8Num52z3">
    <w:name w:val="WW8Num52z3"/>
    <w:rsid w:val="00D831A9"/>
  </w:style>
  <w:style w:type="character" w:customStyle="1" w:styleId="WW8Num52z4">
    <w:name w:val="WW8Num52z4"/>
    <w:rsid w:val="00D831A9"/>
  </w:style>
  <w:style w:type="character" w:customStyle="1" w:styleId="WW8Num52z5">
    <w:name w:val="WW8Num52z5"/>
    <w:rsid w:val="00D831A9"/>
  </w:style>
  <w:style w:type="character" w:customStyle="1" w:styleId="WW8Num52z6">
    <w:name w:val="WW8Num52z6"/>
    <w:rsid w:val="00D831A9"/>
  </w:style>
  <w:style w:type="character" w:customStyle="1" w:styleId="WW8Num52z7">
    <w:name w:val="WW8Num52z7"/>
    <w:rsid w:val="00D831A9"/>
  </w:style>
  <w:style w:type="character" w:customStyle="1" w:styleId="WW8Num52z8">
    <w:name w:val="WW8Num52z8"/>
    <w:rsid w:val="00D831A9"/>
  </w:style>
  <w:style w:type="character" w:customStyle="1" w:styleId="WW8Num53z0">
    <w:name w:val="WW8Num53z0"/>
    <w:rsid w:val="00D831A9"/>
    <w:rPr>
      <w:rFonts w:ascii="Times New Roman" w:hAnsi="Times New Roman" w:cs="Times New Roman" w:hint="default"/>
    </w:rPr>
  </w:style>
  <w:style w:type="character" w:customStyle="1" w:styleId="WW8Num54z0">
    <w:name w:val="WW8Num54z0"/>
    <w:rsid w:val="00D831A9"/>
    <w:rPr>
      <w:rFonts w:ascii="Times New Roman" w:hAnsi="Times New Roman" w:cs="Times New Roman" w:hint="default"/>
      <w:color w:val="auto"/>
    </w:rPr>
  </w:style>
  <w:style w:type="character" w:customStyle="1" w:styleId="WW8Num55z0">
    <w:name w:val="WW8Num55z0"/>
    <w:rsid w:val="00D831A9"/>
    <w:rPr>
      <w:rFonts w:ascii="Calibri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55z1">
    <w:name w:val="WW8Num55z1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55z2">
    <w:name w:val="WW8Num55z2"/>
    <w:rsid w:val="00D831A9"/>
    <w:rPr>
      <w:rFonts w:ascii="Times New Roman" w:hAnsi="Times New Roman" w:cs="Times New Roman" w:hint="default"/>
    </w:rPr>
  </w:style>
  <w:style w:type="character" w:customStyle="1" w:styleId="WW8Num56z0">
    <w:name w:val="WW8Num56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57z0">
    <w:name w:val="WW8Num57z0"/>
    <w:rsid w:val="00D831A9"/>
    <w:rPr>
      <w:rFonts w:ascii="Calibri" w:eastAsia="Times New Roman" w:hAnsi="Calibri" w:cs="Times New Roman" w:hint="default"/>
      <w:sz w:val="22"/>
      <w:szCs w:val="22"/>
    </w:rPr>
  </w:style>
  <w:style w:type="character" w:customStyle="1" w:styleId="WW8Num58z0">
    <w:name w:val="WW8Num58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Absatz-Standardschriftart">
    <w:name w:val="Absatz-Standardschriftart"/>
    <w:rsid w:val="00D831A9"/>
  </w:style>
  <w:style w:type="character" w:customStyle="1" w:styleId="WW-Absatz-Standardschriftart">
    <w:name w:val="WW-Absatz-Standardschriftart"/>
    <w:rsid w:val="00D831A9"/>
  </w:style>
  <w:style w:type="character" w:customStyle="1" w:styleId="WW8Num3z1">
    <w:name w:val="WW8Num3z1"/>
    <w:rsid w:val="00D831A9"/>
    <w:rPr>
      <w:rFonts w:ascii="Calibri" w:hAnsi="Calibri" w:cs="Times New Roman" w:hint="default"/>
      <w:sz w:val="22"/>
    </w:rPr>
  </w:style>
  <w:style w:type="character" w:customStyle="1" w:styleId="WW8Num18z1">
    <w:name w:val="WW8Num18z1"/>
    <w:rsid w:val="00D831A9"/>
    <w:rPr>
      <w:rFonts w:ascii="Times New Roman" w:hAnsi="Times New Roman" w:cs="Times New Roman" w:hint="default"/>
    </w:rPr>
  </w:style>
  <w:style w:type="character" w:customStyle="1" w:styleId="WW8Num28z1">
    <w:name w:val="WW8Num28z1"/>
    <w:rsid w:val="00D831A9"/>
    <w:rPr>
      <w:rFonts w:ascii="Courier New" w:hAnsi="Courier New" w:cs="Courier New" w:hint="default"/>
    </w:rPr>
  </w:style>
  <w:style w:type="character" w:customStyle="1" w:styleId="WW8Num28z2">
    <w:name w:val="WW8Num28z2"/>
    <w:rsid w:val="00D831A9"/>
    <w:rPr>
      <w:rFonts w:ascii="Wingdings" w:hAnsi="Wingdings" w:cs="Wingdings" w:hint="default"/>
    </w:rPr>
  </w:style>
  <w:style w:type="character" w:customStyle="1" w:styleId="WW8Num45z1">
    <w:name w:val="WW8Num45z1"/>
    <w:rsid w:val="00D831A9"/>
    <w:rPr>
      <w:rFonts w:ascii="Times New Roman" w:hAnsi="Times New Roman" w:cs="Times New Roman" w:hint="default"/>
    </w:rPr>
  </w:style>
  <w:style w:type="character" w:customStyle="1" w:styleId="WW8Num45z2">
    <w:name w:val="WW8Num45z2"/>
    <w:rsid w:val="00D831A9"/>
    <w:rPr>
      <w:rFonts w:ascii="Calibri" w:eastAsia="Times New Roman" w:hAnsi="Calibri" w:cs="Times New Roman" w:hint="default"/>
    </w:rPr>
  </w:style>
  <w:style w:type="character" w:customStyle="1" w:styleId="WW8Num50z1">
    <w:name w:val="WW8Num50z1"/>
    <w:rsid w:val="00D831A9"/>
    <w:rPr>
      <w:rFonts w:ascii="Times New Roman" w:hAnsi="Times New Roman" w:cs="Times New Roman" w:hint="default"/>
    </w:rPr>
  </w:style>
  <w:style w:type="character" w:customStyle="1" w:styleId="WW8Num56z2">
    <w:name w:val="WW8Num56z2"/>
    <w:rsid w:val="00D831A9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D831A9"/>
  </w:style>
  <w:style w:type="character" w:customStyle="1" w:styleId="ZnakZnak1">
    <w:name w:val="Znak Znak1"/>
    <w:rsid w:val="00D831A9"/>
    <w:rPr>
      <w:sz w:val="24"/>
      <w:szCs w:val="24"/>
    </w:rPr>
  </w:style>
  <w:style w:type="character" w:customStyle="1" w:styleId="Tekstpodstawowy2Znak">
    <w:name w:val="Tekst podstawowy 2 Znak"/>
    <w:rsid w:val="00D831A9"/>
    <w:rPr>
      <w:rFonts w:ascii="Batang" w:eastAsia="Batang" w:hAnsi="Batang" w:hint="eastAsia"/>
      <w:sz w:val="24"/>
      <w:szCs w:val="24"/>
    </w:rPr>
  </w:style>
  <w:style w:type="character" w:customStyle="1" w:styleId="Tekstpodstawowywcity3Znak">
    <w:name w:val="Tekst podstawowy wcięty 3 Znak"/>
    <w:rsid w:val="00D831A9"/>
    <w:rPr>
      <w:rFonts w:ascii="Arial" w:eastAsia="Batang" w:hAnsi="Arial" w:cs="Arial" w:hint="default"/>
      <w:sz w:val="24"/>
      <w:szCs w:val="24"/>
    </w:rPr>
  </w:style>
  <w:style w:type="character" w:customStyle="1" w:styleId="MapadokumentuZnak">
    <w:name w:val="Mapa dokumentu Znak"/>
    <w:rsid w:val="00D831A9"/>
    <w:rPr>
      <w:rFonts w:ascii="Tahoma" w:eastAsia="Batang" w:hAnsi="Tahoma" w:cs="Tahoma" w:hint="default"/>
      <w:shd w:val="clear" w:color="auto" w:fill="000080"/>
    </w:rPr>
  </w:style>
  <w:style w:type="character" w:customStyle="1" w:styleId="Znakiprzypiswkocowych">
    <w:name w:val="Znaki przypisów końcowych"/>
    <w:rsid w:val="00D831A9"/>
    <w:rPr>
      <w:vertAlign w:val="superscript"/>
    </w:rPr>
  </w:style>
  <w:style w:type="character" w:customStyle="1" w:styleId="Odwoanieprzypisudolnego1">
    <w:name w:val="Odwołanie przypisu dolnego1"/>
    <w:rsid w:val="00D831A9"/>
    <w:rPr>
      <w:vertAlign w:val="superscript"/>
    </w:rPr>
  </w:style>
  <w:style w:type="character" w:customStyle="1" w:styleId="Odwoaniedokomentarza1">
    <w:name w:val="Odwołanie do komentarza1"/>
    <w:rsid w:val="00D831A9"/>
    <w:rPr>
      <w:sz w:val="16"/>
      <w:szCs w:val="16"/>
    </w:rPr>
  </w:style>
  <w:style w:type="character" w:customStyle="1" w:styleId="FontStyle70">
    <w:name w:val="Font Style70"/>
    <w:rsid w:val="00D831A9"/>
    <w:rPr>
      <w:rFonts w:ascii="Arial" w:hAnsi="Arial" w:cs="Arial" w:hint="default"/>
      <w:sz w:val="20"/>
      <w:szCs w:val="20"/>
    </w:rPr>
  </w:style>
  <w:style w:type="character" w:customStyle="1" w:styleId="wpt">
    <w:name w:val="wpt"/>
    <w:rsid w:val="00D831A9"/>
    <w:rPr>
      <w:rFonts w:ascii="Arial" w:hAnsi="Arial" w:cs="Arial" w:hint="default"/>
      <w:color w:val="000080"/>
      <w:sz w:val="20"/>
      <w:szCs w:val="20"/>
    </w:rPr>
  </w:style>
  <w:style w:type="character" w:customStyle="1" w:styleId="FontStyle81">
    <w:name w:val="Font Style81"/>
    <w:rsid w:val="00D831A9"/>
    <w:rPr>
      <w:rFonts w:ascii="Times New Roman" w:hAnsi="Times New Roman" w:cs="Times New Roman" w:hint="default"/>
      <w:sz w:val="22"/>
      <w:szCs w:val="22"/>
    </w:rPr>
  </w:style>
  <w:style w:type="character" w:customStyle="1" w:styleId="symbol">
    <w:name w:val="symbol"/>
    <w:rsid w:val="00D831A9"/>
  </w:style>
  <w:style w:type="character" w:customStyle="1" w:styleId="rponormalZnakZnak">
    <w:name w:val="rpo normal Znak Znak"/>
    <w:rsid w:val="00D831A9"/>
    <w:rPr>
      <w:rFonts w:ascii="Cambria" w:hAnsi="Cambria" w:cs="Cambria" w:hint="default"/>
      <w:sz w:val="24"/>
      <w:szCs w:val="24"/>
      <w:lang w:val="x-none"/>
    </w:rPr>
  </w:style>
  <w:style w:type="character" w:customStyle="1" w:styleId="apple-converted-space">
    <w:name w:val="apple-converted-space"/>
    <w:rsid w:val="00D831A9"/>
  </w:style>
  <w:style w:type="character" w:customStyle="1" w:styleId="NagwekZnak1Znak1">
    <w:name w:val="Nagłówek Znak1 Znak1"/>
    <w:rsid w:val="00D831A9"/>
    <w:rPr>
      <w:rFonts w:ascii="Batang" w:eastAsia="Batang" w:hAnsi="Batang" w:hint="eastAsia"/>
      <w:sz w:val="24"/>
      <w:szCs w:val="24"/>
    </w:rPr>
  </w:style>
  <w:style w:type="character" w:customStyle="1" w:styleId="FontStyle125">
    <w:name w:val="Font Style125"/>
    <w:rsid w:val="00D831A9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0">
    <w:name w:val="Font Style140"/>
    <w:rsid w:val="00D831A9"/>
    <w:rPr>
      <w:rFonts w:ascii="Calibri" w:hAnsi="Calibri" w:cs="Calibri" w:hint="default"/>
      <w:color w:val="000000"/>
      <w:sz w:val="22"/>
      <w:szCs w:val="22"/>
    </w:rPr>
  </w:style>
  <w:style w:type="character" w:customStyle="1" w:styleId="alb">
    <w:name w:val="a_lb"/>
    <w:rsid w:val="00D831A9"/>
  </w:style>
  <w:style w:type="character" w:customStyle="1" w:styleId="alb-s">
    <w:name w:val="a_lb-s"/>
    <w:rsid w:val="00D831A9"/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D831A9"/>
    <w:rPr>
      <w:rFonts w:ascii="Times New Roman" w:eastAsia="Batang" w:hAnsi="Times New Roman" w:cs="Times New Roman"/>
      <w:kern w:val="2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locked/>
    <w:rsid w:val="00D831A9"/>
    <w:rPr>
      <w:rFonts w:ascii="Times New Roman" w:eastAsia="Batang" w:hAnsi="Times New Roman" w:cs="Times New Roman"/>
      <w:kern w:val="2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D831A9"/>
    <w:rPr>
      <w:rFonts w:ascii="SimSun" w:eastAsia="SimSun" w:hAnsi="SimSun" w:cs="Mangal" w:hint="eastAsia"/>
      <w:kern w:val="2"/>
      <w:szCs w:val="18"/>
      <w:lang w:eastAsia="hi-IN" w:bidi="hi-IN"/>
    </w:rPr>
  </w:style>
  <w:style w:type="character" w:customStyle="1" w:styleId="StopkaZnak1">
    <w:name w:val="Stopka Znak1"/>
    <w:rsid w:val="00D831A9"/>
    <w:rPr>
      <w:rFonts w:ascii="SimSun" w:eastAsia="SimSun" w:hAnsi="SimSun" w:cs="Mangal" w:hint="eastAsia"/>
      <w:kern w:val="2"/>
      <w:sz w:val="24"/>
      <w:szCs w:val="21"/>
      <w:u w:color="000000"/>
      <w:bdr w:val="none" w:sz="0" w:space="0" w:color="auto" w:frame="1"/>
      <w:lang w:eastAsia="hi-IN" w:bidi="hi-IN"/>
    </w:rPr>
  </w:style>
  <w:style w:type="character" w:customStyle="1" w:styleId="TekstprzypisudolnegoZnak1">
    <w:name w:val="Tekst przypisu dolnego Znak1"/>
    <w:rsid w:val="00D831A9"/>
    <w:rPr>
      <w:rFonts w:ascii="Batang" w:eastAsia="Batang" w:hAnsi="Batang" w:hint="eastAsia"/>
      <w:kern w:val="2"/>
      <w:u w:color="000000"/>
      <w:bdr w:val="none" w:sz="0" w:space="0" w:color="auto" w:frame="1"/>
      <w:lang w:eastAsia="ar-SA"/>
    </w:rPr>
  </w:style>
  <w:style w:type="character" w:customStyle="1" w:styleId="TematkomentarzaZnak1">
    <w:name w:val="Temat komentarza Znak1"/>
    <w:rsid w:val="00D831A9"/>
    <w:rPr>
      <w:rFonts w:ascii="Batang" w:eastAsia="Batang" w:hAnsi="Batang" w:cs="Arial Unicode MS" w:hint="eastAsia"/>
      <w:b/>
      <w:bCs/>
      <w:color w:val="000000"/>
      <w:kern w:val="2"/>
      <w:szCs w:val="18"/>
      <w:u w:color="000000"/>
      <w:bdr w:val="none" w:sz="0" w:space="0" w:color="auto" w:frame="1"/>
      <w:lang w:val="x-none" w:eastAsia="ar-SA" w:bidi="hi-IN"/>
    </w:rPr>
  </w:style>
  <w:style w:type="character" w:customStyle="1" w:styleId="ZwykytekstZnak1">
    <w:name w:val="Zwykły tekst Znak1"/>
    <w:basedOn w:val="Domylnaczcionkaakapitu"/>
    <w:uiPriority w:val="99"/>
    <w:semiHidden/>
    <w:rsid w:val="00D831A9"/>
    <w:rPr>
      <w:rFonts w:ascii="Consolas" w:eastAsia="SimSun" w:hAnsi="Consolas" w:cs="Mangal" w:hint="default"/>
      <w:kern w:val="2"/>
      <w:sz w:val="21"/>
      <w:szCs w:val="19"/>
      <w:lang w:eastAsia="zh-CN" w:bidi="hi-IN"/>
    </w:rPr>
  </w:style>
  <w:style w:type="character" w:customStyle="1" w:styleId="lrzxr">
    <w:name w:val="lrzxr"/>
    <w:basedOn w:val="Domylnaczcionkaakapitu"/>
    <w:rsid w:val="00D831A9"/>
  </w:style>
  <w:style w:type="character" w:customStyle="1" w:styleId="TekstdymkaZnak1">
    <w:name w:val="Tekst dymka Znak1"/>
    <w:basedOn w:val="Domylnaczcionkaakapitu"/>
    <w:rsid w:val="00D831A9"/>
    <w:rPr>
      <w:rFonts w:ascii="Arial Unicode MS" w:eastAsia="Cambria" w:hAnsi="Arial Unicode MS" w:cs="Arial Unicode MS" w:hint="default"/>
      <w:kern w:val="2"/>
      <w:sz w:val="16"/>
      <w:szCs w:val="16"/>
      <w:lang w:eastAsia="ar-SA"/>
    </w:rPr>
  </w:style>
  <w:style w:type="character" w:customStyle="1" w:styleId="medium1">
    <w:name w:val="medium1"/>
    <w:rsid w:val="00D831A9"/>
    <w:rPr>
      <w:rFonts w:ascii="Arial" w:hAnsi="Arial" w:cs="Arial" w:hint="default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D831A9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basedOn w:val="Domylnaczcionkaakapitu"/>
    <w:uiPriority w:val="99"/>
    <w:rsid w:val="00D831A9"/>
    <w:rPr>
      <w:rFonts w:ascii="Arial" w:hAnsi="Arial" w:cs="Arial" w:hint="default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D831A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831A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6">
    <w:name w:val="Zaimportowany styl 6"/>
    <w:rsid w:val="00D831A9"/>
    <w:pPr>
      <w:numPr>
        <w:numId w:val="50"/>
      </w:numPr>
    </w:pPr>
  </w:style>
  <w:style w:type="numbering" w:customStyle="1" w:styleId="Zaimportowanystyl7">
    <w:name w:val="Zaimportowany styl 7"/>
    <w:rsid w:val="00D831A9"/>
    <w:pPr>
      <w:numPr>
        <w:numId w:val="51"/>
      </w:numPr>
    </w:pPr>
  </w:style>
  <w:style w:type="numbering" w:customStyle="1" w:styleId="Zaimportowanystyl19">
    <w:name w:val="Zaimportowany styl 19"/>
    <w:rsid w:val="00D831A9"/>
    <w:pPr>
      <w:numPr>
        <w:numId w:val="52"/>
      </w:numPr>
    </w:pPr>
  </w:style>
  <w:style w:type="numbering" w:customStyle="1" w:styleId="Zaimportowanystyl25">
    <w:name w:val="Zaimportowany styl 25"/>
    <w:rsid w:val="00D831A9"/>
    <w:pPr>
      <w:numPr>
        <w:numId w:val="53"/>
      </w:numPr>
    </w:pPr>
  </w:style>
  <w:style w:type="numbering" w:customStyle="1" w:styleId="Zaimportowanystyl3">
    <w:name w:val="Zaimportowany styl 3"/>
    <w:rsid w:val="00D831A9"/>
    <w:pPr>
      <w:numPr>
        <w:numId w:val="54"/>
      </w:numPr>
    </w:pPr>
  </w:style>
  <w:style w:type="numbering" w:customStyle="1" w:styleId="Zaimportowanystyl5">
    <w:name w:val="Zaimportowany styl 5"/>
    <w:rsid w:val="00D831A9"/>
    <w:pPr>
      <w:numPr>
        <w:numId w:val="55"/>
      </w:numPr>
    </w:pPr>
  </w:style>
  <w:style w:type="numbering" w:customStyle="1" w:styleId="Zaimportowanystyl22">
    <w:name w:val="Zaimportowany styl 22"/>
    <w:rsid w:val="00D831A9"/>
    <w:pPr>
      <w:numPr>
        <w:numId w:val="56"/>
      </w:numPr>
    </w:pPr>
  </w:style>
  <w:style w:type="numbering" w:customStyle="1" w:styleId="Zaimportowanystyl26">
    <w:name w:val="Zaimportowany styl 26"/>
    <w:rsid w:val="00D831A9"/>
    <w:pPr>
      <w:numPr>
        <w:numId w:val="57"/>
      </w:numPr>
    </w:pPr>
  </w:style>
  <w:style w:type="numbering" w:customStyle="1" w:styleId="Zaimportowanystyl8">
    <w:name w:val="Zaimportowany styl 8"/>
    <w:rsid w:val="00D831A9"/>
    <w:pPr>
      <w:numPr>
        <w:numId w:val="58"/>
      </w:numPr>
    </w:pPr>
  </w:style>
  <w:style w:type="numbering" w:customStyle="1" w:styleId="Zaimportowanystyl10">
    <w:name w:val="Zaimportowany styl 10"/>
    <w:rsid w:val="00D831A9"/>
    <w:pPr>
      <w:numPr>
        <w:numId w:val="59"/>
      </w:numPr>
    </w:pPr>
  </w:style>
  <w:style w:type="numbering" w:customStyle="1" w:styleId="Numery">
    <w:name w:val="Numery"/>
    <w:rsid w:val="00D831A9"/>
    <w:pPr>
      <w:numPr>
        <w:numId w:val="60"/>
      </w:numPr>
    </w:pPr>
  </w:style>
  <w:style w:type="numbering" w:customStyle="1" w:styleId="Zaimportowanystyl9">
    <w:name w:val="Zaimportowany styl 9"/>
    <w:rsid w:val="00D831A9"/>
    <w:pPr>
      <w:numPr>
        <w:numId w:val="61"/>
      </w:numPr>
    </w:pPr>
  </w:style>
  <w:style w:type="numbering" w:customStyle="1" w:styleId="Zaimportowanystyl4">
    <w:name w:val="Zaimportowany styl 4"/>
    <w:rsid w:val="00D831A9"/>
    <w:pPr>
      <w:numPr>
        <w:numId w:val="62"/>
      </w:numPr>
    </w:pPr>
  </w:style>
  <w:style w:type="numbering" w:customStyle="1" w:styleId="Zaimportowanystyl2">
    <w:name w:val="Zaimportowany styl 2"/>
    <w:rsid w:val="00D831A9"/>
    <w:pPr>
      <w:numPr>
        <w:numId w:val="63"/>
      </w:numPr>
    </w:pPr>
  </w:style>
  <w:style w:type="numbering" w:customStyle="1" w:styleId="Zaimportowanystyl21">
    <w:name w:val="Zaimportowany styl 21"/>
    <w:rsid w:val="00D831A9"/>
    <w:pPr>
      <w:numPr>
        <w:numId w:val="64"/>
      </w:numPr>
    </w:pPr>
  </w:style>
  <w:style w:type="numbering" w:customStyle="1" w:styleId="Zaimportowanystyl20">
    <w:name w:val="Zaimportowany styl 20"/>
    <w:rsid w:val="00D831A9"/>
    <w:pPr>
      <w:numPr>
        <w:numId w:val="65"/>
      </w:numPr>
    </w:pPr>
  </w:style>
  <w:style w:type="numbering" w:customStyle="1" w:styleId="Kreski">
    <w:name w:val="Kreski"/>
    <w:rsid w:val="00D831A9"/>
    <w:pPr>
      <w:numPr>
        <w:numId w:val="66"/>
      </w:numPr>
    </w:pPr>
  </w:style>
  <w:style w:type="numbering" w:customStyle="1" w:styleId="Zaimportowanystyl23">
    <w:name w:val="Zaimportowany styl 23"/>
    <w:rsid w:val="00D831A9"/>
    <w:pPr>
      <w:numPr>
        <w:numId w:val="67"/>
      </w:numPr>
    </w:pPr>
  </w:style>
  <w:style w:type="paragraph" w:customStyle="1" w:styleId="Style3">
    <w:name w:val="Style3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6" w:lineRule="exact"/>
      <w:ind w:hanging="264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5">
    <w:name w:val="Style5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350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7">
    <w:name w:val="Style7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346"/>
    </w:pPr>
    <w:rPr>
      <w:rFonts w:ascii="Arial" w:eastAsia="Times New Roman" w:hAnsi="Arial" w:cs="Times New Roman"/>
      <w:kern w:val="0"/>
      <w:lang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D831A9"/>
  </w:style>
  <w:style w:type="character" w:styleId="Numerstrony">
    <w:name w:val="page number"/>
    <w:rsid w:val="00D831A9"/>
  </w:style>
  <w:style w:type="paragraph" w:customStyle="1" w:styleId="opis">
    <w:name w:val="opis"/>
    <w:basedOn w:val="Normalny"/>
    <w:rsid w:val="00D831A9"/>
    <w:pPr>
      <w:widowControl/>
      <w:numPr>
        <w:numId w:val="69"/>
      </w:numPr>
      <w:tabs>
        <w:tab w:val="clear" w:pos="254"/>
        <w:tab w:val="num" w:pos="0"/>
      </w:tabs>
      <w:suppressAutoHyphens w:val="0"/>
      <w:spacing w:after="120"/>
      <w:ind w:left="1224" w:hanging="360"/>
    </w:pPr>
    <w:rPr>
      <w:rFonts w:ascii="Tahoma" w:eastAsia="Times New Roman" w:hAnsi="Tahoma" w:cs="Tahoma"/>
      <w:color w:val="000000"/>
      <w:kern w:val="0"/>
      <w:sz w:val="20"/>
      <w:szCs w:val="20"/>
      <w:lang w:eastAsia="ar-SA"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31A9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Normalny"/>
    <w:rsid w:val="00A91DCC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pt\AppData\Local\Temp\7zO41A004DA\Papier%20firmowy%20FENG%202024_Aria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PT_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F6FC-935A-46F7-8EB4-E0E969EE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FENG 2024_Arial</Template>
  <TotalTime>9</TotalTime>
  <Pages>3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alkm</dc:creator>
  <cp:keywords/>
  <dc:description/>
  <cp:lastModifiedBy>Aleksandra Kmiecik</cp:lastModifiedBy>
  <cp:revision>5</cp:revision>
  <dcterms:created xsi:type="dcterms:W3CDTF">2024-11-06T07:02:00Z</dcterms:created>
  <dcterms:modified xsi:type="dcterms:W3CDTF">2024-11-06T15:40:00Z</dcterms:modified>
</cp:coreProperties>
</file>