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95DDC" w14:textId="77777777" w:rsidR="00D831A9" w:rsidRPr="002A0C13" w:rsidRDefault="00D831A9" w:rsidP="00D831A9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A0C13">
        <w:rPr>
          <w:rFonts w:ascii="Arial" w:hAnsi="Arial" w:cs="Arial"/>
          <w:b/>
          <w:sz w:val="28"/>
          <w:szCs w:val="28"/>
        </w:rPr>
        <w:t>FORMULARZ OFERTOWY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7087"/>
      </w:tblGrid>
      <w:tr w:rsidR="002A0C13" w:rsidRPr="002A0C13" w14:paraId="25069A2B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894E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A0C13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3AA5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4A8A675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C13" w:rsidRPr="002A0C13" w14:paraId="58C4A951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17ED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A0C13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8A55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15EB14C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C13" w:rsidRPr="002A0C13" w14:paraId="2A8487D1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07A3F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A0C13">
              <w:rPr>
                <w:rFonts w:ascii="Arial" w:hAnsi="Arial" w:cs="Arial"/>
                <w:b/>
                <w:sz w:val="22"/>
                <w:szCs w:val="22"/>
              </w:rPr>
              <w:t>Forma prawna działalności Wykonawcy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72FE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C0E4546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C13" w:rsidRPr="002A0C13" w14:paraId="26036074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1A4B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A0C13">
              <w:rPr>
                <w:rFonts w:ascii="Arial" w:hAnsi="Arial" w:cs="Arial"/>
                <w:b/>
                <w:sz w:val="22"/>
                <w:szCs w:val="22"/>
              </w:rPr>
              <w:t>Numer NIP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8004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5981250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C13" w:rsidRPr="002A0C13" w14:paraId="15AE5014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105D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A0C13">
              <w:rPr>
                <w:rFonts w:ascii="Arial" w:hAnsi="Arial" w:cs="Arial"/>
                <w:b/>
                <w:sz w:val="22"/>
                <w:szCs w:val="22"/>
              </w:rPr>
              <w:t>Numer REGON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B1E6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68DB6E5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C13" w:rsidRPr="002A0C13" w14:paraId="470F3AEA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BD6C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A0C13">
              <w:rPr>
                <w:rFonts w:ascii="Arial" w:hAnsi="Arial" w:cs="Arial"/>
                <w:b/>
                <w:sz w:val="22"/>
                <w:szCs w:val="22"/>
              </w:rPr>
              <w:t>Numer KRS/ wpis do CEIDG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ADE1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3405BD1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C13" w:rsidRPr="002A0C13" w14:paraId="6C29D373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029E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A0C13">
              <w:rPr>
                <w:rFonts w:ascii="Arial" w:hAnsi="Arial" w:cs="Arial"/>
                <w:b/>
                <w:sz w:val="22"/>
                <w:szCs w:val="22"/>
              </w:rPr>
              <w:t>Telefon/ fax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388B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58721D5" w14:textId="77777777" w:rsidR="00D831A9" w:rsidRPr="002A0C13" w:rsidRDefault="00D831A9" w:rsidP="00067B4A">
            <w:pPr>
              <w:spacing w:line="276" w:lineRule="auto"/>
              <w:ind w:left="-223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C13" w:rsidRPr="002A0C13" w14:paraId="5311E549" w14:textId="77777777" w:rsidTr="00067B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D246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A0C13">
              <w:rPr>
                <w:rFonts w:ascii="Arial" w:hAnsi="Arial" w:cs="Arial"/>
                <w:b/>
                <w:sz w:val="22"/>
                <w:szCs w:val="22"/>
              </w:rPr>
              <w:t>Adres e-mail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85B2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71D555" w14:textId="77777777" w:rsidR="00D831A9" w:rsidRPr="002A0C13" w:rsidRDefault="00D831A9" w:rsidP="00067B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95FF54" w14:textId="4117CB5F" w:rsidR="00D831A9" w:rsidRPr="002A0C13" w:rsidRDefault="00D831A9" w:rsidP="00D831A9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A0C13">
        <w:rPr>
          <w:rFonts w:ascii="Arial" w:hAnsi="Arial" w:cs="Arial"/>
          <w:sz w:val="22"/>
          <w:szCs w:val="22"/>
        </w:rPr>
        <w:t xml:space="preserve">W odpowiedzi na zapytanie ofertowe na </w:t>
      </w:r>
      <w:r w:rsidR="00A73A9C" w:rsidRPr="002A0C13">
        <w:rPr>
          <w:rFonts w:ascii="Arial" w:hAnsi="Arial" w:cs="Arial"/>
          <w:sz w:val="22"/>
          <w:szCs w:val="22"/>
        </w:rPr>
        <w:t xml:space="preserve">dostawę </w:t>
      </w:r>
      <w:r w:rsidR="00E320F1">
        <w:rPr>
          <w:rFonts w:ascii="Arial" w:hAnsi="Arial" w:cs="Arial"/>
          <w:bCs/>
          <w:sz w:val="22"/>
          <w:szCs w:val="22"/>
        </w:rPr>
        <w:t>sprzętu laboratoryjnego</w:t>
      </w:r>
      <w:r w:rsidR="00D112DA" w:rsidRPr="002A0C13">
        <w:rPr>
          <w:rFonts w:ascii="Arial" w:hAnsi="Arial" w:cs="Arial"/>
          <w:bCs/>
          <w:sz w:val="22"/>
          <w:szCs w:val="22"/>
        </w:rPr>
        <w:t xml:space="preserve"> </w:t>
      </w:r>
      <w:r w:rsidRPr="002A0C13">
        <w:rPr>
          <w:rFonts w:ascii="Arial" w:hAnsi="Arial" w:cs="Arial"/>
          <w:sz w:val="22"/>
          <w:szCs w:val="22"/>
        </w:rPr>
        <w:t>z</w:t>
      </w:r>
      <w:r w:rsidR="00D90108" w:rsidRPr="002A0C13">
        <w:rPr>
          <w:rFonts w:ascii="Arial" w:hAnsi="Arial" w:cs="Arial"/>
          <w:sz w:val="22"/>
          <w:szCs w:val="22"/>
        </w:rPr>
        <w:t xml:space="preserve"> </w:t>
      </w:r>
      <w:r w:rsidRPr="002A0C13">
        <w:rPr>
          <w:rFonts w:ascii="Arial" w:hAnsi="Arial" w:cs="Arial"/>
          <w:sz w:val="22"/>
          <w:szCs w:val="22"/>
        </w:rPr>
        <w:t xml:space="preserve">dnia </w:t>
      </w:r>
      <w:r w:rsidR="00E320F1">
        <w:rPr>
          <w:rFonts w:ascii="Arial" w:hAnsi="Arial" w:cs="Arial"/>
          <w:sz w:val="22"/>
          <w:szCs w:val="22"/>
        </w:rPr>
        <w:t>06.11.</w:t>
      </w:r>
      <w:r w:rsidRPr="002A0C13">
        <w:rPr>
          <w:rFonts w:ascii="Arial" w:hAnsi="Arial" w:cs="Arial"/>
          <w:sz w:val="22"/>
          <w:szCs w:val="22"/>
        </w:rPr>
        <w:t>2024 r.:</w:t>
      </w:r>
    </w:p>
    <w:p w14:paraId="4571233D" w14:textId="77777777" w:rsidR="00D831A9" w:rsidRPr="002A0C13" w:rsidRDefault="00D831A9" w:rsidP="00D831A9">
      <w:pPr>
        <w:spacing w:before="120" w:after="120"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  <w:lang w:val="x-none"/>
        </w:rPr>
      </w:pPr>
      <w:r w:rsidRPr="002A0C13">
        <w:rPr>
          <w:rFonts w:ascii="Arial" w:hAnsi="Arial" w:cs="Arial"/>
          <w:b/>
          <w:bCs/>
          <w:kern w:val="0"/>
          <w:sz w:val="22"/>
          <w:szCs w:val="22"/>
        </w:rPr>
        <w:t>KRYTERIA OCENY OFERT:</w:t>
      </w:r>
    </w:p>
    <w:p w14:paraId="31D38B0E" w14:textId="77777777" w:rsidR="002A0C13" w:rsidRDefault="00EE4CC5" w:rsidP="002A0C13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A0C13">
        <w:rPr>
          <w:rFonts w:ascii="Arial" w:hAnsi="Arial" w:cs="Arial"/>
          <w:sz w:val="22"/>
          <w:szCs w:val="22"/>
        </w:rPr>
        <w:t>Oświadczam, że oferuję wykonanie dostawy będącej przedmiotem zamówienia opisanym w zapytaniu ofertowym za cenę</w:t>
      </w:r>
      <w:r w:rsidR="002A0C13" w:rsidRPr="002A0C13">
        <w:rPr>
          <w:rFonts w:ascii="Arial" w:hAnsi="Arial" w:cs="Arial"/>
          <w:sz w:val="22"/>
          <w:szCs w:val="22"/>
        </w:rPr>
        <w:t>:</w:t>
      </w:r>
      <w:r w:rsidRPr="002A0C13">
        <w:rPr>
          <w:rFonts w:ascii="Arial" w:hAnsi="Arial" w:cs="Arial"/>
          <w:sz w:val="22"/>
          <w:szCs w:val="22"/>
        </w:rPr>
        <w:t xml:space="preserve"> </w:t>
      </w:r>
    </w:p>
    <w:p w14:paraId="306C9E07" w14:textId="5A14539C" w:rsidR="007728E7" w:rsidRPr="007728E7" w:rsidRDefault="007728E7" w:rsidP="007728E7">
      <w:pPr>
        <w:widowControl/>
        <w:suppressAutoHyphens w:val="0"/>
        <w:spacing w:after="120"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728E7">
        <w:rPr>
          <w:rFonts w:ascii="Arial" w:hAnsi="Arial" w:cs="Arial"/>
          <w:i/>
          <w:iCs/>
          <w:sz w:val="20"/>
          <w:szCs w:val="20"/>
        </w:rPr>
        <w:t>(wykonawca wpisuje cenę tylko na te części (pakiety) na które składa ofertę)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5477"/>
        <w:gridCol w:w="1701"/>
        <w:gridCol w:w="850"/>
        <w:gridCol w:w="1838"/>
      </w:tblGrid>
      <w:tr w:rsidR="002A0C13" w:rsidRPr="009F72D3" w14:paraId="1A9BE29D" w14:textId="77777777" w:rsidTr="008D29D8">
        <w:trPr>
          <w:jc w:val="center"/>
        </w:trPr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B8A675D" w14:textId="77777777" w:rsidR="002A0C13" w:rsidRPr="009F72D3" w:rsidRDefault="002A0C13" w:rsidP="008D29D8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9F72D3">
              <w:rPr>
                <w:rFonts w:ascii="Arial" w:hAnsi="Arial" w:cs="Arial"/>
                <w:b/>
                <w:kern w:val="0"/>
                <w:sz w:val="20"/>
                <w:szCs w:val="20"/>
              </w:rPr>
              <w:t>LP</w:t>
            </w:r>
          </w:p>
        </w:tc>
        <w:tc>
          <w:tcPr>
            <w:tcW w:w="5477" w:type="dxa"/>
            <w:shd w:val="clear" w:color="auto" w:fill="D9D9D9" w:themeFill="background1" w:themeFillShade="D9"/>
            <w:vAlign w:val="center"/>
          </w:tcPr>
          <w:p w14:paraId="27AC1502" w14:textId="77777777" w:rsidR="002A0C13" w:rsidRPr="009F72D3" w:rsidRDefault="002A0C13" w:rsidP="008D29D8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9F72D3">
              <w:rPr>
                <w:rFonts w:ascii="Arial" w:hAnsi="Arial" w:cs="Arial"/>
                <w:b/>
                <w:kern w:val="0"/>
                <w:sz w:val="20"/>
                <w:szCs w:val="20"/>
              </w:rPr>
              <w:t>Nazwa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AEA660" w14:textId="77777777" w:rsidR="002A0C13" w:rsidRPr="009F72D3" w:rsidRDefault="002A0C13" w:rsidP="008D29D8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9F72D3">
              <w:rPr>
                <w:rFonts w:ascii="Arial" w:hAnsi="Arial" w:cs="Arial"/>
                <w:b/>
                <w:kern w:val="0"/>
                <w:sz w:val="20"/>
                <w:szCs w:val="20"/>
              </w:rPr>
              <w:t>Wartość netto (bez podatku VAT)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A3170A4" w14:textId="77777777" w:rsidR="002A0C13" w:rsidRPr="009F72D3" w:rsidRDefault="002A0C13" w:rsidP="008D29D8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9F72D3">
              <w:rPr>
                <w:rFonts w:ascii="Arial" w:hAnsi="Arial" w:cs="Arial"/>
                <w:b/>
                <w:kern w:val="0"/>
                <w:sz w:val="20"/>
                <w:szCs w:val="20"/>
              </w:rPr>
              <w:t>VAT (%)</w:t>
            </w:r>
          </w:p>
        </w:tc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15BB0D29" w14:textId="77777777" w:rsidR="002A0C13" w:rsidRPr="009F72D3" w:rsidRDefault="002A0C13" w:rsidP="008D29D8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9F72D3">
              <w:rPr>
                <w:rFonts w:ascii="Arial" w:hAnsi="Arial" w:cs="Arial"/>
                <w:b/>
                <w:kern w:val="0"/>
                <w:sz w:val="20"/>
                <w:szCs w:val="20"/>
              </w:rPr>
              <w:t>Cena brutto</w:t>
            </w:r>
          </w:p>
          <w:p w14:paraId="43F49F9B" w14:textId="77777777" w:rsidR="002A0C13" w:rsidRPr="009F72D3" w:rsidRDefault="002A0C13" w:rsidP="008D29D8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9F72D3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proofErr w:type="spellStart"/>
            <w:r w:rsidRPr="009F72D3">
              <w:rPr>
                <w:rFonts w:ascii="Arial" w:hAnsi="Arial" w:cs="Arial"/>
                <w:b/>
                <w:kern w:val="0"/>
                <w:sz w:val="20"/>
                <w:szCs w:val="20"/>
              </w:rPr>
              <w:t>wartość+VAT</w:t>
            </w:r>
            <w:proofErr w:type="spellEnd"/>
            <w:r w:rsidRPr="009F72D3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</w:tr>
      <w:tr w:rsidR="002A0C13" w:rsidRPr="009F72D3" w14:paraId="70452C7A" w14:textId="77777777" w:rsidTr="008D29D8">
        <w:trPr>
          <w:trHeight w:val="567"/>
          <w:jc w:val="center"/>
        </w:trPr>
        <w:tc>
          <w:tcPr>
            <w:tcW w:w="472" w:type="dxa"/>
            <w:vAlign w:val="center"/>
          </w:tcPr>
          <w:p w14:paraId="69516AB0" w14:textId="77777777" w:rsidR="002A0C13" w:rsidRPr="009F72D3" w:rsidRDefault="002A0C13" w:rsidP="008D29D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 w:rsidRPr="009F72D3">
              <w:rPr>
                <w:rFonts w:ascii="Arial" w:hAnsi="Arial" w:cs="Arial"/>
                <w:b/>
                <w:kern w:val="0"/>
                <w:sz w:val="22"/>
                <w:szCs w:val="22"/>
              </w:rPr>
              <w:t>1</w:t>
            </w:r>
          </w:p>
        </w:tc>
        <w:tc>
          <w:tcPr>
            <w:tcW w:w="5477" w:type="dxa"/>
            <w:vAlign w:val="center"/>
          </w:tcPr>
          <w:p w14:paraId="7376D0FA" w14:textId="3DC20B0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  <w:r w:rsidRPr="009F72D3">
              <w:rPr>
                <w:rFonts w:ascii="Arial" w:hAnsi="Arial" w:cs="Arial"/>
                <w:kern w:val="0"/>
                <w:sz w:val="22"/>
                <w:szCs w:val="22"/>
              </w:rPr>
              <w:t xml:space="preserve">Pakiet I: </w:t>
            </w:r>
            <w:r w:rsidR="00EE1DEA">
              <w:rPr>
                <w:rFonts w:ascii="Arial" w:hAnsi="Arial" w:cs="Arial"/>
                <w:kern w:val="0"/>
                <w:sz w:val="22"/>
                <w:szCs w:val="22"/>
              </w:rPr>
              <w:t>Wiskozymetr rotacyjny</w:t>
            </w:r>
          </w:p>
        </w:tc>
        <w:tc>
          <w:tcPr>
            <w:tcW w:w="1701" w:type="dxa"/>
            <w:vAlign w:val="center"/>
          </w:tcPr>
          <w:p w14:paraId="303C0E5E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AFFF642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14:paraId="1896E7BE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</w:tr>
      <w:tr w:rsidR="002A0C13" w:rsidRPr="009F72D3" w14:paraId="27210D9B" w14:textId="77777777" w:rsidTr="008D29D8">
        <w:trPr>
          <w:trHeight w:val="567"/>
          <w:jc w:val="center"/>
        </w:trPr>
        <w:tc>
          <w:tcPr>
            <w:tcW w:w="472" w:type="dxa"/>
            <w:vAlign w:val="center"/>
          </w:tcPr>
          <w:p w14:paraId="28C836F6" w14:textId="77777777" w:rsidR="002A0C13" w:rsidRPr="009F72D3" w:rsidRDefault="002A0C13" w:rsidP="008D29D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 w:rsidRPr="009F72D3">
              <w:rPr>
                <w:rFonts w:ascii="Arial" w:hAnsi="Arial" w:cs="Arial"/>
                <w:b/>
                <w:kern w:val="0"/>
                <w:sz w:val="22"/>
                <w:szCs w:val="22"/>
              </w:rPr>
              <w:t>2</w:t>
            </w:r>
          </w:p>
        </w:tc>
        <w:tc>
          <w:tcPr>
            <w:tcW w:w="5477" w:type="dxa"/>
            <w:vAlign w:val="center"/>
          </w:tcPr>
          <w:p w14:paraId="23F151E9" w14:textId="481F080D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  <w:r w:rsidRPr="009F72D3">
              <w:rPr>
                <w:rFonts w:ascii="Arial" w:hAnsi="Arial" w:cs="Arial"/>
                <w:kern w:val="0"/>
                <w:sz w:val="22"/>
                <w:szCs w:val="22"/>
              </w:rPr>
              <w:t xml:space="preserve">Pakiet II: </w:t>
            </w:r>
            <w:proofErr w:type="spellStart"/>
            <w:r w:rsidR="00EE1DEA">
              <w:rPr>
                <w:rFonts w:ascii="Arial" w:hAnsi="Arial" w:cs="Arial"/>
                <w:kern w:val="0"/>
                <w:sz w:val="22"/>
                <w:szCs w:val="22"/>
              </w:rPr>
              <w:t>pH</w:t>
            </w:r>
            <w:proofErr w:type="spellEnd"/>
            <w:r w:rsidR="00EE1DEA">
              <w:rPr>
                <w:rFonts w:ascii="Arial" w:hAnsi="Arial" w:cs="Arial"/>
                <w:kern w:val="0"/>
                <w:sz w:val="22"/>
                <w:szCs w:val="22"/>
              </w:rPr>
              <w:t>-metr</w:t>
            </w:r>
          </w:p>
        </w:tc>
        <w:tc>
          <w:tcPr>
            <w:tcW w:w="1701" w:type="dxa"/>
            <w:vAlign w:val="center"/>
          </w:tcPr>
          <w:p w14:paraId="7BE0299D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1A9614C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14:paraId="3A0684CA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</w:tr>
      <w:tr w:rsidR="002A0C13" w:rsidRPr="009F72D3" w14:paraId="3734ED3B" w14:textId="77777777" w:rsidTr="008D29D8">
        <w:trPr>
          <w:trHeight w:val="567"/>
          <w:jc w:val="center"/>
        </w:trPr>
        <w:tc>
          <w:tcPr>
            <w:tcW w:w="472" w:type="dxa"/>
            <w:vAlign w:val="center"/>
          </w:tcPr>
          <w:p w14:paraId="3A13AD14" w14:textId="77777777" w:rsidR="002A0C13" w:rsidRPr="009F72D3" w:rsidRDefault="002A0C13" w:rsidP="008D29D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 w:rsidRPr="009F72D3">
              <w:rPr>
                <w:rFonts w:ascii="Arial" w:hAnsi="Arial" w:cs="Arial"/>
                <w:b/>
                <w:kern w:val="0"/>
                <w:sz w:val="22"/>
                <w:szCs w:val="22"/>
              </w:rPr>
              <w:t>3</w:t>
            </w:r>
          </w:p>
        </w:tc>
        <w:tc>
          <w:tcPr>
            <w:tcW w:w="5477" w:type="dxa"/>
            <w:vAlign w:val="center"/>
          </w:tcPr>
          <w:p w14:paraId="1FE3B3D5" w14:textId="45672C1B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  <w:r w:rsidRPr="009F72D3">
              <w:rPr>
                <w:rFonts w:ascii="Arial" w:hAnsi="Arial" w:cs="Arial"/>
                <w:kern w:val="0"/>
                <w:sz w:val="22"/>
                <w:szCs w:val="22"/>
              </w:rPr>
              <w:t xml:space="preserve">Pakiet III: </w:t>
            </w:r>
            <w:r w:rsidR="00EE1DEA">
              <w:rPr>
                <w:rFonts w:ascii="Arial" w:hAnsi="Arial" w:cs="Arial"/>
                <w:kern w:val="0"/>
                <w:sz w:val="22"/>
                <w:szCs w:val="22"/>
              </w:rPr>
              <w:t>Łaźnia ultradźwiękowa</w:t>
            </w:r>
          </w:p>
        </w:tc>
        <w:tc>
          <w:tcPr>
            <w:tcW w:w="1701" w:type="dxa"/>
            <w:vAlign w:val="center"/>
          </w:tcPr>
          <w:p w14:paraId="7D76A481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B91D68F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14:paraId="34E102CB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</w:tr>
      <w:tr w:rsidR="002A0C13" w:rsidRPr="009F72D3" w14:paraId="25BBF821" w14:textId="77777777" w:rsidTr="008D29D8">
        <w:trPr>
          <w:trHeight w:val="567"/>
          <w:jc w:val="center"/>
        </w:trPr>
        <w:tc>
          <w:tcPr>
            <w:tcW w:w="472" w:type="dxa"/>
            <w:vAlign w:val="center"/>
          </w:tcPr>
          <w:p w14:paraId="047DAEDA" w14:textId="77777777" w:rsidR="002A0C13" w:rsidRPr="009F72D3" w:rsidRDefault="002A0C13" w:rsidP="008D29D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 w:rsidRPr="009F72D3">
              <w:rPr>
                <w:rFonts w:ascii="Arial" w:hAnsi="Arial" w:cs="Arial"/>
                <w:b/>
                <w:kern w:val="0"/>
                <w:sz w:val="22"/>
                <w:szCs w:val="22"/>
              </w:rPr>
              <w:t>4</w:t>
            </w:r>
          </w:p>
        </w:tc>
        <w:tc>
          <w:tcPr>
            <w:tcW w:w="5477" w:type="dxa"/>
            <w:vAlign w:val="center"/>
          </w:tcPr>
          <w:p w14:paraId="64A9A06F" w14:textId="21C0E344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  <w:r w:rsidRPr="009F72D3">
              <w:rPr>
                <w:rFonts w:ascii="Arial" w:hAnsi="Arial" w:cs="Arial"/>
                <w:kern w:val="0"/>
                <w:sz w:val="22"/>
                <w:szCs w:val="22"/>
              </w:rPr>
              <w:t xml:space="preserve">Pakiet IV: </w:t>
            </w:r>
            <w:r w:rsidR="00EE1DEA">
              <w:rPr>
                <w:rFonts w:ascii="Arial" w:hAnsi="Arial" w:cs="Arial"/>
                <w:kern w:val="0"/>
                <w:sz w:val="22"/>
                <w:szCs w:val="22"/>
              </w:rPr>
              <w:t>Mieszadło magnetyczne wielostanowiskowe z funkcją grzania</w:t>
            </w:r>
          </w:p>
        </w:tc>
        <w:tc>
          <w:tcPr>
            <w:tcW w:w="1701" w:type="dxa"/>
            <w:vAlign w:val="center"/>
          </w:tcPr>
          <w:p w14:paraId="5A7CA7DA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B4034C0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14:paraId="6934B2CB" w14:textId="77777777" w:rsidR="002A0C13" w:rsidRPr="009F72D3" w:rsidRDefault="002A0C13" w:rsidP="008D29D8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</w:tr>
    </w:tbl>
    <w:p w14:paraId="317380AB" w14:textId="199A485E" w:rsidR="002A0C13" w:rsidRPr="00EE1DEA" w:rsidRDefault="00EE4CC5" w:rsidP="00876C3A">
      <w:pPr>
        <w:widowControl/>
        <w:numPr>
          <w:ilvl w:val="0"/>
          <w:numId w:val="43"/>
        </w:numPr>
        <w:spacing w:before="120" w:after="120"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2A0C13">
        <w:rPr>
          <w:rFonts w:ascii="Arial" w:hAnsi="Arial" w:cs="Arial"/>
          <w:kern w:val="0"/>
          <w:sz w:val="22"/>
          <w:szCs w:val="22"/>
        </w:rPr>
        <w:t xml:space="preserve">Do formularza dołączam wypełnioną kartę parametrów technicznych (przedmiotowy środek dowodowy). Oświadczam, </w:t>
      </w:r>
      <w:r w:rsidRPr="00EE1DEA">
        <w:rPr>
          <w:rFonts w:ascii="Arial" w:hAnsi="Arial" w:cs="Arial"/>
          <w:kern w:val="0"/>
          <w:sz w:val="22"/>
          <w:szCs w:val="22"/>
        </w:rPr>
        <w:t>że karta parametrów technicznych stanowi część oferty.</w:t>
      </w:r>
    </w:p>
    <w:p w14:paraId="4ED6ECD4" w14:textId="77777777" w:rsidR="002A0C13" w:rsidRPr="00EE1DEA" w:rsidRDefault="002A0C13">
      <w:pPr>
        <w:widowControl/>
        <w:suppressAutoHyphens w:val="0"/>
        <w:spacing w:after="160" w:line="259" w:lineRule="auto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br w:type="page"/>
      </w:r>
    </w:p>
    <w:p w14:paraId="394A2131" w14:textId="77777777" w:rsidR="00D831A9" w:rsidRPr="00EE1DEA" w:rsidRDefault="00D831A9" w:rsidP="00D831A9">
      <w:pPr>
        <w:widowControl/>
        <w:spacing w:before="120" w:after="120"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EE1DEA">
        <w:rPr>
          <w:rFonts w:ascii="Arial" w:hAnsi="Arial" w:cs="Arial"/>
          <w:b/>
          <w:bCs/>
          <w:kern w:val="0"/>
          <w:sz w:val="22"/>
          <w:szCs w:val="22"/>
        </w:rPr>
        <w:lastRenderedPageBreak/>
        <w:t>POZOSTAŁE OŚWIADCZENIA:</w:t>
      </w:r>
    </w:p>
    <w:p w14:paraId="6BE837B4" w14:textId="77777777" w:rsidR="00D831A9" w:rsidRPr="00EE1DEA" w:rsidRDefault="00D831A9" w:rsidP="00876C3A">
      <w:pPr>
        <w:widowControl/>
        <w:numPr>
          <w:ilvl w:val="0"/>
          <w:numId w:val="43"/>
        </w:numPr>
        <w:spacing w:before="120" w:after="120"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Oświadczam, że nie podlegam wykluczeniu z postępowania oraz spełniam warunki udziału w postępowaniu w zakresie wskazanym przez Zamawiającego w Zapytaniu ofertowym, a spełnienie warunku posiadania wiedzy i doświadczenia potwierdzam załączonymi dokumentami.</w:t>
      </w:r>
    </w:p>
    <w:p w14:paraId="58A982B7" w14:textId="77777777" w:rsidR="00D831A9" w:rsidRPr="00EE1DEA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1DEA">
        <w:rPr>
          <w:rFonts w:ascii="Arial" w:hAnsi="Arial" w:cs="Arial"/>
          <w:sz w:val="22"/>
          <w:szCs w:val="22"/>
        </w:rPr>
        <w:t>Oświadczam, że uzyskałem konieczne informacje do przygotowania oferty.</w:t>
      </w:r>
    </w:p>
    <w:p w14:paraId="7A088051" w14:textId="77777777" w:rsidR="00D831A9" w:rsidRPr="00EE1DEA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Oświadczam, że akceptuję w całości wszystkie warunki zawarte w otrzymanej dokumentacji oraz gwarantuję wykonanie całości niniejszego zamówienia zgodnie z jej treścią.</w:t>
      </w:r>
    </w:p>
    <w:p w14:paraId="332F9B76" w14:textId="77777777" w:rsidR="00D831A9" w:rsidRPr="00EE1DEA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Oświadczam, że akceptuję załączony do Zapytania ofertowego wzór umowy i zobowiązuję się do jej podpisania.</w:t>
      </w:r>
    </w:p>
    <w:p w14:paraId="446BD768" w14:textId="77777777" w:rsidR="00D831A9" w:rsidRPr="00EE1DEA" w:rsidRDefault="00D831A9" w:rsidP="00876C3A">
      <w:pPr>
        <w:widowControl/>
        <w:numPr>
          <w:ilvl w:val="0"/>
          <w:numId w:val="43"/>
        </w:numPr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18"/>
          <w:szCs w:val="18"/>
        </w:rPr>
      </w:pPr>
      <w:r w:rsidRPr="00EE1DEA">
        <w:rPr>
          <w:rFonts w:ascii="Arial" w:hAnsi="Arial" w:cs="Arial"/>
          <w:kern w:val="0"/>
          <w:sz w:val="22"/>
          <w:szCs w:val="22"/>
        </w:rPr>
        <w:t>Oświadczam, że posiadam zdolność finansową do realizacji przedmiotu zamówienia.</w:t>
      </w:r>
    </w:p>
    <w:p w14:paraId="78338CF1" w14:textId="77777777" w:rsidR="00D831A9" w:rsidRPr="00EE1DEA" w:rsidRDefault="00D831A9" w:rsidP="00876C3A">
      <w:pPr>
        <w:widowControl/>
        <w:numPr>
          <w:ilvl w:val="0"/>
          <w:numId w:val="43"/>
        </w:numPr>
        <w:spacing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Oświadczam, że następujące części zamówienia zostaną powierzone do wykonania podwykonawcom:</w:t>
      </w:r>
    </w:p>
    <w:p w14:paraId="6CB2E36C" w14:textId="77777777" w:rsidR="00D831A9" w:rsidRPr="00EE1DEA" w:rsidRDefault="00D831A9" w:rsidP="00876C3A">
      <w:pPr>
        <w:widowControl/>
        <w:numPr>
          <w:ilvl w:val="0"/>
          <w:numId w:val="44"/>
        </w:numPr>
        <w:spacing w:line="276" w:lineRule="auto"/>
        <w:ind w:left="1145" w:hanging="357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………….</w:t>
      </w:r>
    </w:p>
    <w:p w14:paraId="25CB9967" w14:textId="77777777" w:rsidR="00D831A9" w:rsidRPr="00EE1DEA" w:rsidRDefault="00D831A9" w:rsidP="00876C3A">
      <w:pPr>
        <w:widowControl/>
        <w:numPr>
          <w:ilvl w:val="0"/>
          <w:numId w:val="44"/>
        </w:numPr>
        <w:spacing w:line="276" w:lineRule="auto"/>
        <w:ind w:left="1145" w:hanging="357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……….…</w:t>
      </w:r>
    </w:p>
    <w:p w14:paraId="0EC8BEF1" w14:textId="77777777" w:rsidR="00D831A9" w:rsidRPr="00EE1DEA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Dz. Urz. UE L 119 z 04.05.2016, str. 1, z </w:t>
      </w:r>
      <w:proofErr w:type="spellStart"/>
      <w:r w:rsidRPr="00EE1DEA">
        <w:rPr>
          <w:rFonts w:ascii="Arial" w:hAnsi="Arial" w:cs="Arial"/>
          <w:kern w:val="0"/>
          <w:sz w:val="22"/>
          <w:szCs w:val="22"/>
        </w:rPr>
        <w:t>późn</w:t>
      </w:r>
      <w:proofErr w:type="spellEnd"/>
      <w:r w:rsidRPr="00EE1DEA">
        <w:rPr>
          <w:rFonts w:ascii="Arial" w:hAnsi="Arial" w:cs="Arial"/>
          <w:kern w:val="0"/>
          <w:sz w:val="22"/>
          <w:szCs w:val="22"/>
        </w:rPr>
        <w:t>. zm.) wobec osób fizycznych, od których dane osobowe bezpośrednio lub pośrednio pozyskałem w celu ubiegania się o udzielenie zamówienia publicznego w niniejszym postępowaniu.</w:t>
      </w:r>
      <w:r w:rsidRPr="00EE1DEA">
        <w:rPr>
          <w:rStyle w:val="Odwoanieprzypisudolnego"/>
          <w:rFonts w:ascii="Arial" w:hAnsi="Arial" w:cs="Arial"/>
          <w:kern w:val="0"/>
          <w:sz w:val="22"/>
          <w:szCs w:val="22"/>
        </w:rPr>
        <w:footnoteReference w:id="1"/>
      </w:r>
    </w:p>
    <w:p w14:paraId="4651D1B5" w14:textId="77777777" w:rsidR="00D831A9" w:rsidRPr="00EE1DEA" w:rsidRDefault="00D831A9" w:rsidP="00876C3A">
      <w:pPr>
        <w:widowControl/>
        <w:numPr>
          <w:ilvl w:val="0"/>
          <w:numId w:val="4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Oświadczam, że jestem związany ofertą 30 dni od terminu składania ofert.</w:t>
      </w:r>
    </w:p>
    <w:p w14:paraId="03C065C1" w14:textId="77777777" w:rsidR="00EE4CC5" w:rsidRPr="00EE1DEA" w:rsidRDefault="00EE4CC5" w:rsidP="00EE4CC5">
      <w:pPr>
        <w:widowControl/>
        <w:suppressAutoHyphens w:val="0"/>
        <w:spacing w:before="120" w:line="276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Do formularza załączam:</w:t>
      </w:r>
    </w:p>
    <w:p w14:paraId="070C602E" w14:textId="77777777" w:rsidR="00EE4CC5" w:rsidRPr="00EE1DEA" w:rsidRDefault="00EE4CC5">
      <w:pPr>
        <w:pStyle w:val="Akapitzlist"/>
        <w:widowControl/>
        <w:numPr>
          <w:ilvl w:val="0"/>
          <w:numId w:val="81"/>
        </w:numPr>
        <w:tabs>
          <w:tab w:val="left" w:pos="851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Wypełnioną kartę parametrów technicznych,</w:t>
      </w:r>
    </w:p>
    <w:p w14:paraId="00D267A2" w14:textId="77777777" w:rsidR="00EE4CC5" w:rsidRPr="00EE1DEA" w:rsidRDefault="00EE4CC5">
      <w:pPr>
        <w:pStyle w:val="Akapitzlist"/>
        <w:widowControl/>
        <w:numPr>
          <w:ilvl w:val="0"/>
          <w:numId w:val="81"/>
        </w:numPr>
        <w:tabs>
          <w:tab w:val="left" w:pos="851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 xml:space="preserve">Dokumenty </w:t>
      </w:r>
      <w:r w:rsidRPr="00EE1DEA">
        <w:rPr>
          <w:rFonts w:ascii="Arial" w:hAnsi="Arial" w:cs="Arial"/>
          <w:sz w:val="22"/>
          <w:szCs w:val="22"/>
        </w:rPr>
        <w:t>potwierdzające spełnienie parametrów technicznych wymaganych przez Zamawiającego (np. karty katalogowe, specyfikacje) – pod rygorem odrzucenia oferty,</w:t>
      </w:r>
    </w:p>
    <w:p w14:paraId="22DE57B1" w14:textId="77777777" w:rsidR="00EE4CC5" w:rsidRPr="00EE1DEA" w:rsidRDefault="00EE4CC5">
      <w:pPr>
        <w:pStyle w:val="Akapitzlist"/>
        <w:widowControl/>
        <w:numPr>
          <w:ilvl w:val="0"/>
          <w:numId w:val="81"/>
        </w:numPr>
        <w:tabs>
          <w:tab w:val="left" w:pos="851"/>
        </w:tabs>
        <w:suppressAutoHyphens w:val="0"/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kern w:val="0"/>
          <w:sz w:val="22"/>
          <w:szCs w:val="22"/>
        </w:rPr>
      </w:pPr>
      <w:r w:rsidRPr="00EE1DEA">
        <w:rPr>
          <w:rFonts w:ascii="Arial" w:hAnsi="Arial" w:cs="Arial"/>
          <w:kern w:val="0"/>
          <w:sz w:val="22"/>
          <w:szCs w:val="22"/>
        </w:rPr>
        <w:t>Dokumenty potwierdzające spełnianie warunku wiedzy i doświadczenia</w:t>
      </w:r>
      <w:r w:rsidRPr="00EE1DEA">
        <w:t xml:space="preserve"> </w:t>
      </w:r>
      <w:r w:rsidRPr="00EE1DEA">
        <w:rPr>
          <w:rFonts w:ascii="Arial" w:hAnsi="Arial" w:cs="Arial"/>
          <w:kern w:val="0"/>
          <w:sz w:val="22"/>
          <w:szCs w:val="22"/>
        </w:rPr>
        <w:t>w realizacji przedsięwzięć podobnych do przedmiotu zamówienia – pod rygorem wykluczenia z postępowania.</w:t>
      </w:r>
    </w:p>
    <w:p w14:paraId="4BE6E266" w14:textId="77777777" w:rsidR="00D831A9" w:rsidRPr="00EE1DEA" w:rsidRDefault="00D831A9" w:rsidP="00D831A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3882E21" w14:textId="77777777" w:rsidR="00D831A9" w:rsidRPr="00EE1DEA" w:rsidRDefault="00D831A9" w:rsidP="00D831A9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x-none"/>
        </w:rPr>
      </w:pPr>
    </w:p>
    <w:p w14:paraId="4A5EA857" w14:textId="77777777" w:rsidR="00D831A9" w:rsidRPr="00EE1DEA" w:rsidRDefault="00D831A9" w:rsidP="00D831A9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x-none"/>
        </w:rPr>
      </w:pPr>
    </w:p>
    <w:p w14:paraId="2C6CF14A" w14:textId="77777777" w:rsidR="00D831A9" w:rsidRPr="00EE1DEA" w:rsidRDefault="00D831A9" w:rsidP="00D831A9">
      <w:pPr>
        <w:spacing w:line="276" w:lineRule="auto"/>
        <w:ind w:left="5760" w:firstLine="720"/>
        <w:rPr>
          <w:rFonts w:ascii="Arial" w:hAnsi="Arial" w:cs="Arial"/>
          <w:sz w:val="22"/>
          <w:szCs w:val="22"/>
        </w:rPr>
      </w:pPr>
      <w:r w:rsidRPr="00EE1DEA">
        <w:rPr>
          <w:rFonts w:ascii="Arial" w:hAnsi="Arial" w:cs="Arial"/>
          <w:sz w:val="22"/>
          <w:szCs w:val="22"/>
        </w:rPr>
        <w:t>/data i podpis Wykonawcy/</w:t>
      </w:r>
    </w:p>
    <w:p w14:paraId="2A001B2B" w14:textId="304C0299" w:rsidR="0054571F" w:rsidRDefault="00D831A9" w:rsidP="00D9559B">
      <w:pPr>
        <w:widowControl/>
        <w:suppressAutoHyphens w:val="0"/>
        <w:spacing w:after="160" w:line="259" w:lineRule="auto"/>
        <w:jc w:val="both"/>
        <w:rPr>
          <w:rFonts w:ascii="Arial" w:hAnsi="Arial" w:cs="Arial"/>
          <w:bCs/>
          <w:sz w:val="22"/>
          <w:szCs w:val="22"/>
        </w:rPr>
      </w:pPr>
      <w:r w:rsidRPr="00EE1DEA">
        <w:br w:type="page"/>
      </w:r>
      <w:r w:rsidR="0054571F" w:rsidRPr="00EE1DEA">
        <w:rPr>
          <w:rFonts w:ascii="Arial" w:hAnsi="Arial" w:cs="Arial"/>
          <w:b/>
          <w:kern w:val="0"/>
          <w:sz w:val="22"/>
          <w:szCs w:val="22"/>
        </w:rPr>
        <w:lastRenderedPageBreak/>
        <w:t xml:space="preserve">Załącznik </w:t>
      </w:r>
      <w:r w:rsidR="0054571F" w:rsidRPr="00EE1DEA">
        <w:rPr>
          <w:rFonts w:ascii="Arial" w:hAnsi="Arial" w:cs="Arial"/>
          <w:kern w:val="0"/>
          <w:sz w:val="22"/>
          <w:szCs w:val="22"/>
        </w:rPr>
        <w:t xml:space="preserve">do Formularza ofertowego na </w:t>
      </w:r>
      <w:r w:rsidR="00D9559B" w:rsidRPr="00EE1DEA">
        <w:rPr>
          <w:rFonts w:ascii="Arial" w:hAnsi="Arial" w:cs="Arial"/>
          <w:bCs/>
          <w:sz w:val="22"/>
          <w:szCs w:val="22"/>
        </w:rPr>
        <w:t xml:space="preserve">dostawę </w:t>
      </w:r>
      <w:r w:rsidR="00E320F1">
        <w:rPr>
          <w:rFonts w:ascii="Arial" w:hAnsi="Arial" w:cs="Arial"/>
          <w:bCs/>
          <w:sz w:val="22"/>
          <w:szCs w:val="22"/>
        </w:rPr>
        <w:t>sprzętu laboratoryjnego</w:t>
      </w:r>
    </w:p>
    <w:p w14:paraId="6AB6BE7D" w14:textId="5AE92047" w:rsidR="006A0EB6" w:rsidRPr="009F72D3" w:rsidRDefault="006A0EB6" w:rsidP="006A0EB6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F72D3">
        <w:rPr>
          <w:rFonts w:ascii="Arial" w:hAnsi="Arial" w:cs="Arial"/>
          <w:b/>
          <w:sz w:val="28"/>
          <w:szCs w:val="28"/>
        </w:rPr>
        <w:t>KARTA PARAMETRÓW TECHNICZNYCH (PUNKTOWANYCH)</w:t>
      </w:r>
    </w:p>
    <w:p w14:paraId="1A6A1265" w14:textId="2BAEDB7A" w:rsidR="006A0EB6" w:rsidRPr="006A0EB6" w:rsidRDefault="006A0EB6" w:rsidP="006A0EB6">
      <w:pPr>
        <w:spacing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F72D3">
        <w:rPr>
          <w:rFonts w:ascii="Arial" w:hAnsi="Arial" w:cs="Arial"/>
          <w:b/>
          <w:sz w:val="28"/>
          <w:szCs w:val="28"/>
        </w:rPr>
        <w:t>pakiet (część) nr I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285"/>
        <w:gridCol w:w="2132"/>
        <w:gridCol w:w="2268"/>
      </w:tblGrid>
      <w:tr w:rsidR="004224C4" w:rsidRPr="004224C4" w14:paraId="6B73C491" w14:textId="77777777" w:rsidTr="00D955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1F1942" w14:textId="77777777" w:rsidR="00D9559B" w:rsidRPr="004224C4" w:rsidRDefault="00D9559B" w:rsidP="00067B4A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18F49D" w14:textId="40161D02" w:rsidR="00D9559B" w:rsidRPr="004224C4" w:rsidRDefault="00D9559B" w:rsidP="00067B4A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Parametr techniczny</w:t>
            </w:r>
            <w:r w:rsidR="006A0EB6" w:rsidRPr="004224C4">
              <w:rPr>
                <w:rStyle w:val="Odwoanieprzypisudolnego"/>
                <w:rFonts w:ascii="Arial" w:hAnsi="Arial" w:cs="Arial"/>
                <w:b/>
                <w:kern w:val="0"/>
                <w:sz w:val="20"/>
                <w:szCs w:val="20"/>
              </w:rPr>
              <w:footnoteReference w:id="2"/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CD346" w14:textId="77777777" w:rsidR="00D9559B" w:rsidRPr="004224C4" w:rsidRDefault="00D9559B" w:rsidP="00067B4A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Waga [pkt]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F1ECAA" w14:textId="750459AD" w:rsidR="00D9559B" w:rsidRPr="004224C4" w:rsidRDefault="00D9559B" w:rsidP="00067B4A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Parametry oferowanego urządzenia</w:t>
            </w:r>
            <w:r w:rsidR="006A0EB6" w:rsidRPr="004224C4">
              <w:rPr>
                <w:rStyle w:val="Odwoanieprzypisudolnego"/>
                <w:rFonts w:ascii="Arial" w:hAnsi="Arial" w:cs="Arial"/>
                <w:b/>
                <w:kern w:val="0"/>
                <w:sz w:val="20"/>
                <w:szCs w:val="20"/>
              </w:rPr>
              <w:footnoteReference w:id="3"/>
            </w:r>
          </w:p>
        </w:tc>
      </w:tr>
      <w:tr w:rsidR="004224C4" w:rsidRPr="004224C4" w14:paraId="7BE2D964" w14:textId="77777777" w:rsidTr="00D955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E357" w14:textId="77777777" w:rsidR="00031DE1" w:rsidRPr="004224C4" w:rsidRDefault="00031DE1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AC5D" w14:textId="4DE21401" w:rsidR="00031DE1" w:rsidRPr="004224C4" w:rsidRDefault="00031DE1" w:rsidP="00031DE1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Gwarancja powyżej 12 miesięcy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:</w:t>
            </w:r>
          </w:p>
          <w:p w14:paraId="11B96014" w14:textId="58135090" w:rsidR="00031DE1" w:rsidRPr="004224C4" w:rsidRDefault="00031DE1" w:rsidP="00031DE1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od </w:t>
            </w:r>
            <w:r w:rsidR="006A0EB6" w:rsidRPr="004224C4"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miesięcy – 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0 pkt </w:t>
            </w:r>
          </w:p>
          <w:p w14:paraId="0FA78F26" w14:textId="070FBD16" w:rsidR="00031DE1" w:rsidRPr="004224C4" w:rsidRDefault="00031DE1" w:rsidP="00031DE1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od </w:t>
            </w:r>
            <w:r w:rsidR="004224C4" w:rsidRPr="004224C4"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do mniej niż </w:t>
            </w:r>
            <w:r w:rsidR="004224C4" w:rsidRPr="004224C4"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miesięcy – 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  <w:r w:rsidR="006E0933"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pkt</w:t>
            </w:r>
          </w:p>
          <w:p w14:paraId="2A2B5AE8" w14:textId="1DAA5039" w:rsidR="00031DE1" w:rsidRPr="004224C4" w:rsidRDefault="00031DE1" w:rsidP="00031DE1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od </w:t>
            </w:r>
            <w:r w:rsidR="004224C4" w:rsidRPr="004224C4"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do mniej niż </w:t>
            </w:r>
            <w:r w:rsidR="00166434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 w:rsidR="004224C4" w:rsidRPr="004224C4"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miesięcy – 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pkt</w:t>
            </w:r>
          </w:p>
          <w:p w14:paraId="0FBAF31C" w14:textId="0F10801E" w:rsidR="004224C4" w:rsidRPr="004224C4" w:rsidRDefault="004224C4" w:rsidP="00031DE1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od 12 do mniej niż 24 miesięcy – 0 pkt</w:t>
            </w:r>
          </w:p>
          <w:p w14:paraId="34D8D757" w14:textId="5C4B2F4D" w:rsidR="00031DE1" w:rsidRPr="004224C4" w:rsidRDefault="00031DE1" w:rsidP="00031DE1">
            <w:pPr>
              <w:widowControl/>
              <w:suppressAutoHyphens w:val="0"/>
              <w:jc w:val="both"/>
              <w:textAlignment w:val="baseline"/>
              <w:rPr>
                <w:rFonts w:ascii="Arial" w:eastAsia="Times New Roman" w:hAnsi="Arial" w:cstheme="minorHAnsi"/>
                <w:kern w:val="0"/>
                <w:sz w:val="20"/>
                <w:szCs w:val="20"/>
              </w:rPr>
            </w:pPr>
            <w:r w:rsidRPr="004224C4">
              <w:rPr>
                <w:rFonts w:ascii="Arial" w:hAnsi="Arial" w:cstheme="minorHAnsi"/>
                <w:kern w:val="0"/>
                <w:sz w:val="20"/>
                <w:szCs w:val="20"/>
              </w:rPr>
              <w:t xml:space="preserve">Zamawiający będzie liczył jedynie pełne miesiące.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EEDB" w14:textId="1CCAB128" w:rsidR="00031DE1" w:rsidRPr="004224C4" w:rsidRDefault="00E320F1" w:rsidP="00031DE1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47FC" w14:textId="77777777" w:rsidR="00031DE1" w:rsidRPr="004224C4" w:rsidRDefault="00031DE1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4224C4" w:rsidRPr="004224C4" w14:paraId="752C2B6A" w14:textId="77777777" w:rsidTr="00D955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BA60" w14:textId="3BA47BDB" w:rsidR="00031DE1" w:rsidRPr="004224C4" w:rsidRDefault="006A0EB6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D988" w14:textId="77777777" w:rsidR="00031DE1" w:rsidRPr="004224C4" w:rsidRDefault="00031DE1" w:rsidP="00031DE1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Klasa energetyczna </w:t>
            </w:r>
          </w:p>
          <w:p w14:paraId="247C092D" w14:textId="3A8D5265" w:rsidR="00031DE1" w:rsidRPr="004224C4" w:rsidRDefault="00031DE1" w:rsidP="00031DE1">
            <w:pPr>
              <w:widowControl/>
              <w:suppressAutoHyphens w:val="0"/>
              <w:jc w:val="both"/>
              <w:textAlignment w:val="baseline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</w:rPr>
            </w:pP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przyzna </w:t>
            </w:r>
            <w:r w:rsidR="00E320F1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="006E0933"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>0</w:t>
            </w: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 w kryterium ofercie o najwyższej klasie energetycznej, każda kolejna oferta otrzyma o </w:t>
            </w:r>
            <w:r w:rsidR="00E320F1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 mniej.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BED7" w14:textId="5C6F6385" w:rsidR="00031DE1" w:rsidRPr="004224C4" w:rsidRDefault="00E320F1" w:rsidP="00031DE1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207D" w14:textId="77777777" w:rsidR="00031DE1" w:rsidRPr="004224C4" w:rsidRDefault="00031DE1" w:rsidP="00031DE1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</w:tbl>
    <w:p w14:paraId="2A96B528" w14:textId="77777777" w:rsidR="0054571F" w:rsidRPr="004224C4" w:rsidRDefault="0054571F" w:rsidP="0054571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23AC497A" w14:textId="77777777" w:rsidR="006A0EB6" w:rsidRPr="004224C4" w:rsidRDefault="006A0EB6" w:rsidP="0054571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72B08C7B" w14:textId="77777777" w:rsidR="0054571F" w:rsidRPr="004224C4" w:rsidRDefault="0054571F" w:rsidP="0054571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7A0A396D" w14:textId="77777777" w:rsidR="0054571F" w:rsidRPr="00BC18F7" w:rsidRDefault="0054571F" w:rsidP="0054571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7549F66B" w14:textId="77777777" w:rsidR="0054571F" w:rsidRPr="00BC18F7" w:rsidRDefault="0054571F" w:rsidP="0054571F">
      <w:pPr>
        <w:spacing w:line="276" w:lineRule="auto"/>
        <w:ind w:left="5760" w:firstLine="720"/>
        <w:rPr>
          <w:rFonts w:ascii="Arial" w:hAnsi="Arial" w:cs="Arial"/>
          <w:kern w:val="0"/>
          <w:sz w:val="22"/>
          <w:szCs w:val="22"/>
        </w:rPr>
      </w:pPr>
      <w:r w:rsidRPr="00BC18F7">
        <w:rPr>
          <w:rFonts w:ascii="Arial" w:hAnsi="Arial" w:cs="Arial"/>
          <w:kern w:val="0"/>
          <w:sz w:val="22"/>
          <w:szCs w:val="22"/>
        </w:rPr>
        <w:t>/data i podpis Wykonawcy/</w:t>
      </w:r>
    </w:p>
    <w:p w14:paraId="70CFBD77" w14:textId="77777777" w:rsidR="00BC18F7" w:rsidRPr="009F72D3" w:rsidRDefault="0054571F" w:rsidP="00BC18F7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C18F7">
        <w:br w:type="page"/>
      </w:r>
      <w:r w:rsidR="00BC18F7" w:rsidRPr="009F72D3">
        <w:rPr>
          <w:rFonts w:ascii="Arial" w:hAnsi="Arial" w:cs="Arial"/>
          <w:b/>
          <w:sz w:val="28"/>
          <w:szCs w:val="28"/>
        </w:rPr>
        <w:lastRenderedPageBreak/>
        <w:t>KARTA PARAMETRÓW TECHNICZNYCH (PUNKTOWANYCH)</w:t>
      </w:r>
    </w:p>
    <w:p w14:paraId="6CA45F7C" w14:textId="2DD643B1" w:rsidR="00BC18F7" w:rsidRPr="006A0EB6" w:rsidRDefault="00BC18F7" w:rsidP="00BC18F7">
      <w:pPr>
        <w:spacing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F72D3">
        <w:rPr>
          <w:rFonts w:ascii="Arial" w:hAnsi="Arial" w:cs="Arial"/>
          <w:b/>
          <w:sz w:val="28"/>
          <w:szCs w:val="28"/>
        </w:rPr>
        <w:t xml:space="preserve">pakiet (część) nr </w:t>
      </w:r>
      <w:r>
        <w:rPr>
          <w:rFonts w:ascii="Arial" w:hAnsi="Arial" w:cs="Arial"/>
          <w:b/>
          <w:sz w:val="28"/>
          <w:szCs w:val="28"/>
        </w:rPr>
        <w:t>I</w:t>
      </w:r>
      <w:r w:rsidRPr="009F72D3">
        <w:rPr>
          <w:rFonts w:ascii="Arial" w:hAnsi="Arial" w:cs="Arial"/>
          <w:b/>
          <w:sz w:val="28"/>
          <w:szCs w:val="28"/>
        </w:rPr>
        <w:t>I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285"/>
        <w:gridCol w:w="2132"/>
        <w:gridCol w:w="2268"/>
      </w:tblGrid>
      <w:tr w:rsidR="00BC18F7" w:rsidRPr="004224C4" w14:paraId="0ECAFE64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F00F8E" w14:textId="77777777" w:rsidR="00BC18F7" w:rsidRPr="004224C4" w:rsidRDefault="00BC18F7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91B000" w14:textId="77777777" w:rsidR="00BC18F7" w:rsidRPr="004224C4" w:rsidRDefault="00BC18F7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Parametr techniczny</w:t>
            </w:r>
            <w:r w:rsidRPr="004224C4">
              <w:rPr>
                <w:rStyle w:val="Odwoanieprzypisudolnego"/>
                <w:rFonts w:ascii="Arial" w:hAnsi="Arial" w:cs="Arial"/>
                <w:b/>
                <w:kern w:val="0"/>
                <w:sz w:val="20"/>
                <w:szCs w:val="20"/>
              </w:rPr>
              <w:footnoteReference w:id="4"/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9BBC0" w14:textId="77777777" w:rsidR="00BC18F7" w:rsidRPr="004224C4" w:rsidRDefault="00BC18F7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Waga [pkt]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44A717" w14:textId="77777777" w:rsidR="00BC18F7" w:rsidRPr="004224C4" w:rsidRDefault="00BC18F7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Parametry oferowanego urządzenia</w:t>
            </w:r>
            <w:r w:rsidRPr="004224C4">
              <w:rPr>
                <w:rStyle w:val="Odwoanieprzypisudolnego"/>
                <w:rFonts w:ascii="Arial" w:hAnsi="Arial" w:cs="Arial"/>
                <w:b/>
                <w:kern w:val="0"/>
                <w:sz w:val="20"/>
                <w:szCs w:val="20"/>
              </w:rPr>
              <w:footnoteReference w:id="5"/>
            </w:r>
          </w:p>
        </w:tc>
      </w:tr>
      <w:tr w:rsidR="00BC18F7" w:rsidRPr="004224C4" w14:paraId="3F0E1EE6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FE6C" w14:textId="77777777" w:rsidR="00BC18F7" w:rsidRPr="004224C4" w:rsidRDefault="00BC18F7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42A3" w14:textId="16A672EE" w:rsidR="00BC18F7" w:rsidRPr="004224C4" w:rsidRDefault="00BC18F7" w:rsidP="00C8682F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Gwarancja powyżej 12 miesięcy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:</w:t>
            </w:r>
          </w:p>
          <w:p w14:paraId="0417330C" w14:textId="77777777" w:rsidR="00BC18F7" w:rsidRPr="004224C4" w:rsidRDefault="00BC18F7" w:rsidP="00C8682F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od 48 miesięcy – 40 pkt </w:t>
            </w:r>
          </w:p>
          <w:p w14:paraId="090DFFF2" w14:textId="77777777" w:rsidR="00BC18F7" w:rsidRPr="004224C4" w:rsidRDefault="00BC18F7" w:rsidP="00C8682F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od 36 do mniej niż 48 miesięcy – 20 pkt</w:t>
            </w:r>
          </w:p>
          <w:p w14:paraId="79209D4F" w14:textId="61562046" w:rsidR="00BC18F7" w:rsidRPr="004224C4" w:rsidRDefault="00BC18F7" w:rsidP="00C8682F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od 24 do mniej niż 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6 miesięcy – 10 pkt</w:t>
            </w:r>
          </w:p>
          <w:p w14:paraId="733FDAF4" w14:textId="77777777" w:rsidR="00BC18F7" w:rsidRPr="004224C4" w:rsidRDefault="00BC18F7" w:rsidP="00C8682F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od 12 do mniej niż 24 miesięcy – 0 pkt</w:t>
            </w:r>
          </w:p>
          <w:p w14:paraId="73BFBB33" w14:textId="77777777" w:rsidR="00BC18F7" w:rsidRPr="004224C4" w:rsidRDefault="00BC18F7" w:rsidP="00C8682F">
            <w:pPr>
              <w:widowControl/>
              <w:suppressAutoHyphens w:val="0"/>
              <w:jc w:val="both"/>
              <w:textAlignment w:val="baseline"/>
              <w:rPr>
                <w:rFonts w:ascii="Arial" w:eastAsia="Times New Roman" w:hAnsi="Arial" w:cstheme="minorHAnsi"/>
                <w:kern w:val="0"/>
                <w:sz w:val="20"/>
                <w:szCs w:val="20"/>
              </w:rPr>
            </w:pPr>
            <w:r w:rsidRPr="004224C4">
              <w:rPr>
                <w:rFonts w:ascii="Arial" w:hAnsi="Arial" w:cstheme="minorHAnsi"/>
                <w:kern w:val="0"/>
                <w:sz w:val="20"/>
                <w:szCs w:val="20"/>
              </w:rPr>
              <w:t xml:space="preserve">Zamawiający będzie liczył jedynie pełne miesiące.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7769" w14:textId="4D758FD2" w:rsidR="00BC18F7" w:rsidRPr="004224C4" w:rsidRDefault="00E320F1" w:rsidP="00C8682F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BC18F7" w:rsidRPr="004224C4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AF90" w14:textId="77777777" w:rsidR="00BC18F7" w:rsidRPr="004224C4" w:rsidRDefault="00BC18F7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BC18F7" w:rsidRPr="004224C4" w14:paraId="54B0E71B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C01C" w14:textId="219EE75A" w:rsidR="00BC18F7" w:rsidRPr="004224C4" w:rsidRDefault="00BC18F7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2AAA" w14:textId="77777777" w:rsidR="00BC18F7" w:rsidRDefault="00BC18F7" w:rsidP="00C8682F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Zasilanie:</w:t>
            </w:r>
          </w:p>
          <w:p w14:paraId="25E9D18E" w14:textId="5DC7372C" w:rsidR="004F2069" w:rsidRPr="004F2069" w:rsidRDefault="004F2069" w:rsidP="004F2069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F2069">
              <w:rPr>
                <w:rFonts w:ascii="Arial" w:hAnsi="Arial" w:cs="Arial"/>
                <w:kern w:val="0"/>
                <w:sz w:val="20"/>
                <w:szCs w:val="20"/>
              </w:rPr>
              <w:t xml:space="preserve">- akumulatorowe/bateryjne – 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4F2069">
              <w:rPr>
                <w:rFonts w:ascii="Arial" w:hAnsi="Arial" w:cs="Arial"/>
                <w:kern w:val="0"/>
                <w:sz w:val="20"/>
                <w:szCs w:val="20"/>
              </w:rPr>
              <w:t xml:space="preserve"> pkt</w:t>
            </w:r>
          </w:p>
          <w:p w14:paraId="09A7BD07" w14:textId="14E1CB7A" w:rsidR="00BC18F7" w:rsidRPr="004224C4" w:rsidRDefault="004F2069" w:rsidP="004F2069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F2069">
              <w:rPr>
                <w:rFonts w:ascii="Arial" w:hAnsi="Arial" w:cs="Arial"/>
                <w:kern w:val="0"/>
                <w:sz w:val="20"/>
                <w:szCs w:val="20"/>
              </w:rPr>
              <w:t xml:space="preserve">- akumulatorowe/bateryjne i sieciowe – 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 w:rsidRPr="004F2069">
              <w:rPr>
                <w:rFonts w:ascii="Arial" w:hAnsi="Arial" w:cs="Arial"/>
                <w:kern w:val="0"/>
                <w:sz w:val="20"/>
                <w:szCs w:val="20"/>
              </w:rPr>
              <w:t>0 pkt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7AA2" w14:textId="1FE0C73A" w:rsidR="00BC18F7" w:rsidRDefault="00E320F1" w:rsidP="00C8682F">
            <w:pPr>
              <w:tabs>
                <w:tab w:val="left" w:pos="-467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BC18F7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3818" w14:textId="77777777" w:rsidR="00BC18F7" w:rsidRPr="004224C4" w:rsidRDefault="00BC18F7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BC18F7" w:rsidRPr="004224C4" w14:paraId="4191D260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3380" w14:textId="6AC24214" w:rsidR="00BC18F7" w:rsidRPr="004224C4" w:rsidRDefault="00BC18F7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3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7616" w14:textId="77777777" w:rsidR="00BC18F7" w:rsidRPr="004224C4" w:rsidRDefault="00BC18F7" w:rsidP="00C8682F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Klasa energetyczna </w:t>
            </w:r>
          </w:p>
          <w:p w14:paraId="66D719DC" w14:textId="7B82A087" w:rsidR="00BC18F7" w:rsidRPr="004224C4" w:rsidRDefault="00BC18F7" w:rsidP="00C8682F">
            <w:pPr>
              <w:widowControl/>
              <w:suppressAutoHyphens w:val="0"/>
              <w:jc w:val="both"/>
              <w:textAlignment w:val="baseline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</w:rPr>
            </w:pP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przyzna </w:t>
            </w:r>
            <w:r w:rsidR="00E320F1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0 pkt w kryterium ofercie o najwyższej klasie energetycznej, każda kolejna oferta otrzyma o </w:t>
            </w:r>
            <w:r w:rsidR="00E320F1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 mniej.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EE07" w14:textId="13F80A95" w:rsidR="00BC18F7" w:rsidRPr="004224C4" w:rsidRDefault="00E320F1" w:rsidP="00C8682F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8F7" w:rsidRPr="004224C4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6BF7" w14:textId="77777777" w:rsidR="00BC18F7" w:rsidRPr="004224C4" w:rsidRDefault="00BC18F7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</w:tbl>
    <w:p w14:paraId="1240793B" w14:textId="77777777" w:rsidR="00BC18F7" w:rsidRPr="004224C4" w:rsidRDefault="00BC18F7" w:rsidP="00BC18F7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4E77836E" w14:textId="77777777" w:rsidR="00BC18F7" w:rsidRPr="004224C4" w:rsidRDefault="00BC18F7" w:rsidP="00BC18F7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59F9F93D" w14:textId="77777777" w:rsidR="00BC18F7" w:rsidRPr="004224C4" w:rsidRDefault="00BC18F7" w:rsidP="00BC18F7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65DB70AD" w14:textId="77777777" w:rsidR="00BC18F7" w:rsidRPr="00BC18F7" w:rsidRDefault="00BC18F7" w:rsidP="00BC18F7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2E7E7CAF" w14:textId="77777777" w:rsidR="00BC18F7" w:rsidRPr="00BC18F7" w:rsidRDefault="00BC18F7" w:rsidP="00BC18F7">
      <w:pPr>
        <w:spacing w:line="276" w:lineRule="auto"/>
        <w:ind w:left="5760" w:firstLine="720"/>
        <w:rPr>
          <w:rFonts w:ascii="Arial" w:hAnsi="Arial" w:cs="Arial"/>
          <w:kern w:val="0"/>
          <w:sz w:val="22"/>
          <w:szCs w:val="22"/>
        </w:rPr>
      </w:pPr>
      <w:r w:rsidRPr="00BC18F7">
        <w:rPr>
          <w:rFonts w:ascii="Arial" w:hAnsi="Arial" w:cs="Arial"/>
          <w:kern w:val="0"/>
          <w:sz w:val="22"/>
          <w:szCs w:val="22"/>
        </w:rPr>
        <w:t>/data i podpis Wykonawcy/</w:t>
      </w:r>
    </w:p>
    <w:p w14:paraId="1F2CFDC7" w14:textId="5687ABCA" w:rsidR="00BC18F7" w:rsidRDefault="00BC18F7">
      <w:pPr>
        <w:widowControl/>
        <w:suppressAutoHyphens w:val="0"/>
        <w:spacing w:after="160" w:line="259" w:lineRule="auto"/>
      </w:pPr>
      <w:r>
        <w:br w:type="page"/>
      </w:r>
    </w:p>
    <w:p w14:paraId="4F7A6658" w14:textId="77777777" w:rsidR="00F7726F" w:rsidRPr="009F72D3" w:rsidRDefault="00F7726F" w:rsidP="00F7726F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F72D3">
        <w:rPr>
          <w:rFonts w:ascii="Arial" w:hAnsi="Arial" w:cs="Arial"/>
          <w:b/>
          <w:sz w:val="28"/>
          <w:szCs w:val="28"/>
        </w:rPr>
        <w:lastRenderedPageBreak/>
        <w:t>KARTA PARAMETRÓW TECHNICZNYCH (PUNKTOWANYCH)</w:t>
      </w:r>
    </w:p>
    <w:p w14:paraId="25B50BD2" w14:textId="06F29506" w:rsidR="00F7726F" w:rsidRPr="006A0EB6" w:rsidRDefault="00F7726F" w:rsidP="00F7726F">
      <w:pPr>
        <w:spacing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F72D3">
        <w:rPr>
          <w:rFonts w:ascii="Arial" w:hAnsi="Arial" w:cs="Arial"/>
          <w:b/>
          <w:sz w:val="28"/>
          <w:szCs w:val="28"/>
        </w:rPr>
        <w:t>pakiet (część) nr I</w:t>
      </w:r>
      <w:r>
        <w:rPr>
          <w:rFonts w:ascii="Arial" w:hAnsi="Arial" w:cs="Arial"/>
          <w:b/>
          <w:sz w:val="28"/>
          <w:szCs w:val="28"/>
        </w:rPr>
        <w:t>II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285"/>
        <w:gridCol w:w="2132"/>
        <w:gridCol w:w="2268"/>
      </w:tblGrid>
      <w:tr w:rsidR="00F7726F" w:rsidRPr="004224C4" w14:paraId="4147329C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934691" w14:textId="77777777" w:rsidR="00F7726F" w:rsidRPr="004224C4" w:rsidRDefault="00F7726F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06E2E6" w14:textId="77777777" w:rsidR="00F7726F" w:rsidRPr="004224C4" w:rsidRDefault="00F7726F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Parametr techniczny</w:t>
            </w:r>
            <w:r w:rsidRPr="004224C4">
              <w:rPr>
                <w:rStyle w:val="Odwoanieprzypisudolnego"/>
                <w:rFonts w:ascii="Arial" w:hAnsi="Arial" w:cs="Arial"/>
                <w:b/>
                <w:kern w:val="0"/>
                <w:sz w:val="20"/>
                <w:szCs w:val="20"/>
              </w:rPr>
              <w:footnoteReference w:id="6"/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3B4A33" w14:textId="77777777" w:rsidR="00F7726F" w:rsidRPr="004224C4" w:rsidRDefault="00F7726F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Waga [pkt]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9A6CA7" w14:textId="77777777" w:rsidR="00F7726F" w:rsidRPr="004224C4" w:rsidRDefault="00F7726F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Parametry oferowanego urządzenia</w:t>
            </w:r>
            <w:r w:rsidRPr="004224C4">
              <w:rPr>
                <w:rStyle w:val="Odwoanieprzypisudolnego"/>
                <w:rFonts w:ascii="Arial" w:hAnsi="Arial" w:cs="Arial"/>
                <w:b/>
                <w:kern w:val="0"/>
                <w:sz w:val="20"/>
                <w:szCs w:val="20"/>
              </w:rPr>
              <w:footnoteReference w:id="7"/>
            </w:r>
          </w:p>
        </w:tc>
      </w:tr>
      <w:tr w:rsidR="00F7726F" w:rsidRPr="004224C4" w14:paraId="254DB320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72BF" w14:textId="77777777" w:rsidR="00F7726F" w:rsidRPr="004224C4" w:rsidRDefault="00F7726F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EB0" w14:textId="5216686B" w:rsidR="00F7726F" w:rsidRPr="004224C4" w:rsidRDefault="00F7726F" w:rsidP="00C8682F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Gwarancja powyżej 12 miesięcy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:</w:t>
            </w:r>
          </w:p>
          <w:p w14:paraId="0EECC5F5" w14:textId="58888C23" w:rsidR="00F7726F" w:rsidRPr="004224C4" w:rsidRDefault="00F7726F" w:rsidP="00C8682F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od 48 miesięcy –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0 pkt </w:t>
            </w:r>
          </w:p>
          <w:p w14:paraId="2C7310C3" w14:textId="77F28A9D" w:rsidR="00F7726F" w:rsidRPr="004224C4" w:rsidRDefault="00F7726F" w:rsidP="00C8682F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od 36 do mniej niż 48 miesięcy – 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pkt</w:t>
            </w:r>
          </w:p>
          <w:p w14:paraId="5556CAA0" w14:textId="16D4F990" w:rsidR="00F7726F" w:rsidRPr="004224C4" w:rsidRDefault="00F7726F" w:rsidP="00C8682F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od 24 do mniej niż 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6 miesięcy – 1</w:t>
            </w:r>
            <w:r w:rsidR="00E320F1"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pkt</w:t>
            </w:r>
          </w:p>
          <w:p w14:paraId="7DA84865" w14:textId="77777777" w:rsidR="00F7726F" w:rsidRPr="004224C4" w:rsidRDefault="00F7726F" w:rsidP="00C8682F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od 12 do mniej niż 24 miesięcy – 0 pkt</w:t>
            </w:r>
          </w:p>
          <w:p w14:paraId="3BEE3697" w14:textId="77777777" w:rsidR="00F7726F" w:rsidRPr="004224C4" w:rsidRDefault="00F7726F" w:rsidP="00C8682F">
            <w:pPr>
              <w:widowControl/>
              <w:suppressAutoHyphens w:val="0"/>
              <w:jc w:val="both"/>
              <w:textAlignment w:val="baseline"/>
              <w:rPr>
                <w:rFonts w:ascii="Arial" w:eastAsia="Times New Roman" w:hAnsi="Arial" w:cstheme="minorHAnsi"/>
                <w:kern w:val="0"/>
                <w:sz w:val="20"/>
                <w:szCs w:val="20"/>
              </w:rPr>
            </w:pPr>
            <w:r w:rsidRPr="004224C4">
              <w:rPr>
                <w:rFonts w:ascii="Arial" w:hAnsi="Arial" w:cstheme="minorHAnsi"/>
                <w:kern w:val="0"/>
                <w:sz w:val="20"/>
                <w:szCs w:val="20"/>
              </w:rPr>
              <w:t xml:space="preserve">Zamawiający będzie liczył jedynie pełne miesiące.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07E9" w14:textId="302F9F53" w:rsidR="00F7726F" w:rsidRPr="004224C4" w:rsidRDefault="00E320F1" w:rsidP="00C8682F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7726F" w:rsidRPr="004224C4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534D" w14:textId="77777777" w:rsidR="00F7726F" w:rsidRPr="004224C4" w:rsidRDefault="00F7726F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F7726F" w:rsidRPr="004224C4" w14:paraId="2140ACA4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99BC" w14:textId="77777777" w:rsidR="00F7726F" w:rsidRPr="004224C4" w:rsidRDefault="00F7726F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833C" w14:textId="77777777" w:rsidR="00F7726F" w:rsidRPr="004224C4" w:rsidRDefault="00F7726F" w:rsidP="00C8682F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Klasa energetyczna </w:t>
            </w:r>
          </w:p>
          <w:p w14:paraId="2B3A68A5" w14:textId="4B154F4D" w:rsidR="00F7726F" w:rsidRPr="004224C4" w:rsidRDefault="00F7726F" w:rsidP="00C8682F">
            <w:pPr>
              <w:widowControl/>
              <w:suppressAutoHyphens w:val="0"/>
              <w:jc w:val="both"/>
              <w:textAlignment w:val="baseline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</w:rPr>
            </w:pP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przyzna </w:t>
            </w:r>
            <w:r w:rsidR="00E320F1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0 pkt w kryterium ofercie o najwyższej klasie energetycznej, każda kolejna oferta otrzyma o </w:t>
            </w:r>
            <w:r w:rsidR="00E320F1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 mniej.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3F3B" w14:textId="7E13E5F6" w:rsidR="00F7726F" w:rsidRPr="004224C4" w:rsidRDefault="00E320F1" w:rsidP="00C8682F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7726F" w:rsidRPr="004224C4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AA9A" w14:textId="77777777" w:rsidR="00F7726F" w:rsidRPr="004224C4" w:rsidRDefault="00F7726F" w:rsidP="00C8682F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</w:tbl>
    <w:p w14:paraId="492BC91F" w14:textId="77777777" w:rsidR="00F7726F" w:rsidRPr="004224C4" w:rsidRDefault="00F7726F" w:rsidP="00F7726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2FCF9749" w14:textId="77777777" w:rsidR="00F7726F" w:rsidRPr="004224C4" w:rsidRDefault="00F7726F" w:rsidP="00F7726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49EB8A02" w14:textId="77777777" w:rsidR="00F7726F" w:rsidRPr="004224C4" w:rsidRDefault="00F7726F" w:rsidP="00F7726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6C1A5B4C" w14:textId="77777777" w:rsidR="00F7726F" w:rsidRPr="00BC18F7" w:rsidRDefault="00F7726F" w:rsidP="00F7726F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4A2D5404" w14:textId="77777777" w:rsidR="00F7726F" w:rsidRPr="00BC18F7" w:rsidRDefault="00F7726F" w:rsidP="00F7726F">
      <w:pPr>
        <w:spacing w:line="276" w:lineRule="auto"/>
        <w:ind w:left="5760" w:firstLine="720"/>
        <w:rPr>
          <w:rFonts w:ascii="Arial" w:hAnsi="Arial" w:cs="Arial"/>
          <w:kern w:val="0"/>
          <w:sz w:val="22"/>
          <w:szCs w:val="22"/>
        </w:rPr>
      </w:pPr>
      <w:r w:rsidRPr="00BC18F7">
        <w:rPr>
          <w:rFonts w:ascii="Arial" w:hAnsi="Arial" w:cs="Arial"/>
          <w:kern w:val="0"/>
          <w:sz w:val="22"/>
          <w:szCs w:val="22"/>
        </w:rPr>
        <w:t>/data i podpis Wykonawcy/</w:t>
      </w:r>
    </w:p>
    <w:p w14:paraId="6AFEE3EA" w14:textId="47FCFC63" w:rsidR="00F7726F" w:rsidRDefault="00F7726F" w:rsidP="00F7726F">
      <w:pPr>
        <w:widowControl/>
        <w:suppressAutoHyphens w:val="0"/>
        <w:spacing w:after="160" w:line="259" w:lineRule="auto"/>
      </w:pPr>
      <w:r w:rsidRPr="00BC18F7">
        <w:br w:type="page"/>
      </w:r>
    </w:p>
    <w:p w14:paraId="140D5AB0" w14:textId="77777777" w:rsidR="00270EE1" w:rsidRPr="009F72D3" w:rsidRDefault="00270EE1" w:rsidP="00270EE1">
      <w:pPr>
        <w:spacing w:before="24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F72D3">
        <w:rPr>
          <w:rFonts w:ascii="Arial" w:hAnsi="Arial" w:cs="Arial"/>
          <w:b/>
          <w:sz w:val="28"/>
          <w:szCs w:val="28"/>
        </w:rPr>
        <w:lastRenderedPageBreak/>
        <w:t>KARTA PARAMETRÓW TECHNICZNYCH (PUNKTOWANYCH)</w:t>
      </w:r>
    </w:p>
    <w:p w14:paraId="5F5CBB12" w14:textId="047998B8" w:rsidR="00270EE1" w:rsidRPr="006A0EB6" w:rsidRDefault="00270EE1" w:rsidP="00270EE1">
      <w:pPr>
        <w:spacing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F72D3">
        <w:rPr>
          <w:rFonts w:ascii="Arial" w:hAnsi="Arial" w:cs="Arial"/>
          <w:b/>
          <w:sz w:val="28"/>
          <w:szCs w:val="28"/>
        </w:rPr>
        <w:t>pakiet (część) nr I</w:t>
      </w:r>
      <w:r>
        <w:rPr>
          <w:rFonts w:ascii="Arial" w:hAnsi="Arial" w:cs="Arial"/>
          <w:b/>
          <w:sz w:val="28"/>
          <w:szCs w:val="28"/>
        </w:rPr>
        <w:t>V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285"/>
        <w:gridCol w:w="2132"/>
        <w:gridCol w:w="2268"/>
      </w:tblGrid>
      <w:tr w:rsidR="00270EE1" w:rsidRPr="004224C4" w14:paraId="58247F0C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819708" w14:textId="77777777" w:rsidR="00270EE1" w:rsidRPr="004224C4" w:rsidRDefault="00270EE1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8BBA31" w14:textId="77777777" w:rsidR="00270EE1" w:rsidRPr="004224C4" w:rsidRDefault="00270EE1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Parametr techniczny</w:t>
            </w:r>
            <w:r w:rsidRPr="004224C4">
              <w:rPr>
                <w:rStyle w:val="Odwoanieprzypisudolnego"/>
                <w:rFonts w:ascii="Arial" w:hAnsi="Arial" w:cs="Arial"/>
                <w:b/>
                <w:kern w:val="0"/>
                <w:sz w:val="20"/>
                <w:szCs w:val="20"/>
              </w:rPr>
              <w:footnoteReference w:id="8"/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72AAB1" w14:textId="77777777" w:rsidR="00270EE1" w:rsidRPr="004224C4" w:rsidRDefault="00270EE1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Waga [pkt]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0B0752" w14:textId="77777777" w:rsidR="00270EE1" w:rsidRPr="004224C4" w:rsidRDefault="00270EE1" w:rsidP="00C8682F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Parametry oferowanego urządzenia</w:t>
            </w:r>
            <w:r w:rsidRPr="004224C4">
              <w:rPr>
                <w:rStyle w:val="Odwoanieprzypisudolnego"/>
                <w:rFonts w:ascii="Arial" w:hAnsi="Arial" w:cs="Arial"/>
                <w:b/>
                <w:kern w:val="0"/>
                <w:sz w:val="20"/>
                <w:szCs w:val="20"/>
              </w:rPr>
              <w:footnoteReference w:id="9"/>
            </w:r>
          </w:p>
        </w:tc>
      </w:tr>
      <w:tr w:rsidR="00166434" w:rsidRPr="004224C4" w14:paraId="5FABF6F8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DA49" w14:textId="77777777" w:rsidR="00166434" w:rsidRPr="004224C4" w:rsidRDefault="00166434" w:rsidP="00166434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3351" w14:textId="77777777" w:rsidR="00166434" w:rsidRPr="004224C4" w:rsidRDefault="00166434" w:rsidP="00166434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Gwarancja powyżej 12 miesięcy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:</w:t>
            </w:r>
          </w:p>
          <w:p w14:paraId="4F937E1F" w14:textId="77777777" w:rsidR="00166434" w:rsidRPr="004224C4" w:rsidRDefault="00166434" w:rsidP="00166434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od 48 miesięcy –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0 pkt </w:t>
            </w:r>
          </w:p>
          <w:p w14:paraId="685A40FA" w14:textId="77777777" w:rsidR="00166434" w:rsidRPr="004224C4" w:rsidRDefault="00166434" w:rsidP="00166434">
            <w:pPr>
              <w:spacing w:line="256" w:lineRule="auto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od 36 do mniej niż 48 miesięcy –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pkt</w:t>
            </w:r>
          </w:p>
          <w:p w14:paraId="697BAF3A" w14:textId="77777777" w:rsidR="00166434" w:rsidRPr="004224C4" w:rsidRDefault="00166434" w:rsidP="00166434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od 24 do mniej niż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6 miesięcy – 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 xml:space="preserve"> pkt</w:t>
            </w:r>
          </w:p>
          <w:p w14:paraId="48FE404D" w14:textId="77777777" w:rsidR="00166434" w:rsidRPr="004224C4" w:rsidRDefault="00166434" w:rsidP="00166434">
            <w:pPr>
              <w:widowControl/>
              <w:suppressAutoHyphens w:val="0"/>
              <w:spacing w:line="256" w:lineRule="auto"/>
              <w:jc w:val="both"/>
              <w:textAlignment w:val="baseline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kern w:val="0"/>
                <w:sz w:val="20"/>
                <w:szCs w:val="20"/>
              </w:rPr>
              <w:t>od 12 do mniej niż 24 miesięcy – 0 pkt</w:t>
            </w:r>
          </w:p>
          <w:p w14:paraId="50744171" w14:textId="5CF5A9F4" w:rsidR="00166434" w:rsidRPr="004224C4" w:rsidRDefault="00166434" w:rsidP="00166434">
            <w:pPr>
              <w:widowControl/>
              <w:suppressAutoHyphens w:val="0"/>
              <w:jc w:val="both"/>
              <w:textAlignment w:val="baseline"/>
              <w:rPr>
                <w:rFonts w:ascii="Arial" w:eastAsia="Times New Roman" w:hAnsi="Arial" w:cstheme="minorHAnsi"/>
                <w:kern w:val="0"/>
                <w:sz w:val="20"/>
                <w:szCs w:val="20"/>
              </w:rPr>
            </w:pPr>
            <w:r w:rsidRPr="004224C4">
              <w:rPr>
                <w:rFonts w:ascii="Arial" w:hAnsi="Arial" w:cstheme="minorHAnsi"/>
                <w:kern w:val="0"/>
                <w:sz w:val="20"/>
                <w:szCs w:val="20"/>
              </w:rPr>
              <w:t xml:space="preserve">Zamawiający będzie liczył jedynie pełne miesiące.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6E0F" w14:textId="4760A638" w:rsidR="00166434" w:rsidRPr="004224C4" w:rsidRDefault="00166434" w:rsidP="00166434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4224C4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FF67" w14:textId="77777777" w:rsidR="00166434" w:rsidRPr="004224C4" w:rsidRDefault="00166434" w:rsidP="00166434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  <w:tr w:rsidR="00166434" w:rsidRPr="004224C4" w14:paraId="4A7410DA" w14:textId="77777777" w:rsidTr="00C8682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7F27" w14:textId="77777777" w:rsidR="00166434" w:rsidRPr="004224C4" w:rsidRDefault="00166434" w:rsidP="00166434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224C4">
              <w:rPr>
                <w:rFonts w:ascii="Arial" w:hAnsi="Arial" w:cs="Arial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B7C4" w14:textId="77777777" w:rsidR="00166434" w:rsidRPr="004224C4" w:rsidRDefault="00166434" w:rsidP="00166434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Klasa energetyczna </w:t>
            </w:r>
          </w:p>
          <w:p w14:paraId="2F2335E3" w14:textId="2932CAE6" w:rsidR="00166434" w:rsidRPr="004224C4" w:rsidRDefault="00166434" w:rsidP="00166434">
            <w:pPr>
              <w:widowControl/>
              <w:suppressAutoHyphens w:val="0"/>
              <w:jc w:val="both"/>
              <w:textAlignment w:val="baseline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</w:rPr>
            </w:pP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przyzna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0 pkt w kryterium ofercie o najwyższej klasie energetycznej, każda kolejna oferta otrzyma 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  <w:r w:rsidRPr="004224C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 mniej.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0C58" w14:textId="0AA9312B" w:rsidR="00166434" w:rsidRPr="004224C4" w:rsidRDefault="00166434" w:rsidP="00166434">
            <w:pPr>
              <w:tabs>
                <w:tab w:val="left" w:pos="-4678"/>
              </w:tabs>
              <w:jc w:val="center"/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4224C4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85B9" w14:textId="77777777" w:rsidR="00166434" w:rsidRPr="004224C4" w:rsidRDefault="00166434" w:rsidP="00166434">
            <w:pPr>
              <w:spacing w:before="60" w:after="6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</w:tbl>
    <w:p w14:paraId="61B764C4" w14:textId="77777777" w:rsidR="00270EE1" w:rsidRPr="004224C4" w:rsidRDefault="00270EE1" w:rsidP="00270EE1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53A1B0C8" w14:textId="77777777" w:rsidR="00270EE1" w:rsidRPr="004224C4" w:rsidRDefault="00270EE1" w:rsidP="00270EE1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7D07D2FA" w14:textId="77777777" w:rsidR="00270EE1" w:rsidRPr="004224C4" w:rsidRDefault="00270EE1" w:rsidP="00270EE1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3035B75C" w14:textId="77777777" w:rsidR="00270EE1" w:rsidRPr="00BC18F7" w:rsidRDefault="00270EE1" w:rsidP="00270EE1">
      <w:pPr>
        <w:spacing w:before="60" w:after="60" w:line="276" w:lineRule="auto"/>
        <w:rPr>
          <w:rFonts w:ascii="Arial" w:hAnsi="Arial" w:cs="Arial"/>
          <w:b/>
          <w:kern w:val="0"/>
          <w:sz w:val="22"/>
          <w:szCs w:val="22"/>
        </w:rPr>
      </w:pPr>
    </w:p>
    <w:p w14:paraId="17C805B0" w14:textId="77777777" w:rsidR="00270EE1" w:rsidRPr="00BC18F7" w:rsidRDefault="00270EE1" w:rsidP="00270EE1">
      <w:pPr>
        <w:spacing w:line="276" w:lineRule="auto"/>
        <w:ind w:left="5760" w:firstLine="720"/>
        <w:rPr>
          <w:rFonts w:ascii="Arial" w:hAnsi="Arial" w:cs="Arial"/>
          <w:kern w:val="0"/>
          <w:sz w:val="22"/>
          <w:szCs w:val="22"/>
        </w:rPr>
      </w:pPr>
      <w:r w:rsidRPr="00BC18F7">
        <w:rPr>
          <w:rFonts w:ascii="Arial" w:hAnsi="Arial" w:cs="Arial"/>
          <w:kern w:val="0"/>
          <w:sz w:val="22"/>
          <w:szCs w:val="22"/>
        </w:rPr>
        <w:t>/data i podpis Wykonawcy/</w:t>
      </w:r>
    </w:p>
    <w:p w14:paraId="6F8EEC6E" w14:textId="45562634" w:rsidR="00270EE1" w:rsidRDefault="00270EE1" w:rsidP="00270EE1">
      <w:pPr>
        <w:widowControl/>
        <w:suppressAutoHyphens w:val="0"/>
        <w:spacing w:after="160" w:line="259" w:lineRule="auto"/>
      </w:pPr>
    </w:p>
    <w:sectPr w:rsidR="00270EE1" w:rsidSect="00EE219C">
      <w:headerReference w:type="default" r:id="rId8"/>
      <w:footerReference w:type="default" r:id="rId9"/>
      <w:pgSz w:w="11906" w:h="16838"/>
      <w:pgMar w:top="1843" w:right="707" w:bottom="2410" w:left="851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DC88B" w14:textId="77777777" w:rsidR="00217CED" w:rsidRDefault="00217CED" w:rsidP="006D0C00">
      <w:r>
        <w:separator/>
      </w:r>
    </w:p>
  </w:endnote>
  <w:endnote w:type="continuationSeparator" w:id="0">
    <w:p w14:paraId="555304B5" w14:textId="77777777" w:rsidR="00217CED" w:rsidRDefault="00217CED" w:rsidP="006D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tima">
    <w:altName w:val="Cambria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6230665"/>
      <w:docPartObj>
        <w:docPartGallery w:val="Page Numbers (Bottom of Page)"/>
        <w:docPartUnique/>
      </w:docPartObj>
    </w:sdtPr>
    <w:sdtContent>
      <w:p w14:paraId="2D2500F0" w14:textId="0EFE0F4D" w:rsidR="00AD2783" w:rsidRDefault="00AD2783">
        <w:pPr>
          <w:pStyle w:val="Stopka"/>
          <w:jc w:val="right"/>
        </w:pPr>
        <w:r w:rsidRPr="00AD2783">
          <w:rPr>
            <w:rFonts w:ascii="Arial" w:hAnsi="Arial" w:cs="Arial"/>
            <w:sz w:val="22"/>
            <w:szCs w:val="22"/>
          </w:rPr>
          <w:fldChar w:fldCharType="begin"/>
        </w:r>
        <w:r w:rsidRPr="00AD2783">
          <w:rPr>
            <w:rFonts w:ascii="Arial" w:hAnsi="Arial" w:cs="Arial"/>
            <w:sz w:val="22"/>
            <w:szCs w:val="22"/>
          </w:rPr>
          <w:instrText>PAGE   \* MERGEFORMAT</w:instrText>
        </w:r>
        <w:r w:rsidRPr="00AD2783">
          <w:rPr>
            <w:rFonts w:ascii="Arial" w:hAnsi="Arial" w:cs="Arial"/>
            <w:sz w:val="22"/>
            <w:szCs w:val="22"/>
          </w:rPr>
          <w:fldChar w:fldCharType="separate"/>
        </w:r>
        <w:r w:rsidRPr="00AD2783">
          <w:rPr>
            <w:rFonts w:ascii="Arial" w:hAnsi="Arial" w:cs="Arial"/>
            <w:sz w:val="22"/>
            <w:szCs w:val="22"/>
          </w:rPr>
          <w:t>2</w:t>
        </w:r>
        <w:r w:rsidRPr="00AD2783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545E7D8" w14:textId="77777777" w:rsidR="00AB3478" w:rsidRDefault="00AB34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FF600" w14:textId="77777777" w:rsidR="00217CED" w:rsidRDefault="00217CED" w:rsidP="006D0C00">
      <w:r>
        <w:separator/>
      </w:r>
    </w:p>
  </w:footnote>
  <w:footnote w:type="continuationSeparator" w:id="0">
    <w:p w14:paraId="7C23E3BE" w14:textId="77777777" w:rsidR="00217CED" w:rsidRDefault="00217CED" w:rsidP="006D0C00">
      <w:r>
        <w:continuationSeparator/>
      </w:r>
    </w:p>
  </w:footnote>
  <w:footnote w:id="1">
    <w:p w14:paraId="143D038E" w14:textId="77777777" w:rsidR="00D831A9" w:rsidRDefault="00D831A9" w:rsidP="00D831A9">
      <w:pPr>
        <w:pStyle w:val="Tekstprzypisudolnego"/>
        <w:jc w:val="both"/>
        <w:rPr>
          <w:rFonts w:ascii="Arial" w:hAnsi="Arial" w:cs="Arial"/>
          <w:i/>
          <w:iCs/>
          <w:sz w:val="18"/>
        </w:rPr>
      </w:pPr>
      <w:r>
        <w:rPr>
          <w:rStyle w:val="Odwoanieprzypisudolnego"/>
          <w:rFonts w:ascii="Arial" w:hAnsi="Arial" w:cs="Arial"/>
          <w:i/>
          <w:iCs/>
          <w:sz w:val="18"/>
        </w:rPr>
        <w:footnoteRef/>
      </w:r>
      <w:r>
        <w:rPr>
          <w:rFonts w:ascii="Arial" w:hAnsi="Arial" w:cs="Arial"/>
          <w:i/>
          <w:iCs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może wykreślić samodzielnie lub Zamawiający wykreśli treść oświadczenia.</w:t>
      </w:r>
    </w:p>
  </w:footnote>
  <w:footnote w:id="2">
    <w:p w14:paraId="2B639C29" w14:textId="3A96CCEB" w:rsidR="006A0EB6" w:rsidRDefault="006A0E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B6">
        <w:rPr>
          <w:rFonts w:asciiTheme="minorHAnsi" w:eastAsia="Times New Roman" w:hAnsiTheme="minorHAnsi" w:cstheme="minorHAnsi"/>
          <w:i/>
          <w:iCs/>
          <w:sz w:val="18"/>
        </w:rPr>
        <w:t>Parametry</w:t>
      </w:r>
      <w:r w:rsidRPr="00F24729">
        <w:rPr>
          <w:rFonts w:ascii="Arial" w:eastAsia="Times New Roman" w:hAnsi="Arial" w:cs="Arial"/>
          <w:i/>
          <w:iCs/>
          <w:sz w:val="18"/>
        </w:rPr>
        <w:t xml:space="preserve"> potwierdza załączona karta katalogowa, specyfikacja techniczna lub inny równoważny dokument</w:t>
      </w:r>
      <w:r>
        <w:rPr>
          <w:rFonts w:ascii="Arial" w:eastAsia="Times New Roman" w:hAnsi="Arial" w:cs="Arial"/>
          <w:i/>
          <w:iCs/>
          <w:sz w:val="18"/>
        </w:rPr>
        <w:t>.</w:t>
      </w:r>
    </w:p>
  </w:footnote>
  <w:footnote w:id="3">
    <w:p w14:paraId="42F1322A" w14:textId="46FF163E" w:rsidR="006A0EB6" w:rsidRDefault="006A0E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Cs/>
          <w:i/>
          <w:iCs/>
          <w:kern w:val="0"/>
          <w:sz w:val="18"/>
        </w:rPr>
        <w:t>P</w:t>
      </w:r>
      <w:r w:rsidRPr="00D62F61">
        <w:rPr>
          <w:rFonts w:ascii="Arial" w:hAnsi="Arial" w:cs="Arial"/>
          <w:bCs/>
          <w:i/>
          <w:iCs/>
          <w:kern w:val="0"/>
          <w:sz w:val="18"/>
        </w:rPr>
        <w:t>roszę podać parametry oferowanych urządzeń.</w:t>
      </w:r>
      <w:r w:rsidRPr="00D62F61">
        <w:rPr>
          <w:rFonts w:ascii="Arial" w:hAnsi="Arial" w:cs="Arial"/>
          <w:b/>
          <w:i/>
          <w:iCs/>
          <w:kern w:val="0"/>
          <w:sz w:val="18"/>
        </w:rPr>
        <w:t xml:space="preserve"> </w:t>
      </w:r>
      <w:r w:rsidRPr="00D62F61">
        <w:rPr>
          <w:rFonts w:ascii="Arial" w:hAnsi="Arial" w:cs="Arial"/>
          <w:i/>
          <w:iCs/>
          <w:kern w:val="0"/>
          <w:sz w:val="18"/>
          <w:lang w:eastAsia="en-US"/>
        </w:rPr>
        <w:t>Za spełnienie każdego z parametrów dodatkowych Zamawiający przyzna punkty jak określono w kolumnie Waga [pkt]. Punkty sumuje się.</w:t>
      </w:r>
    </w:p>
  </w:footnote>
  <w:footnote w:id="4">
    <w:p w14:paraId="26481D43" w14:textId="77777777" w:rsidR="00BC18F7" w:rsidRDefault="00BC18F7" w:rsidP="00BC18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B6">
        <w:rPr>
          <w:rFonts w:asciiTheme="minorHAnsi" w:eastAsia="Times New Roman" w:hAnsiTheme="minorHAnsi" w:cstheme="minorHAnsi"/>
          <w:i/>
          <w:iCs/>
          <w:sz w:val="18"/>
        </w:rPr>
        <w:t>Parametry</w:t>
      </w:r>
      <w:r w:rsidRPr="00F24729">
        <w:rPr>
          <w:rFonts w:ascii="Arial" w:eastAsia="Times New Roman" w:hAnsi="Arial" w:cs="Arial"/>
          <w:i/>
          <w:iCs/>
          <w:sz w:val="18"/>
        </w:rPr>
        <w:t xml:space="preserve"> potwierdza załączona karta katalogowa, specyfikacja techniczna lub inny równoważny dokument</w:t>
      </w:r>
      <w:r>
        <w:rPr>
          <w:rFonts w:ascii="Arial" w:eastAsia="Times New Roman" w:hAnsi="Arial" w:cs="Arial"/>
          <w:i/>
          <w:iCs/>
          <w:sz w:val="18"/>
        </w:rPr>
        <w:t>.</w:t>
      </w:r>
    </w:p>
  </w:footnote>
  <w:footnote w:id="5">
    <w:p w14:paraId="379751E8" w14:textId="77777777" w:rsidR="00BC18F7" w:rsidRDefault="00BC18F7" w:rsidP="00BC18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Cs/>
          <w:i/>
          <w:iCs/>
          <w:kern w:val="0"/>
          <w:sz w:val="18"/>
        </w:rPr>
        <w:t>P</w:t>
      </w:r>
      <w:r w:rsidRPr="00D62F61">
        <w:rPr>
          <w:rFonts w:ascii="Arial" w:hAnsi="Arial" w:cs="Arial"/>
          <w:bCs/>
          <w:i/>
          <w:iCs/>
          <w:kern w:val="0"/>
          <w:sz w:val="18"/>
        </w:rPr>
        <w:t>roszę podać parametry oferowanych urządzeń.</w:t>
      </w:r>
      <w:r w:rsidRPr="00D62F61">
        <w:rPr>
          <w:rFonts w:ascii="Arial" w:hAnsi="Arial" w:cs="Arial"/>
          <w:b/>
          <w:i/>
          <w:iCs/>
          <w:kern w:val="0"/>
          <w:sz w:val="18"/>
        </w:rPr>
        <w:t xml:space="preserve"> </w:t>
      </w:r>
      <w:r w:rsidRPr="00D62F61">
        <w:rPr>
          <w:rFonts w:ascii="Arial" w:hAnsi="Arial" w:cs="Arial"/>
          <w:i/>
          <w:iCs/>
          <w:kern w:val="0"/>
          <w:sz w:val="18"/>
          <w:lang w:eastAsia="en-US"/>
        </w:rPr>
        <w:t>Za spełnienie każdego z parametrów dodatkowych Zamawiający przyzna punkty jak określono w kolumnie Waga [pkt]. Punkty sumuje się.</w:t>
      </w:r>
    </w:p>
  </w:footnote>
  <w:footnote w:id="6">
    <w:p w14:paraId="4F6B4120" w14:textId="77777777" w:rsidR="00F7726F" w:rsidRDefault="00F7726F" w:rsidP="00F772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B6">
        <w:rPr>
          <w:rFonts w:asciiTheme="minorHAnsi" w:eastAsia="Times New Roman" w:hAnsiTheme="minorHAnsi" w:cstheme="minorHAnsi"/>
          <w:i/>
          <w:iCs/>
          <w:sz w:val="18"/>
        </w:rPr>
        <w:t>Parametry</w:t>
      </w:r>
      <w:r w:rsidRPr="00F24729">
        <w:rPr>
          <w:rFonts w:ascii="Arial" w:eastAsia="Times New Roman" w:hAnsi="Arial" w:cs="Arial"/>
          <w:i/>
          <w:iCs/>
          <w:sz w:val="18"/>
        </w:rPr>
        <w:t xml:space="preserve"> potwierdza załączona karta katalogowa, specyfikacja techniczna lub inny równoważny dokument</w:t>
      </w:r>
      <w:r>
        <w:rPr>
          <w:rFonts w:ascii="Arial" w:eastAsia="Times New Roman" w:hAnsi="Arial" w:cs="Arial"/>
          <w:i/>
          <w:iCs/>
          <w:sz w:val="18"/>
        </w:rPr>
        <w:t>.</w:t>
      </w:r>
    </w:p>
  </w:footnote>
  <w:footnote w:id="7">
    <w:p w14:paraId="60AE3653" w14:textId="77777777" w:rsidR="00F7726F" w:rsidRDefault="00F7726F" w:rsidP="00F772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Cs/>
          <w:i/>
          <w:iCs/>
          <w:kern w:val="0"/>
          <w:sz w:val="18"/>
        </w:rPr>
        <w:t>P</w:t>
      </w:r>
      <w:r w:rsidRPr="00D62F61">
        <w:rPr>
          <w:rFonts w:ascii="Arial" w:hAnsi="Arial" w:cs="Arial"/>
          <w:bCs/>
          <w:i/>
          <w:iCs/>
          <w:kern w:val="0"/>
          <w:sz w:val="18"/>
        </w:rPr>
        <w:t>roszę podać parametry oferowanych urządzeń.</w:t>
      </w:r>
      <w:r w:rsidRPr="00D62F61">
        <w:rPr>
          <w:rFonts w:ascii="Arial" w:hAnsi="Arial" w:cs="Arial"/>
          <w:b/>
          <w:i/>
          <w:iCs/>
          <w:kern w:val="0"/>
          <w:sz w:val="18"/>
        </w:rPr>
        <w:t xml:space="preserve"> </w:t>
      </w:r>
      <w:r w:rsidRPr="00D62F61">
        <w:rPr>
          <w:rFonts w:ascii="Arial" w:hAnsi="Arial" w:cs="Arial"/>
          <w:i/>
          <w:iCs/>
          <w:kern w:val="0"/>
          <w:sz w:val="18"/>
          <w:lang w:eastAsia="en-US"/>
        </w:rPr>
        <w:t>Za spełnienie każdego z parametrów dodatkowych Zamawiający przyzna punkty jak określono w kolumnie Waga [pkt]. Punkty sumuje się.</w:t>
      </w:r>
    </w:p>
  </w:footnote>
  <w:footnote w:id="8">
    <w:p w14:paraId="59111A57" w14:textId="77777777" w:rsidR="00270EE1" w:rsidRDefault="00270EE1" w:rsidP="00270EE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B6">
        <w:rPr>
          <w:rFonts w:asciiTheme="minorHAnsi" w:eastAsia="Times New Roman" w:hAnsiTheme="minorHAnsi" w:cstheme="minorHAnsi"/>
          <w:i/>
          <w:iCs/>
          <w:sz w:val="18"/>
        </w:rPr>
        <w:t>Parametry</w:t>
      </w:r>
      <w:r w:rsidRPr="00F24729">
        <w:rPr>
          <w:rFonts w:ascii="Arial" w:eastAsia="Times New Roman" w:hAnsi="Arial" w:cs="Arial"/>
          <w:i/>
          <w:iCs/>
          <w:sz w:val="18"/>
        </w:rPr>
        <w:t xml:space="preserve"> potwierdza załączona karta katalogowa, specyfikacja techniczna lub inny równoważny dokument</w:t>
      </w:r>
      <w:r>
        <w:rPr>
          <w:rFonts w:ascii="Arial" w:eastAsia="Times New Roman" w:hAnsi="Arial" w:cs="Arial"/>
          <w:i/>
          <w:iCs/>
          <w:sz w:val="18"/>
        </w:rPr>
        <w:t>.</w:t>
      </w:r>
    </w:p>
  </w:footnote>
  <w:footnote w:id="9">
    <w:p w14:paraId="002C687B" w14:textId="77777777" w:rsidR="00270EE1" w:rsidRDefault="00270EE1" w:rsidP="00270EE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Cs/>
          <w:i/>
          <w:iCs/>
          <w:kern w:val="0"/>
          <w:sz w:val="18"/>
        </w:rPr>
        <w:t>P</w:t>
      </w:r>
      <w:r w:rsidRPr="00D62F61">
        <w:rPr>
          <w:rFonts w:ascii="Arial" w:hAnsi="Arial" w:cs="Arial"/>
          <w:bCs/>
          <w:i/>
          <w:iCs/>
          <w:kern w:val="0"/>
          <w:sz w:val="18"/>
        </w:rPr>
        <w:t>roszę podać parametry oferowanych urządzeń.</w:t>
      </w:r>
      <w:r w:rsidRPr="00D62F61">
        <w:rPr>
          <w:rFonts w:ascii="Arial" w:hAnsi="Arial" w:cs="Arial"/>
          <w:b/>
          <w:i/>
          <w:iCs/>
          <w:kern w:val="0"/>
          <w:sz w:val="18"/>
        </w:rPr>
        <w:t xml:space="preserve"> </w:t>
      </w:r>
      <w:r w:rsidRPr="00D62F61">
        <w:rPr>
          <w:rFonts w:ascii="Arial" w:hAnsi="Arial" w:cs="Arial"/>
          <w:i/>
          <w:iCs/>
          <w:kern w:val="0"/>
          <w:sz w:val="18"/>
          <w:lang w:eastAsia="en-US"/>
        </w:rPr>
        <w:t>Za spełnienie każdego z parametrów dodatkowych Zamawiający przyzna punkty jak określono w kolumnie Waga [pkt]. Punkty sumuje się.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CDAD" w14:textId="77777777" w:rsidR="006D0C00" w:rsidRDefault="00146812" w:rsidP="00D5470D">
    <w:pPr>
      <w:pStyle w:val="Nagwek1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3B6CAE" wp14:editId="03C5448D">
          <wp:simplePos x="0" y="0"/>
          <wp:positionH relativeFrom="margin">
            <wp:posOffset>-530860</wp:posOffset>
          </wp:positionH>
          <wp:positionV relativeFrom="paragraph">
            <wp:posOffset>-449580</wp:posOffset>
          </wp:positionV>
          <wp:extent cx="7559039" cy="10692384"/>
          <wp:effectExtent l="0" t="0" r="4445" b="0"/>
          <wp:wrapNone/>
          <wp:docPr id="1232040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5777085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039" cy="10692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D776524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Optima" w:hAnsi="Optima" w:cs="Optim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" w:eastAsia="Arial" w:hAnsi="Arial" w:cs="Latha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  <w:rPr>
        <w:rFonts w:ascii="Times New Roman PL" w:hAnsi="Times New Roman PL" w:cs="Times New Roman 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8"/>
    <w:multiLevelType w:val="singleLevel"/>
    <w:tmpl w:val="27C2BB1A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b w:val="0"/>
        <w:strike w:val="0"/>
        <w:dstrike w:val="0"/>
        <w:kern w:val="22"/>
        <w:sz w:val="22"/>
        <w:szCs w:val="22"/>
        <w:u w:val="none"/>
        <w:effect w:val="none"/>
      </w:rPr>
    </w:lvl>
  </w:abstractNum>
  <w:abstractNum w:abstractNumId="2" w15:restartNumberingAfterBreak="0">
    <w:nsid w:val="00000009"/>
    <w:multiLevelType w:val="singleLevel"/>
    <w:tmpl w:val="55C6F380"/>
    <w:name w:val="WW8Num9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Arial" w:eastAsia="Arial" w:hAnsi="Arial" w:cs="Arial"/>
        <w:b w:val="0"/>
        <w:kern w:val="22"/>
        <w:sz w:val="22"/>
        <w:szCs w:val="22"/>
      </w:r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224" w:hanging="360"/>
      </w:pPr>
      <w:rPr>
        <w:rFonts w:cs="Symbol"/>
        <w:strike w:val="0"/>
        <w:dstrike w:val="0"/>
        <w:color w:val="000000"/>
        <w:u w:val="none"/>
        <w:effect w:val="none"/>
      </w:r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5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5" w:hanging="180"/>
      </w:pPr>
    </w:lvl>
  </w:abstractNum>
  <w:abstractNum w:abstractNumId="5" w15:restartNumberingAfterBreak="0">
    <w:nsid w:val="00000010"/>
    <w:multiLevelType w:val="multilevel"/>
    <w:tmpl w:val="FE00109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trike w:val="0"/>
        <w:kern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1"/>
    <w:multiLevelType w:val="multilevel"/>
    <w:tmpl w:val="E98658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Symbol"/>
      </w:rPr>
    </w:lvl>
    <w:lvl w:ilvl="3">
      <w:start w:val="1"/>
      <w:numFmt w:val="lowerLetter"/>
      <w:lvlText w:val="%4)"/>
      <w:lvlJc w:val="left"/>
      <w:pPr>
        <w:tabs>
          <w:tab w:val="num" w:pos="-1103"/>
        </w:tabs>
        <w:ind w:left="1777" w:hanging="360"/>
      </w:pPr>
      <w:rPr>
        <w:color w:val="auto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Symbol"/>
      </w:rPr>
    </w:lvl>
  </w:abstractNum>
  <w:abstractNum w:abstractNumId="7" w15:restartNumberingAfterBreak="0">
    <w:nsid w:val="00000013"/>
    <w:multiLevelType w:val="multilevel"/>
    <w:tmpl w:val="BC42ACEC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15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71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9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5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11" w:hanging="180"/>
      </w:p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b w:val="0"/>
        <w:i w:val="0"/>
        <w:color w:val="auto"/>
      </w:rPr>
    </w:lvl>
  </w:abstractNum>
  <w:abstractNum w:abstractNumId="9" w15:restartNumberingAfterBreak="0">
    <w:nsid w:val="00000016"/>
    <w:multiLevelType w:val="singleLevel"/>
    <w:tmpl w:val="56B4ACE6"/>
    <w:name w:val="WW8Num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  <w:b w:val="0"/>
        <w:bCs/>
        <w:sz w:val="22"/>
        <w:szCs w:val="22"/>
      </w:rPr>
    </w:lvl>
  </w:abstractNum>
  <w:abstractNum w:abstractNumId="10" w15:restartNumberingAfterBreak="0">
    <w:nsid w:val="00000017"/>
    <w:multiLevelType w:val="singleLevel"/>
    <w:tmpl w:val="3938A0B4"/>
    <w:name w:val="WW8Num2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Symbol"/>
        <w:strike w:val="0"/>
        <w:dstrike w:val="0"/>
        <w:sz w:val="22"/>
        <w:szCs w:val="22"/>
        <w:u w:val="none"/>
        <w:effect w:val="none"/>
      </w:rPr>
    </w:lvl>
  </w:abstractNum>
  <w:abstractNum w:abstractNumId="11" w15:restartNumberingAfterBreak="0">
    <w:nsid w:val="0000001A"/>
    <w:multiLevelType w:val="multilevel"/>
    <w:tmpl w:val="4C90C12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kern w:val="2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Cambria" w:hAnsi="Arial" w:cs="Arial Unicode MS"/>
        <w:strike w:val="0"/>
        <w:dstrike w:val="0"/>
        <w:kern w:val="2"/>
        <w:sz w:val="22"/>
        <w:szCs w:val="22"/>
        <w:u w:val="none"/>
        <w:effect w:val="none"/>
      </w:rPr>
    </w:lvl>
  </w:abstractNum>
  <w:abstractNum w:abstractNumId="13" w15:restartNumberingAfterBreak="0">
    <w:nsid w:val="0000001F"/>
    <w:multiLevelType w:val="singleLevel"/>
    <w:tmpl w:val="BEC401B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Symbol"/>
        <w:color w:val="auto"/>
        <w:sz w:val="22"/>
        <w:szCs w:val="22"/>
      </w:rPr>
    </w:lvl>
  </w:abstractNum>
  <w:abstractNum w:abstractNumId="14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5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5" w:hanging="180"/>
      </w:pPr>
    </w:lvl>
  </w:abstractNum>
  <w:abstractNum w:abstractNumId="15" w15:restartNumberingAfterBreak="0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Arial" w:eastAsia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6" w15:restartNumberingAfterBreak="0">
    <w:nsid w:val="00000023"/>
    <w:multiLevelType w:val="singleLevel"/>
    <w:tmpl w:val="53FE9670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b w:val="0"/>
        <w:kern w:val="22"/>
        <w:sz w:val="22"/>
        <w:szCs w:val="22"/>
      </w:rPr>
    </w:lvl>
  </w:abstractNum>
  <w:abstractNum w:abstractNumId="17" w15:restartNumberingAfterBreak="0">
    <w:nsid w:val="00000024"/>
    <w:multiLevelType w:val="singleLevel"/>
    <w:tmpl w:val="D4C63DD8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3"/>
      </w:pPr>
      <w:rPr>
        <w:rFonts w:ascii="Arial" w:hAnsi="Arial" w:cs="Arial" w:hint="default"/>
        <w:color w:val="auto"/>
        <w:kern w:val="22"/>
        <w:sz w:val="22"/>
        <w:szCs w:val="22"/>
      </w:rPr>
    </w:lvl>
  </w:abstractNum>
  <w:abstractNum w:abstractNumId="18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9" w15:restartNumberingAfterBreak="0">
    <w:nsid w:val="00000026"/>
    <w:multiLevelType w:val="multilevel"/>
    <w:tmpl w:val="E6B41B28"/>
    <w:name w:val="WW8Num38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64" w:hanging="48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Symbol" w:hAnsi="Symbol" w:cs="Symbol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0" w15:restartNumberingAfterBreak="0">
    <w:nsid w:val="00000028"/>
    <w:multiLevelType w:val="multilevel"/>
    <w:tmpl w:val="CDDC1696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/>
        <w:sz w:val="22"/>
        <w:szCs w:val="22"/>
      </w:rPr>
    </w:lvl>
  </w:abstractNum>
  <w:abstractNum w:abstractNumId="21" w15:restartNumberingAfterBreak="0">
    <w:nsid w:val="00000029"/>
    <w:multiLevelType w:val="multilevel"/>
    <w:tmpl w:val="75B2BCF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 w:val="0"/>
        <w:bCs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22" w15:restartNumberingAfterBreak="0">
    <w:nsid w:val="0000002C"/>
    <w:multiLevelType w:val="singleLevel"/>
    <w:tmpl w:val="9DFAFC0C"/>
    <w:name w:val="WW8Num4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</w:abstractNum>
  <w:abstractNum w:abstractNumId="23" w15:restartNumberingAfterBreak="0">
    <w:nsid w:val="0000002F"/>
    <w:multiLevelType w:val="multilevel"/>
    <w:tmpl w:val="25F45A96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000035"/>
    <w:multiLevelType w:val="multilevel"/>
    <w:tmpl w:val="DC4E2042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Symbol"/>
        <w:b w:val="0"/>
        <w:bCs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kern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6"/>
    <w:multiLevelType w:val="multilevel"/>
    <w:tmpl w:val="AFD64708"/>
    <w:name w:val="WW8Num54"/>
    <w:lvl w:ilvl="0">
      <w:start w:val="1"/>
      <w:numFmt w:val="decimal"/>
      <w:lvlText w:val="%1."/>
      <w:lvlJc w:val="left"/>
      <w:pPr>
        <w:tabs>
          <w:tab w:val="num" w:pos="1213"/>
        </w:tabs>
        <w:ind w:left="1211" w:hanging="360"/>
      </w:pPr>
      <w:rPr>
        <w:rFonts w:cs="Symbol"/>
        <w:b w:val="0"/>
        <w:bCs/>
        <w:color w:val="auto"/>
        <w:kern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000037"/>
    <w:multiLevelType w:val="multilevel"/>
    <w:tmpl w:val="6ABC253C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rFonts w:ascii="Arial" w:hAnsi="Arial" w:cs="Arial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30" w:hanging="360"/>
      </w:pPr>
      <w:rPr>
        <w:rFonts w:ascii="Arial" w:eastAsia="Arial" w:hAnsi="Arial" w:cs="Symbo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150" w:hanging="180"/>
      </w:pPr>
      <w:rPr>
        <w:rFonts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870" w:hanging="360"/>
      </w:pPr>
      <w:rPr>
        <w:rFonts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31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3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470" w:hanging="180"/>
      </w:pPr>
      <w:rPr>
        <w:rFonts w:cs="Symbol"/>
      </w:rPr>
    </w:lvl>
  </w:abstractNum>
  <w:abstractNum w:abstractNumId="27" w15:restartNumberingAfterBreak="0">
    <w:nsid w:val="00000038"/>
    <w:multiLevelType w:val="singleLevel"/>
    <w:tmpl w:val="00000038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224" w:hanging="360"/>
      </w:pPr>
      <w:rPr>
        <w:rFonts w:cs="Symbol"/>
        <w:strike w:val="0"/>
        <w:dstrike w:val="0"/>
        <w:color w:val="000000"/>
        <w:u w:val="none"/>
        <w:effect w:val="none"/>
      </w:rPr>
    </w:lvl>
  </w:abstractNum>
  <w:abstractNum w:abstractNumId="28" w15:restartNumberingAfterBreak="0">
    <w:nsid w:val="00B70903"/>
    <w:multiLevelType w:val="hybridMultilevel"/>
    <w:tmpl w:val="F586B95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15263E9"/>
    <w:multiLevelType w:val="multilevel"/>
    <w:tmpl w:val="0EE493B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4429D1"/>
    <w:multiLevelType w:val="hybridMultilevel"/>
    <w:tmpl w:val="70084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eastAsia="SimSu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25B158F"/>
    <w:multiLevelType w:val="multilevel"/>
    <w:tmpl w:val="08282928"/>
    <w:name w:val="WW8Num4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 w:hint="default"/>
        <w:sz w:val="22"/>
        <w:szCs w:val="22"/>
      </w:rPr>
    </w:lvl>
  </w:abstractNum>
  <w:abstractNum w:abstractNumId="32" w15:restartNumberingAfterBreak="0">
    <w:nsid w:val="041E3287"/>
    <w:multiLevelType w:val="hybridMultilevel"/>
    <w:tmpl w:val="307A0B4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574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75E5D75"/>
    <w:multiLevelType w:val="hybridMultilevel"/>
    <w:tmpl w:val="322870B4"/>
    <w:styleLink w:val="Zaimportowanystyl6"/>
    <w:lvl w:ilvl="0" w:tplc="142C47D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20C9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B3A71F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58A46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E4663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EE96EC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AE044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1C147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EFCF0B4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09397C6C"/>
    <w:multiLevelType w:val="hybridMultilevel"/>
    <w:tmpl w:val="16E6C9F6"/>
    <w:lvl w:ilvl="0" w:tplc="0415001B">
      <w:start w:val="1"/>
      <w:numFmt w:val="decimal"/>
      <w:lvlText w:val="%1)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0415001B">
      <w:start w:val="1"/>
      <w:numFmt w:val="lowerRoman"/>
      <w:lvlText w:val="%3."/>
      <w:lvlJc w:val="right"/>
      <w:pPr>
        <w:ind w:left="4206" w:hanging="180"/>
      </w:pPr>
    </w:lvl>
    <w:lvl w:ilvl="3" w:tplc="0415000F">
      <w:start w:val="1"/>
      <w:numFmt w:val="decimal"/>
      <w:lvlText w:val="%4."/>
      <w:lvlJc w:val="left"/>
      <w:pPr>
        <w:ind w:left="4926" w:hanging="360"/>
      </w:pPr>
    </w:lvl>
    <w:lvl w:ilvl="4" w:tplc="04150019">
      <w:start w:val="1"/>
      <w:numFmt w:val="lowerLetter"/>
      <w:lvlText w:val="%5."/>
      <w:lvlJc w:val="left"/>
      <w:pPr>
        <w:ind w:left="5646" w:hanging="360"/>
      </w:pPr>
    </w:lvl>
    <w:lvl w:ilvl="5" w:tplc="0415001B">
      <w:start w:val="1"/>
      <w:numFmt w:val="lowerRoman"/>
      <w:lvlText w:val="%6."/>
      <w:lvlJc w:val="right"/>
      <w:pPr>
        <w:ind w:left="6366" w:hanging="180"/>
      </w:pPr>
    </w:lvl>
    <w:lvl w:ilvl="6" w:tplc="0415000F">
      <w:start w:val="1"/>
      <w:numFmt w:val="decimal"/>
      <w:lvlText w:val="%7."/>
      <w:lvlJc w:val="left"/>
      <w:pPr>
        <w:ind w:left="7086" w:hanging="360"/>
      </w:pPr>
    </w:lvl>
    <w:lvl w:ilvl="7" w:tplc="04150019">
      <w:start w:val="1"/>
      <w:numFmt w:val="lowerLetter"/>
      <w:lvlText w:val="%8."/>
      <w:lvlJc w:val="left"/>
      <w:pPr>
        <w:ind w:left="7806" w:hanging="360"/>
      </w:pPr>
    </w:lvl>
    <w:lvl w:ilvl="8" w:tplc="0415001B">
      <w:start w:val="1"/>
      <w:numFmt w:val="lowerRoman"/>
      <w:lvlText w:val="%9."/>
      <w:lvlJc w:val="right"/>
      <w:pPr>
        <w:ind w:left="8526" w:hanging="180"/>
      </w:pPr>
    </w:lvl>
  </w:abstractNum>
  <w:abstractNum w:abstractNumId="35" w15:restartNumberingAfterBreak="0">
    <w:nsid w:val="0AAA5F13"/>
    <w:multiLevelType w:val="hybridMultilevel"/>
    <w:tmpl w:val="338CE6DE"/>
    <w:lvl w:ilvl="0" w:tplc="57E44478">
      <w:start w:val="7"/>
      <w:numFmt w:val="decimal"/>
      <w:lvlText w:val="%1)"/>
      <w:lvlJc w:val="left"/>
      <w:pPr>
        <w:ind w:left="199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C85756C"/>
    <w:multiLevelType w:val="hybridMultilevel"/>
    <w:tmpl w:val="0ED43C9A"/>
    <w:styleLink w:val="Zaimportowanystyl7"/>
    <w:lvl w:ilvl="0" w:tplc="3D80CDA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EA3B8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9CF12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69EFB6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F6123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F805298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CD8D5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3E2F1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1C1E54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10193CC0"/>
    <w:multiLevelType w:val="hybridMultilevel"/>
    <w:tmpl w:val="D076C4C2"/>
    <w:lvl w:ilvl="0" w:tplc="F4A06998">
      <w:start w:val="1"/>
      <w:numFmt w:val="decimal"/>
      <w:lvlText w:val="%1."/>
      <w:lvlJc w:val="left"/>
      <w:pPr>
        <w:ind w:left="288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10971467"/>
    <w:multiLevelType w:val="hybridMultilevel"/>
    <w:tmpl w:val="D90A0EC2"/>
    <w:lvl w:ilvl="0" w:tplc="9BD4AD06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114A7B0C"/>
    <w:multiLevelType w:val="hybridMultilevel"/>
    <w:tmpl w:val="6D4EE772"/>
    <w:lvl w:ilvl="0" w:tplc="BC52113A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auto"/>
        <w:kern w:val="22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6C06F4"/>
    <w:multiLevelType w:val="hybridMultilevel"/>
    <w:tmpl w:val="FDA0B0C6"/>
    <w:styleLink w:val="Zaimportowanystyl19"/>
    <w:lvl w:ilvl="0" w:tplc="075EEEBC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64B15C">
      <w:start w:val="1"/>
      <w:numFmt w:val="decimal"/>
      <w:lvlText w:val="%2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0161078">
      <w:start w:val="1"/>
      <w:numFmt w:val="decimal"/>
      <w:lvlText w:val="%3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D21CAE">
      <w:start w:val="1"/>
      <w:numFmt w:val="decimal"/>
      <w:lvlText w:val="%4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85E5C">
      <w:start w:val="1"/>
      <w:numFmt w:val="decimal"/>
      <w:lvlText w:val="%5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D06B1C2">
      <w:start w:val="1"/>
      <w:numFmt w:val="decimal"/>
      <w:lvlText w:val="%6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46E5CA">
      <w:start w:val="1"/>
      <w:numFmt w:val="decimal"/>
      <w:lvlText w:val="%7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34F3EC">
      <w:start w:val="1"/>
      <w:numFmt w:val="decimal"/>
      <w:lvlText w:val="%8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8A657A">
      <w:start w:val="1"/>
      <w:numFmt w:val="decimal"/>
      <w:lvlText w:val="%9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119F3DB3"/>
    <w:multiLevelType w:val="hybridMultilevel"/>
    <w:tmpl w:val="954E737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11DD7768"/>
    <w:multiLevelType w:val="hybridMultilevel"/>
    <w:tmpl w:val="611E381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8F8684D2">
      <w:numFmt w:val="bullet"/>
      <w:lvlText w:val=""/>
      <w:lvlJc w:val="left"/>
      <w:pPr>
        <w:ind w:left="4014" w:hanging="360"/>
      </w:pPr>
      <w:rPr>
        <w:rFonts w:ascii="Symbol" w:eastAsia="SimSu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126F728C"/>
    <w:multiLevelType w:val="hybridMultilevel"/>
    <w:tmpl w:val="6902CCF0"/>
    <w:styleLink w:val="Zaimportowanystyl25"/>
    <w:lvl w:ilvl="0" w:tplc="D29A0AA8">
      <w:start w:val="1"/>
      <w:numFmt w:val="lowerLetter"/>
      <w:lvlText w:val="%1)"/>
      <w:lvlJc w:val="left"/>
      <w:pPr>
        <w:tabs>
          <w:tab w:val="left" w:pos="709"/>
        </w:tabs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009BD8">
      <w:start w:val="1"/>
      <w:numFmt w:val="lowerLetter"/>
      <w:lvlText w:val="%2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D2B618">
      <w:start w:val="1"/>
      <w:numFmt w:val="lowerLetter"/>
      <w:lvlText w:val="%3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4A1306">
      <w:start w:val="1"/>
      <w:numFmt w:val="lowerLetter"/>
      <w:lvlText w:val="%4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E24614">
      <w:start w:val="1"/>
      <w:numFmt w:val="lowerLetter"/>
      <w:lvlText w:val="%5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A41970">
      <w:start w:val="1"/>
      <w:numFmt w:val="lowerLetter"/>
      <w:lvlText w:val="%6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DE1B72">
      <w:start w:val="1"/>
      <w:numFmt w:val="lowerLetter"/>
      <w:lvlText w:val="%7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D85450">
      <w:start w:val="1"/>
      <w:numFmt w:val="lowerLetter"/>
      <w:lvlText w:val="%8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F44448">
      <w:start w:val="1"/>
      <w:numFmt w:val="lowerLetter"/>
      <w:lvlText w:val="%9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127F4F43"/>
    <w:multiLevelType w:val="hybridMultilevel"/>
    <w:tmpl w:val="12EEB15A"/>
    <w:styleLink w:val="Zaimportowanystyl3"/>
    <w:lvl w:ilvl="0" w:tplc="40545C9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4C827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B21BA0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E0D24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44A23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58C6B38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E6486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12392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429B2A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13071B7A"/>
    <w:multiLevelType w:val="hybridMultilevel"/>
    <w:tmpl w:val="66821BDA"/>
    <w:lvl w:ilvl="0" w:tplc="39A25460">
      <w:start w:val="5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3D2BBC"/>
    <w:multiLevelType w:val="hybridMultilevel"/>
    <w:tmpl w:val="FDDC6FBC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7">
      <w:start w:val="1"/>
      <w:numFmt w:val="lowerLetter"/>
      <w:lvlText w:val="%2)"/>
      <w:lvlJc w:val="left"/>
      <w:pPr>
        <w:ind w:left="3000" w:hanging="360"/>
      </w:pPr>
    </w:lvl>
    <w:lvl w:ilvl="2" w:tplc="0415001B">
      <w:start w:val="1"/>
      <w:numFmt w:val="lowerRoman"/>
      <w:lvlText w:val="%3."/>
      <w:lvlJc w:val="right"/>
      <w:pPr>
        <w:ind w:left="3720" w:hanging="180"/>
      </w:pPr>
    </w:lvl>
    <w:lvl w:ilvl="3" w:tplc="0415000F">
      <w:start w:val="1"/>
      <w:numFmt w:val="decimal"/>
      <w:lvlText w:val="%4."/>
      <w:lvlJc w:val="left"/>
      <w:pPr>
        <w:ind w:left="4440" w:hanging="360"/>
      </w:pPr>
    </w:lvl>
    <w:lvl w:ilvl="4" w:tplc="04150019">
      <w:start w:val="1"/>
      <w:numFmt w:val="lowerLetter"/>
      <w:lvlText w:val="%5."/>
      <w:lvlJc w:val="left"/>
      <w:pPr>
        <w:ind w:left="5160" w:hanging="360"/>
      </w:pPr>
    </w:lvl>
    <w:lvl w:ilvl="5" w:tplc="0415001B">
      <w:start w:val="1"/>
      <w:numFmt w:val="lowerRoman"/>
      <w:lvlText w:val="%6."/>
      <w:lvlJc w:val="right"/>
      <w:pPr>
        <w:ind w:left="5880" w:hanging="180"/>
      </w:pPr>
    </w:lvl>
    <w:lvl w:ilvl="6" w:tplc="0415000F">
      <w:start w:val="1"/>
      <w:numFmt w:val="decimal"/>
      <w:lvlText w:val="%7."/>
      <w:lvlJc w:val="left"/>
      <w:pPr>
        <w:ind w:left="6600" w:hanging="360"/>
      </w:pPr>
    </w:lvl>
    <w:lvl w:ilvl="7" w:tplc="04150019">
      <w:start w:val="1"/>
      <w:numFmt w:val="lowerLetter"/>
      <w:lvlText w:val="%8."/>
      <w:lvlJc w:val="left"/>
      <w:pPr>
        <w:ind w:left="7320" w:hanging="360"/>
      </w:pPr>
    </w:lvl>
    <w:lvl w:ilvl="8" w:tplc="0415001B">
      <w:start w:val="1"/>
      <w:numFmt w:val="lowerRoman"/>
      <w:lvlText w:val="%9."/>
      <w:lvlJc w:val="right"/>
      <w:pPr>
        <w:ind w:left="8040" w:hanging="180"/>
      </w:pPr>
    </w:lvl>
  </w:abstractNum>
  <w:abstractNum w:abstractNumId="47" w15:restartNumberingAfterBreak="0">
    <w:nsid w:val="14D43C2D"/>
    <w:multiLevelType w:val="hybridMultilevel"/>
    <w:tmpl w:val="93FCB8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68055A8"/>
    <w:multiLevelType w:val="hybridMultilevel"/>
    <w:tmpl w:val="1792AF1A"/>
    <w:lvl w:ilvl="0" w:tplc="01BA9CE0">
      <w:start w:val="3"/>
      <w:numFmt w:val="decimal"/>
      <w:lvlText w:val="%1."/>
      <w:lvlJc w:val="left"/>
      <w:pPr>
        <w:ind w:left="32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6974F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0" w15:restartNumberingAfterBreak="0">
    <w:nsid w:val="16B67D4D"/>
    <w:multiLevelType w:val="hybridMultilevel"/>
    <w:tmpl w:val="78FAAA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16CC4F4F"/>
    <w:multiLevelType w:val="hybridMultilevel"/>
    <w:tmpl w:val="5BC07122"/>
    <w:lvl w:ilvl="0" w:tplc="AA16A3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A125F05"/>
    <w:multiLevelType w:val="hybridMultilevel"/>
    <w:tmpl w:val="38E8AD92"/>
    <w:lvl w:ilvl="0" w:tplc="3FE46A66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A473C50"/>
    <w:multiLevelType w:val="hybridMultilevel"/>
    <w:tmpl w:val="06C2A8C6"/>
    <w:lvl w:ilvl="0" w:tplc="3D66C26E">
      <w:start w:val="1"/>
      <w:numFmt w:val="decimal"/>
      <w:lvlText w:val="%1)"/>
      <w:lvlJc w:val="left"/>
      <w:pPr>
        <w:ind w:left="1627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347" w:hanging="360"/>
      </w:pPr>
    </w:lvl>
    <w:lvl w:ilvl="2" w:tplc="0415001B">
      <w:start w:val="1"/>
      <w:numFmt w:val="lowerRoman"/>
      <w:lvlText w:val="%3."/>
      <w:lvlJc w:val="right"/>
      <w:pPr>
        <w:ind w:left="3067" w:hanging="180"/>
      </w:pPr>
    </w:lvl>
    <w:lvl w:ilvl="3" w:tplc="0415000F">
      <w:start w:val="1"/>
      <w:numFmt w:val="decimal"/>
      <w:lvlText w:val="%4."/>
      <w:lvlJc w:val="left"/>
      <w:pPr>
        <w:ind w:left="3787" w:hanging="360"/>
      </w:pPr>
    </w:lvl>
    <w:lvl w:ilvl="4" w:tplc="04150019">
      <w:start w:val="1"/>
      <w:numFmt w:val="lowerLetter"/>
      <w:lvlText w:val="%5."/>
      <w:lvlJc w:val="left"/>
      <w:pPr>
        <w:ind w:left="4507" w:hanging="360"/>
      </w:pPr>
    </w:lvl>
    <w:lvl w:ilvl="5" w:tplc="0415001B">
      <w:start w:val="1"/>
      <w:numFmt w:val="lowerRoman"/>
      <w:lvlText w:val="%6."/>
      <w:lvlJc w:val="right"/>
      <w:pPr>
        <w:ind w:left="5227" w:hanging="180"/>
      </w:pPr>
    </w:lvl>
    <w:lvl w:ilvl="6" w:tplc="0415000F">
      <w:start w:val="1"/>
      <w:numFmt w:val="decimal"/>
      <w:lvlText w:val="%7."/>
      <w:lvlJc w:val="left"/>
      <w:pPr>
        <w:ind w:left="5947" w:hanging="360"/>
      </w:pPr>
    </w:lvl>
    <w:lvl w:ilvl="7" w:tplc="04150019">
      <w:start w:val="1"/>
      <w:numFmt w:val="lowerLetter"/>
      <w:lvlText w:val="%8."/>
      <w:lvlJc w:val="left"/>
      <w:pPr>
        <w:ind w:left="6667" w:hanging="360"/>
      </w:pPr>
    </w:lvl>
    <w:lvl w:ilvl="8" w:tplc="0415001B">
      <w:start w:val="1"/>
      <w:numFmt w:val="lowerRoman"/>
      <w:lvlText w:val="%9."/>
      <w:lvlJc w:val="right"/>
      <w:pPr>
        <w:ind w:left="7387" w:hanging="180"/>
      </w:pPr>
    </w:lvl>
  </w:abstractNum>
  <w:abstractNum w:abstractNumId="54" w15:restartNumberingAfterBreak="0">
    <w:nsid w:val="1A55767C"/>
    <w:multiLevelType w:val="hybridMultilevel"/>
    <w:tmpl w:val="45704EE8"/>
    <w:lvl w:ilvl="0" w:tplc="3AC61402">
      <w:start w:val="1"/>
      <w:numFmt w:val="decimal"/>
      <w:lvlText w:val="%1."/>
      <w:lvlJc w:val="left"/>
      <w:pPr>
        <w:ind w:left="1440" w:hanging="360"/>
      </w:pPr>
      <w:rPr>
        <w:kern w:val="18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40" w:hanging="360"/>
      </w:pPr>
    </w:lvl>
    <w:lvl w:ilvl="2" w:tplc="FFFFFFFF" w:tentative="1">
      <w:start w:val="1"/>
      <w:numFmt w:val="lowerRoman"/>
      <w:lvlText w:val="%3."/>
      <w:lvlJc w:val="right"/>
      <w:pPr>
        <w:ind w:left="1760" w:hanging="180"/>
      </w:pPr>
    </w:lvl>
    <w:lvl w:ilvl="3" w:tplc="FFFFFFFF" w:tentative="1">
      <w:start w:val="1"/>
      <w:numFmt w:val="decimal"/>
      <w:lvlText w:val="%4."/>
      <w:lvlJc w:val="left"/>
      <w:pPr>
        <w:ind w:left="2480" w:hanging="360"/>
      </w:pPr>
    </w:lvl>
    <w:lvl w:ilvl="4" w:tplc="FFFFFFFF" w:tentative="1">
      <w:start w:val="1"/>
      <w:numFmt w:val="lowerLetter"/>
      <w:lvlText w:val="%5."/>
      <w:lvlJc w:val="left"/>
      <w:pPr>
        <w:ind w:left="3200" w:hanging="360"/>
      </w:pPr>
    </w:lvl>
    <w:lvl w:ilvl="5" w:tplc="FFFFFFFF" w:tentative="1">
      <w:start w:val="1"/>
      <w:numFmt w:val="lowerRoman"/>
      <w:lvlText w:val="%6."/>
      <w:lvlJc w:val="right"/>
      <w:pPr>
        <w:ind w:left="3920" w:hanging="180"/>
      </w:pPr>
    </w:lvl>
    <w:lvl w:ilvl="6" w:tplc="FFFFFFFF" w:tentative="1">
      <w:start w:val="1"/>
      <w:numFmt w:val="decimal"/>
      <w:lvlText w:val="%7."/>
      <w:lvlJc w:val="left"/>
      <w:pPr>
        <w:ind w:left="4640" w:hanging="360"/>
      </w:pPr>
    </w:lvl>
    <w:lvl w:ilvl="7" w:tplc="FFFFFFFF" w:tentative="1">
      <w:start w:val="1"/>
      <w:numFmt w:val="lowerLetter"/>
      <w:lvlText w:val="%8."/>
      <w:lvlJc w:val="left"/>
      <w:pPr>
        <w:ind w:left="5360" w:hanging="360"/>
      </w:pPr>
    </w:lvl>
    <w:lvl w:ilvl="8" w:tplc="FFFFFFFF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55" w15:restartNumberingAfterBreak="0">
    <w:nsid w:val="1AC40158"/>
    <w:multiLevelType w:val="hybridMultilevel"/>
    <w:tmpl w:val="AF667BE4"/>
    <w:lvl w:ilvl="0" w:tplc="3AA09160">
      <w:start w:val="1"/>
      <w:numFmt w:val="decimal"/>
      <w:lvlText w:val="%1)"/>
      <w:lvlJc w:val="left"/>
      <w:pPr>
        <w:ind w:left="720" w:hanging="360"/>
      </w:pPr>
      <w:rPr>
        <w:rFonts w:ascii="Arial" w:hAnsi="Arial"/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B6B1B88"/>
    <w:multiLevelType w:val="hybridMultilevel"/>
    <w:tmpl w:val="F2A09EBE"/>
    <w:styleLink w:val="Zaimportowanystyl5"/>
    <w:lvl w:ilvl="0" w:tplc="5BEAA7A4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1626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463ACA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68877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5CE6A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786454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DA4C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46D5A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E3280FE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 w15:restartNumberingAfterBreak="0">
    <w:nsid w:val="1EAE3A8E"/>
    <w:multiLevelType w:val="hybridMultilevel"/>
    <w:tmpl w:val="83908B94"/>
    <w:lvl w:ilvl="0" w:tplc="128AA8C6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1F664989"/>
    <w:multiLevelType w:val="hybridMultilevel"/>
    <w:tmpl w:val="27369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eastAsia="SimSu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0B3B30"/>
    <w:multiLevelType w:val="hybridMultilevel"/>
    <w:tmpl w:val="A1A4BBC0"/>
    <w:lvl w:ilvl="0" w:tplc="27960C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230C2CCE"/>
    <w:multiLevelType w:val="hybridMultilevel"/>
    <w:tmpl w:val="23B2C4E2"/>
    <w:styleLink w:val="Zaimportowanystyl22"/>
    <w:lvl w:ilvl="0" w:tplc="9C143E0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069E1C">
      <w:start w:val="1"/>
      <w:numFmt w:val="decimal"/>
      <w:lvlText w:val="%2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7C1DC6">
      <w:start w:val="1"/>
      <w:numFmt w:val="decimal"/>
      <w:lvlText w:val="%3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A27EF0">
      <w:start w:val="1"/>
      <w:numFmt w:val="decimal"/>
      <w:lvlText w:val="%4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78AD4C">
      <w:start w:val="1"/>
      <w:numFmt w:val="decimal"/>
      <w:lvlText w:val="%5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FC58EE">
      <w:start w:val="1"/>
      <w:numFmt w:val="decimal"/>
      <w:lvlText w:val="%6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2416BA">
      <w:start w:val="1"/>
      <w:numFmt w:val="decimal"/>
      <w:lvlText w:val="%7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AA72B8">
      <w:start w:val="1"/>
      <w:numFmt w:val="decimal"/>
      <w:lvlText w:val="%8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8AD5AC">
      <w:start w:val="1"/>
      <w:numFmt w:val="decimal"/>
      <w:lvlText w:val="%9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23105283"/>
    <w:multiLevelType w:val="hybridMultilevel"/>
    <w:tmpl w:val="23DC262A"/>
    <w:lvl w:ilvl="0" w:tplc="A1B4DF3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C31D12"/>
    <w:multiLevelType w:val="hybridMultilevel"/>
    <w:tmpl w:val="CF1E4A5A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63" w15:restartNumberingAfterBreak="0">
    <w:nsid w:val="23FF2BD4"/>
    <w:multiLevelType w:val="hybridMultilevel"/>
    <w:tmpl w:val="46861358"/>
    <w:styleLink w:val="Zaimportowanystyl26"/>
    <w:lvl w:ilvl="0" w:tplc="6A107BB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3A468A">
      <w:start w:val="1"/>
      <w:numFmt w:val="decimal"/>
      <w:lvlText w:val="%2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F6706E">
      <w:start w:val="1"/>
      <w:numFmt w:val="decimal"/>
      <w:lvlText w:val="%3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4FC1C">
      <w:start w:val="1"/>
      <w:numFmt w:val="decimal"/>
      <w:lvlText w:val="%4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5543188">
      <w:start w:val="1"/>
      <w:numFmt w:val="decimal"/>
      <w:lvlText w:val="%5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A5B4">
      <w:start w:val="1"/>
      <w:numFmt w:val="decimal"/>
      <w:lvlText w:val="%6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CA03BC">
      <w:start w:val="1"/>
      <w:numFmt w:val="decimal"/>
      <w:lvlText w:val="%7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8FEB568">
      <w:start w:val="1"/>
      <w:numFmt w:val="decimal"/>
      <w:lvlText w:val="%8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9C16D4">
      <w:start w:val="1"/>
      <w:numFmt w:val="decimal"/>
      <w:lvlText w:val="%9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 w15:restartNumberingAfterBreak="0">
    <w:nsid w:val="244D4598"/>
    <w:multiLevelType w:val="multilevel"/>
    <w:tmpl w:val="B0949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24C378C3"/>
    <w:multiLevelType w:val="hybridMultilevel"/>
    <w:tmpl w:val="311C7EFE"/>
    <w:lvl w:ilvl="0" w:tplc="3D66C26E">
      <w:start w:val="1"/>
      <w:numFmt w:val="decimal"/>
      <w:lvlText w:val="%1)"/>
      <w:lvlJc w:val="left"/>
      <w:pPr>
        <w:ind w:left="720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57D6FFD"/>
    <w:multiLevelType w:val="hybridMultilevel"/>
    <w:tmpl w:val="13BEAC70"/>
    <w:styleLink w:val="Zaimportowanystyl8"/>
    <w:lvl w:ilvl="0" w:tplc="DFF8E15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2059A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C8A6E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46C5D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6677B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3E0D08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A45A3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22AD5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462EE8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7" w15:restartNumberingAfterBreak="0">
    <w:nsid w:val="26030ACC"/>
    <w:multiLevelType w:val="hybridMultilevel"/>
    <w:tmpl w:val="AADE9D34"/>
    <w:lvl w:ilvl="0" w:tplc="BD3A1188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6DC6A0A8">
      <w:start w:val="1"/>
      <w:numFmt w:val="decimal"/>
      <w:lvlText w:val="%4."/>
      <w:lvlJc w:val="left"/>
      <w:pPr>
        <w:ind w:left="3305" w:hanging="360"/>
      </w:pPr>
    </w:lvl>
    <w:lvl w:ilvl="4" w:tplc="616CF948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68" w15:restartNumberingAfterBreak="0">
    <w:nsid w:val="263B684F"/>
    <w:multiLevelType w:val="hybridMultilevel"/>
    <w:tmpl w:val="59A8F316"/>
    <w:lvl w:ilvl="0" w:tplc="AC7485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78B3C37"/>
    <w:multiLevelType w:val="hybridMultilevel"/>
    <w:tmpl w:val="A702910A"/>
    <w:styleLink w:val="Zaimportowanystyl10"/>
    <w:lvl w:ilvl="0" w:tplc="D318EC6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60318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82A318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16FF9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C01F3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DE8D76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5E8BF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7D046A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B641B2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 w15:restartNumberingAfterBreak="0">
    <w:nsid w:val="27CA225A"/>
    <w:multiLevelType w:val="hybridMultilevel"/>
    <w:tmpl w:val="13DA138E"/>
    <w:lvl w:ilvl="0" w:tplc="A4CE01BE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Times New Roman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27F47155"/>
    <w:multiLevelType w:val="hybridMultilevel"/>
    <w:tmpl w:val="DB7CCA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8050D7"/>
    <w:multiLevelType w:val="hybridMultilevel"/>
    <w:tmpl w:val="4CDAA256"/>
    <w:lvl w:ilvl="0" w:tplc="3D66C26E">
      <w:start w:val="1"/>
      <w:numFmt w:val="decimal"/>
      <w:lvlText w:val="%1)"/>
      <w:lvlJc w:val="left"/>
      <w:pPr>
        <w:ind w:left="720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98E5CDE"/>
    <w:multiLevelType w:val="hybridMultilevel"/>
    <w:tmpl w:val="267CC40E"/>
    <w:lvl w:ilvl="0" w:tplc="7D56B73C">
      <w:start w:val="1"/>
      <w:numFmt w:val="lowerLetter"/>
      <w:lvlText w:val="%1)"/>
      <w:lvlJc w:val="left"/>
      <w:pPr>
        <w:ind w:left="127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4" w15:restartNumberingAfterBreak="0">
    <w:nsid w:val="2BDC4F50"/>
    <w:multiLevelType w:val="hybridMultilevel"/>
    <w:tmpl w:val="283E5620"/>
    <w:lvl w:ilvl="0" w:tplc="13FE560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kern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D177A61"/>
    <w:multiLevelType w:val="hybridMultilevel"/>
    <w:tmpl w:val="B728FC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306671E8"/>
    <w:multiLevelType w:val="hybridMultilevel"/>
    <w:tmpl w:val="44CEEA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09D409C"/>
    <w:multiLevelType w:val="hybridMultilevel"/>
    <w:tmpl w:val="A520512A"/>
    <w:lvl w:ilvl="0" w:tplc="0BC87A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1B11254"/>
    <w:multiLevelType w:val="hybridMultilevel"/>
    <w:tmpl w:val="FB327770"/>
    <w:lvl w:ilvl="0" w:tplc="E5661E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327A40FE"/>
    <w:multiLevelType w:val="hybridMultilevel"/>
    <w:tmpl w:val="32A68E48"/>
    <w:styleLink w:val="Numery"/>
    <w:lvl w:ilvl="0" w:tplc="C948517C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B271F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B4E68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E72F596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DCA788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D6736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3EA3610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722586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E0850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0" w15:restartNumberingAfterBreak="0">
    <w:nsid w:val="33161F45"/>
    <w:multiLevelType w:val="hybridMultilevel"/>
    <w:tmpl w:val="EB6C55A6"/>
    <w:name w:val="WW8Num57"/>
    <w:lvl w:ilvl="0" w:tplc="40CC2AA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3C00CDB"/>
    <w:multiLevelType w:val="hybridMultilevel"/>
    <w:tmpl w:val="C2FA8F78"/>
    <w:lvl w:ilvl="0" w:tplc="0415000F">
      <w:start w:val="1"/>
      <w:numFmt w:val="decimal"/>
      <w:lvlText w:val="%1."/>
      <w:lvlJc w:val="left"/>
      <w:pPr>
        <w:ind w:left="1123" w:hanging="360"/>
      </w:p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82" w15:restartNumberingAfterBreak="0">
    <w:nsid w:val="34683687"/>
    <w:multiLevelType w:val="hybridMultilevel"/>
    <w:tmpl w:val="A31AB0A2"/>
    <w:lvl w:ilvl="0" w:tplc="EB42D234">
      <w:start w:val="1"/>
      <w:numFmt w:val="decimal"/>
      <w:lvlText w:val="%1."/>
      <w:lvlJc w:val="left"/>
      <w:pPr>
        <w:ind w:left="3075" w:hanging="5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4D1663B"/>
    <w:multiLevelType w:val="hybridMultilevel"/>
    <w:tmpl w:val="5FBC25E0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)"/>
      <w:lvlJc w:val="left"/>
      <w:pPr>
        <w:ind w:left="1780" w:hanging="360"/>
      </w:pPr>
    </w:lvl>
    <w:lvl w:ilvl="2" w:tplc="FFFFFFFF">
      <w:start w:val="1"/>
      <w:numFmt w:val="lowerRoman"/>
      <w:lvlText w:val="%3."/>
      <w:lvlJc w:val="right"/>
      <w:pPr>
        <w:ind w:left="2500" w:hanging="180"/>
      </w:pPr>
    </w:lvl>
    <w:lvl w:ilvl="3" w:tplc="FFFFFFFF">
      <w:start w:val="1"/>
      <w:numFmt w:val="decimal"/>
      <w:lvlText w:val="%4."/>
      <w:lvlJc w:val="left"/>
      <w:pPr>
        <w:ind w:left="3220" w:hanging="360"/>
      </w:pPr>
    </w:lvl>
    <w:lvl w:ilvl="4" w:tplc="FFFFFFFF">
      <w:start w:val="1"/>
      <w:numFmt w:val="lowerLetter"/>
      <w:lvlText w:val="%5."/>
      <w:lvlJc w:val="left"/>
      <w:pPr>
        <w:ind w:left="3940" w:hanging="360"/>
      </w:pPr>
    </w:lvl>
    <w:lvl w:ilvl="5" w:tplc="FFFFFFFF">
      <w:start w:val="1"/>
      <w:numFmt w:val="lowerRoman"/>
      <w:lvlText w:val="%6."/>
      <w:lvlJc w:val="right"/>
      <w:pPr>
        <w:ind w:left="4660" w:hanging="180"/>
      </w:pPr>
    </w:lvl>
    <w:lvl w:ilvl="6" w:tplc="FFFFFFFF">
      <w:start w:val="1"/>
      <w:numFmt w:val="decimal"/>
      <w:lvlText w:val="%7."/>
      <w:lvlJc w:val="left"/>
      <w:pPr>
        <w:ind w:left="5380" w:hanging="360"/>
      </w:pPr>
    </w:lvl>
    <w:lvl w:ilvl="7" w:tplc="FFFFFFFF">
      <w:start w:val="1"/>
      <w:numFmt w:val="lowerLetter"/>
      <w:lvlText w:val="%8."/>
      <w:lvlJc w:val="left"/>
      <w:pPr>
        <w:ind w:left="6100" w:hanging="360"/>
      </w:pPr>
    </w:lvl>
    <w:lvl w:ilvl="8" w:tplc="FFFFFFFF">
      <w:start w:val="1"/>
      <w:numFmt w:val="lowerRoman"/>
      <w:lvlText w:val="%9."/>
      <w:lvlJc w:val="right"/>
      <w:pPr>
        <w:ind w:left="6820" w:hanging="180"/>
      </w:pPr>
    </w:lvl>
  </w:abstractNum>
  <w:abstractNum w:abstractNumId="84" w15:restartNumberingAfterBreak="0">
    <w:nsid w:val="35176AF9"/>
    <w:multiLevelType w:val="hybridMultilevel"/>
    <w:tmpl w:val="37029556"/>
    <w:lvl w:ilvl="0" w:tplc="02362616">
      <w:start w:val="1"/>
      <w:numFmt w:val="upperRoman"/>
      <w:pStyle w:val="Listanumerowana1"/>
      <w:lvlText w:val="%1."/>
      <w:lvlJc w:val="right"/>
      <w:pPr>
        <w:ind w:left="11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85" w15:restartNumberingAfterBreak="0">
    <w:nsid w:val="354C6E11"/>
    <w:multiLevelType w:val="multilevel"/>
    <w:tmpl w:val="0D6EAF6A"/>
    <w:name w:val="WW8Num47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6602F29"/>
    <w:multiLevelType w:val="multilevel"/>
    <w:tmpl w:val="0780F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7" w15:restartNumberingAfterBreak="0">
    <w:nsid w:val="368079F2"/>
    <w:multiLevelType w:val="hybridMultilevel"/>
    <w:tmpl w:val="C6B48BCE"/>
    <w:lvl w:ilvl="0" w:tplc="E594DF76">
      <w:start w:val="1"/>
      <w:numFmt w:val="lowerLetter"/>
      <w:lvlText w:val="%1)"/>
      <w:lvlJc w:val="left"/>
      <w:pPr>
        <w:ind w:left="1120" w:hanging="720"/>
      </w:pPr>
      <w:rPr>
        <w:b w:val="0"/>
        <w:color w:val="auto"/>
        <w:kern w:val="22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88" w15:restartNumberingAfterBreak="0">
    <w:nsid w:val="36AD5830"/>
    <w:multiLevelType w:val="hybridMultilevel"/>
    <w:tmpl w:val="EB3CEE16"/>
    <w:lvl w:ilvl="0" w:tplc="65A27AEA">
      <w:start w:val="1"/>
      <w:numFmt w:val="lowerLetter"/>
      <w:lvlText w:val="%1)"/>
      <w:lvlJc w:val="left"/>
      <w:pPr>
        <w:ind w:left="3000" w:hanging="360"/>
      </w:pPr>
    </w:lvl>
    <w:lvl w:ilvl="1" w:tplc="04150019">
      <w:start w:val="1"/>
      <w:numFmt w:val="lowerLetter"/>
      <w:lvlText w:val="%2."/>
      <w:lvlJc w:val="left"/>
      <w:pPr>
        <w:ind w:left="3720" w:hanging="360"/>
      </w:pPr>
    </w:lvl>
    <w:lvl w:ilvl="2" w:tplc="0415001B">
      <w:start w:val="1"/>
      <w:numFmt w:val="lowerRoman"/>
      <w:lvlText w:val="%3."/>
      <w:lvlJc w:val="right"/>
      <w:pPr>
        <w:ind w:left="4440" w:hanging="180"/>
      </w:pPr>
    </w:lvl>
    <w:lvl w:ilvl="3" w:tplc="0415000F">
      <w:start w:val="1"/>
      <w:numFmt w:val="decimal"/>
      <w:lvlText w:val="%4."/>
      <w:lvlJc w:val="left"/>
      <w:pPr>
        <w:ind w:left="5160" w:hanging="360"/>
      </w:pPr>
    </w:lvl>
    <w:lvl w:ilvl="4" w:tplc="04150019">
      <w:start w:val="1"/>
      <w:numFmt w:val="lowerLetter"/>
      <w:lvlText w:val="%5."/>
      <w:lvlJc w:val="left"/>
      <w:pPr>
        <w:ind w:left="5880" w:hanging="360"/>
      </w:pPr>
    </w:lvl>
    <w:lvl w:ilvl="5" w:tplc="0415001B">
      <w:start w:val="1"/>
      <w:numFmt w:val="lowerRoman"/>
      <w:lvlText w:val="%6."/>
      <w:lvlJc w:val="right"/>
      <w:pPr>
        <w:ind w:left="6600" w:hanging="180"/>
      </w:pPr>
    </w:lvl>
    <w:lvl w:ilvl="6" w:tplc="0415000F">
      <w:start w:val="1"/>
      <w:numFmt w:val="decimal"/>
      <w:lvlText w:val="%7."/>
      <w:lvlJc w:val="left"/>
      <w:pPr>
        <w:ind w:left="7320" w:hanging="360"/>
      </w:pPr>
    </w:lvl>
    <w:lvl w:ilvl="7" w:tplc="04150019">
      <w:start w:val="1"/>
      <w:numFmt w:val="lowerLetter"/>
      <w:lvlText w:val="%8."/>
      <w:lvlJc w:val="left"/>
      <w:pPr>
        <w:ind w:left="8040" w:hanging="360"/>
      </w:pPr>
    </w:lvl>
    <w:lvl w:ilvl="8" w:tplc="0415001B">
      <w:start w:val="1"/>
      <w:numFmt w:val="lowerRoman"/>
      <w:lvlText w:val="%9."/>
      <w:lvlJc w:val="right"/>
      <w:pPr>
        <w:ind w:left="8760" w:hanging="180"/>
      </w:pPr>
    </w:lvl>
  </w:abstractNum>
  <w:abstractNum w:abstractNumId="89" w15:restartNumberingAfterBreak="0">
    <w:nsid w:val="36F93807"/>
    <w:multiLevelType w:val="hybridMultilevel"/>
    <w:tmpl w:val="DB7CCA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7045DDF"/>
    <w:multiLevelType w:val="hybridMultilevel"/>
    <w:tmpl w:val="00DA20C8"/>
    <w:styleLink w:val="Zaimportowanystyl9"/>
    <w:lvl w:ilvl="0" w:tplc="EDF8D6F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EC0C5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3F2D9DE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A2F91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4BC68A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C2BDDC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B8589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8E1C4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3E769A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1" w15:restartNumberingAfterBreak="0">
    <w:nsid w:val="37FD160D"/>
    <w:multiLevelType w:val="hybridMultilevel"/>
    <w:tmpl w:val="646846A6"/>
    <w:styleLink w:val="Zaimportowanystyl4"/>
    <w:lvl w:ilvl="0" w:tplc="B62E83F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8C2A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C3C93DC">
      <w:start w:val="1"/>
      <w:numFmt w:val="lowerRoman"/>
      <w:lvlText w:val="%3."/>
      <w:lvlJc w:val="left"/>
      <w:pPr>
        <w:ind w:left="21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92BAA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84FB6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6C9C72">
      <w:start w:val="1"/>
      <w:numFmt w:val="lowerRoman"/>
      <w:lvlText w:val="%6."/>
      <w:lvlJc w:val="left"/>
      <w:pPr>
        <w:ind w:left="43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D6215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82693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083B94">
      <w:start w:val="1"/>
      <w:numFmt w:val="lowerRoman"/>
      <w:lvlText w:val="%9."/>
      <w:lvlJc w:val="left"/>
      <w:pPr>
        <w:ind w:left="64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3CDA3992"/>
    <w:multiLevelType w:val="hybridMultilevel"/>
    <w:tmpl w:val="B618305A"/>
    <w:styleLink w:val="Zaimportowanystyl2"/>
    <w:lvl w:ilvl="0" w:tplc="4D38C5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80541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C4AE0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386789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EE8A2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607C30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58164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D84CD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A643E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3D2574D3"/>
    <w:multiLevelType w:val="hybridMultilevel"/>
    <w:tmpl w:val="CBD64C3E"/>
    <w:lvl w:ilvl="0" w:tplc="9272CA88">
      <w:start w:val="1"/>
      <w:numFmt w:val="decimal"/>
      <w:lvlText w:val="%1)"/>
      <w:lvlJc w:val="left"/>
      <w:pPr>
        <w:ind w:left="1120" w:hanging="72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94" w15:restartNumberingAfterBreak="0">
    <w:nsid w:val="3FDF086A"/>
    <w:multiLevelType w:val="hybridMultilevel"/>
    <w:tmpl w:val="0DE203DE"/>
    <w:lvl w:ilvl="0" w:tplc="04150017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3305" w:hanging="360"/>
      </w:pPr>
    </w:lvl>
    <w:lvl w:ilvl="4" w:tplc="FFFFFFFF">
      <w:start w:val="1"/>
      <w:numFmt w:val="lowerLetter"/>
      <w:lvlText w:val="%5."/>
      <w:lvlJc w:val="left"/>
      <w:pPr>
        <w:ind w:left="4025" w:hanging="360"/>
      </w:pPr>
    </w:lvl>
    <w:lvl w:ilvl="5" w:tplc="FFFFFFFF">
      <w:start w:val="1"/>
      <w:numFmt w:val="lowerRoman"/>
      <w:lvlText w:val="%6."/>
      <w:lvlJc w:val="right"/>
      <w:pPr>
        <w:ind w:left="4745" w:hanging="180"/>
      </w:pPr>
    </w:lvl>
    <w:lvl w:ilvl="6" w:tplc="FFFFFFFF">
      <w:start w:val="1"/>
      <w:numFmt w:val="decimal"/>
      <w:lvlText w:val="%7."/>
      <w:lvlJc w:val="left"/>
      <w:pPr>
        <w:ind w:left="5465" w:hanging="360"/>
      </w:pPr>
    </w:lvl>
    <w:lvl w:ilvl="7" w:tplc="FFFFFFFF">
      <w:start w:val="1"/>
      <w:numFmt w:val="lowerLetter"/>
      <w:lvlText w:val="%8."/>
      <w:lvlJc w:val="left"/>
      <w:pPr>
        <w:ind w:left="6185" w:hanging="360"/>
      </w:pPr>
    </w:lvl>
    <w:lvl w:ilvl="8" w:tplc="FFFFFFFF">
      <w:start w:val="1"/>
      <w:numFmt w:val="lowerRoman"/>
      <w:lvlText w:val="%9."/>
      <w:lvlJc w:val="right"/>
      <w:pPr>
        <w:ind w:left="6905" w:hanging="180"/>
      </w:pPr>
    </w:lvl>
  </w:abstractNum>
  <w:abstractNum w:abstractNumId="95" w15:restartNumberingAfterBreak="0">
    <w:nsid w:val="42DD50EB"/>
    <w:multiLevelType w:val="hybridMultilevel"/>
    <w:tmpl w:val="1D3E1706"/>
    <w:lvl w:ilvl="0" w:tplc="0415000F">
      <w:start w:val="1"/>
      <w:numFmt w:val="decimal"/>
      <w:lvlText w:val="%1."/>
      <w:lvlJc w:val="left"/>
      <w:pPr>
        <w:ind w:left="1840" w:hanging="360"/>
      </w:pPr>
    </w:lvl>
    <w:lvl w:ilvl="1" w:tplc="04150019">
      <w:start w:val="1"/>
      <w:numFmt w:val="lowerLetter"/>
      <w:lvlText w:val="%2."/>
      <w:lvlJc w:val="left"/>
      <w:pPr>
        <w:ind w:left="2560" w:hanging="360"/>
      </w:pPr>
    </w:lvl>
    <w:lvl w:ilvl="2" w:tplc="0415001B">
      <w:start w:val="1"/>
      <w:numFmt w:val="lowerRoman"/>
      <w:lvlText w:val="%3."/>
      <w:lvlJc w:val="right"/>
      <w:pPr>
        <w:ind w:left="3280" w:hanging="180"/>
      </w:pPr>
    </w:lvl>
    <w:lvl w:ilvl="3" w:tplc="0415000F">
      <w:start w:val="1"/>
      <w:numFmt w:val="decimal"/>
      <w:lvlText w:val="%4."/>
      <w:lvlJc w:val="left"/>
      <w:pPr>
        <w:ind w:left="4000" w:hanging="360"/>
      </w:pPr>
    </w:lvl>
    <w:lvl w:ilvl="4" w:tplc="04150019">
      <w:start w:val="1"/>
      <w:numFmt w:val="lowerLetter"/>
      <w:lvlText w:val="%5."/>
      <w:lvlJc w:val="left"/>
      <w:pPr>
        <w:ind w:left="4720" w:hanging="360"/>
      </w:pPr>
    </w:lvl>
    <w:lvl w:ilvl="5" w:tplc="0415001B">
      <w:start w:val="1"/>
      <w:numFmt w:val="lowerRoman"/>
      <w:lvlText w:val="%6."/>
      <w:lvlJc w:val="right"/>
      <w:pPr>
        <w:ind w:left="5440" w:hanging="180"/>
      </w:pPr>
    </w:lvl>
    <w:lvl w:ilvl="6" w:tplc="0415000F">
      <w:start w:val="1"/>
      <w:numFmt w:val="decimal"/>
      <w:lvlText w:val="%7."/>
      <w:lvlJc w:val="left"/>
      <w:pPr>
        <w:ind w:left="6160" w:hanging="360"/>
      </w:pPr>
    </w:lvl>
    <w:lvl w:ilvl="7" w:tplc="04150019">
      <w:start w:val="1"/>
      <w:numFmt w:val="lowerLetter"/>
      <w:lvlText w:val="%8."/>
      <w:lvlJc w:val="left"/>
      <w:pPr>
        <w:ind w:left="6880" w:hanging="360"/>
      </w:pPr>
    </w:lvl>
    <w:lvl w:ilvl="8" w:tplc="0415001B">
      <w:start w:val="1"/>
      <w:numFmt w:val="lowerRoman"/>
      <w:lvlText w:val="%9."/>
      <w:lvlJc w:val="right"/>
      <w:pPr>
        <w:ind w:left="7600" w:hanging="180"/>
      </w:pPr>
    </w:lvl>
  </w:abstractNum>
  <w:abstractNum w:abstractNumId="96" w15:restartNumberingAfterBreak="0">
    <w:nsid w:val="44177527"/>
    <w:multiLevelType w:val="hybridMultilevel"/>
    <w:tmpl w:val="7C94CFC4"/>
    <w:lvl w:ilvl="0" w:tplc="243690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6E163C1"/>
    <w:multiLevelType w:val="hybridMultilevel"/>
    <w:tmpl w:val="DB7CCA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8900463"/>
    <w:multiLevelType w:val="hybridMultilevel"/>
    <w:tmpl w:val="17FA3126"/>
    <w:lvl w:ilvl="0" w:tplc="80A824FC">
      <w:start w:val="1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8B34F02"/>
    <w:multiLevelType w:val="hybridMultilevel"/>
    <w:tmpl w:val="8D347268"/>
    <w:lvl w:ilvl="0" w:tplc="6910EDA6">
      <w:start w:val="3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482D5C"/>
    <w:multiLevelType w:val="hybridMultilevel"/>
    <w:tmpl w:val="660A2B56"/>
    <w:lvl w:ilvl="0" w:tplc="F37EE3D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4CBF0042"/>
    <w:multiLevelType w:val="hybridMultilevel"/>
    <w:tmpl w:val="91A293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5F623B"/>
    <w:multiLevelType w:val="hybridMultilevel"/>
    <w:tmpl w:val="8E4A178A"/>
    <w:lvl w:ilvl="0" w:tplc="F9D6380C">
      <w:start w:val="1"/>
      <w:numFmt w:val="decimal"/>
      <w:lvlText w:val="%1)"/>
      <w:lvlJc w:val="righ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3">
      <w:start w:val="1"/>
      <w:numFmt w:val="upperRoman"/>
      <w:lvlText w:val="%6."/>
      <w:lvlJc w:val="right"/>
      <w:pPr>
        <w:tabs>
          <w:tab w:val="num" w:pos="180"/>
        </w:tabs>
        <w:ind w:left="180" w:hanging="180"/>
      </w:pPr>
      <w:rPr>
        <w:b w:val="0"/>
      </w:rPr>
    </w:lvl>
    <w:lvl w:ilvl="6" w:tplc="05504312">
      <w:start w:val="1"/>
      <w:numFmt w:val="decimal"/>
      <w:lvlText w:val="%7."/>
      <w:lvlJc w:val="left"/>
      <w:pPr>
        <w:tabs>
          <w:tab w:val="num" w:pos="4677"/>
        </w:tabs>
        <w:ind w:left="5040" w:hanging="4331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820E0B"/>
    <w:multiLevelType w:val="hybridMultilevel"/>
    <w:tmpl w:val="D4FC65F0"/>
    <w:lvl w:ilvl="0" w:tplc="14FC903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4" w15:restartNumberingAfterBreak="0">
    <w:nsid w:val="51666ED7"/>
    <w:multiLevelType w:val="multilevel"/>
    <w:tmpl w:val="E1ECD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5" w15:restartNumberingAfterBreak="0">
    <w:nsid w:val="52152491"/>
    <w:multiLevelType w:val="hybridMultilevel"/>
    <w:tmpl w:val="ED1E19EA"/>
    <w:lvl w:ilvl="0" w:tplc="75244042">
      <w:start w:val="1"/>
      <w:numFmt w:val="decimal"/>
      <w:lvlText w:val="%1)"/>
      <w:lvlJc w:val="left"/>
      <w:pPr>
        <w:ind w:left="2907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4852A26"/>
    <w:multiLevelType w:val="hybridMultilevel"/>
    <w:tmpl w:val="4FB4074C"/>
    <w:name w:val="WW8Num4824"/>
    <w:lvl w:ilvl="0" w:tplc="D9063B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5A562ED"/>
    <w:multiLevelType w:val="hybridMultilevel"/>
    <w:tmpl w:val="CDA49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98644A5"/>
    <w:multiLevelType w:val="hybridMultilevel"/>
    <w:tmpl w:val="3F8AFF0E"/>
    <w:lvl w:ilvl="0" w:tplc="E0C6C0B8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w w:val="100"/>
        <w:kern w:val="18"/>
        <w:position w:val="0"/>
        <w:sz w:val="22"/>
        <w:u w:val="none"/>
        <w:effect w:val="none"/>
        <w:vertAlign w:val="baseli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5BE640E4"/>
    <w:multiLevelType w:val="multilevel"/>
    <w:tmpl w:val="8228BC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Symbol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Symbol"/>
      </w:rPr>
    </w:lvl>
  </w:abstractNum>
  <w:abstractNum w:abstractNumId="110" w15:restartNumberingAfterBreak="0">
    <w:nsid w:val="5D0E2579"/>
    <w:multiLevelType w:val="hybridMultilevel"/>
    <w:tmpl w:val="A2CE29D6"/>
    <w:name w:val="WW8Num40222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>
      <w:start w:val="1"/>
      <w:numFmt w:val="lowerLetter"/>
      <w:lvlText w:val="%2."/>
      <w:lvlJc w:val="left"/>
      <w:pPr>
        <w:ind w:left="2651" w:hanging="360"/>
      </w:pPr>
    </w:lvl>
    <w:lvl w:ilvl="2" w:tplc="0415001B">
      <w:start w:val="1"/>
      <w:numFmt w:val="lowerRoman"/>
      <w:lvlText w:val="%3."/>
      <w:lvlJc w:val="right"/>
      <w:pPr>
        <w:ind w:left="3371" w:hanging="180"/>
      </w:pPr>
    </w:lvl>
    <w:lvl w:ilvl="3" w:tplc="0415000F">
      <w:start w:val="1"/>
      <w:numFmt w:val="decimal"/>
      <w:lvlText w:val="%4."/>
      <w:lvlJc w:val="left"/>
      <w:pPr>
        <w:ind w:left="4091" w:hanging="360"/>
      </w:pPr>
    </w:lvl>
    <w:lvl w:ilvl="4" w:tplc="04150019">
      <w:start w:val="1"/>
      <w:numFmt w:val="lowerLetter"/>
      <w:lvlText w:val="%5."/>
      <w:lvlJc w:val="left"/>
      <w:pPr>
        <w:ind w:left="4811" w:hanging="360"/>
      </w:pPr>
    </w:lvl>
    <w:lvl w:ilvl="5" w:tplc="0415001B">
      <w:start w:val="1"/>
      <w:numFmt w:val="lowerRoman"/>
      <w:lvlText w:val="%6."/>
      <w:lvlJc w:val="right"/>
      <w:pPr>
        <w:ind w:left="5531" w:hanging="180"/>
      </w:pPr>
    </w:lvl>
    <w:lvl w:ilvl="6" w:tplc="0415000F">
      <w:start w:val="1"/>
      <w:numFmt w:val="decimal"/>
      <w:lvlText w:val="%7."/>
      <w:lvlJc w:val="left"/>
      <w:pPr>
        <w:ind w:left="6251" w:hanging="360"/>
      </w:pPr>
    </w:lvl>
    <w:lvl w:ilvl="7" w:tplc="04150019">
      <w:start w:val="1"/>
      <w:numFmt w:val="lowerLetter"/>
      <w:lvlText w:val="%8."/>
      <w:lvlJc w:val="left"/>
      <w:pPr>
        <w:ind w:left="6971" w:hanging="360"/>
      </w:pPr>
    </w:lvl>
    <w:lvl w:ilvl="8" w:tplc="0415001B">
      <w:start w:val="1"/>
      <w:numFmt w:val="lowerRoman"/>
      <w:lvlText w:val="%9."/>
      <w:lvlJc w:val="right"/>
      <w:pPr>
        <w:ind w:left="7691" w:hanging="180"/>
      </w:pPr>
    </w:lvl>
  </w:abstractNum>
  <w:abstractNum w:abstractNumId="111" w15:restartNumberingAfterBreak="0">
    <w:nsid w:val="5D4E3FA6"/>
    <w:multiLevelType w:val="hybridMultilevel"/>
    <w:tmpl w:val="23AAB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E982D8B"/>
    <w:multiLevelType w:val="hybridMultilevel"/>
    <w:tmpl w:val="C8C25368"/>
    <w:lvl w:ilvl="0" w:tplc="C70A512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35098E"/>
    <w:multiLevelType w:val="hybridMultilevel"/>
    <w:tmpl w:val="D6DEA82A"/>
    <w:lvl w:ilvl="0" w:tplc="0415000F">
      <w:start w:val="1"/>
      <w:numFmt w:val="decimal"/>
      <w:lvlText w:val="%1."/>
      <w:lvlJc w:val="left"/>
      <w:pPr>
        <w:ind w:left="1840" w:hanging="360"/>
      </w:pPr>
    </w:lvl>
    <w:lvl w:ilvl="1" w:tplc="04150019">
      <w:start w:val="1"/>
      <w:numFmt w:val="lowerLetter"/>
      <w:lvlText w:val="%2."/>
      <w:lvlJc w:val="left"/>
      <w:pPr>
        <w:ind w:left="2560" w:hanging="360"/>
      </w:pPr>
    </w:lvl>
    <w:lvl w:ilvl="2" w:tplc="0415001B">
      <w:start w:val="1"/>
      <w:numFmt w:val="lowerRoman"/>
      <w:lvlText w:val="%3."/>
      <w:lvlJc w:val="right"/>
      <w:pPr>
        <w:ind w:left="3280" w:hanging="180"/>
      </w:pPr>
    </w:lvl>
    <w:lvl w:ilvl="3" w:tplc="DFE62D14">
      <w:start w:val="1"/>
      <w:numFmt w:val="decimal"/>
      <w:lvlText w:val="%4."/>
      <w:lvlJc w:val="left"/>
      <w:pPr>
        <w:ind w:left="400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720" w:hanging="360"/>
      </w:pPr>
    </w:lvl>
    <w:lvl w:ilvl="5" w:tplc="0415001B">
      <w:start w:val="1"/>
      <w:numFmt w:val="lowerRoman"/>
      <w:lvlText w:val="%6."/>
      <w:lvlJc w:val="right"/>
      <w:pPr>
        <w:ind w:left="5440" w:hanging="180"/>
      </w:pPr>
    </w:lvl>
    <w:lvl w:ilvl="6" w:tplc="0415000F">
      <w:start w:val="1"/>
      <w:numFmt w:val="decimal"/>
      <w:lvlText w:val="%7."/>
      <w:lvlJc w:val="left"/>
      <w:pPr>
        <w:ind w:left="6160" w:hanging="360"/>
      </w:pPr>
    </w:lvl>
    <w:lvl w:ilvl="7" w:tplc="04150019">
      <w:start w:val="1"/>
      <w:numFmt w:val="lowerLetter"/>
      <w:lvlText w:val="%8."/>
      <w:lvlJc w:val="left"/>
      <w:pPr>
        <w:ind w:left="6880" w:hanging="360"/>
      </w:pPr>
    </w:lvl>
    <w:lvl w:ilvl="8" w:tplc="0415001B">
      <w:start w:val="1"/>
      <w:numFmt w:val="lowerRoman"/>
      <w:lvlText w:val="%9."/>
      <w:lvlJc w:val="right"/>
      <w:pPr>
        <w:ind w:left="7600" w:hanging="180"/>
      </w:pPr>
    </w:lvl>
  </w:abstractNum>
  <w:abstractNum w:abstractNumId="114" w15:restartNumberingAfterBreak="0">
    <w:nsid w:val="60613C56"/>
    <w:multiLevelType w:val="hybridMultilevel"/>
    <w:tmpl w:val="08E0F31A"/>
    <w:lvl w:ilvl="0" w:tplc="EDC06C6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2DE65A6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4381719"/>
    <w:multiLevelType w:val="hybridMultilevel"/>
    <w:tmpl w:val="55587B9A"/>
    <w:lvl w:ilvl="0" w:tplc="3AC61402">
      <w:start w:val="1"/>
      <w:numFmt w:val="decimal"/>
      <w:lvlText w:val="%1."/>
      <w:lvlJc w:val="left"/>
      <w:pPr>
        <w:ind w:left="720" w:hanging="360"/>
      </w:pPr>
      <w:rPr>
        <w:kern w:val="18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C81B31"/>
    <w:multiLevelType w:val="multilevel"/>
    <w:tmpl w:val="36BC15D2"/>
    <w:lvl w:ilvl="0">
      <w:start w:val="1"/>
      <w:numFmt w:val="decimal"/>
      <w:lvlText w:val="%1."/>
      <w:lvlJc w:val="left"/>
      <w:pPr>
        <w:ind w:left="644" w:firstLine="284"/>
      </w:pPr>
      <w:rPr>
        <w:rFonts w:ascii="Verdana" w:eastAsia="Arial" w:hAnsi="Verdana" w:cs="Arial" w:hint="default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5">
      <w:start w:val="1"/>
      <w:numFmt w:val="lowerRoman"/>
      <w:pStyle w:val="Nagwek6"/>
      <w:lvlText w:val="%6.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6">
      <w:start w:val="1"/>
      <w:numFmt w:val="decimal"/>
      <w:pStyle w:val="Nagwek7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</w:abstractNum>
  <w:abstractNum w:abstractNumId="117" w15:restartNumberingAfterBreak="0">
    <w:nsid w:val="66B3243A"/>
    <w:multiLevelType w:val="hybridMultilevel"/>
    <w:tmpl w:val="2C38EF7C"/>
    <w:lvl w:ilvl="0" w:tplc="140EBCC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82A5B06"/>
    <w:multiLevelType w:val="hybridMultilevel"/>
    <w:tmpl w:val="4C609500"/>
    <w:lvl w:ilvl="0" w:tplc="1D280C22">
      <w:start w:val="8"/>
      <w:numFmt w:val="bullet"/>
      <w:pStyle w:val="opis"/>
      <w:lvlText w:val="­"/>
      <w:lvlJc w:val="left"/>
      <w:pPr>
        <w:tabs>
          <w:tab w:val="num" w:pos="254"/>
        </w:tabs>
        <w:ind w:left="254" w:hanging="113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93F542B"/>
    <w:multiLevelType w:val="hybridMultilevel"/>
    <w:tmpl w:val="8DCEA7C8"/>
    <w:styleLink w:val="Zaimportowanystyl21"/>
    <w:lvl w:ilvl="0" w:tplc="24761E44">
      <w:start w:val="1"/>
      <w:numFmt w:val="decimal"/>
      <w:lvlText w:val="%1."/>
      <w:lvlJc w:val="left"/>
      <w:pPr>
        <w:tabs>
          <w:tab w:val="left" w:pos="426"/>
        </w:tabs>
        <w:ind w:left="690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44492A4">
      <w:start w:val="1"/>
      <w:numFmt w:val="decimal"/>
      <w:lvlText w:val="%2."/>
      <w:lvlJc w:val="left"/>
      <w:pPr>
        <w:tabs>
          <w:tab w:val="left" w:pos="426"/>
        </w:tabs>
        <w:ind w:left="1410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AAA666">
      <w:start w:val="1"/>
      <w:numFmt w:val="lowerLetter"/>
      <w:lvlText w:val="%3)"/>
      <w:lvlJc w:val="left"/>
      <w:pPr>
        <w:ind w:left="520" w:hanging="37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84E7054">
      <w:start w:val="1"/>
      <w:numFmt w:val="decimal"/>
      <w:lvlText w:val="%4."/>
      <w:lvlJc w:val="left"/>
      <w:pPr>
        <w:ind w:left="2468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0881D4">
      <w:start w:val="1"/>
      <w:numFmt w:val="decimal"/>
      <w:lvlText w:val="%5."/>
      <w:lvlJc w:val="left"/>
      <w:pPr>
        <w:ind w:left="2468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D40B78">
      <w:start w:val="1"/>
      <w:numFmt w:val="decimal"/>
      <w:lvlText w:val="%6."/>
      <w:lvlJc w:val="left"/>
      <w:pPr>
        <w:tabs>
          <w:tab w:val="left" w:pos="426"/>
        </w:tabs>
        <w:ind w:left="303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FE06F36">
      <w:start w:val="1"/>
      <w:numFmt w:val="decimal"/>
      <w:lvlText w:val="%7."/>
      <w:lvlJc w:val="left"/>
      <w:pPr>
        <w:tabs>
          <w:tab w:val="left" w:pos="426"/>
        </w:tabs>
        <w:ind w:left="375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122CFC">
      <w:start w:val="1"/>
      <w:numFmt w:val="decimal"/>
      <w:lvlText w:val="%8."/>
      <w:lvlJc w:val="left"/>
      <w:pPr>
        <w:tabs>
          <w:tab w:val="left" w:pos="426"/>
        </w:tabs>
        <w:ind w:left="447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DC5A1A">
      <w:start w:val="1"/>
      <w:numFmt w:val="decimal"/>
      <w:lvlText w:val="%9."/>
      <w:lvlJc w:val="left"/>
      <w:pPr>
        <w:tabs>
          <w:tab w:val="left" w:pos="426"/>
        </w:tabs>
        <w:ind w:left="519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0" w15:restartNumberingAfterBreak="0">
    <w:nsid w:val="6B6F614B"/>
    <w:multiLevelType w:val="hybridMultilevel"/>
    <w:tmpl w:val="E5D23422"/>
    <w:lvl w:ilvl="0" w:tplc="0742AB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DE65A6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6DCE4F9C"/>
    <w:multiLevelType w:val="hybridMultilevel"/>
    <w:tmpl w:val="4E989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E451AB5"/>
    <w:multiLevelType w:val="hybridMultilevel"/>
    <w:tmpl w:val="C076E05A"/>
    <w:lvl w:ilvl="0" w:tplc="7FFEA1F4">
      <w:start w:val="1"/>
      <w:numFmt w:val="decimal"/>
      <w:lvlText w:val="%1)"/>
      <w:lvlJc w:val="left"/>
      <w:pPr>
        <w:ind w:left="1554" w:hanging="42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23" w15:restartNumberingAfterBreak="0">
    <w:nsid w:val="6E6C7664"/>
    <w:multiLevelType w:val="hybridMultilevel"/>
    <w:tmpl w:val="DF0A0A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442E82"/>
    <w:multiLevelType w:val="hybridMultilevel"/>
    <w:tmpl w:val="303E0E06"/>
    <w:lvl w:ilvl="0" w:tplc="4AFAC104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4497339"/>
    <w:multiLevelType w:val="hybridMultilevel"/>
    <w:tmpl w:val="1FFC80E6"/>
    <w:styleLink w:val="Zaimportowanystyl20"/>
    <w:lvl w:ilvl="0" w:tplc="820A5CA0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F28764">
      <w:start w:val="1"/>
      <w:numFmt w:val="decimal"/>
      <w:lvlText w:val="%2."/>
      <w:lvlJc w:val="left"/>
      <w:pPr>
        <w:tabs>
          <w:tab w:val="left" w:pos="426"/>
        </w:tabs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0E2A68">
      <w:start w:val="1"/>
      <w:numFmt w:val="lowerLetter"/>
      <w:lvlText w:val="%3)"/>
      <w:lvlJc w:val="left"/>
      <w:pPr>
        <w:ind w:left="521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328868">
      <w:start w:val="1"/>
      <w:numFmt w:val="decimal"/>
      <w:lvlText w:val="%4."/>
      <w:lvlJc w:val="left"/>
      <w:pPr>
        <w:ind w:left="2466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FCEDCFE">
      <w:start w:val="1"/>
      <w:numFmt w:val="decimal"/>
      <w:lvlText w:val="%5."/>
      <w:lvlJc w:val="left"/>
      <w:pPr>
        <w:ind w:left="2466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7EDD04">
      <w:start w:val="1"/>
      <w:numFmt w:val="decimal"/>
      <w:lvlText w:val="%6."/>
      <w:lvlJc w:val="left"/>
      <w:pPr>
        <w:tabs>
          <w:tab w:val="left" w:pos="426"/>
        </w:tabs>
        <w:ind w:left="303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BAFD54">
      <w:start w:val="1"/>
      <w:numFmt w:val="decimal"/>
      <w:lvlText w:val="%7."/>
      <w:lvlJc w:val="left"/>
      <w:pPr>
        <w:tabs>
          <w:tab w:val="left" w:pos="426"/>
        </w:tabs>
        <w:ind w:left="375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BDA5286">
      <w:start w:val="1"/>
      <w:numFmt w:val="decimal"/>
      <w:lvlText w:val="%8."/>
      <w:lvlJc w:val="left"/>
      <w:pPr>
        <w:tabs>
          <w:tab w:val="left" w:pos="426"/>
        </w:tabs>
        <w:ind w:left="447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44FDC0">
      <w:start w:val="1"/>
      <w:numFmt w:val="decimal"/>
      <w:lvlText w:val="%9."/>
      <w:lvlJc w:val="left"/>
      <w:pPr>
        <w:tabs>
          <w:tab w:val="left" w:pos="426"/>
        </w:tabs>
        <w:ind w:left="519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6" w15:restartNumberingAfterBreak="0">
    <w:nsid w:val="75550A93"/>
    <w:multiLevelType w:val="hybridMultilevel"/>
    <w:tmpl w:val="C75E0348"/>
    <w:styleLink w:val="Kreski"/>
    <w:lvl w:ilvl="0" w:tplc="58785FFA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7E9958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9A3FA4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FC361A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22628A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72F1AC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94E6D8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6AD4AE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ECA548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7" w15:restartNumberingAfterBreak="0">
    <w:nsid w:val="756458EE"/>
    <w:multiLevelType w:val="hybridMultilevel"/>
    <w:tmpl w:val="B1FEF7CC"/>
    <w:lvl w:ilvl="0" w:tplc="FFFFFFFF">
      <w:start w:val="1"/>
      <w:numFmt w:val="decimal"/>
      <w:lvlText w:val="%1."/>
      <w:lvlJc w:val="left"/>
      <w:pPr>
        <w:ind w:left="1994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2714" w:hanging="360"/>
      </w:pPr>
    </w:lvl>
    <w:lvl w:ilvl="2" w:tplc="FFFFFFFF">
      <w:start w:val="1"/>
      <w:numFmt w:val="lowerRoman"/>
      <w:lvlText w:val="%3."/>
      <w:lvlJc w:val="right"/>
      <w:pPr>
        <w:ind w:left="3434" w:hanging="180"/>
      </w:pPr>
    </w:lvl>
    <w:lvl w:ilvl="3" w:tplc="FFFFFFFF">
      <w:start w:val="1"/>
      <w:numFmt w:val="decimal"/>
      <w:lvlText w:val="%4."/>
      <w:lvlJc w:val="left"/>
      <w:pPr>
        <w:ind w:left="4154" w:hanging="360"/>
      </w:pPr>
    </w:lvl>
    <w:lvl w:ilvl="4" w:tplc="FFFFFFFF">
      <w:start w:val="1"/>
      <w:numFmt w:val="lowerLetter"/>
      <w:lvlText w:val="%5."/>
      <w:lvlJc w:val="left"/>
      <w:pPr>
        <w:ind w:left="4874" w:hanging="360"/>
      </w:pPr>
    </w:lvl>
    <w:lvl w:ilvl="5" w:tplc="FFFFFFFF">
      <w:start w:val="1"/>
      <w:numFmt w:val="lowerRoman"/>
      <w:lvlText w:val="%6."/>
      <w:lvlJc w:val="right"/>
      <w:pPr>
        <w:ind w:left="5594" w:hanging="180"/>
      </w:pPr>
    </w:lvl>
    <w:lvl w:ilvl="6" w:tplc="FFFFFFFF">
      <w:start w:val="1"/>
      <w:numFmt w:val="decimal"/>
      <w:lvlText w:val="%7."/>
      <w:lvlJc w:val="left"/>
      <w:pPr>
        <w:ind w:left="6314" w:hanging="360"/>
      </w:pPr>
    </w:lvl>
    <w:lvl w:ilvl="7" w:tplc="FFFFFFFF">
      <w:start w:val="1"/>
      <w:numFmt w:val="lowerLetter"/>
      <w:lvlText w:val="%8."/>
      <w:lvlJc w:val="left"/>
      <w:pPr>
        <w:ind w:left="7034" w:hanging="360"/>
      </w:pPr>
    </w:lvl>
    <w:lvl w:ilvl="8" w:tplc="FFFFFFFF">
      <w:start w:val="1"/>
      <w:numFmt w:val="lowerRoman"/>
      <w:lvlText w:val="%9."/>
      <w:lvlJc w:val="right"/>
      <w:pPr>
        <w:ind w:left="7754" w:hanging="180"/>
      </w:pPr>
    </w:lvl>
  </w:abstractNum>
  <w:abstractNum w:abstractNumId="128" w15:restartNumberingAfterBreak="0">
    <w:nsid w:val="76A15020"/>
    <w:multiLevelType w:val="hybridMultilevel"/>
    <w:tmpl w:val="3686FE8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601ED4BC">
      <w:start w:val="1"/>
      <w:numFmt w:val="decimal"/>
      <w:lvlText w:val="%2)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778747F3"/>
    <w:multiLevelType w:val="hybridMultilevel"/>
    <w:tmpl w:val="0B4804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0" w15:restartNumberingAfterBreak="0">
    <w:nsid w:val="77D16DCD"/>
    <w:multiLevelType w:val="hybridMultilevel"/>
    <w:tmpl w:val="35A44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929728F"/>
    <w:multiLevelType w:val="multilevel"/>
    <w:tmpl w:val="0DA83E4A"/>
    <w:name w:val="WW8Num40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 w:hint="default"/>
        <w:sz w:val="22"/>
        <w:szCs w:val="22"/>
      </w:rPr>
    </w:lvl>
  </w:abstractNum>
  <w:abstractNum w:abstractNumId="132" w15:restartNumberingAfterBreak="0">
    <w:nsid w:val="79B31E2E"/>
    <w:multiLevelType w:val="hybridMultilevel"/>
    <w:tmpl w:val="F1F4E3B8"/>
    <w:name w:val="WW8Num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A9D2633"/>
    <w:multiLevelType w:val="hybridMultilevel"/>
    <w:tmpl w:val="2C144930"/>
    <w:lvl w:ilvl="0" w:tplc="09963BD0">
      <w:start w:val="1"/>
      <w:numFmt w:val="decimal"/>
      <w:pStyle w:val="Lista-kontynuacja1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2A8D9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3A0AFA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D1EAE8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4CEE2E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2C72CC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FE75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56934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D6D54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4" w15:restartNumberingAfterBreak="0">
    <w:nsid w:val="7AD041DF"/>
    <w:multiLevelType w:val="hybridMultilevel"/>
    <w:tmpl w:val="79D458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EFEE1916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decimal"/>
      <w:lvlText w:val="%3)"/>
      <w:lvlJc w:val="lef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35" w15:restartNumberingAfterBreak="0">
    <w:nsid w:val="7ADF0DEB"/>
    <w:multiLevelType w:val="hybridMultilevel"/>
    <w:tmpl w:val="DB7CCA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2D32F3"/>
    <w:multiLevelType w:val="hybridMultilevel"/>
    <w:tmpl w:val="93FCB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B2D4061"/>
    <w:multiLevelType w:val="hybridMultilevel"/>
    <w:tmpl w:val="20F237A8"/>
    <w:styleLink w:val="Zaimportowanystyl23"/>
    <w:lvl w:ilvl="0" w:tplc="94D41210">
      <w:start w:val="1"/>
      <w:numFmt w:val="lowerLetter"/>
      <w:lvlText w:val="%1)"/>
      <w:lvlJc w:val="left"/>
      <w:pPr>
        <w:tabs>
          <w:tab w:val="left" w:pos="360"/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36C8EA">
      <w:start w:val="1"/>
      <w:numFmt w:val="lowerLetter"/>
      <w:lvlText w:val="%2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FFE85FC">
      <w:start w:val="1"/>
      <w:numFmt w:val="lowerLetter"/>
      <w:lvlText w:val="%3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4EC9BA0">
      <w:start w:val="1"/>
      <w:numFmt w:val="lowerLetter"/>
      <w:lvlText w:val="%4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280D76">
      <w:start w:val="1"/>
      <w:numFmt w:val="lowerLetter"/>
      <w:lvlText w:val="%5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EA378E">
      <w:start w:val="1"/>
      <w:numFmt w:val="lowerLetter"/>
      <w:lvlText w:val="%6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603EA2">
      <w:start w:val="1"/>
      <w:numFmt w:val="lowerLetter"/>
      <w:lvlText w:val="%7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BC8318">
      <w:start w:val="1"/>
      <w:numFmt w:val="lowerLetter"/>
      <w:lvlText w:val="%8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323C">
      <w:start w:val="1"/>
      <w:numFmt w:val="lowerLetter"/>
      <w:lvlText w:val="%9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8" w15:restartNumberingAfterBreak="0">
    <w:nsid w:val="7F7E5A69"/>
    <w:multiLevelType w:val="hybridMultilevel"/>
    <w:tmpl w:val="66A4FD56"/>
    <w:lvl w:ilvl="0" w:tplc="0415000F">
      <w:start w:val="1"/>
      <w:numFmt w:val="decimal"/>
      <w:lvlText w:val="%1."/>
      <w:lvlJc w:val="left"/>
      <w:pPr>
        <w:ind w:left="1120" w:hanging="360"/>
      </w:pPr>
    </w:lvl>
    <w:lvl w:ilvl="1" w:tplc="601ED4BC">
      <w:start w:val="1"/>
      <w:numFmt w:val="decimal"/>
      <w:lvlText w:val="%2)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139" w15:restartNumberingAfterBreak="0">
    <w:nsid w:val="7FBE64D4"/>
    <w:multiLevelType w:val="hybridMultilevel"/>
    <w:tmpl w:val="A1A496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110240">
    <w:abstractNumId w:val="84"/>
  </w:num>
  <w:num w:numId="2" w16cid:durableId="1276135746">
    <w:abstractNumId w:val="39"/>
  </w:num>
  <w:num w:numId="3" w16cid:durableId="1908414621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610803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7245821">
    <w:abstractNumId w:val="127"/>
  </w:num>
  <w:num w:numId="6" w16cid:durableId="101379887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93588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927524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5070294">
    <w:abstractNumId w:val="103"/>
  </w:num>
  <w:num w:numId="10" w16cid:durableId="1004670568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3238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8219274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632399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4016974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91184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03623446">
    <w:abstractNumId w:val="82"/>
  </w:num>
  <w:num w:numId="17" w16cid:durableId="117075512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928831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55201868">
    <w:abstractNumId w:val="9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18250876">
    <w:abstractNumId w:val="95"/>
  </w:num>
  <w:num w:numId="21" w16cid:durableId="880946970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563045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875424">
    <w:abstractNumId w:val="31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59998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590929">
    <w:abstractNumId w:val="61"/>
  </w:num>
  <w:num w:numId="26" w16cid:durableId="303509707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571996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413412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35255310">
    <w:abstractNumId w:val="128"/>
  </w:num>
  <w:num w:numId="30" w16cid:durableId="1039431116">
    <w:abstractNumId w:val="73"/>
  </w:num>
  <w:num w:numId="31" w16cid:durableId="1481995566">
    <w:abstractNumId w:val="105"/>
  </w:num>
  <w:num w:numId="32" w16cid:durableId="1886985854">
    <w:abstractNumId w:val="81"/>
  </w:num>
  <w:num w:numId="33" w16cid:durableId="493575111">
    <w:abstractNumId w:val="59"/>
  </w:num>
  <w:num w:numId="34" w16cid:durableId="606349978">
    <w:abstractNumId w:val="38"/>
  </w:num>
  <w:num w:numId="35" w16cid:durableId="829559142">
    <w:abstractNumId w:val="57"/>
  </w:num>
  <w:num w:numId="36" w16cid:durableId="437675810">
    <w:abstractNumId w:val="78"/>
  </w:num>
  <w:num w:numId="37" w16cid:durableId="1926496391">
    <w:abstractNumId w:val="93"/>
  </w:num>
  <w:num w:numId="38" w16cid:durableId="20366178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28078368">
    <w:abstractNumId w:val="108"/>
  </w:num>
  <w:num w:numId="40" w16cid:durableId="955210535">
    <w:abstractNumId w:val="83"/>
  </w:num>
  <w:num w:numId="41" w16cid:durableId="652177683">
    <w:abstractNumId w:val="98"/>
  </w:num>
  <w:num w:numId="42" w16cid:durableId="1348826513">
    <w:abstractNumId w:val="84"/>
    <w:lvlOverride w:ilvl="0">
      <w:startOverride w:val="6"/>
    </w:lvlOverride>
  </w:num>
  <w:num w:numId="43" w16cid:durableId="52587115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25078360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16936082">
    <w:abstractNumId w:val="116"/>
  </w:num>
  <w:num w:numId="46" w16cid:durableId="521868241">
    <w:abstractNumId w:val="133"/>
  </w:num>
  <w:num w:numId="47" w16cid:durableId="9379116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081683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4958860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8933613">
    <w:abstractNumId w:val="33"/>
  </w:num>
  <w:num w:numId="51" w16cid:durableId="288978999">
    <w:abstractNumId w:val="36"/>
  </w:num>
  <w:num w:numId="52" w16cid:durableId="117339854">
    <w:abstractNumId w:val="40"/>
  </w:num>
  <w:num w:numId="53" w16cid:durableId="1220291356">
    <w:abstractNumId w:val="43"/>
  </w:num>
  <w:num w:numId="54" w16cid:durableId="1067261981">
    <w:abstractNumId w:val="44"/>
  </w:num>
  <w:num w:numId="55" w16cid:durableId="327907626">
    <w:abstractNumId w:val="56"/>
  </w:num>
  <w:num w:numId="56" w16cid:durableId="705644401">
    <w:abstractNumId w:val="60"/>
  </w:num>
  <w:num w:numId="57" w16cid:durableId="1902866990">
    <w:abstractNumId w:val="63"/>
  </w:num>
  <w:num w:numId="58" w16cid:durableId="1264849167">
    <w:abstractNumId w:val="66"/>
  </w:num>
  <w:num w:numId="59" w16cid:durableId="1125738822">
    <w:abstractNumId w:val="69"/>
  </w:num>
  <w:num w:numId="60" w16cid:durableId="31466657">
    <w:abstractNumId w:val="79"/>
  </w:num>
  <w:num w:numId="61" w16cid:durableId="796021615">
    <w:abstractNumId w:val="90"/>
  </w:num>
  <w:num w:numId="62" w16cid:durableId="1971593918">
    <w:abstractNumId w:val="91"/>
  </w:num>
  <w:num w:numId="63" w16cid:durableId="867062186">
    <w:abstractNumId w:val="92"/>
  </w:num>
  <w:num w:numId="64" w16cid:durableId="1566453476">
    <w:abstractNumId w:val="119"/>
  </w:num>
  <w:num w:numId="65" w16cid:durableId="1606385468">
    <w:abstractNumId w:val="125"/>
  </w:num>
  <w:num w:numId="66" w16cid:durableId="1054423526">
    <w:abstractNumId w:val="126"/>
  </w:num>
  <w:num w:numId="67" w16cid:durableId="450786395">
    <w:abstractNumId w:val="137"/>
  </w:num>
  <w:num w:numId="68" w16cid:durableId="316497216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0072763">
    <w:abstractNumId w:val="118"/>
  </w:num>
  <w:num w:numId="70" w16cid:durableId="10606401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23693664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57722868">
    <w:abstractNumId w:val="58"/>
  </w:num>
  <w:num w:numId="73" w16cid:durableId="1495875574">
    <w:abstractNumId w:val="75"/>
  </w:num>
  <w:num w:numId="74" w16cid:durableId="142703450">
    <w:abstractNumId w:val="30"/>
  </w:num>
  <w:num w:numId="75" w16cid:durableId="1962683133">
    <w:abstractNumId w:val="29"/>
  </w:num>
  <w:num w:numId="76" w16cid:durableId="691148605">
    <w:abstractNumId w:val="109"/>
  </w:num>
  <w:num w:numId="77" w16cid:durableId="359167437">
    <w:abstractNumId w:val="45"/>
  </w:num>
  <w:num w:numId="78" w16cid:durableId="1087967409">
    <w:abstractNumId w:val="136"/>
  </w:num>
  <w:num w:numId="79" w16cid:durableId="1419134509">
    <w:abstractNumId w:val="112"/>
  </w:num>
  <w:num w:numId="80" w16cid:durableId="883832707">
    <w:abstractNumId w:val="89"/>
  </w:num>
  <w:num w:numId="81" w16cid:durableId="1676420675">
    <w:abstractNumId w:val="54"/>
  </w:num>
  <w:num w:numId="82" w16cid:durableId="24669534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550410441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69639671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45420966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20729443">
    <w:abstractNumId w:val="120"/>
  </w:num>
  <w:num w:numId="87" w16cid:durableId="370695475">
    <w:abstractNumId w:val="50"/>
  </w:num>
  <w:num w:numId="88" w16cid:durableId="152844816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95987043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16735817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532954956">
    <w:abstractNumId w:val="121"/>
  </w:num>
  <w:num w:numId="92" w16cid:durableId="19478326">
    <w:abstractNumId w:val="123"/>
  </w:num>
  <w:num w:numId="93" w16cid:durableId="1108041877">
    <w:abstractNumId w:val="28"/>
  </w:num>
  <w:num w:numId="94" w16cid:durableId="443304513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544514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77228717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9107028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26098805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914654355">
    <w:abstractNumId w:val="41"/>
  </w:num>
  <w:num w:numId="100" w16cid:durableId="2066485478">
    <w:abstractNumId w:val="94"/>
  </w:num>
  <w:num w:numId="101" w16cid:durableId="2069837401">
    <w:abstractNumId w:val="76"/>
  </w:num>
  <w:num w:numId="102" w16cid:durableId="678775619">
    <w:abstractNumId w:val="32"/>
  </w:num>
  <w:num w:numId="103" w16cid:durableId="956788791">
    <w:abstractNumId w:val="47"/>
  </w:num>
  <w:num w:numId="104" w16cid:durableId="774323922">
    <w:abstractNumId w:val="55"/>
  </w:num>
  <w:num w:numId="105" w16cid:durableId="612174247">
    <w:abstractNumId w:val="135"/>
  </w:num>
  <w:num w:numId="106" w16cid:durableId="1497502120">
    <w:abstractNumId w:val="139"/>
  </w:num>
  <w:num w:numId="107" w16cid:durableId="294726832">
    <w:abstractNumId w:val="65"/>
  </w:num>
  <w:num w:numId="108" w16cid:durableId="460076539">
    <w:abstractNumId w:val="71"/>
  </w:num>
  <w:num w:numId="109" w16cid:durableId="484469009">
    <w:abstractNumId w:val="101"/>
  </w:num>
  <w:num w:numId="110" w16cid:durableId="140923359">
    <w:abstractNumId w:val="72"/>
  </w:num>
  <w:num w:numId="111" w16cid:durableId="685594297">
    <w:abstractNumId w:val="97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57"/>
    <w:rsid w:val="00031DE1"/>
    <w:rsid w:val="00093E94"/>
    <w:rsid w:val="000B5FD5"/>
    <w:rsid w:val="000C10F3"/>
    <w:rsid w:val="000C2A52"/>
    <w:rsid w:val="0010073F"/>
    <w:rsid w:val="00136E20"/>
    <w:rsid w:val="00146812"/>
    <w:rsid w:val="00146836"/>
    <w:rsid w:val="00166434"/>
    <w:rsid w:val="001A665A"/>
    <w:rsid w:val="001B6AE7"/>
    <w:rsid w:val="001D1F84"/>
    <w:rsid w:val="001D790C"/>
    <w:rsid w:val="00217CED"/>
    <w:rsid w:val="00266CFA"/>
    <w:rsid w:val="00270EE1"/>
    <w:rsid w:val="002A0C13"/>
    <w:rsid w:val="002A6491"/>
    <w:rsid w:val="0030683B"/>
    <w:rsid w:val="00326C8C"/>
    <w:rsid w:val="0038042A"/>
    <w:rsid w:val="003A1ECA"/>
    <w:rsid w:val="003A21C0"/>
    <w:rsid w:val="003C52A6"/>
    <w:rsid w:val="003D369F"/>
    <w:rsid w:val="003F62F5"/>
    <w:rsid w:val="004069C3"/>
    <w:rsid w:val="00413FD5"/>
    <w:rsid w:val="004224C4"/>
    <w:rsid w:val="00444305"/>
    <w:rsid w:val="00447891"/>
    <w:rsid w:val="00452E54"/>
    <w:rsid w:val="0046679D"/>
    <w:rsid w:val="004670B6"/>
    <w:rsid w:val="004773C2"/>
    <w:rsid w:val="00482E93"/>
    <w:rsid w:val="004A36D8"/>
    <w:rsid w:val="004A530D"/>
    <w:rsid w:val="004F2069"/>
    <w:rsid w:val="00505B4E"/>
    <w:rsid w:val="0054447D"/>
    <w:rsid w:val="0054571F"/>
    <w:rsid w:val="0056440E"/>
    <w:rsid w:val="005F206E"/>
    <w:rsid w:val="00612BFD"/>
    <w:rsid w:val="00616B08"/>
    <w:rsid w:val="00623761"/>
    <w:rsid w:val="00641542"/>
    <w:rsid w:val="00650ED8"/>
    <w:rsid w:val="00667230"/>
    <w:rsid w:val="00670015"/>
    <w:rsid w:val="00686580"/>
    <w:rsid w:val="006912FB"/>
    <w:rsid w:val="00692347"/>
    <w:rsid w:val="006A0EB6"/>
    <w:rsid w:val="006A25CA"/>
    <w:rsid w:val="006D0C00"/>
    <w:rsid w:val="006D6D14"/>
    <w:rsid w:val="006E0933"/>
    <w:rsid w:val="007011C6"/>
    <w:rsid w:val="00716DC5"/>
    <w:rsid w:val="00730D07"/>
    <w:rsid w:val="007668E0"/>
    <w:rsid w:val="007728E7"/>
    <w:rsid w:val="007743F8"/>
    <w:rsid w:val="00777283"/>
    <w:rsid w:val="007967EA"/>
    <w:rsid w:val="007A1BCF"/>
    <w:rsid w:val="007A5283"/>
    <w:rsid w:val="007A7F1F"/>
    <w:rsid w:val="007B1B86"/>
    <w:rsid w:val="007B3CD8"/>
    <w:rsid w:val="007D501B"/>
    <w:rsid w:val="007F0F67"/>
    <w:rsid w:val="00801427"/>
    <w:rsid w:val="00816A57"/>
    <w:rsid w:val="00821FA8"/>
    <w:rsid w:val="008340B6"/>
    <w:rsid w:val="008740AA"/>
    <w:rsid w:val="00876C3A"/>
    <w:rsid w:val="008B788E"/>
    <w:rsid w:val="008D3B95"/>
    <w:rsid w:val="008D6ED2"/>
    <w:rsid w:val="00900C87"/>
    <w:rsid w:val="00941DA3"/>
    <w:rsid w:val="009579FB"/>
    <w:rsid w:val="00A01AA5"/>
    <w:rsid w:val="00A13352"/>
    <w:rsid w:val="00A56B63"/>
    <w:rsid w:val="00A64363"/>
    <w:rsid w:val="00A73A9C"/>
    <w:rsid w:val="00A91DCC"/>
    <w:rsid w:val="00AA2443"/>
    <w:rsid w:val="00AB3478"/>
    <w:rsid w:val="00AC7BC3"/>
    <w:rsid w:val="00AD2783"/>
    <w:rsid w:val="00AF1EFF"/>
    <w:rsid w:val="00B04659"/>
    <w:rsid w:val="00B13AB6"/>
    <w:rsid w:val="00B4546F"/>
    <w:rsid w:val="00B70E33"/>
    <w:rsid w:val="00B84DFF"/>
    <w:rsid w:val="00B86558"/>
    <w:rsid w:val="00BC18F7"/>
    <w:rsid w:val="00BD16FB"/>
    <w:rsid w:val="00BD743F"/>
    <w:rsid w:val="00BE2DF9"/>
    <w:rsid w:val="00C27505"/>
    <w:rsid w:val="00C30158"/>
    <w:rsid w:val="00C3719D"/>
    <w:rsid w:val="00C91E75"/>
    <w:rsid w:val="00C929F5"/>
    <w:rsid w:val="00CB37D0"/>
    <w:rsid w:val="00CC74DC"/>
    <w:rsid w:val="00D112DA"/>
    <w:rsid w:val="00D36721"/>
    <w:rsid w:val="00D5470D"/>
    <w:rsid w:val="00D76D19"/>
    <w:rsid w:val="00D831A9"/>
    <w:rsid w:val="00D90108"/>
    <w:rsid w:val="00D9559B"/>
    <w:rsid w:val="00D95DF9"/>
    <w:rsid w:val="00DD7380"/>
    <w:rsid w:val="00DE79CE"/>
    <w:rsid w:val="00E01EBD"/>
    <w:rsid w:val="00E15B00"/>
    <w:rsid w:val="00E320F1"/>
    <w:rsid w:val="00E70C67"/>
    <w:rsid w:val="00E962FE"/>
    <w:rsid w:val="00EE1DEA"/>
    <w:rsid w:val="00EE219C"/>
    <w:rsid w:val="00EE4CC5"/>
    <w:rsid w:val="00EF34DF"/>
    <w:rsid w:val="00F245E5"/>
    <w:rsid w:val="00F40C52"/>
    <w:rsid w:val="00F47B24"/>
    <w:rsid w:val="00F73FCE"/>
    <w:rsid w:val="00F7726F"/>
    <w:rsid w:val="00F87568"/>
    <w:rsid w:val="00F90D4E"/>
    <w:rsid w:val="00F9160D"/>
    <w:rsid w:val="00FB32C3"/>
    <w:rsid w:val="00FC07F8"/>
    <w:rsid w:val="00FC472A"/>
    <w:rsid w:val="00FD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AEEB2"/>
  <w15:chartTrackingRefBased/>
  <w15:docId w15:val="{62A0E9EC-B114-45E2-B2E1-415C3EAC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1A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qFormat/>
    <w:rsid w:val="00D5470D"/>
    <w:pPr>
      <w:keepNext/>
      <w:keepLines/>
      <w:spacing w:before="240"/>
      <w:outlineLvl w:val="0"/>
    </w:pPr>
    <w:rPr>
      <w:rFonts w:ascii="Arial Black" w:eastAsiaTheme="majorEastAsia" w:hAnsi="Arial Black" w:cstheme="majorBidi"/>
      <w:color w:val="E8424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D5470D"/>
    <w:pPr>
      <w:keepNext/>
      <w:keepLines/>
      <w:spacing w:before="40"/>
      <w:outlineLvl w:val="1"/>
    </w:pPr>
    <w:rPr>
      <w:rFonts w:eastAsiaTheme="majorEastAsia" w:cstheme="majorBidi"/>
      <w:b/>
      <w:color w:val="67BAE9"/>
      <w:sz w:val="26"/>
      <w:szCs w:val="26"/>
    </w:rPr>
  </w:style>
  <w:style w:type="paragraph" w:styleId="Nagwek3">
    <w:name w:val="heading 3"/>
    <w:basedOn w:val="Nagwek1"/>
    <w:next w:val="Normalny"/>
    <w:link w:val="Nagwek3Znak"/>
    <w:unhideWhenUsed/>
    <w:qFormat/>
    <w:rsid w:val="00641542"/>
    <w:pPr>
      <w:outlineLvl w:val="2"/>
    </w:pPr>
    <w:rPr>
      <w:rFonts w:ascii="Arial" w:hAnsi="Arial"/>
      <w:b/>
      <w:sz w:val="24"/>
    </w:rPr>
  </w:style>
  <w:style w:type="paragraph" w:styleId="Nagwek4">
    <w:name w:val="heading 4"/>
    <w:basedOn w:val="Nagwek3"/>
    <w:next w:val="Normalny"/>
    <w:link w:val="Nagwek4Znak"/>
    <w:unhideWhenUsed/>
    <w:qFormat/>
    <w:rsid w:val="00D5470D"/>
    <w:pPr>
      <w:spacing w:before="40"/>
      <w:outlineLvl w:val="3"/>
    </w:pPr>
    <w:rPr>
      <w:iCs/>
      <w:color w:val="67BAE9"/>
    </w:rPr>
  </w:style>
  <w:style w:type="paragraph" w:styleId="Nagwek5">
    <w:name w:val="heading 5"/>
    <w:basedOn w:val="Normalny"/>
    <w:next w:val="Normalny"/>
    <w:link w:val="Nagwek5Znak"/>
    <w:unhideWhenUsed/>
    <w:qFormat/>
    <w:rsid w:val="006D0C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D831A9"/>
    <w:pPr>
      <w:widowControl/>
      <w:numPr>
        <w:ilvl w:val="5"/>
        <w:numId w:val="45"/>
      </w:numPr>
      <w:tabs>
        <w:tab w:val="num" w:pos="4320"/>
      </w:tabs>
      <w:suppressAutoHyphens w:val="0"/>
      <w:spacing w:before="240" w:after="60"/>
      <w:ind w:hanging="3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ar-SA" w:bidi="ar-SA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D831A9"/>
    <w:pPr>
      <w:keepNext/>
      <w:widowControl/>
      <w:numPr>
        <w:ilvl w:val="6"/>
        <w:numId w:val="45"/>
      </w:numPr>
      <w:tabs>
        <w:tab w:val="num" w:pos="5040"/>
      </w:tabs>
      <w:suppressAutoHyphens w:val="0"/>
      <w:spacing w:line="280" w:lineRule="exact"/>
      <w:ind w:hanging="360"/>
      <w:jc w:val="both"/>
      <w:outlineLvl w:val="6"/>
    </w:pPr>
    <w:rPr>
      <w:rFonts w:ascii="Verdana" w:eastAsia="Batang" w:hAnsi="Verdana" w:cs="Times New Roman"/>
      <w:b/>
      <w:color w:val="FF0000"/>
      <w:sz w:val="18"/>
      <w:szCs w:val="18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 Znak,Nagłówek strony Znak Znak,Nagłówek strony Znak1,Nagłówek strony Znak,Nagłówek strony"/>
    <w:basedOn w:val="Normalny"/>
    <w:link w:val="NagwekZnak"/>
    <w:unhideWhenUsed/>
    <w:rsid w:val="006D0C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 Znak Znak1,Nagłówek strony Znak Znak Znak1,Nagłówek strony Znak1 Znak1,Nagłówek strony Znak Znak2,Nagłówek strony Znak3"/>
    <w:basedOn w:val="Domylnaczcionkaakapitu"/>
    <w:link w:val="Nagwek"/>
    <w:rsid w:val="006D0C00"/>
  </w:style>
  <w:style w:type="paragraph" w:styleId="Stopka">
    <w:name w:val="footer"/>
    <w:basedOn w:val="Normalny"/>
    <w:link w:val="StopkaZnak"/>
    <w:uiPriority w:val="99"/>
    <w:unhideWhenUsed/>
    <w:rsid w:val="006D0C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C00"/>
  </w:style>
  <w:style w:type="paragraph" w:styleId="Bezodstpw">
    <w:name w:val="No Spacing"/>
    <w:autoRedefine/>
    <w:uiPriority w:val="99"/>
    <w:qFormat/>
    <w:rsid w:val="0064154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5470D"/>
    <w:rPr>
      <w:rFonts w:ascii="Arial Black" w:eastAsiaTheme="majorEastAsia" w:hAnsi="Arial Black" w:cstheme="majorBidi"/>
      <w:color w:val="E8424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5470D"/>
    <w:rPr>
      <w:rFonts w:ascii="Arial" w:eastAsiaTheme="majorEastAsia" w:hAnsi="Arial" w:cstheme="majorBidi"/>
      <w:b/>
      <w:color w:val="67BAE9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1542"/>
    <w:rPr>
      <w:rFonts w:ascii="Arial" w:eastAsiaTheme="majorEastAsia" w:hAnsi="Arial" w:cstheme="majorBidi"/>
      <w:b/>
      <w:color w:val="3A6287"/>
      <w:sz w:val="24"/>
      <w:szCs w:val="32"/>
    </w:rPr>
  </w:style>
  <w:style w:type="character" w:customStyle="1" w:styleId="Nagwek4Znak">
    <w:name w:val="Nagłówek 4 Znak"/>
    <w:basedOn w:val="Domylnaczcionkaakapitu"/>
    <w:link w:val="Nagwek4"/>
    <w:rsid w:val="00D5470D"/>
    <w:rPr>
      <w:rFonts w:ascii="Arial" w:eastAsiaTheme="majorEastAsia" w:hAnsi="Arial" w:cstheme="majorBidi"/>
      <w:b/>
      <w:iCs/>
      <w:color w:val="67BAE9"/>
      <w:sz w:val="24"/>
      <w:szCs w:val="32"/>
    </w:rPr>
  </w:style>
  <w:style w:type="character" w:customStyle="1" w:styleId="Nagwek5Znak">
    <w:name w:val="Nagłówek 5 Znak"/>
    <w:basedOn w:val="Domylnaczcionkaakapitu"/>
    <w:link w:val="Nagwek5"/>
    <w:rsid w:val="006D0C0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qFormat/>
    <w:rsid w:val="00D5470D"/>
    <w:pPr>
      <w:contextualSpacing/>
    </w:pPr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D5470D"/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542"/>
    <w:pPr>
      <w:numPr>
        <w:ilvl w:val="1"/>
      </w:numPr>
    </w:pPr>
    <w:rPr>
      <w:rFonts w:eastAsiaTheme="minorEastAsia"/>
      <w:b/>
      <w:color w:val="3B3838" w:themeColor="background2" w:themeShade="40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41542"/>
    <w:rPr>
      <w:rFonts w:ascii="Arial" w:eastAsiaTheme="minorEastAsia" w:hAnsi="Arial"/>
      <w:b/>
      <w:color w:val="3B3838" w:themeColor="background2" w:themeShade="40"/>
      <w:spacing w:val="15"/>
      <w:sz w:val="24"/>
    </w:rPr>
  </w:style>
  <w:style w:type="character" w:styleId="Wyrnieniedelikatne">
    <w:name w:val="Subtle Emphasis"/>
    <w:basedOn w:val="Domylnaczcionkaakapitu"/>
    <w:uiPriority w:val="19"/>
    <w:qFormat/>
    <w:rsid w:val="00641542"/>
    <w:rPr>
      <w:rFonts w:asciiTheme="minorHAnsi" w:hAnsiTheme="minorHAnsi"/>
      <w:i/>
      <w:iCs/>
      <w:color w:val="404040" w:themeColor="text1" w:themeTint="BF"/>
    </w:rPr>
  </w:style>
  <w:style w:type="character" w:styleId="Pogrubienie">
    <w:name w:val="Strong"/>
    <w:basedOn w:val="Domylnaczcionkaakapitu"/>
    <w:uiPriority w:val="22"/>
    <w:qFormat/>
    <w:rsid w:val="006D0C00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D5470D"/>
    <w:pPr>
      <w:spacing w:before="200"/>
      <w:ind w:left="864" w:right="864"/>
      <w:jc w:val="center"/>
    </w:pPr>
    <w:rPr>
      <w:i/>
      <w:iCs/>
      <w:color w:val="E84242"/>
    </w:rPr>
  </w:style>
  <w:style w:type="character" w:customStyle="1" w:styleId="CytatZnak">
    <w:name w:val="Cytat Znak"/>
    <w:basedOn w:val="Domylnaczcionkaakapitu"/>
    <w:link w:val="Cytat"/>
    <w:uiPriority w:val="29"/>
    <w:rsid w:val="00D5470D"/>
    <w:rPr>
      <w:rFonts w:ascii="Arial" w:hAnsi="Arial"/>
      <w:i/>
      <w:iCs/>
      <w:color w:val="E84242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D5470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67BAE9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70D"/>
    <w:rPr>
      <w:rFonts w:ascii="Arial" w:hAnsi="Arial"/>
      <w:i/>
      <w:iCs/>
      <w:color w:val="67BAE9"/>
    </w:rPr>
  </w:style>
  <w:style w:type="character" w:styleId="Odwoaniedelikatne">
    <w:name w:val="Subtle Reference"/>
    <w:basedOn w:val="Domylnaczcionkaakapitu"/>
    <w:uiPriority w:val="31"/>
    <w:qFormat/>
    <w:rsid w:val="006D0C00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D5470D"/>
    <w:rPr>
      <w:b/>
      <w:bCs/>
      <w:smallCaps/>
      <w:color w:val="E84242"/>
      <w:spacing w:val="5"/>
    </w:rPr>
  </w:style>
  <w:style w:type="character" w:styleId="Tytuksiki">
    <w:name w:val="Book Title"/>
    <w:basedOn w:val="Domylnaczcionkaakapitu"/>
    <w:uiPriority w:val="33"/>
    <w:qFormat/>
    <w:rsid w:val="006D0C00"/>
    <w:rPr>
      <w:b/>
      <w:bCs/>
      <w:i/>
      <w:iCs/>
      <w:spacing w:val="5"/>
    </w:rPr>
  </w:style>
  <w:style w:type="paragraph" w:styleId="Akapitzlist">
    <w:name w:val="List Paragraph"/>
    <w:aliases w:val="Numerowanie,Akapit z listą BS,CW_Lista,List Paragraph1,lp1,List Paragraph2,List Paragraph,Bullet Number,ISCG Numerowanie,lp11,List Paragraph11,Bullet 1,Use Case List Paragraph,Body MS Bullet,Podsis rysunku,Kolorowa lista — akcent 11,L1"/>
    <w:basedOn w:val="Normalny"/>
    <w:link w:val="AkapitzlistZnak"/>
    <w:uiPriority w:val="34"/>
    <w:qFormat/>
    <w:rsid w:val="006D0C00"/>
    <w:pPr>
      <w:ind w:left="720"/>
      <w:contextualSpacing/>
    </w:pPr>
  </w:style>
  <w:style w:type="paragraph" w:customStyle="1" w:styleId="Dodatkowypodstawowy">
    <w:name w:val="Dodatkowy podstawowy"/>
    <w:basedOn w:val="Normalny"/>
    <w:link w:val="DodatkowypodstawowyZnak"/>
    <w:qFormat/>
    <w:rsid w:val="00641542"/>
    <w:rPr>
      <w:rFonts w:asciiTheme="minorHAnsi" w:hAnsiTheme="minorHAnsi"/>
    </w:rPr>
  </w:style>
  <w:style w:type="character" w:customStyle="1" w:styleId="DodatkowypodstawowyZnak">
    <w:name w:val="Dodatkowy podstawowy Znak"/>
    <w:basedOn w:val="Domylnaczcionkaakapitu"/>
    <w:link w:val="Dodatkowypodstawowy"/>
    <w:rsid w:val="00641542"/>
  </w:style>
  <w:style w:type="character" w:styleId="Uwydatnienie">
    <w:name w:val="Emphasis"/>
    <w:basedOn w:val="Domylnaczcionkaakapitu"/>
    <w:uiPriority w:val="20"/>
    <w:qFormat/>
    <w:rsid w:val="0064154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D5470D"/>
    <w:rPr>
      <w:i/>
      <w:iCs/>
      <w:color w:val="67BAE9"/>
    </w:rPr>
  </w:style>
  <w:style w:type="paragraph" w:styleId="NormalnyWeb">
    <w:name w:val="Normal (Web)"/>
    <w:basedOn w:val="Normalny"/>
    <w:uiPriority w:val="99"/>
    <w:unhideWhenUsed/>
    <w:rsid w:val="00D831A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31A9"/>
    <w:pPr>
      <w:widowControl/>
      <w:suppressAutoHyphens w:val="0"/>
    </w:pPr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31A9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31A9"/>
    <w:pPr>
      <w:widowControl/>
      <w:suppressAutoHyphens w:val="0"/>
    </w:pPr>
    <w:rPr>
      <w:sz w:val="20"/>
      <w:szCs w:val="18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31A9"/>
    <w:rPr>
      <w:rFonts w:ascii="Times New Roman" w:eastAsia="SimSun" w:hAnsi="Times New Roman" w:cs="Mangal"/>
      <w:kern w:val="2"/>
      <w:sz w:val="20"/>
      <w:szCs w:val="18"/>
      <w:lang w:val="x-none"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D831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1A9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unhideWhenUsed/>
    <w:rsid w:val="00D831A9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831A9"/>
    <w:rPr>
      <w:rFonts w:ascii="Times New Roman" w:eastAsia="SimSun" w:hAnsi="Times New Roman" w:cs="Mangal"/>
      <w:kern w:val="2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D831A9"/>
    <w:pPr>
      <w:widowControl/>
      <w:suppressAutoHyphens w:val="0"/>
    </w:pPr>
    <w:rPr>
      <w:rFonts w:ascii="Courier New" w:eastAsia="Batang" w:hAnsi="Courier New" w:cs="Courier New"/>
      <w:kern w:val="0"/>
      <w:sz w:val="22"/>
      <w:szCs w:val="22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831A9"/>
    <w:rPr>
      <w:rFonts w:ascii="Courier New" w:eastAsia="Batang" w:hAnsi="Courier New" w:cs="Courier New"/>
    </w:rPr>
  </w:style>
  <w:style w:type="character" w:customStyle="1" w:styleId="AkapitzlistZnak">
    <w:name w:val="Akapit z listą Znak"/>
    <w:aliases w:val="Numerowanie Znak,Akapit z listą BS Znak,CW_Lista Znak,List Paragraph1 Znak,lp1 Znak,List Paragraph2 Znak,List Paragraph Znak,Bullet Number Znak,ISCG Numerowanie Znak,lp11 Znak,List Paragraph11 Znak,Bullet 1 Znak,Body MS Bullet Znak"/>
    <w:link w:val="Akapitzlist"/>
    <w:uiPriority w:val="34"/>
    <w:qFormat/>
    <w:locked/>
    <w:rsid w:val="00D831A9"/>
    <w:rPr>
      <w:rFonts w:ascii="Arial" w:hAnsi="Arial"/>
    </w:rPr>
  </w:style>
  <w:style w:type="paragraph" w:customStyle="1" w:styleId="Podstawowyakapitowy">
    <w:name w:val="[Podstawowy akapitowy]"/>
    <w:basedOn w:val="Normalny"/>
    <w:uiPriority w:val="99"/>
    <w:rsid w:val="00D831A9"/>
    <w:pPr>
      <w:widowControl/>
    </w:pPr>
  </w:style>
  <w:style w:type="paragraph" w:customStyle="1" w:styleId="Listanumerowana1">
    <w:name w:val="Lista numerowana1"/>
    <w:basedOn w:val="Normalny"/>
    <w:uiPriority w:val="99"/>
    <w:rsid w:val="00D831A9"/>
    <w:pPr>
      <w:widowControl/>
      <w:numPr>
        <w:numId w:val="1"/>
      </w:numPr>
      <w:suppressAutoHyphens w:val="0"/>
    </w:pPr>
    <w:rPr>
      <w:rFonts w:eastAsia="Times New Roman" w:cs="Times New Roman"/>
      <w:lang w:eastAsia="ar-SA" w:bidi="ar-SA"/>
    </w:rPr>
  </w:style>
  <w:style w:type="character" w:styleId="Odwoanieprzypisudolnego">
    <w:name w:val="footnote reference"/>
    <w:uiPriority w:val="99"/>
    <w:semiHidden/>
    <w:unhideWhenUsed/>
    <w:rsid w:val="00D831A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831A9"/>
    <w:rPr>
      <w:sz w:val="16"/>
      <w:szCs w:val="16"/>
    </w:rPr>
  </w:style>
  <w:style w:type="character" w:customStyle="1" w:styleId="hgkelc">
    <w:name w:val="hgkelc"/>
    <w:rsid w:val="00D831A9"/>
  </w:style>
  <w:style w:type="character" w:customStyle="1" w:styleId="Nagwek6Znak">
    <w:name w:val="Nagłówek 6 Znak"/>
    <w:basedOn w:val="Domylnaczcionkaakapitu"/>
    <w:link w:val="Nagwek6"/>
    <w:rsid w:val="00D831A9"/>
    <w:rPr>
      <w:rFonts w:ascii="Calibri" w:eastAsia="Times New Roman" w:hAnsi="Calibri" w:cs="Times New Roman"/>
      <w:b/>
      <w:bCs/>
      <w:kern w:val="2"/>
      <w:lang w:val="x-none"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D831A9"/>
    <w:rPr>
      <w:rFonts w:ascii="Verdana" w:eastAsia="Batang" w:hAnsi="Verdana" w:cs="Times New Roman"/>
      <w:b/>
      <w:color w:val="FF0000"/>
      <w:kern w:val="2"/>
      <w:sz w:val="18"/>
      <w:szCs w:val="18"/>
      <w:lang w:eastAsia="ar-SA"/>
    </w:rPr>
  </w:style>
  <w:style w:type="character" w:styleId="Hipercze">
    <w:name w:val="Hyperlink"/>
    <w:unhideWhenUsed/>
    <w:rsid w:val="00D831A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D831A9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831A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99"/>
    <w:unhideWhenUsed/>
    <w:rsid w:val="00D831A9"/>
    <w:pPr>
      <w:widowControl/>
      <w:tabs>
        <w:tab w:val="left" w:pos="540"/>
        <w:tab w:val="right" w:leader="dot" w:pos="10080"/>
      </w:tabs>
      <w:suppressAutoHyphens w:val="0"/>
      <w:spacing w:line="360" w:lineRule="auto"/>
      <w:ind w:left="540" w:hanging="540"/>
    </w:pPr>
    <w:rPr>
      <w:rFonts w:ascii="Verdana" w:eastAsia="Batang" w:hAnsi="Verdana" w:cs="Times New Roman"/>
      <w:sz w:val="18"/>
      <w:lang w:eastAsia="ar-SA" w:bidi="ar-SA"/>
    </w:rPr>
  </w:style>
  <w:style w:type="paragraph" w:styleId="Spistreci2">
    <w:name w:val="toc 2"/>
    <w:basedOn w:val="Normalny"/>
    <w:next w:val="Normalny"/>
    <w:autoRedefine/>
    <w:uiPriority w:val="99"/>
    <w:unhideWhenUsed/>
    <w:rsid w:val="00D831A9"/>
    <w:pPr>
      <w:widowControl/>
      <w:tabs>
        <w:tab w:val="left" w:pos="1080"/>
        <w:tab w:val="right" w:leader="dot" w:pos="9628"/>
      </w:tabs>
      <w:suppressAutoHyphens w:val="0"/>
      <w:spacing w:line="360" w:lineRule="auto"/>
      <w:ind w:left="1077" w:hanging="720"/>
    </w:pPr>
    <w:rPr>
      <w:rFonts w:ascii="Verdana" w:eastAsia="Batang" w:hAnsi="Verdana" w:cs="Times New Roman"/>
      <w:sz w:val="18"/>
      <w:lang w:eastAsia="ar-SA" w:bidi="ar-SA"/>
    </w:rPr>
  </w:style>
  <w:style w:type="paragraph" w:styleId="Spistreci3">
    <w:name w:val="toc 3"/>
    <w:basedOn w:val="Normalny"/>
    <w:next w:val="Normalny"/>
    <w:autoRedefine/>
    <w:uiPriority w:val="99"/>
    <w:unhideWhenUsed/>
    <w:rsid w:val="00D831A9"/>
    <w:pPr>
      <w:widowControl/>
      <w:suppressAutoHyphens w:val="0"/>
      <w:ind w:left="480"/>
    </w:pPr>
    <w:rPr>
      <w:rFonts w:ascii="Verdana" w:eastAsia="Batang" w:hAnsi="Verdana" w:cs="Times New Roman"/>
      <w:sz w:val="20"/>
      <w:lang w:eastAsia="ar-SA" w:bidi="ar-SA"/>
    </w:rPr>
  </w:style>
  <w:style w:type="paragraph" w:styleId="Spistreci4">
    <w:name w:val="toc 4"/>
    <w:basedOn w:val="Normalny"/>
    <w:next w:val="Normalny"/>
    <w:autoRedefine/>
    <w:uiPriority w:val="99"/>
    <w:unhideWhenUsed/>
    <w:rsid w:val="00D831A9"/>
    <w:pPr>
      <w:widowControl/>
      <w:suppressAutoHyphens w:val="0"/>
      <w:jc w:val="both"/>
    </w:pPr>
    <w:rPr>
      <w:rFonts w:ascii="Verdana" w:eastAsia="Batang" w:hAnsi="Verdana" w:cs="Latha"/>
      <w:sz w:val="16"/>
      <w:szCs w:val="16"/>
      <w:lang w:eastAsia="ar-SA" w:bidi="ar-SA"/>
    </w:rPr>
  </w:style>
  <w:style w:type="character" w:customStyle="1" w:styleId="NagwekZnak1">
    <w:name w:val="Nagłówek Znak1"/>
    <w:basedOn w:val="Domylnaczcionkaakapitu"/>
    <w:uiPriority w:val="99"/>
    <w:semiHidden/>
    <w:rsid w:val="00D831A9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,Nagłówek Znak Znak1"/>
    <w:rsid w:val="00D831A9"/>
    <w:rPr>
      <w:sz w:val="24"/>
      <w:szCs w:val="24"/>
    </w:rPr>
  </w:style>
  <w:style w:type="paragraph" w:styleId="Legenda">
    <w:name w:val="caption"/>
    <w:basedOn w:val="Normalny"/>
    <w:uiPriority w:val="99"/>
    <w:unhideWhenUsed/>
    <w:qFormat/>
    <w:rsid w:val="00D831A9"/>
    <w:pPr>
      <w:suppressLineNumbers/>
      <w:spacing w:before="120" w:after="120"/>
    </w:pPr>
    <w:rPr>
      <w:i/>
      <w:iCs/>
    </w:rPr>
  </w:style>
  <w:style w:type="paragraph" w:styleId="Tekstprzypisukocowego">
    <w:name w:val="endnote text"/>
    <w:basedOn w:val="Normalny"/>
    <w:link w:val="TekstprzypisukocowegoZnak1"/>
    <w:uiPriority w:val="99"/>
    <w:unhideWhenUsed/>
    <w:rsid w:val="00D831A9"/>
    <w:pPr>
      <w:widowControl/>
      <w:suppressAutoHyphens w:val="0"/>
    </w:pPr>
    <w:rPr>
      <w:rFonts w:eastAsia="Batang" w:cs="Times New Roman"/>
      <w:sz w:val="20"/>
      <w:szCs w:val="20"/>
      <w:lang w:eastAsia="ar-SA" w:bidi="ar-SA"/>
    </w:rPr>
  </w:style>
  <w:style w:type="character" w:customStyle="1" w:styleId="TekstprzypisukocowegoZnak">
    <w:name w:val="Tekst przypisu końcowego Znak"/>
    <w:basedOn w:val="Domylnaczcionkaakapitu"/>
    <w:rsid w:val="00D831A9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Lista">
    <w:name w:val="List"/>
    <w:basedOn w:val="Tekstpodstawowy"/>
    <w:uiPriority w:val="99"/>
    <w:unhideWhenUsed/>
    <w:rsid w:val="00D831A9"/>
  </w:style>
  <w:style w:type="paragraph" w:styleId="Tekstpodstawowywcity">
    <w:name w:val="Body Text Indent"/>
    <w:basedOn w:val="Normalny"/>
    <w:link w:val="TekstpodstawowywcityZnak1"/>
    <w:uiPriority w:val="99"/>
    <w:unhideWhenUsed/>
    <w:rsid w:val="00D831A9"/>
    <w:pPr>
      <w:widowControl/>
      <w:suppressAutoHyphens w:val="0"/>
      <w:spacing w:after="120"/>
      <w:ind w:left="283"/>
    </w:pPr>
    <w:rPr>
      <w:rFonts w:eastAsia="Batang" w:cs="Times New Roman"/>
      <w:lang w:eastAsia="ar-SA" w:bidi="ar-SA"/>
    </w:rPr>
  </w:style>
  <w:style w:type="character" w:customStyle="1" w:styleId="TekstpodstawowywcityZnak">
    <w:name w:val="Tekst podstawowy wcięty Znak"/>
    <w:basedOn w:val="Domylnaczcionkaakapitu"/>
    <w:rsid w:val="00D831A9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831A9"/>
    <w:pPr>
      <w:spacing w:after="120" w:line="480" w:lineRule="auto"/>
      <w:ind w:left="283"/>
    </w:pPr>
    <w:rPr>
      <w:szCs w:val="21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31A9"/>
    <w:rPr>
      <w:rFonts w:ascii="Times New Roman" w:eastAsia="SimSun" w:hAnsi="Times New Roman" w:cs="Mangal"/>
      <w:kern w:val="2"/>
      <w:sz w:val="24"/>
      <w:szCs w:val="21"/>
      <w:lang w:val="x-none" w:eastAsia="zh-CN" w:bidi="hi-IN"/>
    </w:rPr>
  </w:style>
  <w:style w:type="paragraph" w:styleId="Tekstblokowy">
    <w:name w:val="Block Text"/>
    <w:basedOn w:val="Normalny"/>
    <w:unhideWhenUsed/>
    <w:rsid w:val="00D831A9"/>
    <w:pPr>
      <w:widowControl/>
      <w:spacing w:before="100" w:after="100"/>
      <w:ind w:left="567" w:right="-3"/>
    </w:pPr>
    <w:rPr>
      <w:rFonts w:ascii="Arial" w:eastAsia="Batang" w:hAnsi="Arial" w:cs="Arial"/>
      <w:b/>
      <w:bCs/>
      <w:i/>
      <w:iCs/>
      <w:kern w:val="0"/>
      <w:sz w:val="18"/>
      <w:szCs w:val="18"/>
      <w:lang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831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831A9"/>
    <w:rPr>
      <w:rFonts w:ascii="Times New Roman" w:eastAsia="SimSun" w:hAnsi="Times New Roman" w:cs="Mangal"/>
      <w:b/>
      <w:bCs/>
      <w:kern w:val="2"/>
      <w:sz w:val="20"/>
      <w:szCs w:val="18"/>
      <w:lang w:val="x-none" w:eastAsia="zh-CN" w:bidi="hi-IN"/>
    </w:rPr>
  </w:style>
  <w:style w:type="paragraph" w:styleId="Tekstdymka">
    <w:name w:val="Balloon Text"/>
    <w:basedOn w:val="Normalny"/>
    <w:link w:val="TekstdymkaZnak"/>
    <w:uiPriority w:val="99"/>
    <w:unhideWhenUsed/>
    <w:rsid w:val="00D831A9"/>
    <w:pPr>
      <w:widowControl/>
      <w:suppressAutoHyphens w:val="0"/>
    </w:pPr>
    <w:rPr>
      <w:rFonts w:ascii="Segoe UI" w:hAnsi="Segoe UI"/>
      <w:sz w:val="18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831A9"/>
    <w:rPr>
      <w:rFonts w:ascii="Segoe UI" w:eastAsia="SimSun" w:hAnsi="Segoe UI" w:cs="Mangal"/>
      <w:kern w:val="2"/>
      <w:sz w:val="18"/>
      <w:szCs w:val="16"/>
      <w:lang w:val="x-none" w:eastAsia="zh-CN" w:bidi="hi-IN"/>
    </w:rPr>
  </w:style>
  <w:style w:type="paragraph" w:styleId="Poprawka">
    <w:name w:val="Revision"/>
    <w:uiPriority w:val="99"/>
    <w:rsid w:val="00D831A9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uiPriority w:val="99"/>
    <w:rsid w:val="00D831A9"/>
    <w:pPr>
      <w:widowControl/>
      <w:numPr>
        <w:numId w:val="46"/>
      </w:numPr>
      <w:suppressAutoHyphens w:val="0"/>
      <w:spacing w:after="120"/>
      <w:ind w:left="1287"/>
    </w:pPr>
    <w:rPr>
      <w:rFonts w:eastAsia="Times New Roman" w:cs="Times New Roman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rsid w:val="00D831A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ks">
    <w:name w:val="Indeks"/>
    <w:basedOn w:val="Normalny"/>
    <w:uiPriority w:val="99"/>
    <w:rsid w:val="00D831A9"/>
    <w:pPr>
      <w:suppressLineNumbers/>
    </w:pPr>
  </w:style>
  <w:style w:type="paragraph" w:customStyle="1" w:styleId="Brakstyluakapitowego">
    <w:name w:val="[Brak stylu akapitowego]"/>
    <w:uiPriority w:val="99"/>
    <w:rsid w:val="00D831A9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Zawartoramki">
    <w:name w:val="Zawartość ramki"/>
    <w:basedOn w:val="Tekstpodstawowy"/>
    <w:uiPriority w:val="99"/>
    <w:rsid w:val="00D831A9"/>
  </w:style>
  <w:style w:type="paragraph" w:customStyle="1" w:styleId="WW-Tretekstu">
    <w:name w:val="WW-Treść tekstu"/>
    <w:basedOn w:val="Normalny"/>
    <w:uiPriority w:val="99"/>
    <w:rsid w:val="00D831A9"/>
    <w:pPr>
      <w:autoSpaceDE w:val="0"/>
      <w:jc w:val="center"/>
    </w:pPr>
    <w:rPr>
      <w:rFonts w:eastAsia="Times New Roman" w:cs="Times New Roman"/>
      <w:b/>
      <w:bCs/>
      <w:kern w:val="0"/>
      <w:lang w:bidi="ar-SA"/>
    </w:rPr>
  </w:style>
  <w:style w:type="paragraph" w:customStyle="1" w:styleId="Default">
    <w:name w:val="Default"/>
    <w:rsid w:val="00D831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agwek11">
    <w:name w:val="Nagłówek 11"/>
    <w:next w:val="Normalny"/>
    <w:uiPriority w:val="99"/>
    <w:rsid w:val="00D831A9"/>
    <w:pPr>
      <w:widowControl w:val="0"/>
      <w:suppressAutoHyphens/>
      <w:autoSpaceDE w:val="0"/>
      <w:spacing w:after="0" w:line="240" w:lineRule="auto"/>
    </w:pPr>
    <w:rPr>
      <w:rFonts w:ascii="Trebuchet MS" w:eastAsia="Calibri" w:hAnsi="Trebuchet MS" w:cs="Calibri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D831A9"/>
    <w:pPr>
      <w:autoSpaceDE w:val="0"/>
      <w:spacing w:after="60"/>
      <w:ind w:left="360" w:hanging="360"/>
      <w:jc w:val="both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customStyle="1" w:styleId="WW-Domylnie">
    <w:name w:val="WW-Domyślnie"/>
    <w:uiPriority w:val="99"/>
    <w:rsid w:val="00D831A9"/>
    <w:pPr>
      <w:tabs>
        <w:tab w:val="left" w:pos="709"/>
      </w:tabs>
      <w:suppressAutoHyphens/>
      <w:spacing w:after="200" w:line="276" w:lineRule="atLeast"/>
    </w:pPr>
    <w:rPr>
      <w:rFonts w:ascii="Calibri" w:eastAsia="Arial" w:hAnsi="Calibri" w:cs="Calibri"/>
      <w:color w:val="00000A"/>
      <w:lang w:eastAsia="ar-SA"/>
    </w:rPr>
  </w:style>
  <w:style w:type="paragraph" w:customStyle="1" w:styleId="Poziom2">
    <w:name w:val="Poziom_2"/>
    <w:uiPriority w:val="99"/>
    <w:rsid w:val="00D831A9"/>
    <w:pPr>
      <w:spacing w:before="60" w:after="60" w:line="240" w:lineRule="auto"/>
      <w:ind w:left="567" w:hanging="567"/>
      <w:jc w:val="both"/>
    </w:pPr>
    <w:rPr>
      <w:rFonts w:ascii="Arial" w:eastAsia="ヒラギノ角ゴ Pro W3" w:hAnsi="Arial" w:cs="Times New Roman"/>
      <w:color w:val="000000"/>
      <w:kern w:val="2"/>
      <w:sz w:val="20"/>
      <w:szCs w:val="20"/>
      <w:lang w:eastAsia="hi-IN" w:bidi="hi-IN"/>
    </w:rPr>
  </w:style>
  <w:style w:type="paragraph" w:customStyle="1" w:styleId="Nagwek20">
    <w:name w:val="Nagłówek2"/>
    <w:basedOn w:val="Normalny"/>
    <w:next w:val="Tekstpodstawowy"/>
    <w:uiPriority w:val="99"/>
    <w:rsid w:val="00D831A9"/>
    <w:pPr>
      <w:widowControl/>
      <w:suppressAutoHyphens w:val="0"/>
      <w:ind w:left="709" w:hanging="709"/>
      <w:jc w:val="center"/>
    </w:pPr>
    <w:rPr>
      <w:rFonts w:ascii="Arial" w:eastAsia="Batang" w:hAnsi="Arial" w:cs="Times New Roman"/>
      <w:b/>
      <w:sz w:val="36"/>
      <w:szCs w:val="20"/>
      <w:lang w:val="en-GB" w:eastAsia="ar-SA" w:bidi="ar-SA"/>
    </w:rPr>
  </w:style>
  <w:style w:type="paragraph" w:customStyle="1" w:styleId="Podpis1">
    <w:name w:val="Podpis1"/>
    <w:basedOn w:val="Normalny"/>
    <w:uiPriority w:val="99"/>
    <w:rsid w:val="00D831A9"/>
    <w:pPr>
      <w:suppressLineNumbers/>
      <w:spacing w:before="120" w:after="120"/>
    </w:pPr>
    <w:rPr>
      <w:i/>
      <w:iCs/>
      <w:lang w:eastAsia="hi-IN"/>
    </w:rPr>
  </w:style>
  <w:style w:type="paragraph" w:customStyle="1" w:styleId="Legenda1">
    <w:name w:val="Legenda1"/>
    <w:basedOn w:val="Normalny"/>
    <w:uiPriority w:val="99"/>
    <w:rsid w:val="00D831A9"/>
    <w:pPr>
      <w:suppressLineNumbers/>
      <w:spacing w:before="120" w:after="120"/>
    </w:pPr>
    <w:rPr>
      <w:i/>
      <w:iCs/>
      <w:lang w:eastAsia="hi-IN"/>
    </w:rPr>
  </w:style>
  <w:style w:type="paragraph" w:customStyle="1" w:styleId="Tekstpodstawowy32">
    <w:name w:val="Tekst podstawowy 32"/>
    <w:basedOn w:val="Normalny"/>
    <w:uiPriority w:val="99"/>
    <w:rsid w:val="00D831A9"/>
    <w:pPr>
      <w:spacing w:after="120"/>
    </w:pPr>
    <w:rPr>
      <w:sz w:val="16"/>
      <w:szCs w:val="14"/>
      <w:lang w:eastAsia="hi-IN"/>
    </w:rPr>
  </w:style>
  <w:style w:type="paragraph" w:customStyle="1" w:styleId="Tekstpodstawowy21">
    <w:name w:val="Tekst podstawowy 21"/>
    <w:basedOn w:val="Normalny"/>
    <w:uiPriority w:val="99"/>
    <w:rsid w:val="00D831A9"/>
    <w:pPr>
      <w:widowControl/>
      <w:spacing w:after="120" w:line="480" w:lineRule="auto"/>
    </w:pPr>
    <w:rPr>
      <w:rFonts w:eastAsia="Batang" w:cs="Times New Roman"/>
      <w:lang w:eastAsia="ar-SA" w:bidi="ar-SA"/>
    </w:rPr>
  </w:style>
  <w:style w:type="paragraph" w:customStyle="1" w:styleId="tabulka">
    <w:name w:val="tabulka"/>
    <w:basedOn w:val="Normalny"/>
    <w:uiPriority w:val="99"/>
    <w:rsid w:val="00D831A9"/>
    <w:pPr>
      <w:spacing w:before="120" w:line="240" w:lineRule="exact"/>
      <w:jc w:val="center"/>
    </w:pPr>
    <w:rPr>
      <w:rFonts w:ascii="Arial" w:eastAsia="Batang" w:hAnsi="Arial" w:cs="Times New Roman"/>
      <w:sz w:val="20"/>
      <w:szCs w:val="20"/>
      <w:lang w:val="cs-CZ" w:eastAsia="ar-SA" w:bidi="ar-SA"/>
    </w:rPr>
  </w:style>
  <w:style w:type="paragraph" w:customStyle="1" w:styleId="normaltableau">
    <w:name w:val="normal_tableau"/>
    <w:basedOn w:val="Normalny"/>
    <w:uiPriority w:val="99"/>
    <w:rsid w:val="00D831A9"/>
    <w:pPr>
      <w:widowControl/>
      <w:spacing w:before="120" w:after="120"/>
      <w:jc w:val="both"/>
    </w:pPr>
    <w:rPr>
      <w:rFonts w:ascii="Optima" w:eastAsia="Batang" w:hAnsi="Optima" w:cs="Times New Roman"/>
      <w:sz w:val="22"/>
      <w:szCs w:val="20"/>
      <w:lang w:val="en-GB" w:eastAsia="ar-SA" w:bidi="ar-SA"/>
    </w:rPr>
  </w:style>
  <w:style w:type="paragraph" w:customStyle="1" w:styleId="Wcicienormalne1">
    <w:name w:val="Wcięcie normalne1"/>
    <w:basedOn w:val="Normalny"/>
    <w:uiPriority w:val="99"/>
    <w:rsid w:val="00D831A9"/>
    <w:pPr>
      <w:widowControl/>
      <w:suppressAutoHyphens w:val="0"/>
      <w:ind w:left="708"/>
    </w:pPr>
    <w:rPr>
      <w:rFonts w:ascii="Arial" w:eastAsia="Batang" w:hAnsi="Arial" w:cs="Times New Roman"/>
      <w:sz w:val="20"/>
      <w:szCs w:val="20"/>
      <w:lang w:val="en-GB" w:eastAsia="ar-SA" w:bidi="ar-SA"/>
    </w:rPr>
  </w:style>
  <w:style w:type="paragraph" w:customStyle="1" w:styleId="Normalny1">
    <w:name w:val="Normalny1"/>
    <w:uiPriority w:val="99"/>
    <w:rsid w:val="00D831A9"/>
    <w:pPr>
      <w:suppressAutoHyphens/>
      <w:autoSpaceDE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D831A9"/>
    <w:pPr>
      <w:widowControl/>
      <w:suppressAutoHyphens w:val="0"/>
      <w:ind w:left="290"/>
      <w:jc w:val="both"/>
    </w:pPr>
    <w:rPr>
      <w:rFonts w:ascii="Arial" w:eastAsia="Batang" w:hAnsi="Arial" w:cs="Arial"/>
      <w:sz w:val="18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D831A9"/>
    <w:pPr>
      <w:widowControl/>
      <w:suppressAutoHyphens w:val="0"/>
      <w:overflowPunct w:val="0"/>
      <w:autoSpaceDE w:val="0"/>
      <w:ind w:left="1080"/>
      <w:jc w:val="both"/>
    </w:pPr>
    <w:rPr>
      <w:rFonts w:eastAsia="Batang" w:cs="Times New Roman"/>
      <w:sz w:val="22"/>
      <w:szCs w:val="20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D831A9"/>
    <w:pPr>
      <w:widowControl/>
      <w:suppressAutoHyphens w:val="0"/>
      <w:overflowPunct w:val="0"/>
      <w:autoSpaceDE w:val="0"/>
      <w:jc w:val="both"/>
    </w:pPr>
    <w:rPr>
      <w:rFonts w:eastAsia="Batang" w:cs="Times New Roman"/>
      <w:color w:val="000000"/>
      <w:sz w:val="22"/>
      <w:szCs w:val="20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D831A9"/>
    <w:pPr>
      <w:widowControl/>
      <w:suppressAutoHyphens w:val="0"/>
    </w:pPr>
    <w:rPr>
      <w:rFonts w:eastAsia="Batang" w:cs="Times New Roman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D831A9"/>
    <w:pPr>
      <w:widowControl/>
      <w:tabs>
        <w:tab w:val="left" w:pos="360"/>
      </w:tabs>
      <w:suppressAutoHyphens w:val="0"/>
      <w:ind w:left="360"/>
      <w:jc w:val="both"/>
    </w:pPr>
    <w:rPr>
      <w:rFonts w:ascii="Arial" w:eastAsia="Batang" w:hAnsi="Arial" w:cs="Times New Roman"/>
      <w:lang w:eastAsia="ar-SA" w:bidi="ar-SA"/>
    </w:rPr>
  </w:style>
  <w:style w:type="paragraph" w:customStyle="1" w:styleId="Standard">
    <w:name w:val="Standard"/>
    <w:uiPriority w:val="99"/>
    <w:rsid w:val="00D831A9"/>
    <w:pPr>
      <w:widowControl w:val="0"/>
      <w:suppressAutoHyphens/>
      <w:autoSpaceDE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D831A9"/>
    <w:pPr>
      <w:widowControl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  <w:lang w:eastAsia="ar-SA" w:bidi="ar-SA"/>
    </w:rPr>
  </w:style>
  <w:style w:type="paragraph" w:customStyle="1" w:styleId="Blockquote">
    <w:name w:val="Blockquote"/>
    <w:basedOn w:val="Normalny"/>
    <w:uiPriority w:val="99"/>
    <w:rsid w:val="00D831A9"/>
    <w:pPr>
      <w:suppressAutoHyphens w:val="0"/>
      <w:spacing w:before="100" w:after="100"/>
      <w:ind w:left="360" w:right="360"/>
    </w:pPr>
    <w:rPr>
      <w:rFonts w:eastAsia="Batang" w:cs="Times New Roman"/>
      <w:szCs w:val="20"/>
      <w:lang w:val="en-US" w:eastAsia="ar-SA" w:bidi="ar-SA"/>
    </w:rPr>
  </w:style>
  <w:style w:type="paragraph" w:customStyle="1" w:styleId="pntext">
    <w:name w:val="pntext"/>
    <w:basedOn w:val="Normalny"/>
    <w:uiPriority w:val="99"/>
    <w:rsid w:val="00D831A9"/>
    <w:pPr>
      <w:widowControl/>
      <w:suppressAutoHyphens w:val="0"/>
      <w:spacing w:before="280" w:after="280"/>
    </w:pPr>
    <w:rPr>
      <w:rFonts w:eastAsia="Batang" w:cs="Times New Roman"/>
      <w:lang w:eastAsia="ar-SA" w:bidi="ar-SA"/>
    </w:rPr>
  </w:style>
  <w:style w:type="paragraph" w:customStyle="1" w:styleId="text-3mezera">
    <w:name w:val="text - 3 mezera"/>
    <w:basedOn w:val="Normalny"/>
    <w:uiPriority w:val="99"/>
    <w:rsid w:val="00D831A9"/>
    <w:pPr>
      <w:suppressAutoHyphens w:val="0"/>
      <w:spacing w:before="60" w:line="240" w:lineRule="exact"/>
      <w:jc w:val="both"/>
    </w:pPr>
    <w:rPr>
      <w:rFonts w:ascii="Arial" w:eastAsia="Batang" w:hAnsi="Arial" w:cs="Times New Roman"/>
      <w:szCs w:val="20"/>
      <w:lang w:val="cs-CZ" w:eastAsia="ar-SA" w:bidi="ar-SA"/>
    </w:rPr>
  </w:style>
  <w:style w:type="paragraph" w:customStyle="1" w:styleId="oddl-nadpis">
    <w:name w:val="oddíl-nadpis"/>
    <w:basedOn w:val="Normalny"/>
    <w:uiPriority w:val="99"/>
    <w:rsid w:val="00D831A9"/>
    <w:pPr>
      <w:keepNext/>
      <w:tabs>
        <w:tab w:val="left" w:pos="567"/>
      </w:tabs>
      <w:suppressAutoHyphens w:val="0"/>
      <w:spacing w:before="240" w:line="240" w:lineRule="exact"/>
    </w:pPr>
    <w:rPr>
      <w:rFonts w:ascii="Arial" w:eastAsia="Batang" w:hAnsi="Arial" w:cs="Times New Roman"/>
      <w:b/>
      <w:szCs w:val="20"/>
      <w:lang w:val="cs-CZ" w:eastAsia="ar-SA" w:bidi="ar-SA"/>
    </w:rPr>
  </w:style>
  <w:style w:type="paragraph" w:customStyle="1" w:styleId="Mapadokumentu1">
    <w:name w:val="Mapa dokumentu1"/>
    <w:basedOn w:val="Normalny"/>
    <w:uiPriority w:val="99"/>
    <w:rsid w:val="00D831A9"/>
    <w:pPr>
      <w:widowControl/>
      <w:shd w:val="clear" w:color="auto" w:fill="000080"/>
      <w:suppressAutoHyphens w:val="0"/>
    </w:pPr>
    <w:rPr>
      <w:rFonts w:ascii="Tahoma" w:eastAsia="Batang" w:hAnsi="Tahoma" w:cs="Tahoma"/>
      <w:sz w:val="20"/>
      <w:szCs w:val="20"/>
      <w:lang w:eastAsia="ar-SA" w:bidi="ar-SA"/>
    </w:rPr>
  </w:style>
  <w:style w:type="paragraph" w:customStyle="1" w:styleId="Punktowanie">
    <w:name w:val="Punktowanie"/>
    <w:basedOn w:val="Normalny"/>
    <w:uiPriority w:val="99"/>
    <w:rsid w:val="00D831A9"/>
    <w:pPr>
      <w:suppressAutoHyphens w:val="0"/>
      <w:autoSpaceDE w:val="0"/>
      <w:ind w:left="360" w:hanging="360"/>
      <w:jc w:val="both"/>
    </w:pPr>
    <w:rPr>
      <w:rFonts w:ascii="Arial" w:eastAsia="Batang" w:hAnsi="Arial" w:cs="Times New Roman"/>
      <w:sz w:val="20"/>
      <w:szCs w:val="20"/>
      <w:lang w:eastAsia="ar-SA" w:bidi="ar-SA"/>
    </w:rPr>
  </w:style>
  <w:style w:type="paragraph" w:customStyle="1" w:styleId="opis2">
    <w:name w:val="opis2"/>
    <w:basedOn w:val="Normalny"/>
    <w:uiPriority w:val="99"/>
    <w:rsid w:val="00D831A9"/>
    <w:pPr>
      <w:suppressAutoHyphens w:val="0"/>
      <w:spacing w:before="280" w:after="280" w:line="180" w:lineRule="atLeast"/>
      <w:ind w:left="150" w:right="75"/>
      <w:jc w:val="both"/>
    </w:pPr>
    <w:rPr>
      <w:rFonts w:ascii="Tahoma" w:eastAsia="Batang" w:hAnsi="Tahoma" w:cs="Tahoma"/>
      <w:color w:val="2B2200"/>
      <w:sz w:val="15"/>
      <w:szCs w:val="15"/>
      <w:lang w:eastAsia="ar-SA" w:bidi="ar-SA"/>
    </w:rPr>
  </w:style>
  <w:style w:type="paragraph" w:customStyle="1" w:styleId="tyt">
    <w:name w:val="tyt"/>
    <w:basedOn w:val="Normalny"/>
    <w:uiPriority w:val="99"/>
    <w:rsid w:val="00D831A9"/>
    <w:pPr>
      <w:keepNext/>
      <w:widowControl/>
      <w:suppressAutoHyphens w:val="0"/>
      <w:spacing w:before="60" w:after="60"/>
      <w:jc w:val="center"/>
    </w:pPr>
    <w:rPr>
      <w:rFonts w:eastAsia="Batang" w:cs="Times New Roman"/>
      <w:b/>
      <w:bCs/>
      <w:lang w:eastAsia="ar-SA" w:bidi="ar-SA"/>
    </w:rPr>
  </w:style>
  <w:style w:type="paragraph" w:customStyle="1" w:styleId="n3">
    <w:name w:val="n3"/>
    <w:basedOn w:val="Normalny"/>
    <w:uiPriority w:val="99"/>
    <w:rsid w:val="00D831A9"/>
    <w:pPr>
      <w:widowControl/>
      <w:suppressAutoHyphens w:val="0"/>
      <w:jc w:val="both"/>
    </w:pPr>
    <w:rPr>
      <w:rFonts w:eastAsia="Batang" w:cs="Times New Roman"/>
      <w:szCs w:val="20"/>
      <w:lang w:eastAsia="ar-SA" w:bidi="ar-SA"/>
    </w:rPr>
  </w:style>
  <w:style w:type="paragraph" w:customStyle="1" w:styleId="Zwykytekst2">
    <w:name w:val="Zwykły tekst2"/>
    <w:basedOn w:val="Normalny"/>
    <w:uiPriority w:val="99"/>
    <w:rsid w:val="00D831A9"/>
    <w:pPr>
      <w:widowControl/>
      <w:suppressAutoHyphens w:val="0"/>
    </w:pPr>
    <w:rPr>
      <w:rFonts w:ascii="Courier New" w:eastAsia="Batang" w:hAnsi="Courier New" w:cs="Times New Roman"/>
      <w:sz w:val="20"/>
      <w:szCs w:val="20"/>
      <w:lang w:eastAsia="ar-SA" w:bidi="ar-SA"/>
    </w:rPr>
  </w:style>
  <w:style w:type="paragraph" w:customStyle="1" w:styleId="Style35">
    <w:name w:val="Style35"/>
    <w:basedOn w:val="Normalny"/>
    <w:uiPriority w:val="99"/>
    <w:rsid w:val="00D831A9"/>
    <w:pPr>
      <w:suppressAutoHyphens w:val="0"/>
      <w:autoSpaceDE w:val="0"/>
      <w:spacing w:line="379" w:lineRule="exact"/>
      <w:jc w:val="both"/>
    </w:pPr>
    <w:rPr>
      <w:rFonts w:ascii="Arial" w:eastAsia="Times New Roman" w:hAnsi="Arial" w:cs="Times New Roman"/>
      <w:lang w:eastAsia="ar-SA" w:bidi="ar-SA"/>
    </w:rPr>
  </w:style>
  <w:style w:type="paragraph" w:customStyle="1" w:styleId="Akapitzlist2">
    <w:name w:val="Akapit z listą2"/>
    <w:basedOn w:val="Normalny"/>
    <w:uiPriority w:val="99"/>
    <w:rsid w:val="00D831A9"/>
    <w:pPr>
      <w:widowControl/>
      <w:suppressAutoHyphens w:val="0"/>
      <w:ind w:left="720"/>
    </w:pPr>
    <w:rPr>
      <w:rFonts w:ascii="Calibri" w:eastAsia="Times New Roman" w:hAnsi="Calibri" w:cs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uiPriority w:val="99"/>
    <w:rsid w:val="00D831A9"/>
    <w:pPr>
      <w:widowControl/>
    </w:pPr>
    <w:rPr>
      <w:rFonts w:ascii="Courier New" w:eastAsia="Times New Roman" w:hAnsi="Courier New" w:cs="Times New Roman"/>
      <w:sz w:val="20"/>
      <w:szCs w:val="20"/>
      <w:lang w:eastAsia="ar-SA" w:bidi="ar-SA"/>
    </w:rPr>
  </w:style>
  <w:style w:type="paragraph" w:customStyle="1" w:styleId="WW-Tekstpodstawowywcity2">
    <w:name w:val="WW-Tekst podstawowy wcięty 2"/>
    <w:basedOn w:val="Normalny"/>
    <w:uiPriority w:val="99"/>
    <w:rsid w:val="00D831A9"/>
    <w:pPr>
      <w:widowControl/>
      <w:ind w:left="360"/>
    </w:pPr>
    <w:rPr>
      <w:rFonts w:eastAsia="Times New Roman" w:cs="Times New Roman"/>
      <w:szCs w:val="20"/>
      <w:lang w:eastAsia="ar-SA" w:bidi="ar-SA"/>
    </w:rPr>
  </w:style>
  <w:style w:type="paragraph" w:customStyle="1" w:styleId="TableContents">
    <w:name w:val="Table Contents"/>
    <w:basedOn w:val="Normalny"/>
    <w:uiPriority w:val="99"/>
    <w:rsid w:val="00D831A9"/>
    <w:pPr>
      <w:suppressLineNumbers/>
    </w:pPr>
    <w:rPr>
      <w:lang w:eastAsia="hi-IN"/>
    </w:rPr>
  </w:style>
  <w:style w:type="paragraph" w:customStyle="1" w:styleId="Tekstpodstawowy1">
    <w:name w:val="Tekst podstawowy1"/>
    <w:rsid w:val="00D831A9"/>
    <w:pPr>
      <w:suppressAutoHyphens/>
      <w:spacing w:before="216" w:after="216" w:line="240" w:lineRule="auto"/>
    </w:pPr>
    <w:rPr>
      <w:rFonts w:ascii="Times New Roman PL" w:eastAsia="Times New Roman" w:hAnsi="Times New Roman PL" w:cs="Times New Roman PL"/>
      <w:color w:val="000000"/>
      <w:sz w:val="26"/>
      <w:szCs w:val="20"/>
      <w:lang w:eastAsia="ar-SA"/>
    </w:rPr>
  </w:style>
  <w:style w:type="paragraph" w:customStyle="1" w:styleId="rponormalZnak">
    <w:name w:val="rpo normal Znak"/>
    <w:basedOn w:val="Normalny"/>
    <w:uiPriority w:val="99"/>
    <w:rsid w:val="00D831A9"/>
    <w:pPr>
      <w:widowControl/>
      <w:suppressAutoHyphens w:val="0"/>
      <w:spacing w:after="240" w:line="360" w:lineRule="auto"/>
      <w:ind w:firstLine="708"/>
      <w:jc w:val="both"/>
    </w:pPr>
    <w:rPr>
      <w:rFonts w:ascii="Cambria" w:eastAsia="Times New Roman" w:hAnsi="Cambria" w:cs="Times New Roman"/>
      <w:lang w:val="x-none" w:eastAsia="ar-SA" w:bidi="ar-SA"/>
    </w:rPr>
  </w:style>
  <w:style w:type="paragraph" w:customStyle="1" w:styleId="Listapunktowana1">
    <w:name w:val="Lista punktowana1"/>
    <w:basedOn w:val="Normalny"/>
    <w:uiPriority w:val="99"/>
    <w:rsid w:val="00D831A9"/>
    <w:pPr>
      <w:widowControl/>
      <w:suppressAutoHyphens w:val="0"/>
    </w:pPr>
    <w:rPr>
      <w:rFonts w:ascii="Tahoma" w:eastAsia="Times New Roman" w:hAnsi="Tahoma" w:cs="Tahoma"/>
      <w:sz w:val="20"/>
      <w:szCs w:val="20"/>
      <w:lang w:eastAsia="ar-SA" w:bidi="ar-SA"/>
    </w:rPr>
  </w:style>
  <w:style w:type="paragraph" w:customStyle="1" w:styleId="Lista21">
    <w:name w:val="Lista 21"/>
    <w:basedOn w:val="Normalny"/>
    <w:uiPriority w:val="99"/>
    <w:rsid w:val="00D831A9"/>
    <w:pPr>
      <w:widowControl/>
      <w:suppressAutoHyphens w:val="0"/>
      <w:ind w:left="566" w:hanging="283"/>
    </w:pPr>
    <w:rPr>
      <w:rFonts w:eastAsia="Times New Roman" w:cs="Times New Roman"/>
      <w:lang w:eastAsia="ar-SA" w:bidi="ar-SA"/>
    </w:rPr>
  </w:style>
  <w:style w:type="paragraph" w:customStyle="1" w:styleId="Lista31">
    <w:name w:val="Lista 31"/>
    <w:basedOn w:val="Normalny"/>
    <w:uiPriority w:val="99"/>
    <w:rsid w:val="00D831A9"/>
    <w:pPr>
      <w:widowControl/>
      <w:suppressAutoHyphens w:val="0"/>
      <w:ind w:left="849" w:hanging="283"/>
    </w:pPr>
    <w:rPr>
      <w:rFonts w:eastAsia="Times New Roman" w:cs="Times New Roman"/>
      <w:lang w:eastAsia="ar-SA" w:bidi="ar-SA"/>
    </w:rPr>
  </w:style>
  <w:style w:type="paragraph" w:customStyle="1" w:styleId="WW-NormalnyWeb">
    <w:name w:val="WW-Normalny (Web)"/>
    <w:basedOn w:val="Normalny"/>
    <w:uiPriority w:val="99"/>
    <w:rsid w:val="00D831A9"/>
    <w:pPr>
      <w:widowControl/>
      <w:spacing w:before="100" w:after="119"/>
    </w:pPr>
    <w:rPr>
      <w:rFonts w:ascii="Arial Unicode MS" w:eastAsia="Times New Roman" w:hAnsi="Arial Unicode MS" w:cs="Times New Roman"/>
      <w:szCs w:val="20"/>
      <w:lang w:eastAsia="ar-SA" w:bidi="ar-SA"/>
    </w:rPr>
  </w:style>
  <w:style w:type="paragraph" w:customStyle="1" w:styleId="lstminus">
    <w:name w:val="lst_minus"/>
    <w:basedOn w:val="Normalny"/>
    <w:uiPriority w:val="99"/>
    <w:rsid w:val="00D831A9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customStyle="1" w:styleId="Style17">
    <w:name w:val="Style17"/>
    <w:basedOn w:val="Normalny"/>
    <w:uiPriority w:val="99"/>
    <w:rsid w:val="00D831A9"/>
    <w:pPr>
      <w:suppressAutoHyphens w:val="0"/>
      <w:autoSpaceDE w:val="0"/>
      <w:spacing w:line="336" w:lineRule="exact"/>
      <w:ind w:hanging="1531"/>
    </w:pPr>
    <w:rPr>
      <w:rFonts w:eastAsia="Calibri" w:cs="Times New Roman"/>
      <w:lang w:eastAsia="ar-SA" w:bidi="ar-SA"/>
    </w:rPr>
  </w:style>
  <w:style w:type="paragraph" w:customStyle="1" w:styleId="Style12">
    <w:name w:val="Style12"/>
    <w:basedOn w:val="Normalny"/>
    <w:uiPriority w:val="99"/>
    <w:rsid w:val="00D831A9"/>
    <w:pPr>
      <w:suppressAutoHyphens w:val="0"/>
      <w:autoSpaceDE w:val="0"/>
      <w:spacing w:line="590" w:lineRule="exact"/>
    </w:pPr>
    <w:rPr>
      <w:rFonts w:eastAsia="Calibri" w:cs="Times New Roman"/>
      <w:lang w:eastAsia="ar-SA" w:bidi="ar-SA"/>
    </w:rPr>
  </w:style>
  <w:style w:type="paragraph" w:customStyle="1" w:styleId="Style42">
    <w:name w:val="Style42"/>
    <w:basedOn w:val="Normalny"/>
    <w:uiPriority w:val="99"/>
    <w:rsid w:val="00D831A9"/>
    <w:pPr>
      <w:suppressAutoHyphens w:val="0"/>
      <w:autoSpaceDE w:val="0"/>
      <w:spacing w:line="538" w:lineRule="exact"/>
      <w:ind w:hanging="566"/>
    </w:pPr>
    <w:rPr>
      <w:rFonts w:eastAsia="Calibri" w:cs="Times New Roman"/>
      <w:lang w:eastAsia="ar-SA" w:bidi="ar-SA"/>
    </w:rPr>
  </w:style>
  <w:style w:type="paragraph" w:customStyle="1" w:styleId="Nagwekistopka">
    <w:name w:val="Nagłówek i stopka"/>
    <w:uiPriority w:val="99"/>
    <w:rsid w:val="00D831A9"/>
    <w:pP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lang w:eastAsia="pl-PL"/>
    </w:rPr>
  </w:style>
  <w:style w:type="paragraph" w:customStyle="1" w:styleId="Domylne">
    <w:name w:val="Domyślne"/>
    <w:uiPriority w:val="99"/>
    <w:rsid w:val="00D831A9"/>
    <w:pPr>
      <w:spacing w:after="0" w:line="240" w:lineRule="auto"/>
    </w:pPr>
    <w:rPr>
      <w:rFonts w:ascii="Helvetica" w:eastAsia="Helvetica" w:hAnsi="Helvetica" w:cs="Helvetica"/>
      <w:color w:val="000000"/>
      <w:lang w:eastAsia="pl-PL"/>
    </w:rPr>
  </w:style>
  <w:style w:type="paragraph" w:customStyle="1" w:styleId="Tekstpodstawowy23">
    <w:name w:val="Tekst podstawowy 23"/>
    <w:basedOn w:val="Normalny"/>
    <w:uiPriority w:val="99"/>
    <w:rsid w:val="00D831A9"/>
    <w:pPr>
      <w:widowControl/>
      <w:suppressAutoHyphens w:val="0"/>
      <w:overflowPunct w:val="0"/>
      <w:autoSpaceDE w:val="0"/>
      <w:ind w:left="1080"/>
      <w:jc w:val="both"/>
    </w:pPr>
    <w:rPr>
      <w:rFonts w:eastAsia="Batang" w:cs="Times New Roman"/>
      <w:sz w:val="22"/>
      <w:szCs w:val="20"/>
      <w:u w:color="000000"/>
      <w:lang w:eastAsia="ar-SA" w:bidi="ar-SA"/>
    </w:rPr>
  </w:style>
  <w:style w:type="paragraph" w:customStyle="1" w:styleId="Normalny2">
    <w:name w:val="Normalny2"/>
    <w:uiPriority w:val="99"/>
    <w:rsid w:val="00D831A9"/>
    <w:pPr>
      <w:suppressAutoHyphens/>
      <w:autoSpaceDE w:val="0"/>
      <w:spacing w:after="0" w:line="240" w:lineRule="auto"/>
    </w:pPr>
    <w:rPr>
      <w:rFonts w:ascii="Symbol" w:eastAsia="Cambria" w:hAnsi="Symbol" w:cs="Symbol"/>
      <w:color w:val="000000"/>
      <w:sz w:val="24"/>
      <w:szCs w:val="24"/>
      <w:lang w:eastAsia="ar-SA"/>
    </w:rPr>
  </w:style>
  <w:style w:type="paragraph" w:customStyle="1" w:styleId="Tekstpodstawowy24">
    <w:name w:val="Tekst podstawowy 24"/>
    <w:basedOn w:val="Normalny"/>
    <w:uiPriority w:val="99"/>
    <w:rsid w:val="00D831A9"/>
    <w:pPr>
      <w:widowControl/>
      <w:suppressAutoHyphens w:val="0"/>
      <w:overflowPunct w:val="0"/>
      <w:autoSpaceDE w:val="0"/>
      <w:ind w:left="1080"/>
      <w:jc w:val="both"/>
    </w:pPr>
    <w:rPr>
      <w:rFonts w:ascii="Symbol" w:eastAsia="Cambria" w:hAnsi="Symbol" w:cs="Symbol"/>
      <w:sz w:val="22"/>
      <w:szCs w:val="20"/>
      <w:lang w:eastAsia="ar-SA" w:bidi="ar-SA"/>
    </w:rPr>
  </w:style>
  <w:style w:type="paragraph" w:customStyle="1" w:styleId="Tekstpodstawowy33">
    <w:name w:val="Tekst podstawowy 33"/>
    <w:basedOn w:val="Normalny"/>
    <w:uiPriority w:val="99"/>
    <w:rsid w:val="00D831A9"/>
    <w:pPr>
      <w:widowControl/>
      <w:suppressAutoHyphens w:val="0"/>
      <w:overflowPunct w:val="0"/>
      <w:autoSpaceDE w:val="0"/>
      <w:jc w:val="both"/>
    </w:pPr>
    <w:rPr>
      <w:rFonts w:ascii="Symbol" w:eastAsia="Cambria" w:hAnsi="Symbol" w:cs="Symbol"/>
      <w:color w:val="000000"/>
      <w:sz w:val="22"/>
      <w:szCs w:val="20"/>
      <w:lang w:eastAsia="ar-SA" w:bidi="ar-SA"/>
    </w:rPr>
  </w:style>
  <w:style w:type="paragraph" w:customStyle="1" w:styleId="Akapitzlist3">
    <w:name w:val="Akapit z listą3"/>
    <w:basedOn w:val="Normalny"/>
    <w:uiPriority w:val="99"/>
    <w:rsid w:val="00D831A9"/>
    <w:pPr>
      <w:widowControl/>
      <w:suppressAutoHyphens w:val="0"/>
      <w:ind w:left="720"/>
    </w:pPr>
    <w:rPr>
      <w:rFonts w:ascii="Arial" w:eastAsia="Symbol" w:hAnsi="Arial" w:cs="Arial"/>
      <w:sz w:val="22"/>
      <w:szCs w:val="22"/>
      <w:lang w:eastAsia="ar-SA" w:bidi="ar-SA"/>
    </w:rPr>
  </w:style>
  <w:style w:type="paragraph" w:customStyle="1" w:styleId="Tre">
    <w:name w:val="Treść"/>
    <w:uiPriority w:val="99"/>
    <w:rsid w:val="00D831A9"/>
    <w:pPr>
      <w:spacing w:after="0" w:line="240" w:lineRule="auto"/>
    </w:pPr>
    <w:rPr>
      <w:rFonts w:ascii="Helvetica" w:eastAsia="Arial Unicode MS" w:hAnsi="Helvetica" w:cs="Arial Unicode MS"/>
      <w:color w:val="000000"/>
      <w:lang w:eastAsia="pl-PL"/>
    </w:rPr>
  </w:style>
  <w:style w:type="paragraph" w:customStyle="1" w:styleId="gmail-msobodytext">
    <w:name w:val="gmail-msobodytext"/>
    <w:basedOn w:val="Normalny"/>
    <w:uiPriority w:val="99"/>
    <w:rsid w:val="00D831A9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pl-PL" w:bidi="ar-SA"/>
    </w:rPr>
  </w:style>
  <w:style w:type="paragraph" w:customStyle="1" w:styleId="anakap">
    <w:name w:val="anakap"/>
    <w:basedOn w:val="Tekstpodstawowy1"/>
    <w:uiPriority w:val="99"/>
    <w:rsid w:val="00D831A9"/>
    <w:pPr>
      <w:suppressAutoHyphens w:val="0"/>
      <w:spacing w:before="0" w:after="0"/>
      <w:ind w:left="340" w:hanging="340"/>
    </w:pPr>
    <w:rPr>
      <w:rFonts w:ascii="Times New Roman" w:hAnsi="Times New Roman" w:cs="Times New Roman"/>
      <w:sz w:val="24"/>
      <w:lang w:eastAsia="pl-PL"/>
    </w:rPr>
  </w:style>
  <w:style w:type="paragraph" w:customStyle="1" w:styleId="Style2">
    <w:name w:val="Style2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6" w:lineRule="exact"/>
      <w:jc w:val="both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">
    <w:name w:val="Style1"/>
    <w:basedOn w:val="Normalny"/>
    <w:uiPriority w:val="99"/>
    <w:rsid w:val="00D831A9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4">
    <w:name w:val="Style4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4" w:lineRule="exact"/>
      <w:ind w:hanging="427"/>
      <w:jc w:val="both"/>
    </w:pPr>
    <w:rPr>
      <w:rFonts w:ascii="Arial" w:eastAsia="Times New Roman" w:hAnsi="Arial" w:cs="Times New Roman"/>
      <w:kern w:val="0"/>
      <w:lang w:eastAsia="pl-PL" w:bidi="ar-SA"/>
    </w:rPr>
  </w:style>
  <w:style w:type="character" w:styleId="Odwoanieprzypisukocowego">
    <w:name w:val="endnote reference"/>
    <w:uiPriority w:val="99"/>
    <w:semiHidden/>
    <w:unhideWhenUsed/>
    <w:rsid w:val="00D831A9"/>
    <w:rPr>
      <w:vertAlign w:val="superscript"/>
    </w:rPr>
  </w:style>
  <w:style w:type="character" w:customStyle="1" w:styleId="Znakiprzypiswdolnych">
    <w:name w:val="Znaki przypisów dolnych"/>
    <w:rsid w:val="00D831A9"/>
  </w:style>
  <w:style w:type="character" w:customStyle="1" w:styleId="Nierozpoznanawzmianka1">
    <w:name w:val="Nierozpoznana wzmianka1"/>
    <w:uiPriority w:val="99"/>
    <w:semiHidden/>
    <w:rsid w:val="00D831A9"/>
    <w:rPr>
      <w:color w:val="808080"/>
      <w:shd w:val="clear" w:color="auto" w:fill="E6E6E6"/>
    </w:rPr>
  </w:style>
  <w:style w:type="character" w:customStyle="1" w:styleId="akapitdomyslny">
    <w:name w:val="akapitdomyslny"/>
    <w:rsid w:val="00D831A9"/>
    <w:rPr>
      <w:rFonts w:ascii="Times New Roman" w:hAnsi="Times New Roman" w:cs="Times New Roman" w:hint="default"/>
    </w:rPr>
  </w:style>
  <w:style w:type="character" w:customStyle="1" w:styleId="m2389920958407749167gmail-alb">
    <w:name w:val="m_2389920958407749167gmail-alb"/>
    <w:rsid w:val="00D831A9"/>
  </w:style>
  <w:style w:type="character" w:customStyle="1" w:styleId="WW8Num1z0">
    <w:name w:val="WW8Num1z0"/>
    <w:rsid w:val="00D831A9"/>
  </w:style>
  <w:style w:type="character" w:customStyle="1" w:styleId="WW8Num1z1">
    <w:name w:val="WW8Num1z1"/>
    <w:rsid w:val="00D831A9"/>
  </w:style>
  <w:style w:type="character" w:customStyle="1" w:styleId="WW8Num1z2">
    <w:name w:val="WW8Num1z2"/>
    <w:rsid w:val="00D831A9"/>
  </w:style>
  <w:style w:type="character" w:customStyle="1" w:styleId="WW8Num1z3">
    <w:name w:val="WW8Num1z3"/>
    <w:rsid w:val="00D831A9"/>
  </w:style>
  <w:style w:type="character" w:customStyle="1" w:styleId="WW8Num1z4">
    <w:name w:val="WW8Num1z4"/>
    <w:rsid w:val="00D831A9"/>
  </w:style>
  <w:style w:type="character" w:customStyle="1" w:styleId="WW8Num1z5">
    <w:name w:val="WW8Num1z5"/>
    <w:rsid w:val="00D831A9"/>
  </w:style>
  <w:style w:type="character" w:customStyle="1" w:styleId="WW8Num1z6">
    <w:name w:val="WW8Num1z6"/>
    <w:rsid w:val="00D831A9"/>
  </w:style>
  <w:style w:type="character" w:customStyle="1" w:styleId="WW8Num1z7">
    <w:name w:val="WW8Num1z7"/>
    <w:rsid w:val="00D831A9"/>
  </w:style>
  <w:style w:type="character" w:customStyle="1" w:styleId="WW8Num1z8">
    <w:name w:val="WW8Num1z8"/>
    <w:rsid w:val="00D831A9"/>
  </w:style>
  <w:style w:type="character" w:customStyle="1" w:styleId="WW8Num2z0">
    <w:name w:val="WW8Num2z0"/>
    <w:rsid w:val="00D831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3z0">
    <w:name w:val="WW8Num3z0"/>
    <w:rsid w:val="00D831A9"/>
    <w:rPr>
      <w:rFonts w:ascii="Calibri" w:eastAsia="Calibri" w:hAnsi="Calibri" w:cs="Times New Roman" w:hint="default"/>
      <w:b w:val="0"/>
      <w:bCs w:val="0"/>
      <w:i w:val="0"/>
      <w:iCs w:val="0"/>
      <w:strike w:val="0"/>
      <w:dstrike w:val="0"/>
      <w:sz w:val="22"/>
      <w:szCs w:val="22"/>
      <w:u w:val="none"/>
      <w:effect w:val="none"/>
    </w:rPr>
  </w:style>
  <w:style w:type="character" w:customStyle="1" w:styleId="WW8Num4z0">
    <w:name w:val="WW8Num4z0"/>
    <w:rsid w:val="00D831A9"/>
    <w:rPr>
      <w:rFonts w:ascii="Symbol" w:hAnsi="Symbol" w:cs="Symbol" w:hint="default"/>
    </w:rPr>
  </w:style>
  <w:style w:type="character" w:customStyle="1" w:styleId="WW8Num4z1">
    <w:name w:val="WW8Num4z1"/>
    <w:rsid w:val="00D831A9"/>
    <w:rPr>
      <w:rFonts w:ascii="Courier New" w:eastAsia="Calibri" w:hAnsi="Courier New" w:cs="Courier New" w:hint="default"/>
      <w:sz w:val="22"/>
      <w:szCs w:val="22"/>
    </w:rPr>
  </w:style>
  <w:style w:type="character" w:customStyle="1" w:styleId="WW8Num4z2">
    <w:name w:val="WW8Num4z2"/>
    <w:rsid w:val="00D831A9"/>
    <w:rPr>
      <w:rFonts w:ascii="Wingdings" w:hAnsi="Wingdings" w:cs="Wingdings" w:hint="default"/>
    </w:rPr>
  </w:style>
  <w:style w:type="character" w:customStyle="1" w:styleId="WW8Num4z3">
    <w:name w:val="WW8Num4z3"/>
    <w:rsid w:val="00D831A9"/>
  </w:style>
  <w:style w:type="character" w:customStyle="1" w:styleId="WW8Num4z4">
    <w:name w:val="WW8Num4z4"/>
    <w:rsid w:val="00D831A9"/>
  </w:style>
  <w:style w:type="character" w:customStyle="1" w:styleId="WW8Num4z5">
    <w:name w:val="WW8Num4z5"/>
    <w:rsid w:val="00D831A9"/>
  </w:style>
  <w:style w:type="character" w:customStyle="1" w:styleId="WW8Num4z6">
    <w:name w:val="WW8Num4z6"/>
    <w:rsid w:val="00D831A9"/>
  </w:style>
  <w:style w:type="character" w:customStyle="1" w:styleId="WW8Num4z7">
    <w:name w:val="WW8Num4z7"/>
    <w:rsid w:val="00D831A9"/>
  </w:style>
  <w:style w:type="character" w:customStyle="1" w:styleId="WW8Num4z8">
    <w:name w:val="WW8Num4z8"/>
    <w:rsid w:val="00D831A9"/>
  </w:style>
  <w:style w:type="character" w:customStyle="1" w:styleId="WW8Num5z0">
    <w:name w:val="WW8Num5z0"/>
    <w:rsid w:val="00D831A9"/>
    <w:rPr>
      <w:rFonts w:ascii="Calibri" w:hAnsi="Calibri" w:cs="Calibri" w:hint="default"/>
      <w:sz w:val="22"/>
      <w:szCs w:val="22"/>
    </w:rPr>
  </w:style>
  <w:style w:type="character" w:customStyle="1" w:styleId="WW8Num6z0">
    <w:name w:val="WW8Num6z0"/>
    <w:rsid w:val="00D831A9"/>
  </w:style>
  <w:style w:type="character" w:customStyle="1" w:styleId="WW8Num6z1">
    <w:name w:val="WW8Num6z1"/>
    <w:rsid w:val="00D831A9"/>
  </w:style>
  <w:style w:type="character" w:customStyle="1" w:styleId="WW8Num6z2">
    <w:name w:val="WW8Num6z2"/>
    <w:rsid w:val="00D831A9"/>
  </w:style>
  <w:style w:type="character" w:customStyle="1" w:styleId="WW8Num6z3">
    <w:name w:val="WW8Num6z3"/>
    <w:rsid w:val="00D831A9"/>
  </w:style>
  <w:style w:type="character" w:customStyle="1" w:styleId="WW8Num6z4">
    <w:name w:val="WW8Num6z4"/>
    <w:rsid w:val="00D831A9"/>
  </w:style>
  <w:style w:type="character" w:customStyle="1" w:styleId="WW8Num6z5">
    <w:name w:val="WW8Num6z5"/>
    <w:rsid w:val="00D831A9"/>
  </w:style>
  <w:style w:type="character" w:customStyle="1" w:styleId="WW8Num6z6">
    <w:name w:val="WW8Num6z6"/>
    <w:rsid w:val="00D831A9"/>
  </w:style>
  <w:style w:type="character" w:customStyle="1" w:styleId="WW8Num6z7">
    <w:name w:val="WW8Num6z7"/>
    <w:rsid w:val="00D831A9"/>
  </w:style>
  <w:style w:type="character" w:customStyle="1" w:styleId="WW8Num6z8">
    <w:name w:val="WW8Num6z8"/>
    <w:rsid w:val="00D831A9"/>
  </w:style>
  <w:style w:type="character" w:customStyle="1" w:styleId="WW8Num7z0">
    <w:name w:val="WW8Num7z0"/>
    <w:rsid w:val="00D831A9"/>
    <w:rPr>
      <w:rFonts w:ascii="Calibri" w:hAnsi="Calibri" w:cs="Calibri" w:hint="default"/>
      <w:sz w:val="22"/>
      <w:szCs w:val="22"/>
    </w:rPr>
  </w:style>
  <w:style w:type="character" w:customStyle="1" w:styleId="WW8Num8z0">
    <w:name w:val="WW8Num8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9z0">
    <w:name w:val="WW8Num9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10z0">
    <w:name w:val="WW8Num10z0"/>
    <w:rsid w:val="00D831A9"/>
  </w:style>
  <w:style w:type="character" w:customStyle="1" w:styleId="WW8Num11z0">
    <w:name w:val="WW8Num11z0"/>
    <w:rsid w:val="00D831A9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11z1">
    <w:name w:val="WW8Num11z1"/>
    <w:rsid w:val="00D831A9"/>
    <w:rPr>
      <w:rFonts w:ascii="Calibri" w:eastAsia="Calibri" w:hAnsi="Calibri" w:cs="Calibri" w:hint="default"/>
      <w:color w:val="333333"/>
      <w:sz w:val="22"/>
      <w:szCs w:val="22"/>
      <w:shd w:val="clear" w:color="auto" w:fill="FFFFFF"/>
    </w:rPr>
  </w:style>
  <w:style w:type="character" w:customStyle="1" w:styleId="WW8Num11z2">
    <w:name w:val="WW8Num11z2"/>
    <w:rsid w:val="00D831A9"/>
  </w:style>
  <w:style w:type="character" w:customStyle="1" w:styleId="WW8Num11z3">
    <w:name w:val="WW8Num11z3"/>
    <w:rsid w:val="00D831A9"/>
  </w:style>
  <w:style w:type="character" w:customStyle="1" w:styleId="WW8Num11z4">
    <w:name w:val="WW8Num11z4"/>
    <w:rsid w:val="00D831A9"/>
  </w:style>
  <w:style w:type="character" w:customStyle="1" w:styleId="WW8Num11z5">
    <w:name w:val="WW8Num11z5"/>
    <w:rsid w:val="00D831A9"/>
  </w:style>
  <w:style w:type="character" w:customStyle="1" w:styleId="WW8Num11z6">
    <w:name w:val="WW8Num11z6"/>
    <w:rsid w:val="00D831A9"/>
  </w:style>
  <w:style w:type="character" w:customStyle="1" w:styleId="WW8Num11z7">
    <w:name w:val="WW8Num11z7"/>
    <w:rsid w:val="00D831A9"/>
  </w:style>
  <w:style w:type="character" w:customStyle="1" w:styleId="WW8Num11z8">
    <w:name w:val="WW8Num11z8"/>
    <w:rsid w:val="00D831A9"/>
  </w:style>
  <w:style w:type="character" w:customStyle="1" w:styleId="WW8Num12z0">
    <w:name w:val="WW8Num12z0"/>
    <w:rsid w:val="00D831A9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13z0">
    <w:name w:val="WW8Num13z0"/>
    <w:rsid w:val="00D831A9"/>
  </w:style>
  <w:style w:type="character" w:customStyle="1" w:styleId="WW8Num13z1">
    <w:name w:val="WW8Num13z1"/>
    <w:rsid w:val="00D831A9"/>
    <w:rPr>
      <w:rFonts w:ascii="Calibri" w:hAnsi="Calibri" w:cs="Calibri" w:hint="default"/>
      <w:sz w:val="22"/>
      <w:szCs w:val="22"/>
    </w:rPr>
  </w:style>
  <w:style w:type="character" w:customStyle="1" w:styleId="WW8Num13z2">
    <w:name w:val="WW8Num13z2"/>
    <w:rsid w:val="00D831A9"/>
  </w:style>
  <w:style w:type="character" w:customStyle="1" w:styleId="WW8Num13z3">
    <w:name w:val="WW8Num13z3"/>
    <w:rsid w:val="00D831A9"/>
  </w:style>
  <w:style w:type="character" w:customStyle="1" w:styleId="WW8Num13z4">
    <w:name w:val="WW8Num13z4"/>
    <w:rsid w:val="00D831A9"/>
  </w:style>
  <w:style w:type="character" w:customStyle="1" w:styleId="WW8Num13z5">
    <w:name w:val="WW8Num13z5"/>
    <w:rsid w:val="00D831A9"/>
  </w:style>
  <w:style w:type="character" w:customStyle="1" w:styleId="WW8Num13z6">
    <w:name w:val="WW8Num13z6"/>
    <w:rsid w:val="00D831A9"/>
  </w:style>
  <w:style w:type="character" w:customStyle="1" w:styleId="WW8Num13z7">
    <w:name w:val="WW8Num13z7"/>
    <w:rsid w:val="00D831A9"/>
  </w:style>
  <w:style w:type="character" w:customStyle="1" w:styleId="WW8Num13z8">
    <w:name w:val="WW8Num13z8"/>
    <w:rsid w:val="00D831A9"/>
  </w:style>
  <w:style w:type="character" w:customStyle="1" w:styleId="WW8Num14z0">
    <w:name w:val="WW8Num14z0"/>
    <w:rsid w:val="00D831A9"/>
  </w:style>
  <w:style w:type="character" w:customStyle="1" w:styleId="WW8Num14z1">
    <w:name w:val="WW8Num14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14z2">
    <w:name w:val="WW8Num14z2"/>
    <w:rsid w:val="00D831A9"/>
  </w:style>
  <w:style w:type="character" w:customStyle="1" w:styleId="WW8Num14z3">
    <w:name w:val="WW8Num14z3"/>
    <w:rsid w:val="00D831A9"/>
  </w:style>
  <w:style w:type="character" w:customStyle="1" w:styleId="WW8Num14z4">
    <w:name w:val="WW8Num14z4"/>
    <w:rsid w:val="00D831A9"/>
  </w:style>
  <w:style w:type="character" w:customStyle="1" w:styleId="WW8Num14z5">
    <w:name w:val="WW8Num14z5"/>
    <w:rsid w:val="00D831A9"/>
  </w:style>
  <w:style w:type="character" w:customStyle="1" w:styleId="WW8Num14z6">
    <w:name w:val="WW8Num14z6"/>
    <w:rsid w:val="00D831A9"/>
  </w:style>
  <w:style w:type="character" w:customStyle="1" w:styleId="WW8Num14z7">
    <w:name w:val="WW8Num14z7"/>
    <w:rsid w:val="00D831A9"/>
  </w:style>
  <w:style w:type="character" w:customStyle="1" w:styleId="WW8Num14z8">
    <w:name w:val="WW8Num14z8"/>
    <w:rsid w:val="00D831A9"/>
  </w:style>
  <w:style w:type="character" w:customStyle="1" w:styleId="WW8Num15z0">
    <w:name w:val="WW8Num15z0"/>
    <w:rsid w:val="00D831A9"/>
  </w:style>
  <w:style w:type="character" w:customStyle="1" w:styleId="WW8Num15z1">
    <w:name w:val="WW8Num15z1"/>
    <w:rsid w:val="00D831A9"/>
    <w:rPr>
      <w:rFonts w:ascii="Calibri" w:hAnsi="Calibri" w:cs="Calibri" w:hint="default"/>
      <w:sz w:val="22"/>
      <w:szCs w:val="22"/>
    </w:rPr>
  </w:style>
  <w:style w:type="character" w:customStyle="1" w:styleId="WW8Num15z2">
    <w:name w:val="WW8Num15z2"/>
    <w:rsid w:val="00D831A9"/>
  </w:style>
  <w:style w:type="character" w:customStyle="1" w:styleId="WW8Num15z3">
    <w:name w:val="WW8Num15z3"/>
    <w:rsid w:val="00D831A9"/>
  </w:style>
  <w:style w:type="character" w:customStyle="1" w:styleId="WW8Num15z4">
    <w:name w:val="WW8Num15z4"/>
    <w:rsid w:val="00D831A9"/>
  </w:style>
  <w:style w:type="character" w:customStyle="1" w:styleId="WW8Num15z5">
    <w:name w:val="WW8Num15z5"/>
    <w:rsid w:val="00D831A9"/>
  </w:style>
  <w:style w:type="character" w:customStyle="1" w:styleId="WW8Num15z6">
    <w:name w:val="WW8Num15z6"/>
    <w:rsid w:val="00D831A9"/>
  </w:style>
  <w:style w:type="character" w:customStyle="1" w:styleId="WW8Num15z7">
    <w:name w:val="WW8Num15z7"/>
    <w:rsid w:val="00D831A9"/>
  </w:style>
  <w:style w:type="character" w:customStyle="1" w:styleId="WW8Num15z8">
    <w:name w:val="WW8Num15z8"/>
    <w:rsid w:val="00D831A9"/>
  </w:style>
  <w:style w:type="character" w:customStyle="1" w:styleId="WW8Num16z0">
    <w:name w:val="WW8Num16z0"/>
    <w:rsid w:val="00D831A9"/>
  </w:style>
  <w:style w:type="character" w:customStyle="1" w:styleId="WW8Num16z1">
    <w:name w:val="WW8Num16z1"/>
    <w:rsid w:val="00D831A9"/>
  </w:style>
  <w:style w:type="character" w:customStyle="1" w:styleId="WW8Num16z2">
    <w:name w:val="WW8Num16z2"/>
    <w:rsid w:val="00D831A9"/>
  </w:style>
  <w:style w:type="character" w:customStyle="1" w:styleId="WW8Num16z3">
    <w:name w:val="WW8Num16z3"/>
    <w:rsid w:val="00D831A9"/>
    <w:rPr>
      <w:rFonts w:ascii="Calibri" w:eastAsia="Calibri" w:hAnsi="Calibri" w:cs="Calibri" w:hint="default"/>
      <w:color w:val="auto"/>
      <w:kern w:val="2"/>
      <w:sz w:val="22"/>
      <w:szCs w:val="22"/>
    </w:rPr>
  </w:style>
  <w:style w:type="character" w:customStyle="1" w:styleId="WW8Num16z4">
    <w:name w:val="WW8Num16z4"/>
    <w:rsid w:val="00D831A9"/>
  </w:style>
  <w:style w:type="character" w:customStyle="1" w:styleId="WW8Num16z5">
    <w:name w:val="WW8Num16z5"/>
    <w:rsid w:val="00D831A9"/>
  </w:style>
  <w:style w:type="character" w:customStyle="1" w:styleId="WW8Num16z6">
    <w:name w:val="WW8Num16z6"/>
    <w:rsid w:val="00D831A9"/>
  </w:style>
  <w:style w:type="character" w:customStyle="1" w:styleId="WW8Num16z7">
    <w:name w:val="WW8Num16z7"/>
    <w:rsid w:val="00D831A9"/>
  </w:style>
  <w:style w:type="character" w:customStyle="1" w:styleId="WW8Num16z8">
    <w:name w:val="WW8Num16z8"/>
    <w:rsid w:val="00D831A9"/>
  </w:style>
  <w:style w:type="character" w:customStyle="1" w:styleId="WW8Num17z0">
    <w:name w:val="WW8Num17z0"/>
    <w:rsid w:val="00D831A9"/>
    <w:rPr>
      <w:rFonts w:ascii="Calibri" w:hAnsi="Calibri" w:cs="Times New Roman" w:hint="default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7z1">
    <w:name w:val="WW8Num17z1"/>
    <w:rsid w:val="00D831A9"/>
    <w:rPr>
      <w:rFonts w:ascii="Times New Roman" w:hAnsi="Times New Roman" w:cs="Times New Roman" w:hint="default"/>
    </w:rPr>
  </w:style>
  <w:style w:type="character" w:customStyle="1" w:styleId="WW8Num17z3">
    <w:name w:val="WW8Num17z3"/>
    <w:rsid w:val="00D831A9"/>
    <w:rPr>
      <w:color w:val="auto"/>
      <w:kern w:val="2"/>
    </w:rPr>
  </w:style>
  <w:style w:type="character" w:customStyle="1" w:styleId="WW8Num18z0">
    <w:name w:val="WW8Num18z0"/>
    <w:rsid w:val="00D831A9"/>
    <w:rPr>
      <w:rFonts w:ascii="Calibri" w:hAnsi="Calibri" w:cs="Times New Roman" w:hint="default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9z0">
    <w:name w:val="WW8Num19z0"/>
    <w:rsid w:val="00D831A9"/>
  </w:style>
  <w:style w:type="character" w:customStyle="1" w:styleId="WW8Num19z1">
    <w:name w:val="WW8Num19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19z2">
    <w:name w:val="WW8Num19z2"/>
    <w:rsid w:val="00D831A9"/>
  </w:style>
  <w:style w:type="character" w:customStyle="1" w:styleId="WW8Num19z3">
    <w:name w:val="WW8Num19z3"/>
    <w:rsid w:val="00D831A9"/>
  </w:style>
  <w:style w:type="character" w:customStyle="1" w:styleId="WW8Num19z4">
    <w:name w:val="WW8Num19z4"/>
    <w:rsid w:val="00D831A9"/>
  </w:style>
  <w:style w:type="character" w:customStyle="1" w:styleId="WW8Num19z5">
    <w:name w:val="WW8Num19z5"/>
    <w:rsid w:val="00D831A9"/>
  </w:style>
  <w:style w:type="character" w:customStyle="1" w:styleId="WW8Num19z6">
    <w:name w:val="WW8Num19z6"/>
    <w:rsid w:val="00D831A9"/>
  </w:style>
  <w:style w:type="character" w:customStyle="1" w:styleId="WW8Num19z7">
    <w:name w:val="WW8Num19z7"/>
    <w:rsid w:val="00D831A9"/>
  </w:style>
  <w:style w:type="character" w:customStyle="1" w:styleId="WW8Num19z8">
    <w:name w:val="WW8Num19z8"/>
    <w:rsid w:val="00D831A9"/>
  </w:style>
  <w:style w:type="character" w:customStyle="1" w:styleId="WW8Num20z0">
    <w:name w:val="WW8Num20z0"/>
    <w:rsid w:val="00D831A9"/>
    <w:rPr>
      <w:rFonts w:ascii="Calibri" w:eastAsia="Calibri" w:hAnsi="Calibri" w:cs="Calibri" w:hint="default"/>
      <w:b w:val="0"/>
      <w:bCs w:val="0"/>
      <w:i w:val="0"/>
      <w:iCs w:val="0"/>
      <w:color w:val="auto"/>
      <w:sz w:val="22"/>
      <w:szCs w:val="22"/>
    </w:rPr>
  </w:style>
  <w:style w:type="character" w:customStyle="1" w:styleId="WW8Num21z0">
    <w:name w:val="WW8Num21z0"/>
    <w:rsid w:val="00D831A9"/>
    <w:rPr>
      <w:b w:val="0"/>
      <w:bCs w:val="0"/>
      <w:i w:val="0"/>
      <w:iCs w:val="0"/>
      <w:color w:val="auto"/>
    </w:rPr>
  </w:style>
  <w:style w:type="character" w:customStyle="1" w:styleId="WW8Num22z0">
    <w:name w:val="WW8Num22z0"/>
    <w:rsid w:val="00D831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24z0">
    <w:name w:val="WW8Num24z0"/>
    <w:rsid w:val="00D831A9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  <w:style w:type="character" w:customStyle="1" w:styleId="WW8Num25z0">
    <w:name w:val="WW8Num25z0"/>
    <w:rsid w:val="00D831A9"/>
    <w:rPr>
      <w:rFonts w:ascii="Calibri" w:hAnsi="Calibri" w:cs="Times New Roman" w:hint="default"/>
      <w:color w:val="auto"/>
      <w:sz w:val="22"/>
      <w:szCs w:val="22"/>
    </w:rPr>
  </w:style>
  <w:style w:type="character" w:customStyle="1" w:styleId="WW8Num26z0">
    <w:name w:val="WW8Num26z0"/>
    <w:rsid w:val="00D831A9"/>
    <w:rPr>
      <w:rFonts w:ascii="Calibri" w:hAnsi="Calibri" w:cs="Calibri" w:hint="default"/>
      <w:sz w:val="22"/>
      <w:szCs w:val="22"/>
    </w:rPr>
  </w:style>
  <w:style w:type="character" w:customStyle="1" w:styleId="WW8Num26z1">
    <w:name w:val="WW8Num26z1"/>
    <w:rsid w:val="00D831A9"/>
  </w:style>
  <w:style w:type="character" w:customStyle="1" w:styleId="WW8Num26z2">
    <w:name w:val="WW8Num26z2"/>
    <w:rsid w:val="00D831A9"/>
  </w:style>
  <w:style w:type="character" w:customStyle="1" w:styleId="WW8Num26z3">
    <w:name w:val="WW8Num26z3"/>
    <w:rsid w:val="00D831A9"/>
  </w:style>
  <w:style w:type="character" w:customStyle="1" w:styleId="WW8Num26z4">
    <w:name w:val="WW8Num26z4"/>
    <w:rsid w:val="00D831A9"/>
  </w:style>
  <w:style w:type="character" w:customStyle="1" w:styleId="WW8Num26z5">
    <w:name w:val="WW8Num26z5"/>
    <w:rsid w:val="00D831A9"/>
  </w:style>
  <w:style w:type="character" w:customStyle="1" w:styleId="WW8Num26z6">
    <w:name w:val="WW8Num26z6"/>
    <w:rsid w:val="00D831A9"/>
  </w:style>
  <w:style w:type="character" w:customStyle="1" w:styleId="WW8Num26z7">
    <w:name w:val="WW8Num26z7"/>
    <w:rsid w:val="00D831A9"/>
  </w:style>
  <w:style w:type="character" w:customStyle="1" w:styleId="WW8Num26z8">
    <w:name w:val="WW8Num26z8"/>
    <w:rsid w:val="00D831A9"/>
  </w:style>
  <w:style w:type="character" w:customStyle="1" w:styleId="WW8Num27z0">
    <w:name w:val="WW8Num27z0"/>
    <w:rsid w:val="00D831A9"/>
    <w:rPr>
      <w:rFonts w:ascii="Symbol" w:hAnsi="Symbol" w:cs="Symbol" w:hint="default"/>
      <w:sz w:val="22"/>
      <w:szCs w:val="22"/>
    </w:rPr>
  </w:style>
  <w:style w:type="character" w:customStyle="1" w:styleId="WW8Num28z0">
    <w:name w:val="WW8Num28z0"/>
    <w:rsid w:val="00D831A9"/>
    <w:rPr>
      <w:rFonts w:ascii="Symbol" w:eastAsia="Calibri" w:hAnsi="Symbol" w:cs="Symbol" w:hint="default"/>
      <w:sz w:val="22"/>
      <w:szCs w:val="22"/>
    </w:rPr>
  </w:style>
  <w:style w:type="character" w:customStyle="1" w:styleId="WW8Num29z0">
    <w:name w:val="WW8Num29z0"/>
    <w:rsid w:val="00D831A9"/>
    <w:rPr>
      <w:rFonts w:ascii="Calibri" w:eastAsia="Batang" w:hAnsi="Calibri" w:cs="Tahoma" w:hint="default"/>
      <w:strike w:val="0"/>
      <w:dstrike w:val="0"/>
      <w:kern w:val="2"/>
      <w:sz w:val="22"/>
      <w:szCs w:val="22"/>
      <w:u w:val="none"/>
      <w:effect w:val="none"/>
    </w:rPr>
  </w:style>
  <w:style w:type="character" w:customStyle="1" w:styleId="WW8Num30z0">
    <w:name w:val="WW8Num30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31z0">
    <w:name w:val="WW8Num31z0"/>
    <w:rsid w:val="00D831A9"/>
    <w:rPr>
      <w:rFonts w:ascii="Calibri" w:eastAsia="Calibri" w:hAnsi="Calibri" w:cs="Times New Roman" w:hint="default"/>
      <w:sz w:val="22"/>
      <w:szCs w:val="22"/>
    </w:rPr>
  </w:style>
  <w:style w:type="character" w:customStyle="1" w:styleId="WW8Num32z0">
    <w:name w:val="WW8Num32z0"/>
    <w:rsid w:val="00D831A9"/>
    <w:rPr>
      <w:b w:val="0"/>
      <w:bCs w:val="0"/>
      <w:i w:val="0"/>
      <w:iCs w:val="0"/>
    </w:rPr>
  </w:style>
  <w:style w:type="character" w:customStyle="1" w:styleId="WW8Num32z1">
    <w:name w:val="WW8Num32z1"/>
    <w:rsid w:val="00D831A9"/>
    <w:rPr>
      <w:rFonts w:ascii="Calibri" w:hAnsi="Calibri" w:cs="Calibri" w:hint="default"/>
      <w:sz w:val="22"/>
      <w:szCs w:val="22"/>
    </w:rPr>
  </w:style>
  <w:style w:type="character" w:customStyle="1" w:styleId="WW8Num32z2">
    <w:name w:val="WW8Num32z2"/>
    <w:rsid w:val="00D831A9"/>
  </w:style>
  <w:style w:type="character" w:customStyle="1" w:styleId="WW8Num32z3">
    <w:name w:val="WW8Num32z3"/>
    <w:rsid w:val="00D831A9"/>
  </w:style>
  <w:style w:type="character" w:customStyle="1" w:styleId="WW8Num32z4">
    <w:name w:val="WW8Num32z4"/>
    <w:rsid w:val="00D831A9"/>
  </w:style>
  <w:style w:type="character" w:customStyle="1" w:styleId="WW8Num32z5">
    <w:name w:val="WW8Num32z5"/>
    <w:rsid w:val="00D831A9"/>
  </w:style>
  <w:style w:type="character" w:customStyle="1" w:styleId="WW8Num32z6">
    <w:name w:val="WW8Num32z6"/>
    <w:rsid w:val="00D831A9"/>
  </w:style>
  <w:style w:type="character" w:customStyle="1" w:styleId="WW8Num32z7">
    <w:name w:val="WW8Num32z7"/>
    <w:rsid w:val="00D831A9"/>
  </w:style>
  <w:style w:type="character" w:customStyle="1" w:styleId="WW8Num32z8">
    <w:name w:val="WW8Num32z8"/>
    <w:rsid w:val="00D831A9"/>
  </w:style>
  <w:style w:type="character" w:customStyle="1" w:styleId="WW8Num33z0">
    <w:name w:val="WW8Num33z0"/>
    <w:rsid w:val="00D831A9"/>
    <w:rPr>
      <w:rFonts w:ascii="Calibri" w:hAnsi="Calibri" w:cs="Calibri" w:hint="default"/>
      <w:sz w:val="22"/>
      <w:szCs w:val="22"/>
    </w:rPr>
  </w:style>
  <w:style w:type="character" w:customStyle="1" w:styleId="WW8Num34z0">
    <w:name w:val="WW8Num34z0"/>
    <w:rsid w:val="00D831A9"/>
  </w:style>
  <w:style w:type="character" w:customStyle="1" w:styleId="WW8Num34z1">
    <w:name w:val="WW8Num34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34z2">
    <w:name w:val="WW8Num34z2"/>
    <w:rsid w:val="00D831A9"/>
  </w:style>
  <w:style w:type="character" w:customStyle="1" w:styleId="WW8Num34z3">
    <w:name w:val="WW8Num34z3"/>
    <w:rsid w:val="00D831A9"/>
  </w:style>
  <w:style w:type="character" w:customStyle="1" w:styleId="WW8Num34z4">
    <w:name w:val="WW8Num34z4"/>
    <w:rsid w:val="00D831A9"/>
  </w:style>
  <w:style w:type="character" w:customStyle="1" w:styleId="WW8Num34z5">
    <w:name w:val="WW8Num34z5"/>
    <w:rsid w:val="00D831A9"/>
  </w:style>
  <w:style w:type="character" w:customStyle="1" w:styleId="WW8Num34z6">
    <w:name w:val="WW8Num34z6"/>
    <w:rsid w:val="00D831A9"/>
  </w:style>
  <w:style w:type="character" w:customStyle="1" w:styleId="WW8Num34z7">
    <w:name w:val="WW8Num34z7"/>
    <w:rsid w:val="00D831A9"/>
  </w:style>
  <w:style w:type="character" w:customStyle="1" w:styleId="WW8Num34z8">
    <w:name w:val="WW8Num34z8"/>
    <w:rsid w:val="00D831A9"/>
  </w:style>
  <w:style w:type="character" w:customStyle="1" w:styleId="WW8Num35z0">
    <w:name w:val="WW8Num35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36z0">
    <w:name w:val="WW8Num36z0"/>
    <w:rsid w:val="00D831A9"/>
    <w:rPr>
      <w:rFonts w:ascii="Calibri" w:hAnsi="Calibri" w:cs="Calibri" w:hint="default"/>
      <w:color w:val="C00000"/>
      <w:sz w:val="22"/>
      <w:szCs w:val="22"/>
    </w:rPr>
  </w:style>
  <w:style w:type="character" w:customStyle="1" w:styleId="WW8Num37z0">
    <w:name w:val="WW8Num37z0"/>
    <w:rsid w:val="00D831A9"/>
  </w:style>
  <w:style w:type="character" w:customStyle="1" w:styleId="WW8Num38z0">
    <w:name w:val="WW8Num38z0"/>
    <w:rsid w:val="00D831A9"/>
    <w:rPr>
      <w:b/>
      <w:bCs w:val="0"/>
      <w:sz w:val="28"/>
      <w:szCs w:val="28"/>
    </w:rPr>
  </w:style>
  <w:style w:type="character" w:customStyle="1" w:styleId="WW8Num38z1">
    <w:name w:val="WW8Num38z1"/>
    <w:rsid w:val="00D831A9"/>
    <w:rPr>
      <w:rFonts w:ascii="Calibri" w:eastAsia="Times New Roman" w:hAnsi="Calibri" w:cs="Times New Roman" w:hint="default"/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8z2">
    <w:name w:val="WW8Num38z2"/>
    <w:rsid w:val="00D831A9"/>
    <w:rPr>
      <w:rFonts w:ascii="Times New Roman" w:hAnsi="Times New Roman" w:cs="Times New Roman" w:hint="default"/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38z3">
    <w:name w:val="WW8Num38z3"/>
    <w:rsid w:val="00D831A9"/>
  </w:style>
  <w:style w:type="character" w:customStyle="1" w:styleId="WW8Num38z4">
    <w:name w:val="WW8Num38z4"/>
    <w:rsid w:val="00D831A9"/>
  </w:style>
  <w:style w:type="character" w:customStyle="1" w:styleId="WW8Num38z5">
    <w:name w:val="WW8Num38z5"/>
    <w:rsid w:val="00D831A9"/>
  </w:style>
  <w:style w:type="character" w:customStyle="1" w:styleId="WW8Num38z6">
    <w:name w:val="WW8Num38z6"/>
    <w:rsid w:val="00D831A9"/>
  </w:style>
  <w:style w:type="character" w:customStyle="1" w:styleId="WW8Num38z7">
    <w:name w:val="WW8Num38z7"/>
    <w:rsid w:val="00D831A9"/>
  </w:style>
  <w:style w:type="character" w:customStyle="1" w:styleId="WW8Num38z8">
    <w:name w:val="WW8Num38z8"/>
    <w:rsid w:val="00D831A9"/>
  </w:style>
  <w:style w:type="character" w:customStyle="1" w:styleId="WW8Num39z0">
    <w:name w:val="WW8Num39z0"/>
    <w:rsid w:val="00D831A9"/>
    <w:rPr>
      <w:b/>
      <w:bCs w:val="0"/>
      <w:sz w:val="28"/>
      <w:szCs w:val="28"/>
    </w:rPr>
  </w:style>
  <w:style w:type="character" w:customStyle="1" w:styleId="WW8Num39z1">
    <w:name w:val="WW8Num39z1"/>
    <w:rsid w:val="00D831A9"/>
    <w:rPr>
      <w:rFonts w:ascii="Calibri" w:eastAsia="Times New Roman" w:hAnsi="Calibri" w:cs="Times New Roman" w:hint="default"/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39z2">
    <w:name w:val="WW8Num39z2"/>
    <w:rsid w:val="00D831A9"/>
    <w:rPr>
      <w:rFonts w:ascii="Times New Roman" w:hAnsi="Times New Roman" w:cs="Times New Roman" w:hint="default"/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39z3">
    <w:name w:val="WW8Num39z3"/>
    <w:rsid w:val="00D831A9"/>
  </w:style>
  <w:style w:type="character" w:customStyle="1" w:styleId="WW8Num39z4">
    <w:name w:val="WW8Num39z4"/>
    <w:rsid w:val="00D831A9"/>
  </w:style>
  <w:style w:type="character" w:customStyle="1" w:styleId="WW8Num39z5">
    <w:name w:val="WW8Num39z5"/>
    <w:rsid w:val="00D831A9"/>
  </w:style>
  <w:style w:type="character" w:customStyle="1" w:styleId="WW8Num39z6">
    <w:name w:val="WW8Num39z6"/>
    <w:rsid w:val="00D831A9"/>
  </w:style>
  <w:style w:type="character" w:customStyle="1" w:styleId="WW8Num39z7">
    <w:name w:val="WW8Num39z7"/>
    <w:rsid w:val="00D831A9"/>
  </w:style>
  <w:style w:type="character" w:customStyle="1" w:styleId="WW8Num39z8">
    <w:name w:val="WW8Num39z8"/>
    <w:rsid w:val="00D831A9"/>
  </w:style>
  <w:style w:type="character" w:customStyle="1" w:styleId="WW8Num40z0">
    <w:name w:val="WW8Num40z0"/>
    <w:rsid w:val="00D831A9"/>
    <w:rPr>
      <w:rFonts w:ascii="Calibri" w:eastAsia="Calibri" w:hAnsi="Calibri" w:cs="Times New Roman" w:hint="default"/>
      <w:sz w:val="22"/>
      <w:szCs w:val="22"/>
    </w:rPr>
  </w:style>
  <w:style w:type="character" w:customStyle="1" w:styleId="WW8Num41z0">
    <w:name w:val="WW8Num41z0"/>
    <w:rsid w:val="00D831A9"/>
    <w:rPr>
      <w:rFonts w:ascii="Times New Roman" w:hAnsi="Times New Roman" w:cs="Times New Roman" w:hint="default"/>
    </w:rPr>
  </w:style>
  <w:style w:type="character" w:customStyle="1" w:styleId="WW8Num41z1">
    <w:name w:val="WW8Num41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41z2">
    <w:name w:val="WW8Num41z2"/>
    <w:rsid w:val="00D831A9"/>
  </w:style>
  <w:style w:type="character" w:customStyle="1" w:styleId="WW8Num41z3">
    <w:name w:val="WW8Num41z3"/>
    <w:rsid w:val="00D831A9"/>
  </w:style>
  <w:style w:type="character" w:customStyle="1" w:styleId="WW8Num41z4">
    <w:name w:val="WW8Num41z4"/>
    <w:rsid w:val="00D831A9"/>
  </w:style>
  <w:style w:type="character" w:customStyle="1" w:styleId="WW8Num41z5">
    <w:name w:val="WW8Num41z5"/>
    <w:rsid w:val="00D831A9"/>
  </w:style>
  <w:style w:type="character" w:customStyle="1" w:styleId="WW8Num41z6">
    <w:name w:val="WW8Num41z6"/>
    <w:rsid w:val="00D831A9"/>
  </w:style>
  <w:style w:type="character" w:customStyle="1" w:styleId="WW8Num41z7">
    <w:name w:val="WW8Num41z7"/>
    <w:rsid w:val="00D831A9"/>
  </w:style>
  <w:style w:type="character" w:customStyle="1" w:styleId="WW8Num41z8">
    <w:name w:val="WW8Num41z8"/>
    <w:rsid w:val="00D831A9"/>
  </w:style>
  <w:style w:type="character" w:customStyle="1" w:styleId="WW8Num42z0">
    <w:name w:val="WW8Num42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43z0">
    <w:name w:val="WW8Num43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44z0">
    <w:name w:val="WW8Num44z0"/>
    <w:rsid w:val="00D831A9"/>
    <w:rPr>
      <w:rFonts w:ascii="Calibri" w:eastAsia="Calibri" w:hAnsi="Calibri" w:cs="Times New Roman" w:hint="default"/>
      <w:color w:val="auto"/>
      <w:sz w:val="22"/>
      <w:szCs w:val="22"/>
    </w:rPr>
  </w:style>
  <w:style w:type="character" w:customStyle="1" w:styleId="WW8Num45z0">
    <w:name w:val="WW8Num45z0"/>
    <w:rsid w:val="00D831A9"/>
    <w:rPr>
      <w:rFonts w:ascii="Calibri" w:hAnsi="Calibri" w:cs="Times New Roman" w:hint="default"/>
      <w:color w:val="auto"/>
      <w:sz w:val="22"/>
      <w:szCs w:val="22"/>
    </w:rPr>
  </w:style>
  <w:style w:type="character" w:customStyle="1" w:styleId="WW8Num46z0">
    <w:name w:val="WW8Num46z0"/>
    <w:rsid w:val="00D831A9"/>
    <w:rPr>
      <w:rFonts w:ascii="Calibri" w:eastAsia="Times New Roman" w:hAnsi="Calibri" w:cs="Arial" w:hint="default"/>
      <w:b w:val="0"/>
      <w:bCs w:val="0"/>
      <w:i w:val="0"/>
      <w:iCs w:val="0"/>
      <w:sz w:val="22"/>
      <w:szCs w:val="22"/>
    </w:rPr>
  </w:style>
  <w:style w:type="character" w:customStyle="1" w:styleId="WW8Num47z0">
    <w:name w:val="WW8Num47z0"/>
    <w:rsid w:val="00D831A9"/>
    <w:rPr>
      <w:rFonts w:ascii="Calibri" w:eastAsia="Times New Roman" w:hAnsi="Calibri" w:cs="Arial" w:hint="default"/>
      <w:b w:val="0"/>
      <w:bCs w:val="0"/>
      <w:i w:val="0"/>
      <w:iCs w:val="0"/>
      <w:sz w:val="22"/>
      <w:szCs w:val="22"/>
    </w:rPr>
  </w:style>
  <w:style w:type="character" w:customStyle="1" w:styleId="WW8Num48z0">
    <w:name w:val="WW8Num48z0"/>
    <w:rsid w:val="00D831A9"/>
  </w:style>
  <w:style w:type="character" w:customStyle="1" w:styleId="WW8Num49z0">
    <w:name w:val="WW8Num49z0"/>
    <w:rsid w:val="00D831A9"/>
    <w:rPr>
      <w:rFonts w:ascii="Calibri" w:eastAsia="Calibri" w:hAnsi="Calibri" w:cs="Times New Roman" w:hint="default"/>
      <w:i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WW8Num50z0">
    <w:name w:val="WW8Num50z0"/>
    <w:rsid w:val="00D831A9"/>
    <w:rPr>
      <w:rFonts w:ascii="Times New Roman" w:hAnsi="Times New Roman" w:cs="Times New Roman" w:hint="default"/>
      <w:strike w:val="0"/>
      <w:dstrike w:val="0"/>
      <w:color w:val="C00000"/>
      <w:u w:val="none"/>
      <w:effect w:val="none"/>
    </w:rPr>
  </w:style>
  <w:style w:type="character" w:customStyle="1" w:styleId="WW8Num51z0">
    <w:name w:val="WW8Num51z0"/>
    <w:rsid w:val="00D831A9"/>
    <w:rPr>
      <w:rFonts w:ascii="Times New Roman" w:hAnsi="Times New Roman" w:cs="Times New Roman" w:hint="default"/>
      <w:b w:val="0"/>
      <w:bCs w:val="0"/>
    </w:rPr>
  </w:style>
  <w:style w:type="character" w:customStyle="1" w:styleId="WW8Num51z1">
    <w:name w:val="WW8Num51z1"/>
    <w:rsid w:val="00D831A9"/>
    <w:rPr>
      <w:rFonts w:ascii="Calibri" w:eastAsia="Calibri" w:hAnsi="Calibri" w:cs="Calibri" w:hint="default"/>
      <w:color w:val="333333"/>
      <w:sz w:val="22"/>
      <w:szCs w:val="22"/>
      <w:shd w:val="clear" w:color="auto" w:fill="FFFFFF"/>
    </w:rPr>
  </w:style>
  <w:style w:type="character" w:customStyle="1" w:styleId="WW8Num51z2">
    <w:name w:val="WW8Num51z2"/>
    <w:rsid w:val="00D831A9"/>
  </w:style>
  <w:style w:type="character" w:customStyle="1" w:styleId="WW8Num51z3">
    <w:name w:val="WW8Num51z3"/>
    <w:rsid w:val="00D831A9"/>
  </w:style>
  <w:style w:type="character" w:customStyle="1" w:styleId="WW8Num51z4">
    <w:name w:val="WW8Num51z4"/>
    <w:rsid w:val="00D831A9"/>
  </w:style>
  <w:style w:type="character" w:customStyle="1" w:styleId="WW8Num51z5">
    <w:name w:val="WW8Num51z5"/>
    <w:rsid w:val="00D831A9"/>
  </w:style>
  <w:style w:type="character" w:customStyle="1" w:styleId="WW8Num51z6">
    <w:name w:val="WW8Num51z6"/>
    <w:rsid w:val="00D831A9"/>
  </w:style>
  <w:style w:type="character" w:customStyle="1" w:styleId="WW8Num51z7">
    <w:name w:val="WW8Num51z7"/>
    <w:rsid w:val="00D831A9"/>
  </w:style>
  <w:style w:type="character" w:customStyle="1" w:styleId="WW8Num51z8">
    <w:name w:val="WW8Num51z8"/>
    <w:rsid w:val="00D831A9"/>
  </w:style>
  <w:style w:type="character" w:customStyle="1" w:styleId="WW8Num52z0">
    <w:name w:val="WW8Num52z0"/>
    <w:rsid w:val="00D831A9"/>
  </w:style>
  <w:style w:type="character" w:customStyle="1" w:styleId="WW8Num52z1">
    <w:name w:val="WW8Num52z1"/>
    <w:rsid w:val="00D831A9"/>
  </w:style>
  <w:style w:type="character" w:customStyle="1" w:styleId="WW8Num52z2">
    <w:name w:val="WW8Num52z2"/>
    <w:rsid w:val="00D831A9"/>
  </w:style>
  <w:style w:type="character" w:customStyle="1" w:styleId="WW8Num52z3">
    <w:name w:val="WW8Num52z3"/>
    <w:rsid w:val="00D831A9"/>
  </w:style>
  <w:style w:type="character" w:customStyle="1" w:styleId="WW8Num52z4">
    <w:name w:val="WW8Num52z4"/>
    <w:rsid w:val="00D831A9"/>
  </w:style>
  <w:style w:type="character" w:customStyle="1" w:styleId="WW8Num52z5">
    <w:name w:val="WW8Num52z5"/>
    <w:rsid w:val="00D831A9"/>
  </w:style>
  <w:style w:type="character" w:customStyle="1" w:styleId="WW8Num52z6">
    <w:name w:val="WW8Num52z6"/>
    <w:rsid w:val="00D831A9"/>
  </w:style>
  <w:style w:type="character" w:customStyle="1" w:styleId="WW8Num52z7">
    <w:name w:val="WW8Num52z7"/>
    <w:rsid w:val="00D831A9"/>
  </w:style>
  <w:style w:type="character" w:customStyle="1" w:styleId="WW8Num52z8">
    <w:name w:val="WW8Num52z8"/>
    <w:rsid w:val="00D831A9"/>
  </w:style>
  <w:style w:type="character" w:customStyle="1" w:styleId="WW8Num53z0">
    <w:name w:val="WW8Num53z0"/>
    <w:rsid w:val="00D831A9"/>
    <w:rPr>
      <w:rFonts w:ascii="Times New Roman" w:hAnsi="Times New Roman" w:cs="Times New Roman" w:hint="default"/>
    </w:rPr>
  </w:style>
  <w:style w:type="character" w:customStyle="1" w:styleId="WW8Num54z0">
    <w:name w:val="WW8Num54z0"/>
    <w:rsid w:val="00D831A9"/>
    <w:rPr>
      <w:rFonts w:ascii="Times New Roman" w:hAnsi="Times New Roman" w:cs="Times New Roman" w:hint="default"/>
      <w:color w:val="auto"/>
    </w:rPr>
  </w:style>
  <w:style w:type="character" w:customStyle="1" w:styleId="WW8Num55z0">
    <w:name w:val="WW8Num55z0"/>
    <w:rsid w:val="00D831A9"/>
    <w:rPr>
      <w:rFonts w:ascii="Calibri" w:hAnsi="Calibri" w:cs="Times New Roman" w:hint="default"/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55z1">
    <w:name w:val="WW8Num55z1"/>
    <w:rsid w:val="00D831A9"/>
    <w:rPr>
      <w:rFonts w:ascii="Calibri" w:eastAsia="Calibri" w:hAnsi="Calibri" w:cs="Times New Roman" w:hint="default"/>
      <w:sz w:val="22"/>
      <w:szCs w:val="22"/>
    </w:rPr>
  </w:style>
  <w:style w:type="character" w:customStyle="1" w:styleId="WW8Num55z2">
    <w:name w:val="WW8Num55z2"/>
    <w:rsid w:val="00D831A9"/>
    <w:rPr>
      <w:rFonts w:ascii="Times New Roman" w:hAnsi="Times New Roman" w:cs="Times New Roman" w:hint="default"/>
    </w:rPr>
  </w:style>
  <w:style w:type="character" w:customStyle="1" w:styleId="WW8Num56z0">
    <w:name w:val="WW8Num56z0"/>
    <w:rsid w:val="00D831A9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57z0">
    <w:name w:val="WW8Num57z0"/>
    <w:rsid w:val="00D831A9"/>
    <w:rPr>
      <w:rFonts w:ascii="Calibri" w:eastAsia="Times New Roman" w:hAnsi="Calibri" w:cs="Times New Roman" w:hint="default"/>
      <w:sz w:val="22"/>
      <w:szCs w:val="22"/>
    </w:rPr>
  </w:style>
  <w:style w:type="character" w:customStyle="1" w:styleId="WW8Num58z0">
    <w:name w:val="WW8Num58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Absatz-Standardschriftart">
    <w:name w:val="Absatz-Standardschriftart"/>
    <w:rsid w:val="00D831A9"/>
  </w:style>
  <w:style w:type="character" w:customStyle="1" w:styleId="WW-Absatz-Standardschriftart">
    <w:name w:val="WW-Absatz-Standardschriftart"/>
    <w:rsid w:val="00D831A9"/>
  </w:style>
  <w:style w:type="character" w:customStyle="1" w:styleId="WW8Num3z1">
    <w:name w:val="WW8Num3z1"/>
    <w:rsid w:val="00D831A9"/>
    <w:rPr>
      <w:rFonts w:ascii="Calibri" w:hAnsi="Calibri" w:cs="Times New Roman" w:hint="default"/>
      <w:sz w:val="22"/>
    </w:rPr>
  </w:style>
  <w:style w:type="character" w:customStyle="1" w:styleId="WW8Num18z1">
    <w:name w:val="WW8Num18z1"/>
    <w:rsid w:val="00D831A9"/>
    <w:rPr>
      <w:rFonts w:ascii="Times New Roman" w:hAnsi="Times New Roman" w:cs="Times New Roman" w:hint="default"/>
    </w:rPr>
  </w:style>
  <w:style w:type="character" w:customStyle="1" w:styleId="WW8Num28z1">
    <w:name w:val="WW8Num28z1"/>
    <w:rsid w:val="00D831A9"/>
    <w:rPr>
      <w:rFonts w:ascii="Courier New" w:hAnsi="Courier New" w:cs="Courier New" w:hint="default"/>
    </w:rPr>
  </w:style>
  <w:style w:type="character" w:customStyle="1" w:styleId="WW8Num28z2">
    <w:name w:val="WW8Num28z2"/>
    <w:rsid w:val="00D831A9"/>
    <w:rPr>
      <w:rFonts w:ascii="Wingdings" w:hAnsi="Wingdings" w:cs="Wingdings" w:hint="default"/>
    </w:rPr>
  </w:style>
  <w:style w:type="character" w:customStyle="1" w:styleId="WW8Num45z1">
    <w:name w:val="WW8Num45z1"/>
    <w:rsid w:val="00D831A9"/>
    <w:rPr>
      <w:rFonts w:ascii="Times New Roman" w:hAnsi="Times New Roman" w:cs="Times New Roman" w:hint="default"/>
    </w:rPr>
  </w:style>
  <w:style w:type="character" w:customStyle="1" w:styleId="WW8Num45z2">
    <w:name w:val="WW8Num45z2"/>
    <w:rsid w:val="00D831A9"/>
    <w:rPr>
      <w:rFonts w:ascii="Calibri" w:eastAsia="Times New Roman" w:hAnsi="Calibri" w:cs="Times New Roman" w:hint="default"/>
    </w:rPr>
  </w:style>
  <w:style w:type="character" w:customStyle="1" w:styleId="WW8Num50z1">
    <w:name w:val="WW8Num50z1"/>
    <w:rsid w:val="00D831A9"/>
    <w:rPr>
      <w:rFonts w:ascii="Times New Roman" w:hAnsi="Times New Roman" w:cs="Times New Roman" w:hint="default"/>
    </w:rPr>
  </w:style>
  <w:style w:type="character" w:customStyle="1" w:styleId="WW8Num56z2">
    <w:name w:val="WW8Num56z2"/>
    <w:rsid w:val="00D831A9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D831A9"/>
  </w:style>
  <w:style w:type="character" w:customStyle="1" w:styleId="ZnakZnak1">
    <w:name w:val="Znak Znak1"/>
    <w:rsid w:val="00D831A9"/>
    <w:rPr>
      <w:sz w:val="24"/>
      <w:szCs w:val="24"/>
    </w:rPr>
  </w:style>
  <w:style w:type="character" w:customStyle="1" w:styleId="Tekstpodstawowy2Znak">
    <w:name w:val="Tekst podstawowy 2 Znak"/>
    <w:rsid w:val="00D831A9"/>
    <w:rPr>
      <w:rFonts w:ascii="Batang" w:eastAsia="Batang" w:hAnsi="Batang" w:hint="eastAsia"/>
      <w:sz w:val="24"/>
      <w:szCs w:val="24"/>
    </w:rPr>
  </w:style>
  <w:style w:type="character" w:customStyle="1" w:styleId="Tekstpodstawowywcity3Znak">
    <w:name w:val="Tekst podstawowy wcięty 3 Znak"/>
    <w:rsid w:val="00D831A9"/>
    <w:rPr>
      <w:rFonts w:ascii="Arial" w:eastAsia="Batang" w:hAnsi="Arial" w:cs="Arial" w:hint="default"/>
      <w:sz w:val="24"/>
      <w:szCs w:val="24"/>
    </w:rPr>
  </w:style>
  <w:style w:type="character" w:customStyle="1" w:styleId="MapadokumentuZnak">
    <w:name w:val="Mapa dokumentu Znak"/>
    <w:rsid w:val="00D831A9"/>
    <w:rPr>
      <w:rFonts w:ascii="Tahoma" w:eastAsia="Batang" w:hAnsi="Tahoma" w:cs="Tahoma" w:hint="default"/>
      <w:shd w:val="clear" w:color="auto" w:fill="000080"/>
    </w:rPr>
  </w:style>
  <w:style w:type="character" w:customStyle="1" w:styleId="Znakiprzypiswkocowych">
    <w:name w:val="Znaki przypisów końcowych"/>
    <w:rsid w:val="00D831A9"/>
    <w:rPr>
      <w:vertAlign w:val="superscript"/>
    </w:rPr>
  </w:style>
  <w:style w:type="character" w:customStyle="1" w:styleId="Odwoanieprzypisudolnego1">
    <w:name w:val="Odwołanie przypisu dolnego1"/>
    <w:rsid w:val="00D831A9"/>
    <w:rPr>
      <w:vertAlign w:val="superscript"/>
    </w:rPr>
  </w:style>
  <w:style w:type="character" w:customStyle="1" w:styleId="Odwoaniedokomentarza1">
    <w:name w:val="Odwołanie do komentarza1"/>
    <w:rsid w:val="00D831A9"/>
    <w:rPr>
      <w:sz w:val="16"/>
      <w:szCs w:val="16"/>
    </w:rPr>
  </w:style>
  <w:style w:type="character" w:customStyle="1" w:styleId="FontStyle70">
    <w:name w:val="Font Style70"/>
    <w:rsid w:val="00D831A9"/>
    <w:rPr>
      <w:rFonts w:ascii="Arial" w:hAnsi="Arial" w:cs="Arial" w:hint="default"/>
      <w:sz w:val="20"/>
      <w:szCs w:val="20"/>
    </w:rPr>
  </w:style>
  <w:style w:type="character" w:customStyle="1" w:styleId="wpt">
    <w:name w:val="wpt"/>
    <w:rsid w:val="00D831A9"/>
    <w:rPr>
      <w:rFonts w:ascii="Arial" w:hAnsi="Arial" w:cs="Arial" w:hint="default"/>
      <w:color w:val="000080"/>
      <w:sz w:val="20"/>
      <w:szCs w:val="20"/>
    </w:rPr>
  </w:style>
  <w:style w:type="character" w:customStyle="1" w:styleId="FontStyle81">
    <w:name w:val="Font Style81"/>
    <w:rsid w:val="00D831A9"/>
    <w:rPr>
      <w:rFonts w:ascii="Times New Roman" w:hAnsi="Times New Roman" w:cs="Times New Roman" w:hint="default"/>
      <w:sz w:val="22"/>
      <w:szCs w:val="22"/>
    </w:rPr>
  </w:style>
  <w:style w:type="character" w:customStyle="1" w:styleId="symbol">
    <w:name w:val="symbol"/>
    <w:rsid w:val="00D831A9"/>
  </w:style>
  <w:style w:type="character" w:customStyle="1" w:styleId="rponormalZnakZnak">
    <w:name w:val="rpo normal Znak Znak"/>
    <w:rsid w:val="00D831A9"/>
    <w:rPr>
      <w:rFonts w:ascii="Cambria" w:hAnsi="Cambria" w:cs="Cambria" w:hint="default"/>
      <w:sz w:val="24"/>
      <w:szCs w:val="24"/>
      <w:lang w:val="x-none"/>
    </w:rPr>
  </w:style>
  <w:style w:type="character" w:customStyle="1" w:styleId="apple-converted-space">
    <w:name w:val="apple-converted-space"/>
    <w:rsid w:val="00D831A9"/>
  </w:style>
  <w:style w:type="character" w:customStyle="1" w:styleId="NagwekZnak1Znak1">
    <w:name w:val="Nagłówek Znak1 Znak1"/>
    <w:rsid w:val="00D831A9"/>
    <w:rPr>
      <w:rFonts w:ascii="Batang" w:eastAsia="Batang" w:hAnsi="Batang" w:hint="eastAsia"/>
      <w:sz w:val="24"/>
      <w:szCs w:val="24"/>
    </w:rPr>
  </w:style>
  <w:style w:type="character" w:customStyle="1" w:styleId="FontStyle125">
    <w:name w:val="Font Style125"/>
    <w:rsid w:val="00D831A9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40">
    <w:name w:val="Font Style140"/>
    <w:rsid w:val="00D831A9"/>
    <w:rPr>
      <w:rFonts w:ascii="Calibri" w:hAnsi="Calibri" w:cs="Calibri" w:hint="default"/>
      <w:color w:val="000000"/>
      <w:sz w:val="22"/>
      <w:szCs w:val="22"/>
    </w:rPr>
  </w:style>
  <w:style w:type="character" w:customStyle="1" w:styleId="alb">
    <w:name w:val="a_lb"/>
    <w:rsid w:val="00D831A9"/>
  </w:style>
  <w:style w:type="character" w:customStyle="1" w:styleId="alb-s">
    <w:name w:val="a_lb-s"/>
    <w:rsid w:val="00D831A9"/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D831A9"/>
    <w:rPr>
      <w:rFonts w:ascii="Times New Roman" w:eastAsia="Batang" w:hAnsi="Times New Roman" w:cs="Times New Roman"/>
      <w:kern w:val="2"/>
      <w:sz w:val="24"/>
      <w:szCs w:val="24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locked/>
    <w:rsid w:val="00D831A9"/>
    <w:rPr>
      <w:rFonts w:ascii="Times New Roman" w:eastAsia="Batang" w:hAnsi="Times New Roman" w:cs="Times New Roman"/>
      <w:kern w:val="2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D831A9"/>
    <w:rPr>
      <w:rFonts w:ascii="SimSun" w:eastAsia="SimSun" w:hAnsi="SimSun" w:cs="Mangal" w:hint="eastAsia"/>
      <w:kern w:val="2"/>
      <w:szCs w:val="18"/>
      <w:lang w:eastAsia="hi-IN" w:bidi="hi-IN"/>
    </w:rPr>
  </w:style>
  <w:style w:type="character" w:customStyle="1" w:styleId="StopkaZnak1">
    <w:name w:val="Stopka Znak1"/>
    <w:rsid w:val="00D831A9"/>
    <w:rPr>
      <w:rFonts w:ascii="SimSun" w:eastAsia="SimSun" w:hAnsi="SimSun" w:cs="Mangal" w:hint="eastAsia"/>
      <w:kern w:val="2"/>
      <w:sz w:val="24"/>
      <w:szCs w:val="21"/>
      <w:u w:color="000000"/>
      <w:bdr w:val="none" w:sz="0" w:space="0" w:color="auto" w:frame="1"/>
      <w:lang w:eastAsia="hi-IN" w:bidi="hi-IN"/>
    </w:rPr>
  </w:style>
  <w:style w:type="character" w:customStyle="1" w:styleId="TekstprzypisudolnegoZnak1">
    <w:name w:val="Tekst przypisu dolnego Znak1"/>
    <w:rsid w:val="00D831A9"/>
    <w:rPr>
      <w:rFonts w:ascii="Batang" w:eastAsia="Batang" w:hAnsi="Batang" w:hint="eastAsia"/>
      <w:kern w:val="2"/>
      <w:u w:color="000000"/>
      <w:bdr w:val="none" w:sz="0" w:space="0" w:color="auto" w:frame="1"/>
      <w:lang w:eastAsia="ar-SA"/>
    </w:rPr>
  </w:style>
  <w:style w:type="character" w:customStyle="1" w:styleId="TematkomentarzaZnak1">
    <w:name w:val="Temat komentarza Znak1"/>
    <w:rsid w:val="00D831A9"/>
    <w:rPr>
      <w:rFonts w:ascii="Batang" w:eastAsia="Batang" w:hAnsi="Batang" w:cs="Arial Unicode MS" w:hint="eastAsia"/>
      <w:b/>
      <w:bCs/>
      <w:color w:val="000000"/>
      <w:kern w:val="2"/>
      <w:szCs w:val="18"/>
      <w:u w:color="000000"/>
      <w:bdr w:val="none" w:sz="0" w:space="0" w:color="auto" w:frame="1"/>
      <w:lang w:val="x-none" w:eastAsia="ar-SA" w:bidi="hi-IN"/>
    </w:rPr>
  </w:style>
  <w:style w:type="character" w:customStyle="1" w:styleId="ZwykytekstZnak1">
    <w:name w:val="Zwykły tekst Znak1"/>
    <w:basedOn w:val="Domylnaczcionkaakapitu"/>
    <w:uiPriority w:val="99"/>
    <w:semiHidden/>
    <w:rsid w:val="00D831A9"/>
    <w:rPr>
      <w:rFonts w:ascii="Consolas" w:eastAsia="SimSun" w:hAnsi="Consolas" w:cs="Mangal" w:hint="default"/>
      <w:kern w:val="2"/>
      <w:sz w:val="21"/>
      <w:szCs w:val="19"/>
      <w:lang w:eastAsia="zh-CN" w:bidi="hi-IN"/>
    </w:rPr>
  </w:style>
  <w:style w:type="character" w:customStyle="1" w:styleId="lrzxr">
    <w:name w:val="lrzxr"/>
    <w:basedOn w:val="Domylnaczcionkaakapitu"/>
    <w:rsid w:val="00D831A9"/>
  </w:style>
  <w:style w:type="character" w:customStyle="1" w:styleId="TekstdymkaZnak1">
    <w:name w:val="Tekst dymka Znak1"/>
    <w:basedOn w:val="Domylnaczcionkaakapitu"/>
    <w:rsid w:val="00D831A9"/>
    <w:rPr>
      <w:rFonts w:ascii="Arial Unicode MS" w:eastAsia="Cambria" w:hAnsi="Arial Unicode MS" w:cs="Arial Unicode MS" w:hint="default"/>
      <w:kern w:val="2"/>
      <w:sz w:val="16"/>
      <w:szCs w:val="16"/>
      <w:lang w:eastAsia="ar-SA"/>
    </w:rPr>
  </w:style>
  <w:style w:type="character" w:customStyle="1" w:styleId="medium1">
    <w:name w:val="medium1"/>
    <w:rsid w:val="00D831A9"/>
    <w:rPr>
      <w:rFonts w:ascii="Arial" w:hAnsi="Arial" w:cs="Arial" w:hint="default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D831A9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basedOn w:val="Domylnaczcionkaakapitu"/>
    <w:uiPriority w:val="99"/>
    <w:rsid w:val="00D831A9"/>
    <w:rPr>
      <w:rFonts w:ascii="Arial" w:hAnsi="Arial" w:cs="Arial" w:hint="default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D831A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D831A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6">
    <w:name w:val="Zaimportowany styl 6"/>
    <w:rsid w:val="00D831A9"/>
    <w:pPr>
      <w:numPr>
        <w:numId w:val="50"/>
      </w:numPr>
    </w:pPr>
  </w:style>
  <w:style w:type="numbering" w:customStyle="1" w:styleId="Zaimportowanystyl7">
    <w:name w:val="Zaimportowany styl 7"/>
    <w:rsid w:val="00D831A9"/>
    <w:pPr>
      <w:numPr>
        <w:numId w:val="51"/>
      </w:numPr>
    </w:pPr>
  </w:style>
  <w:style w:type="numbering" w:customStyle="1" w:styleId="Zaimportowanystyl19">
    <w:name w:val="Zaimportowany styl 19"/>
    <w:rsid w:val="00D831A9"/>
    <w:pPr>
      <w:numPr>
        <w:numId w:val="52"/>
      </w:numPr>
    </w:pPr>
  </w:style>
  <w:style w:type="numbering" w:customStyle="1" w:styleId="Zaimportowanystyl25">
    <w:name w:val="Zaimportowany styl 25"/>
    <w:rsid w:val="00D831A9"/>
    <w:pPr>
      <w:numPr>
        <w:numId w:val="53"/>
      </w:numPr>
    </w:pPr>
  </w:style>
  <w:style w:type="numbering" w:customStyle="1" w:styleId="Zaimportowanystyl3">
    <w:name w:val="Zaimportowany styl 3"/>
    <w:rsid w:val="00D831A9"/>
    <w:pPr>
      <w:numPr>
        <w:numId w:val="54"/>
      </w:numPr>
    </w:pPr>
  </w:style>
  <w:style w:type="numbering" w:customStyle="1" w:styleId="Zaimportowanystyl5">
    <w:name w:val="Zaimportowany styl 5"/>
    <w:rsid w:val="00D831A9"/>
    <w:pPr>
      <w:numPr>
        <w:numId w:val="55"/>
      </w:numPr>
    </w:pPr>
  </w:style>
  <w:style w:type="numbering" w:customStyle="1" w:styleId="Zaimportowanystyl22">
    <w:name w:val="Zaimportowany styl 22"/>
    <w:rsid w:val="00D831A9"/>
    <w:pPr>
      <w:numPr>
        <w:numId w:val="56"/>
      </w:numPr>
    </w:pPr>
  </w:style>
  <w:style w:type="numbering" w:customStyle="1" w:styleId="Zaimportowanystyl26">
    <w:name w:val="Zaimportowany styl 26"/>
    <w:rsid w:val="00D831A9"/>
    <w:pPr>
      <w:numPr>
        <w:numId w:val="57"/>
      </w:numPr>
    </w:pPr>
  </w:style>
  <w:style w:type="numbering" w:customStyle="1" w:styleId="Zaimportowanystyl8">
    <w:name w:val="Zaimportowany styl 8"/>
    <w:rsid w:val="00D831A9"/>
    <w:pPr>
      <w:numPr>
        <w:numId w:val="58"/>
      </w:numPr>
    </w:pPr>
  </w:style>
  <w:style w:type="numbering" w:customStyle="1" w:styleId="Zaimportowanystyl10">
    <w:name w:val="Zaimportowany styl 10"/>
    <w:rsid w:val="00D831A9"/>
    <w:pPr>
      <w:numPr>
        <w:numId w:val="59"/>
      </w:numPr>
    </w:pPr>
  </w:style>
  <w:style w:type="numbering" w:customStyle="1" w:styleId="Numery">
    <w:name w:val="Numery"/>
    <w:rsid w:val="00D831A9"/>
    <w:pPr>
      <w:numPr>
        <w:numId w:val="60"/>
      </w:numPr>
    </w:pPr>
  </w:style>
  <w:style w:type="numbering" w:customStyle="1" w:styleId="Zaimportowanystyl9">
    <w:name w:val="Zaimportowany styl 9"/>
    <w:rsid w:val="00D831A9"/>
    <w:pPr>
      <w:numPr>
        <w:numId w:val="61"/>
      </w:numPr>
    </w:pPr>
  </w:style>
  <w:style w:type="numbering" w:customStyle="1" w:styleId="Zaimportowanystyl4">
    <w:name w:val="Zaimportowany styl 4"/>
    <w:rsid w:val="00D831A9"/>
    <w:pPr>
      <w:numPr>
        <w:numId w:val="62"/>
      </w:numPr>
    </w:pPr>
  </w:style>
  <w:style w:type="numbering" w:customStyle="1" w:styleId="Zaimportowanystyl2">
    <w:name w:val="Zaimportowany styl 2"/>
    <w:rsid w:val="00D831A9"/>
    <w:pPr>
      <w:numPr>
        <w:numId w:val="63"/>
      </w:numPr>
    </w:pPr>
  </w:style>
  <w:style w:type="numbering" w:customStyle="1" w:styleId="Zaimportowanystyl21">
    <w:name w:val="Zaimportowany styl 21"/>
    <w:rsid w:val="00D831A9"/>
    <w:pPr>
      <w:numPr>
        <w:numId w:val="64"/>
      </w:numPr>
    </w:pPr>
  </w:style>
  <w:style w:type="numbering" w:customStyle="1" w:styleId="Zaimportowanystyl20">
    <w:name w:val="Zaimportowany styl 20"/>
    <w:rsid w:val="00D831A9"/>
    <w:pPr>
      <w:numPr>
        <w:numId w:val="65"/>
      </w:numPr>
    </w:pPr>
  </w:style>
  <w:style w:type="numbering" w:customStyle="1" w:styleId="Kreski">
    <w:name w:val="Kreski"/>
    <w:rsid w:val="00D831A9"/>
    <w:pPr>
      <w:numPr>
        <w:numId w:val="66"/>
      </w:numPr>
    </w:pPr>
  </w:style>
  <w:style w:type="numbering" w:customStyle="1" w:styleId="Zaimportowanystyl23">
    <w:name w:val="Zaimportowany styl 23"/>
    <w:rsid w:val="00D831A9"/>
    <w:pPr>
      <w:numPr>
        <w:numId w:val="67"/>
      </w:numPr>
    </w:pPr>
  </w:style>
  <w:style w:type="paragraph" w:customStyle="1" w:styleId="Style3">
    <w:name w:val="Style3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6" w:lineRule="exact"/>
      <w:ind w:hanging="264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5">
    <w:name w:val="Style5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4" w:lineRule="exact"/>
      <w:ind w:hanging="350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7">
    <w:name w:val="Style7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4" w:lineRule="exact"/>
      <w:ind w:hanging="346"/>
    </w:pPr>
    <w:rPr>
      <w:rFonts w:ascii="Arial" w:eastAsia="Times New Roman" w:hAnsi="Arial" w:cs="Times New Roman"/>
      <w:kern w:val="0"/>
      <w:lang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D831A9"/>
  </w:style>
  <w:style w:type="character" w:styleId="Numerstrony">
    <w:name w:val="page number"/>
    <w:rsid w:val="00D831A9"/>
  </w:style>
  <w:style w:type="paragraph" w:customStyle="1" w:styleId="opis">
    <w:name w:val="opis"/>
    <w:basedOn w:val="Normalny"/>
    <w:rsid w:val="00D831A9"/>
    <w:pPr>
      <w:widowControl/>
      <w:numPr>
        <w:numId w:val="69"/>
      </w:numPr>
      <w:tabs>
        <w:tab w:val="clear" w:pos="254"/>
        <w:tab w:val="num" w:pos="0"/>
      </w:tabs>
      <w:suppressAutoHyphens w:val="0"/>
      <w:spacing w:after="120"/>
      <w:ind w:left="1224" w:hanging="360"/>
    </w:pPr>
    <w:rPr>
      <w:rFonts w:ascii="Tahoma" w:eastAsia="Times New Roman" w:hAnsi="Tahoma" w:cs="Tahoma"/>
      <w:color w:val="000000"/>
      <w:kern w:val="0"/>
      <w:sz w:val="20"/>
      <w:szCs w:val="20"/>
      <w:lang w:eastAsia="ar-SA"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31A9"/>
    <w:rPr>
      <w:color w:val="605E5C"/>
      <w:shd w:val="clear" w:color="auto" w:fill="E1DFDD"/>
    </w:rPr>
  </w:style>
  <w:style w:type="paragraph" w:customStyle="1" w:styleId="gmail-msolistparagraph">
    <w:name w:val="gmail-msolistparagraph"/>
    <w:basedOn w:val="Normalny"/>
    <w:rsid w:val="00A91DCC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pt\AppData\Local\Temp\7zO41A004DA\Papier%20firmowy%20FENG%202024_Aria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WPT_arial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0F6FC-935A-46F7-8EB4-E0E969EE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FENG 2024_Arial</Template>
  <TotalTime>261</TotalTime>
  <Pages>1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alkm</dc:creator>
  <cp:keywords/>
  <dc:description/>
  <cp:lastModifiedBy>Aleksandra Kmiecik</cp:lastModifiedBy>
  <cp:revision>37</cp:revision>
  <dcterms:created xsi:type="dcterms:W3CDTF">2024-04-26T08:11:00Z</dcterms:created>
  <dcterms:modified xsi:type="dcterms:W3CDTF">2024-11-06T15:18:00Z</dcterms:modified>
</cp:coreProperties>
</file>