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95DDC" w14:textId="77777777" w:rsidR="00D831A9" w:rsidRPr="00B31A74" w:rsidRDefault="00D831A9" w:rsidP="00D831A9">
      <w:pPr>
        <w:spacing w:after="12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B31A74">
        <w:rPr>
          <w:rFonts w:ascii="Arial" w:hAnsi="Arial" w:cs="Arial"/>
          <w:b/>
          <w:sz w:val="28"/>
          <w:szCs w:val="28"/>
        </w:rPr>
        <w:t>FORMULARZ OFERTOWY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7087"/>
      </w:tblGrid>
      <w:tr w:rsidR="00B31A74" w:rsidRPr="00B31A74" w14:paraId="25069A2B" w14:textId="77777777" w:rsidTr="009E72E0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2894E" w14:textId="77777777" w:rsidR="00D831A9" w:rsidRPr="00B31A74" w:rsidRDefault="00D831A9" w:rsidP="009E72E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31A74">
              <w:rPr>
                <w:rFonts w:ascii="Arial" w:hAnsi="Arial" w:cs="Arial"/>
                <w:b/>
                <w:sz w:val="22"/>
                <w:szCs w:val="22"/>
              </w:rPr>
              <w:t>Nazwa Wykonawcy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3AA5" w14:textId="77777777" w:rsidR="00D831A9" w:rsidRPr="00B31A74" w:rsidRDefault="00D831A9" w:rsidP="009E72E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4A8A675" w14:textId="77777777" w:rsidR="00D831A9" w:rsidRPr="00B31A74" w:rsidRDefault="00D831A9" w:rsidP="009E72E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1A74" w:rsidRPr="00B31A74" w14:paraId="58C4A951" w14:textId="77777777" w:rsidTr="009E72E0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517ED" w14:textId="77777777" w:rsidR="00D831A9" w:rsidRPr="00B31A74" w:rsidRDefault="00D831A9" w:rsidP="009E72E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31A74">
              <w:rPr>
                <w:rFonts w:ascii="Arial" w:hAnsi="Arial" w:cs="Arial"/>
                <w:b/>
                <w:sz w:val="22"/>
                <w:szCs w:val="22"/>
              </w:rPr>
              <w:t>Adres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8A55" w14:textId="77777777" w:rsidR="00D831A9" w:rsidRPr="00B31A74" w:rsidRDefault="00D831A9" w:rsidP="009E72E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15EB14C" w14:textId="77777777" w:rsidR="00D831A9" w:rsidRPr="00B31A74" w:rsidRDefault="00D831A9" w:rsidP="009E72E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1A74" w:rsidRPr="00B31A74" w14:paraId="2A8487D1" w14:textId="77777777" w:rsidTr="009E72E0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07A3F" w14:textId="77777777" w:rsidR="00D831A9" w:rsidRPr="00B31A74" w:rsidRDefault="00D831A9" w:rsidP="009E72E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31A74">
              <w:rPr>
                <w:rFonts w:ascii="Arial" w:hAnsi="Arial" w:cs="Arial"/>
                <w:b/>
                <w:sz w:val="22"/>
                <w:szCs w:val="22"/>
              </w:rPr>
              <w:t>Forma prawna działalności Wykonawcy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72FE" w14:textId="77777777" w:rsidR="00D831A9" w:rsidRPr="00B31A74" w:rsidRDefault="00D831A9" w:rsidP="009E72E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C0E4546" w14:textId="77777777" w:rsidR="00D831A9" w:rsidRPr="00B31A74" w:rsidRDefault="00D831A9" w:rsidP="009E72E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1A74" w:rsidRPr="00B31A74" w14:paraId="26036074" w14:textId="77777777" w:rsidTr="009E72E0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B1A4B" w14:textId="77777777" w:rsidR="00D831A9" w:rsidRPr="00B31A74" w:rsidRDefault="00D831A9" w:rsidP="009E72E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31A74">
              <w:rPr>
                <w:rFonts w:ascii="Arial" w:hAnsi="Arial" w:cs="Arial"/>
                <w:b/>
                <w:sz w:val="22"/>
                <w:szCs w:val="22"/>
              </w:rPr>
              <w:t>Numer NIP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8004" w14:textId="77777777" w:rsidR="00D831A9" w:rsidRPr="00B31A74" w:rsidRDefault="00D831A9" w:rsidP="009E72E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5981250" w14:textId="77777777" w:rsidR="00D831A9" w:rsidRPr="00B31A74" w:rsidRDefault="00D831A9" w:rsidP="009E72E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1A74" w:rsidRPr="00B31A74" w14:paraId="15AE5014" w14:textId="77777777" w:rsidTr="009E72E0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8105D" w14:textId="77777777" w:rsidR="00D831A9" w:rsidRPr="00B31A74" w:rsidRDefault="00D831A9" w:rsidP="009E72E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31A74">
              <w:rPr>
                <w:rFonts w:ascii="Arial" w:hAnsi="Arial" w:cs="Arial"/>
                <w:b/>
                <w:sz w:val="22"/>
                <w:szCs w:val="22"/>
              </w:rPr>
              <w:t>Numer REGON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B1E6" w14:textId="77777777" w:rsidR="00D831A9" w:rsidRPr="00B31A74" w:rsidRDefault="00D831A9" w:rsidP="009E72E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68DB6E5" w14:textId="77777777" w:rsidR="00D831A9" w:rsidRPr="00B31A74" w:rsidRDefault="00D831A9" w:rsidP="009E72E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1A74" w:rsidRPr="00B31A74" w14:paraId="470F3AEA" w14:textId="77777777" w:rsidTr="009E72E0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2BD6C" w14:textId="77777777" w:rsidR="00D831A9" w:rsidRPr="00B31A74" w:rsidRDefault="00D831A9" w:rsidP="009E72E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31A74">
              <w:rPr>
                <w:rFonts w:ascii="Arial" w:hAnsi="Arial" w:cs="Arial"/>
                <w:b/>
                <w:sz w:val="22"/>
                <w:szCs w:val="22"/>
              </w:rPr>
              <w:t>Numer KRS/ wpis do CEIDG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ADE1" w14:textId="77777777" w:rsidR="00D831A9" w:rsidRPr="00B31A74" w:rsidRDefault="00D831A9" w:rsidP="009E72E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3405BD1" w14:textId="77777777" w:rsidR="00D831A9" w:rsidRPr="00B31A74" w:rsidRDefault="00D831A9" w:rsidP="009E72E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1A74" w:rsidRPr="00B31A74" w14:paraId="6C29D373" w14:textId="77777777" w:rsidTr="009E72E0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4029E" w14:textId="77777777" w:rsidR="00D831A9" w:rsidRPr="00B31A74" w:rsidRDefault="00D831A9" w:rsidP="009E72E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B31A74">
              <w:rPr>
                <w:rFonts w:ascii="Arial" w:hAnsi="Arial" w:cs="Arial"/>
                <w:b/>
                <w:sz w:val="22"/>
                <w:szCs w:val="22"/>
              </w:rPr>
              <w:t>Telefon/ fax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388B" w14:textId="77777777" w:rsidR="00D831A9" w:rsidRPr="00B31A74" w:rsidRDefault="00D831A9" w:rsidP="009E72E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58721D5" w14:textId="77777777" w:rsidR="00D831A9" w:rsidRPr="00B31A74" w:rsidRDefault="00D831A9" w:rsidP="009E72E0">
            <w:pPr>
              <w:spacing w:line="276" w:lineRule="auto"/>
              <w:ind w:left="-223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1A74" w:rsidRPr="00B31A74" w14:paraId="5311E549" w14:textId="77777777" w:rsidTr="009E72E0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1D246" w14:textId="77777777" w:rsidR="00D831A9" w:rsidRPr="00B31A74" w:rsidRDefault="00D831A9" w:rsidP="009E72E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31A74">
              <w:rPr>
                <w:rFonts w:ascii="Arial" w:hAnsi="Arial" w:cs="Arial"/>
                <w:b/>
                <w:sz w:val="22"/>
                <w:szCs w:val="22"/>
              </w:rPr>
              <w:t>Adres e-mail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85B2" w14:textId="77777777" w:rsidR="00D831A9" w:rsidRPr="00B31A74" w:rsidRDefault="00D831A9" w:rsidP="009E72E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D71D555" w14:textId="77777777" w:rsidR="00D831A9" w:rsidRPr="00B31A74" w:rsidRDefault="00D831A9" w:rsidP="009E72E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95FF54" w14:textId="6FED88A1" w:rsidR="00D831A9" w:rsidRPr="00B31A74" w:rsidRDefault="00D831A9" w:rsidP="00D831A9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B31A74">
        <w:rPr>
          <w:rFonts w:ascii="Arial" w:hAnsi="Arial" w:cs="Arial"/>
          <w:sz w:val="22"/>
          <w:szCs w:val="22"/>
        </w:rPr>
        <w:t xml:space="preserve">W odpowiedzi na zapytanie ofertowe na </w:t>
      </w:r>
      <w:r w:rsidRPr="00B31A74">
        <w:rPr>
          <w:rFonts w:ascii="Arial" w:hAnsi="Arial" w:cs="Arial"/>
          <w:bCs/>
          <w:sz w:val="22"/>
          <w:szCs w:val="22"/>
        </w:rPr>
        <w:t xml:space="preserve">modernizację Laboratorium Badawczo-Rozwojowego Zakładu Doświadczalnego </w:t>
      </w:r>
      <w:r w:rsidRPr="00B31A74">
        <w:rPr>
          <w:rFonts w:ascii="Arial" w:hAnsi="Arial" w:cs="Arial"/>
          <w:sz w:val="22"/>
          <w:szCs w:val="22"/>
        </w:rPr>
        <w:t xml:space="preserve">z dnia </w:t>
      </w:r>
      <w:r w:rsidR="00DA532F">
        <w:rPr>
          <w:rFonts w:ascii="Arial" w:hAnsi="Arial" w:cs="Arial"/>
          <w:sz w:val="22"/>
          <w:szCs w:val="22"/>
        </w:rPr>
        <w:t>23.08.</w:t>
      </w:r>
      <w:r w:rsidRPr="00B31A74">
        <w:rPr>
          <w:rFonts w:ascii="Arial" w:hAnsi="Arial" w:cs="Arial"/>
          <w:sz w:val="22"/>
          <w:szCs w:val="22"/>
        </w:rPr>
        <w:t>2024 r.:</w:t>
      </w:r>
    </w:p>
    <w:p w14:paraId="4571233D" w14:textId="77777777" w:rsidR="00D831A9" w:rsidRPr="00B31A74" w:rsidRDefault="00D831A9" w:rsidP="00D831A9">
      <w:pPr>
        <w:spacing w:before="120" w:after="120" w:line="276" w:lineRule="auto"/>
        <w:jc w:val="both"/>
        <w:rPr>
          <w:rFonts w:ascii="Arial" w:hAnsi="Arial" w:cs="Arial"/>
          <w:b/>
          <w:bCs/>
          <w:kern w:val="0"/>
          <w:sz w:val="22"/>
          <w:szCs w:val="22"/>
          <w:lang w:val="x-none"/>
        </w:rPr>
      </w:pPr>
      <w:r w:rsidRPr="00B31A74">
        <w:rPr>
          <w:rFonts w:ascii="Arial" w:hAnsi="Arial" w:cs="Arial"/>
          <w:b/>
          <w:bCs/>
          <w:kern w:val="0"/>
          <w:sz w:val="22"/>
          <w:szCs w:val="22"/>
        </w:rPr>
        <w:t>KRYTERIA OCENY OFERT:</w:t>
      </w:r>
    </w:p>
    <w:p w14:paraId="611E7F03" w14:textId="6150DCF4" w:rsidR="00D831A9" w:rsidRDefault="00D831A9" w:rsidP="00C14E45">
      <w:pPr>
        <w:widowControl/>
        <w:numPr>
          <w:ilvl w:val="0"/>
          <w:numId w:val="53"/>
        </w:numPr>
        <w:suppressAutoHyphens w:val="0"/>
        <w:spacing w:before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B31A74">
        <w:rPr>
          <w:rFonts w:ascii="Arial" w:hAnsi="Arial" w:cs="Arial"/>
          <w:sz w:val="22"/>
          <w:szCs w:val="22"/>
        </w:rPr>
        <w:t>Oświadczam, że oferuję wykonanie robót budowlanych będących przedmiotem zamówienia opisanym w Zapytaniu ofertowym za cenę: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2"/>
        <w:gridCol w:w="5550"/>
        <w:gridCol w:w="1560"/>
        <w:gridCol w:w="646"/>
        <w:gridCol w:w="1622"/>
      </w:tblGrid>
      <w:tr w:rsidR="00A860FD" w:rsidRPr="00A860FD" w14:paraId="2C6F5634" w14:textId="77777777" w:rsidTr="009E72E0">
        <w:trPr>
          <w:trHeight w:val="737"/>
          <w:jc w:val="center"/>
        </w:trPr>
        <w:tc>
          <w:tcPr>
            <w:tcW w:w="682" w:type="dxa"/>
            <w:shd w:val="clear" w:color="auto" w:fill="D9D9D9" w:themeFill="background1" w:themeFillShade="D9"/>
            <w:vAlign w:val="center"/>
          </w:tcPr>
          <w:p w14:paraId="4A8F60F1" w14:textId="77777777" w:rsidR="00A860FD" w:rsidRPr="00A860FD" w:rsidRDefault="00A860FD" w:rsidP="009E72E0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LP</w:t>
            </w:r>
          </w:p>
        </w:tc>
        <w:tc>
          <w:tcPr>
            <w:tcW w:w="5550" w:type="dxa"/>
            <w:shd w:val="clear" w:color="auto" w:fill="D9D9D9" w:themeFill="background1" w:themeFillShade="D9"/>
            <w:vAlign w:val="center"/>
          </w:tcPr>
          <w:p w14:paraId="7986C99A" w14:textId="77777777" w:rsidR="00A860FD" w:rsidRPr="00A860FD" w:rsidRDefault="00A860FD" w:rsidP="009E72E0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Nazwa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2F100CC" w14:textId="77777777" w:rsidR="00A860FD" w:rsidRPr="00A860FD" w:rsidRDefault="00A860FD" w:rsidP="009E72E0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Wartość netto (bez podatku VAT)</w:t>
            </w:r>
          </w:p>
        </w:tc>
        <w:tc>
          <w:tcPr>
            <w:tcW w:w="646" w:type="dxa"/>
            <w:shd w:val="clear" w:color="auto" w:fill="D9D9D9" w:themeFill="background1" w:themeFillShade="D9"/>
            <w:vAlign w:val="center"/>
          </w:tcPr>
          <w:p w14:paraId="32B862A9" w14:textId="77777777" w:rsidR="00A860FD" w:rsidRPr="00A860FD" w:rsidRDefault="00A860FD" w:rsidP="009E72E0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VAT (%)</w:t>
            </w:r>
          </w:p>
        </w:tc>
        <w:tc>
          <w:tcPr>
            <w:tcW w:w="1622" w:type="dxa"/>
            <w:shd w:val="clear" w:color="auto" w:fill="D9D9D9" w:themeFill="background1" w:themeFillShade="D9"/>
            <w:vAlign w:val="center"/>
          </w:tcPr>
          <w:p w14:paraId="66ADAAFC" w14:textId="77777777" w:rsidR="00A860FD" w:rsidRPr="00A860FD" w:rsidRDefault="00A860FD" w:rsidP="009E72E0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Cena brutto</w:t>
            </w:r>
          </w:p>
          <w:p w14:paraId="2F856B3A" w14:textId="77777777" w:rsidR="00A860FD" w:rsidRPr="00A860FD" w:rsidRDefault="00A860FD" w:rsidP="009E72E0">
            <w:pPr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(</w:t>
            </w:r>
            <w:proofErr w:type="spellStart"/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wartość+VAT</w:t>
            </w:r>
            <w:proofErr w:type="spellEnd"/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)</w:t>
            </w:r>
          </w:p>
        </w:tc>
      </w:tr>
      <w:tr w:rsidR="00A860FD" w:rsidRPr="00A860FD" w14:paraId="41FFF092" w14:textId="77777777" w:rsidTr="009E72E0">
        <w:trPr>
          <w:trHeight w:val="567"/>
          <w:jc w:val="center"/>
        </w:trPr>
        <w:tc>
          <w:tcPr>
            <w:tcW w:w="10060" w:type="dxa"/>
            <w:gridSpan w:val="5"/>
            <w:shd w:val="clear" w:color="auto" w:fill="F2F2F2" w:themeFill="background1" w:themeFillShade="F2"/>
            <w:vAlign w:val="center"/>
          </w:tcPr>
          <w:p w14:paraId="464AE354" w14:textId="77777777" w:rsidR="00A860FD" w:rsidRPr="00A860FD" w:rsidRDefault="00A860FD" w:rsidP="009E72E0">
            <w:pPr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Prace przygotowawcze</w:t>
            </w:r>
          </w:p>
        </w:tc>
      </w:tr>
      <w:tr w:rsidR="00A860FD" w:rsidRPr="00A860FD" w14:paraId="51504D05" w14:textId="77777777" w:rsidTr="009E72E0">
        <w:trPr>
          <w:trHeight w:val="567"/>
          <w:jc w:val="center"/>
        </w:trPr>
        <w:tc>
          <w:tcPr>
            <w:tcW w:w="682" w:type="dxa"/>
            <w:vAlign w:val="center"/>
          </w:tcPr>
          <w:p w14:paraId="12BCEFD4" w14:textId="77777777" w:rsidR="00A860FD" w:rsidRPr="00A860FD" w:rsidRDefault="00A860FD" w:rsidP="009E72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1.</w:t>
            </w:r>
          </w:p>
        </w:tc>
        <w:tc>
          <w:tcPr>
            <w:tcW w:w="5550" w:type="dxa"/>
            <w:vAlign w:val="center"/>
          </w:tcPr>
          <w:p w14:paraId="754942DF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kern w:val="0"/>
                <w:sz w:val="20"/>
                <w:szCs w:val="20"/>
              </w:rPr>
              <w:t>Wyniesienie mebli i urządzeń z pomieszczenia laboratorium na czas prac remontowych do pomieszczenia w budynku Omega.</w:t>
            </w:r>
          </w:p>
        </w:tc>
        <w:tc>
          <w:tcPr>
            <w:tcW w:w="1560" w:type="dxa"/>
            <w:vAlign w:val="center"/>
          </w:tcPr>
          <w:p w14:paraId="16976152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46" w:type="dxa"/>
            <w:vAlign w:val="center"/>
          </w:tcPr>
          <w:p w14:paraId="487D4774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092AFD9E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A860FD" w:rsidRPr="00A860FD" w14:paraId="6B77C59B" w14:textId="77777777" w:rsidTr="009E72E0">
        <w:trPr>
          <w:trHeight w:val="567"/>
          <w:jc w:val="center"/>
        </w:trPr>
        <w:tc>
          <w:tcPr>
            <w:tcW w:w="682" w:type="dxa"/>
            <w:vAlign w:val="center"/>
          </w:tcPr>
          <w:p w14:paraId="10A7A29E" w14:textId="77777777" w:rsidR="00A860FD" w:rsidRPr="00A860FD" w:rsidRDefault="00A860FD" w:rsidP="009E72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2.</w:t>
            </w:r>
          </w:p>
        </w:tc>
        <w:tc>
          <w:tcPr>
            <w:tcW w:w="5550" w:type="dxa"/>
            <w:vAlign w:val="center"/>
          </w:tcPr>
          <w:p w14:paraId="0A164D29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kern w:val="0"/>
                <w:sz w:val="20"/>
                <w:szCs w:val="20"/>
              </w:rPr>
              <w:t>Wniesienie mebli i urządzeń laboratoryjnych po wykonanym remoncie z pomieszczenia w budynku Omega  do pomieszczenia laboratorium na I piętrze budynku Beta.</w:t>
            </w:r>
          </w:p>
        </w:tc>
        <w:tc>
          <w:tcPr>
            <w:tcW w:w="1560" w:type="dxa"/>
            <w:vAlign w:val="center"/>
          </w:tcPr>
          <w:p w14:paraId="149AD57F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46" w:type="dxa"/>
            <w:vAlign w:val="center"/>
          </w:tcPr>
          <w:p w14:paraId="12FD1413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11F7D374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A860FD" w:rsidRPr="00A860FD" w14:paraId="1DFBEDF6" w14:textId="77777777" w:rsidTr="009E72E0">
        <w:trPr>
          <w:trHeight w:val="567"/>
          <w:jc w:val="center"/>
        </w:trPr>
        <w:tc>
          <w:tcPr>
            <w:tcW w:w="10060" w:type="dxa"/>
            <w:gridSpan w:val="5"/>
            <w:shd w:val="clear" w:color="auto" w:fill="F2F2F2" w:themeFill="background1" w:themeFillShade="F2"/>
            <w:vAlign w:val="center"/>
          </w:tcPr>
          <w:p w14:paraId="6CE4BB8C" w14:textId="77777777" w:rsidR="00A860FD" w:rsidRPr="00A860FD" w:rsidRDefault="00A860FD" w:rsidP="009E72E0">
            <w:pPr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Prace budowlane</w:t>
            </w:r>
          </w:p>
        </w:tc>
      </w:tr>
      <w:tr w:rsidR="00A860FD" w:rsidRPr="00A860FD" w14:paraId="6A872EBE" w14:textId="77777777" w:rsidTr="009E72E0">
        <w:trPr>
          <w:trHeight w:val="567"/>
          <w:jc w:val="center"/>
        </w:trPr>
        <w:tc>
          <w:tcPr>
            <w:tcW w:w="682" w:type="dxa"/>
            <w:vAlign w:val="center"/>
          </w:tcPr>
          <w:p w14:paraId="64E4B2D5" w14:textId="77777777" w:rsidR="00A860FD" w:rsidRPr="00A860FD" w:rsidRDefault="00A860FD" w:rsidP="009E72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1.</w:t>
            </w:r>
          </w:p>
        </w:tc>
        <w:tc>
          <w:tcPr>
            <w:tcW w:w="5550" w:type="dxa"/>
            <w:vAlign w:val="center"/>
          </w:tcPr>
          <w:p w14:paraId="34AD859F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kern w:val="0"/>
                <w:sz w:val="20"/>
                <w:szCs w:val="20"/>
              </w:rPr>
              <w:t>Demontaż istniejącej wykładziny PVC wraz z cokołem</w:t>
            </w:r>
          </w:p>
        </w:tc>
        <w:tc>
          <w:tcPr>
            <w:tcW w:w="1560" w:type="dxa"/>
            <w:vAlign w:val="center"/>
          </w:tcPr>
          <w:p w14:paraId="7FEC0258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46" w:type="dxa"/>
            <w:vAlign w:val="center"/>
          </w:tcPr>
          <w:p w14:paraId="1C22E527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01BDD453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A860FD" w:rsidRPr="00A860FD" w14:paraId="65762BCB" w14:textId="77777777" w:rsidTr="009E72E0">
        <w:trPr>
          <w:trHeight w:val="567"/>
          <w:jc w:val="center"/>
        </w:trPr>
        <w:tc>
          <w:tcPr>
            <w:tcW w:w="682" w:type="dxa"/>
            <w:vAlign w:val="center"/>
          </w:tcPr>
          <w:p w14:paraId="5F1930E0" w14:textId="77777777" w:rsidR="00A860FD" w:rsidRPr="00A860FD" w:rsidRDefault="00A860FD" w:rsidP="009E72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2.</w:t>
            </w:r>
          </w:p>
        </w:tc>
        <w:tc>
          <w:tcPr>
            <w:tcW w:w="5550" w:type="dxa"/>
            <w:vAlign w:val="center"/>
          </w:tcPr>
          <w:p w14:paraId="6474E9E6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kern w:val="0"/>
                <w:sz w:val="20"/>
                <w:szCs w:val="20"/>
              </w:rPr>
              <w:t>Demontaż istniejącego zlewu</w:t>
            </w:r>
          </w:p>
        </w:tc>
        <w:tc>
          <w:tcPr>
            <w:tcW w:w="1560" w:type="dxa"/>
            <w:vAlign w:val="center"/>
          </w:tcPr>
          <w:p w14:paraId="743E054D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46" w:type="dxa"/>
            <w:vAlign w:val="center"/>
          </w:tcPr>
          <w:p w14:paraId="0A5E58A2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607AE37D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A860FD" w:rsidRPr="00A860FD" w14:paraId="2CC384CC" w14:textId="77777777" w:rsidTr="009E72E0">
        <w:trPr>
          <w:trHeight w:val="567"/>
          <w:jc w:val="center"/>
        </w:trPr>
        <w:tc>
          <w:tcPr>
            <w:tcW w:w="682" w:type="dxa"/>
            <w:vAlign w:val="center"/>
          </w:tcPr>
          <w:p w14:paraId="017AEE7B" w14:textId="77777777" w:rsidR="00A860FD" w:rsidRPr="00A860FD" w:rsidRDefault="00A860FD" w:rsidP="009E72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3.</w:t>
            </w:r>
          </w:p>
        </w:tc>
        <w:tc>
          <w:tcPr>
            <w:tcW w:w="5550" w:type="dxa"/>
            <w:vAlign w:val="center"/>
          </w:tcPr>
          <w:p w14:paraId="641B8F17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kern w:val="0"/>
                <w:sz w:val="20"/>
                <w:szCs w:val="20"/>
              </w:rPr>
              <w:t>Malowanie w kolorze białym istniejących płytek ściennych</w:t>
            </w:r>
          </w:p>
        </w:tc>
        <w:tc>
          <w:tcPr>
            <w:tcW w:w="1560" w:type="dxa"/>
            <w:vAlign w:val="center"/>
          </w:tcPr>
          <w:p w14:paraId="104D5E38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46" w:type="dxa"/>
            <w:vAlign w:val="center"/>
          </w:tcPr>
          <w:p w14:paraId="032448C3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22082015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A860FD" w:rsidRPr="00A860FD" w14:paraId="1F9E2042" w14:textId="77777777" w:rsidTr="009E72E0">
        <w:trPr>
          <w:trHeight w:val="567"/>
          <w:jc w:val="center"/>
        </w:trPr>
        <w:tc>
          <w:tcPr>
            <w:tcW w:w="682" w:type="dxa"/>
            <w:vAlign w:val="center"/>
          </w:tcPr>
          <w:p w14:paraId="63CA554F" w14:textId="77777777" w:rsidR="00A860FD" w:rsidRPr="00A860FD" w:rsidRDefault="00A860FD" w:rsidP="009E72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lastRenderedPageBreak/>
              <w:t>4.</w:t>
            </w:r>
          </w:p>
        </w:tc>
        <w:tc>
          <w:tcPr>
            <w:tcW w:w="5550" w:type="dxa"/>
            <w:vAlign w:val="center"/>
          </w:tcPr>
          <w:p w14:paraId="64379150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kern w:val="0"/>
                <w:sz w:val="20"/>
                <w:szCs w:val="20"/>
              </w:rPr>
              <w:t>Skucie części posadzki w obrębie stanowiska myjącego w celu zachowania spadku 2-2,5% w stronę odpływu</w:t>
            </w:r>
          </w:p>
        </w:tc>
        <w:tc>
          <w:tcPr>
            <w:tcW w:w="1560" w:type="dxa"/>
            <w:vAlign w:val="center"/>
          </w:tcPr>
          <w:p w14:paraId="42CE8D31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46" w:type="dxa"/>
            <w:vAlign w:val="center"/>
          </w:tcPr>
          <w:p w14:paraId="090B768F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17CFF2B1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A860FD" w:rsidRPr="00A860FD" w14:paraId="50E9EF6B" w14:textId="77777777" w:rsidTr="009E72E0">
        <w:trPr>
          <w:trHeight w:val="567"/>
          <w:jc w:val="center"/>
        </w:trPr>
        <w:tc>
          <w:tcPr>
            <w:tcW w:w="682" w:type="dxa"/>
            <w:vAlign w:val="center"/>
          </w:tcPr>
          <w:p w14:paraId="1048410C" w14:textId="77777777" w:rsidR="00A860FD" w:rsidRPr="00A860FD" w:rsidRDefault="00A860FD" w:rsidP="009E72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5.</w:t>
            </w:r>
          </w:p>
        </w:tc>
        <w:tc>
          <w:tcPr>
            <w:tcW w:w="5550" w:type="dxa"/>
            <w:vAlign w:val="center"/>
          </w:tcPr>
          <w:p w14:paraId="3EF41E42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kern w:val="0"/>
                <w:sz w:val="20"/>
                <w:szCs w:val="20"/>
              </w:rPr>
              <w:t>Gruntowanie ścian płynem gruntującym oraz uzupełnienie ubytków po wszystkich pracach</w:t>
            </w:r>
          </w:p>
        </w:tc>
        <w:tc>
          <w:tcPr>
            <w:tcW w:w="1560" w:type="dxa"/>
            <w:vAlign w:val="center"/>
          </w:tcPr>
          <w:p w14:paraId="3639ACF5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46" w:type="dxa"/>
            <w:vAlign w:val="center"/>
          </w:tcPr>
          <w:p w14:paraId="5DAD0AD2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5284EFA2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A860FD" w:rsidRPr="00A860FD" w14:paraId="6801DBB9" w14:textId="77777777" w:rsidTr="009E72E0">
        <w:trPr>
          <w:trHeight w:val="567"/>
          <w:jc w:val="center"/>
        </w:trPr>
        <w:tc>
          <w:tcPr>
            <w:tcW w:w="682" w:type="dxa"/>
            <w:vAlign w:val="center"/>
          </w:tcPr>
          <w:p w14:paraId="3992C658" w14:textId="77777777" w:rsidR="00A860FD" w:rsidRPr="00A860FD" w:rsidRDefault="00A860FD" w:rsidP="009E72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6.</w:t>
            </w:r>
          </w:p>
        </w:tc>
        <w:tc>
          <w:tcPr>
            <w:tcW w:w="5550" w:type="dxa"/>
            <w:vAlign w:val="center"/>
          </w:tcPr>
          <w:p w14:paraId="4ECFFC14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kern w:val="0"/>
                <w:sz w:val="20"/>
                <w:szCs w:val="20"/>
              </w:rPr>
              <w:t xml:space="preserve">Ułożenie płytek ceramicznych na wysokość 160 cm na ścianie, na powierzchni około </w:t>
            </w:r>
            <w:r w:rsidRPr="00A860FD">
              <w:rPr>
                <w:rFonts w:ascii="Arial" w:hAnsi="Arial" w:cs="Arial"/>
                <w:sz w:val="20"/>
                <w:szCs w:val="20"/>
              </w:rPr>
              <w:t>5 m</w:t>
            </w:r>
            <w:r w:rsidRPr="00A860F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60" w:type="dxa"/>
            <w:vAlign w:val="center"/>
          </w:tcPr>
          <w:p w14:paraId="1C066A81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46" w:type="dxa"/>
            <w:vAlign w:val="center"/>
          </w:tcPr>
          <w:p w14:paraId="3D30852B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0971A634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A860FD" w:rsidRPr="00A860FD" w14:paraId="5CC6A6FA" w14:textId="77777777" w:rsidTr="009E72E0">
        <w:trPr>
          <w:trHeight w:val="567"/>
          <w:jc w:val="center"/>
        </w:trPr>
        <w:tc>
          <w:tcPr>
            <w:tcW w:w="682" w:type="dxa"/>
            <w:vAlign w:val="center"/>
          </w:tcPr>
          <w:p w14:paraId="2A57494F" w14:textId="77777777" w:rsidR="00A860FD" w:rsidRPr="00A860FD" w:rsidRDefault="00A860FD" w:rsidP="009E72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7.</w:t>
            </w:r>
          </w:p>
        </w:tc>
        <w:tc>
          <w:tcPr>
            <w:tcW w:w="5550" w:type="dxa"/>
            <w:vAlign w:val="center"/>
          </w:tcPr>
          <w:p w14:paraId="71A43443" w14:textId="29A6F72A" w:rsidR="00A860FD" w:rsidRPr="00A860FD" w:rsidRDefault="00A860FD" w:rsidP="00530C1F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kern w:val="0"/>
                <w:sz w:val="20"/>
                <w:szCs w:val="20"/>
              </w:rPr>
              <w:t>Ułożenie płytek ceramicznych na części posadzki w obrę</w:t>
            </w:r>
            <w:r w:rsidR="00530C1F">
              <w:rPr>
                <w:rFonts w:ascii="Arial" w:hAnsi="Arial" w:cs="Arial"/>
                <w:kern w:val="0"/>
                <w:sz w:val="20"/>
                <w:szCs w:val="20"/>
              </w:rPr>
              <w:t>b</w:t>
            </w:r>
            <w:r w:rsidRPr="00A860FD">
              <w:rPr>
                <w:rFonts w:ascii="Arial" w:hAnsi="Arial" w:cs="Arial"/>
                <w:kern w:val="0"/>
                <w:sz w:val="20"/>
                <w:szCs w:val="20"/>
              </w:rPr>
              <w:t>ie stanowiska myjącego</w:t>
            </w:r>
          </w:p>
        </w:tc>
        <w:tc>
          <w:tcPr>
            <w:tcW w:w="1560" w:type="dxa"/>
            <w:vAlign w:val="center"/>
          </w:tcPr>
          <w:p w14:paraId="4375E301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46" w:type="dxa"/>
            <w:vAlign w:val="center"/>
          </w:tcPr>
          <w:p w14:paraId="1C927029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38E5A3B8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A860FD" w:rsidRPr="00A860FD" w14:paraId="45B33B22" w14:textId="77777777" w:rsidTr="009E72E0">
        <w:trPr>
          <w:trHeight w:val="567"/>
          <w:jc w:val="center"/>
        </w:trPr>
        <w:tc>
          <w:tcPr>
            <w:tcW w:w="682" w:type="dxa"/>
            <w:vAlign w:val="center"/>
          </w:tcPr>
          <w:p w14:paraId="4C00BC8E" w14:textId="77777777" w:rsidR="00A860FD" w:rsidRPr="00A860FD" w:rsidRDefault="00A860FD" w:rsidP="009E72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8.</w:t>
            </w:r>
          </w:p>
        </w:tc>
        <w:tc>
          <w:tcPr>
            <w:tcW w:w="5550" w:type="dxa"/>
            <w:vAlign w:val="center"/>
          </w:tcPr>
          <w:p w14:paraId="534E7777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kern w:val="0"/>
                <w:sz w:val="20"/>
                <w:szCs w:val="20"/>
              </w:rPr>
              <w:t>Wykonanie cokołu z płytek ceramicznych na wys. 10 cm w obrębie posadzki z płytek</w:t>
            </w:r>
          </w:p>
        </w:tc>
        <w:tc>
          <w:tcPr>
            <w:tcW w:w="1560" w:type="dxa"/>
            <w:vAlign w:val="center"/>
          </w:tcPr>
          <w:p w14:paraId="0449EEF2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46" w:type="dxa"/>
            <w:vAlign w:val="center"/>
          </w:tcPr>
          <w:p w14:paraId="23605DCF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42FB81E6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A860FD" w:rsidRPr="00A860FD" w14:paraId="62453A5D" w14:textId="77777777" w:rsidTr="009E72E0">
        <w:trPr>
          <w:trHeight w:val="567"/>
          <w:jc w:val="center"/>
        </w:trPr>
        <w:tc>
          <w:tcPr>
            <w:tcW w:w="682" w:type="dxa"/>
            <w:vAlign w:val="center"/>
          </w:tcPr>
          <w:p w14:paraId="07F05462" w14:textId="77777777" w:rsidR="00A860FD" w:rsidRPr="00A860FD" w:rsidRDefault="00A860FD" w:rsidP="009E72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9.</w:t>
            </w:r>
          </w:p>
        </w:tc>
        <w:tc>
          <w:tcPr>
            <w:tcW w:w="5550" w:type="dxa"/>
            <w:vAlign w:val="center"/>
          </w:tcPr>
          <w:p w14:paraId="29E1DC97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kern w:val="0"/>
                <w:sz w:val="20"/>
                <w:szCs w:val="20"/>
              </w:rPr>
              <w:t xml:space="preserve">Wykonanie wylewki samopoziomującej pod montaż wykładziny </w:t>
            </w:r>
            <w:proofErr w:type="spellStart"/>
            <w:r w:rsidRPr="00A860FD">
              <w:rPr>
                <w:rFonts w:ascii="Arial" w:hAnsi="Arial" w:cs="Arial"/>
                <w:kern w:val="0"/>
                <w:sz w:val="20"/>
                <w:szCs w:val="20"/>
              </w:rPr>
              <w:t>prądoprzewodzącej</w:t>
            </w:r>
            <w:proofErr w:type="spellEnd"/>
          </w:p>
        </w:tc>
        <w:tc>
          <w:tcPr>
            <w:tcW w:w="1560" w:type="dxa"/>
            <w:vAlign w:val="center"/>
          </w:tcPr>
          <w:p w14:paraId="58D84E0B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46" w:type="dxa"/>
            <w:vAlign w:val="center"/>
          </w:tcPr>
          <w:p w14:paraId="7D36D6E1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3BDE829B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A860FD" w:rsidRPr="00A860FD" w14:paraId="086E612F" w14:textId="77777777" w:rsidTr="009E72E0">
        <w:trPr>
          <w:trHeight w:val="567"/>
          <w:jc w:val="center"/>
        </w:trPr>
        <w:tc>
          <w:tcPr>
            <w:tcW w:w="682" w:type="dxa"/>
            <w:vAlign w:val="center"/>
          </w:tcPr>
          <w:p w14:paraId="14DCFB9F" w14:textId="77777777" w:rsidR="00A860FD" w:rsidRPr="00A860FD" w:rsidRDefault="00A860FD" w:rsidP="009E72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10.</w:t>
            </w:r>
          </w:p>
        </w:tc>
        <w:tc>
          <w:tcPr>
            <w:tcW w:w="5550" w:type="dxa"/>
            <w:vAlign w:val="center"/>
          </w:tcPr>
          <w:p w14:paraId="7CADC392" w14:textId="71288394" w:rsidR="00A860FD" w:rsidRPr="00A860FD" w:rsidRDefault="00530C1F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Wykonanie wykła</w:t>
            </w:r>
            <w:r w:rsidR="00A860FD" w:rsidRPr="00A860FD">
              <w:rPr>
                <w:rFonts w:ascii="Arial" w:hAnsi="Arial" w:cs="Arial"/>
                <w:kern w:val="0"/>
                <w:sz w:val="20"/>
                <w:szCs w:val="20"/>
              </w:rPr>
              <w:t xml:space="preserve">dziny elastycznej antyelektrostatycznej </w:t>
            </w:r>
            <w:proofErr w:type="spellStart"/>
            <w:r w:rsidR="00A860FD" w:rsidRPr="00A860FD">
              <w:rPr>
                <w:rFonts w:ascii="Arial" w:hAnsi="Arial" w:cs="Arial"/>
                <w:kern w:val="0"/>
                <w:sz w:val="20"/>
                <w:szCs w:val="20"/>
              </w:rPr>
              <w:t>prądoprzewodzącej</w:t>
            </w:r>
            <w:proofErr w:type="spellEnd"/>
          </w:p>
        </w:tc>
        <w:tc>
          <w:tcPr>
            <w:tcW w:w="1560" w:type="dxa"/>
            <w:vAlign w:val="center"/>
          </w:tcPr>
          <w:p w14:paraId="3134BCD0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46" w:type="dxa"/>
            <w:vAlign w:val="center"/>
          </w:tcPr>
          <w:p w14:paraId="4F3C4C4E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574836E2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A860FD" w:rsidRPr="00A860FD" w14:paraId="74CAD3F2" w14:textId="77777777" w:rsidTr="009E72E0">
        <w:trPr>
          <w:trHeight w:val="567"/>
          <w:jc w:val="center"/>
        </w:trPr>
        <w:tc>
          <w:tcPr>
            <w:tcW w:w="682" w:type="dxa"/>
            <w:vAlign w:val="center"/>
          </w:tcPr>
          <w:p w14:paraId="0D92FCD4" w14:textId="77777777" w:rsidR="00A860FD" w:rsidRPr="00A860FD" w:rsidRDefault="00A860FD" w:rsidP="009E72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11.</w:t>
            </w:r>
          </w:p>
        </w:tc>
        <w:tc>
          <w:tcPr>
            <w:tcW w:w="5550" w:type="dxa"/>
            <w:vAlign w:val="center"/>
          </w:tcPr>
          <w:p w14:paraId="5AF9FFB2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kern w:val="0"/>
                <w:sz w:val="20"/>
                <w:szCs w:val="20"/>
              </w:rPr>
              <w:t>Dwukrotne malowania ścian w kolorze białym</w:t>
            </w:r>
          </w:p>
        </w:tc>
        <w:tc>
          <w:tcPr>
            <w:tcW w:w="1560" w:type="dxa"/>
            <w:vAlign w:val="center"/>
          </w:tcPr>
          <w:p w14:paraId="43D32FB9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46" w:type="dxa"/>
            <w:vAlign w:val="center"/>
          </w:tcPr>
          <w:p w14:paraId="17DAA0CE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3957B516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A860FD" w:rsidRPr="00A860FD" w14:paraId="7CAE2ADC" w14:textId="77777777" w:rsidTr="009E72E0">
        <w:trPr>
          <w:trHeight w:val="567"/>
          <w:jc w:val="center"/>
        </w:trPr>
        <w:tc>
          <w:tcPr>
            <w:tcW w:w="682" w:type="dxa"/>
            <w:vAlign w:val="center"/>
          </w:tcPr>
          <w:p w14:paraId="2431EBA5" w14:textId="77777777" w:rsidR="00A860FD" w:rsidRPr="00A860FD" w:rsidRDefault="00A860FD" w:rsidP="009E72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12.</w:t>
            </w:r>
          </w:p>
        </w:tc>
        <w:tc>
          <w:tcPr>
            <w:tcW w:w="5550" w:type="dxa"/>
            <w:vAlign w:val="center"/>
          </w:tcPr>
          <w:p w14:paraId="2A29CED1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kern w:val="0"/>
                <w:sz w:val="20"/>
                <w:szCs w:val="20"/>
              </w:rPr>
              <w:t>Wywóz i utylizacja odpadów</w:t>
            </w:r>
          </w:p>
        </w:tc>
        <w:tc>
          <w:tcPr>
            <w:tcW w:w="1560" w:type="dxa"/>
            <w:vAlign w:val="center"/>
          </w:tcPr>
          <w:p w14:paraId="20EFF268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46" w:type="dxa"/>
            <w:vAlign w:val="center"/>
          </w:tcPr>
          <w:p w14:paraId="30334863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3A6CD82E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A860FD" w:rsidRPr="00A860FD" w14:paraId="1A2DF3CA" w14:textId="77777777" w:rsidTr="009E72E0">
        <w:trPr>
          <w:trHeight w:val="567"/>
          <w:jc w:val="center"/>
        </w:trPr>
        <w:tc>
          <w:tcPr>
            <w:tcW w:w="10060" w:type="dxa"/>
            <w:gridSpan w:val="5"/>
            <w:shd w:val="clear" w:color="auto" w:fill="F2F2F2" w:themeFill="background1" w:themeFillShade="F2"/>
            <w:vAlign w:val="center"/>
          </w:tcPr>
          <w:p w14:paraId="40AF2512" w14:textId="77777777" w:rsidR="00A860FD" w:rsidRPr="00A860FD" w:rsidRDefault="00A860FD" w:rsidP="009E72E0">
            <w:pPr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Prace wentylacyjne</w:t>
            </w:r>
          </w:p>
        </w:tc>
      </w:tr>
      <w:tr w:rsidR="00A860FD" w:rsidRPr="00A860FD" w14:paraId="0080D328" w14:textId="77777777" w:rsidTr="009E72E0">
        <w:trPr>
          <w:trHeight w:val="567"/>
          <w:jc w:val="center"/>
        </w:trPr>
        <w:tc>
          <w:tcPr>
            <w:tcW w:w="682" w:type="dxa"/>
            <w:vAlign w:val="center"/>
          </w:tcPr>
          <w:p w14:paraId="6FEE5476" w14:textId="77777777" w:rsidR="00A860FD" w:rsidRPr="00A860FD" w:rsidRDefault="00A860FD" w:rsidP="009E72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1.</w:t>
            </w:r>
          </w:p>
        </w:tc>
        <w:tc>
          <w:tcPr>
            <w:tcW w:w="5550" w:type="dxa"/>
            <w:vAlign w:val="center"/>
          </w:tcPr>
          <w:p w14:paraId="252B2908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kern w:val="0"/>
                <w:sz w:val="20"/>
                <w:szCs w:val="20"/>
              </w:rPr>
              <w:t>Demontaż i utylizacja istniejących kanałów wentylacyjnych z PCV układu W1</w:t>
            </w:r>
          </w:p>
        </w:tc>
        <w:tc>
          <w:tcPr>
            <w:tcW w:w="1560" w:type="dxa"/>
            <w:vAlign w:val="center"/>
          </w:tcPr>
          <w:p w14:paraId="03D1DC9F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46" w:type="dxa"/>
            <w:vAlign w:val="center"/>
          </w:tcPr>
          <w:p w14:paraId="25096288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7415B9AB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A860FD" w:rsidRPr="00A860FD" w14:paraId="75E8FDB4" w14:textId="77777777" w:rsidTr="009E72E0">
        <w:trPr>
          <w:trHeight w:val="567"/>
          <w:jc w:val="center"/>
        </w:trPr>
        <w:tc>
          <w:tcPr>
            <w:tcW w:w="682" w:type="dxa"/>
            <w:vAlign w:val="center"/>
          </w:tcPr>
          <w:p w14:paraId="693146B9" w14:textId="77777777" w:rsidR="00A860FD" w:rsidRPr="00A860FD" w:rsidRDefault="00A860FD" w:rsidP="009E72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2.</w:t>
            </w:r>
          </w:p>
        </w:tc>
        <w:tc>
          <w:tcPr>
            <w:tcW w:w="5550" w:type="dxa"/>
            <w:vAlign w:val="center"/>
          </w:tcPr>
          <w:p w14:paraId="227312F5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kern w:val="0"/>
                <w:sz w:val="20"/>
                <w:szCs w:val="20"/>
              </w:rPr>
              <w:t>Demontaż i utylizacja istniejących kanałów wentylacyjnych z PCV układu W5</w:t>
            </w:r>
          </w:p>
        </w:tc>
        <w:tc>
          <w:tcPr>
            <w:tcW w:w="1560" w:type="dxa"/>
            <w:vAlign w:val="center"/>
          </w:tcPr>
          <w:p w14:paraId="33AB0796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46" w:type="dxa"/>
            <w:vAlign w:val="center"/>
          </w:tcPr>
          <w:p w14:paraId="434EE361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4475CA91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A860FD" w:rsidRPr="00A860FD" w14:paraId="6F7C18B3" w14:textId="77777777" w:rsidTr="009E72E0">
        <w:trPr>
          <w:trHeight w:val="567"/>
          <w:jc w:val="center"/>
        </w:trPr>
        <w:tc>
          <w:tcPr>
            <w:tcW w:w="682" w:type="dxa"/>
            <w:vAlign w:val="center"/>
          </w:tcPr>
          <w:p w14:paraId="0659EB37" w14:textId="77777777" w:rsidR="00A860FD" w:rsidRPr="00A860FD" w:rsidRDefault="00A860FD" w:rsidP="009E72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3.</w:t>
            </w:r>
          </w:p>
        </w:tc>
        <w:tc>
          <w:tcPr>
            <w:tcW w:w="5550" w:type="dxa"/>
            <w:vAlign w:val="center"/>
          </w:tcPr>
          <w:p w14:paraId="42A1442B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kern w:val="0"/>
                <w:sz w:val="20"/>
                <w:szCs w:val="20"/>
              </w:rPr>
              <w:t>Przeniesienie sterownika wentylatora W5</w:t>
            </w:r>
          </w:p>
        </w:tc>
        <w:tc>
          <w:tcPr>
            <w:tcW w:w="1560" w:type="dxa"/>
            <w:vAlign w:val="center"/>
          </w:tcPr>
          <w:p w14:paraId="3FC0FF63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46" w:type="dxa"/>
            <w:vAlign w:val="center"/>
          </w:tcPr>
          <w:p w14:paraId="6A1243AB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59BAD4A1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A860FD" w:rsidRPr="00A860FD" w14:paraId="0590B736" w14:textId="77777777" w:rsidTr="009E72E0">
        <w:trPr>
          <w:trHeight w:val="567"/>
          <w:jc w:val="center"/>
        </w:trPr>
        <w:tc>
          <w:tcPr>
            <w:tcW w:w="682" w:type="dxa"/>
            <w:vAlign w:val="center"/>
          </w:tcPr>
          <w:p w14:paraId="06CC80AB" w14:textId="77777777" w:rsidR="00A860FD" w:rsidRPr="00A860FD" w:rsidRDefault="00A860FD" w:rsidP="009E72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4.</w:t>
            </w:r>
          </w:p>
        </w:tc>
        <w:tc>
          <w:tcPr>
            <w:tcW w:w="5550" w:type="dxa"/>
            <w:vAlign w:val="center"/>
          </w:tcPr>
          <w:p w14:paraId="6E70DA7D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kern w:val="0"/>
                <w:sz w:val="20"/>
                <w:szCs w:val="20"/>
              </w:rPr>
              <w:t>Wykonanie nowej instalacji wyciągowej W1 z materiału odpornego na używane na terenie laboratorium substancje w miejscu obecnej instalacji wewnątrz pomieszczenia i na zewnątrz budynku z wyprowadzeniem ponad dach</w:t>
            </w:r>
          </w:p>
        </w:tc>
        <w:tc>
          <w:tcPr>
            <w:tcW w:w="1560" w:type="dxa"/>
            <w:vAlign w:val="center"/>
          </w:tcPr>
          <w:p w14:paraId="7A7ADA5A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46" w:type="dxa"/>
            <w:vAlign w:val="center"/>
          </w:tcPr>
          <w:p w14:paraId="5617B318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663E780F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A860FD" w:rsidRPr="00A860FD" w14:paraId="55D9C4AC" w14:textId="77777777" w:rsidTr="009E72E0">
        <w:trPr>
          <w:trHeight w:val="567"/>
          <w:jc w:val="center"/>
        </w:trPr>
        <w:tc>
          <w:tcPr>
            <w:tcW w:w="682" w:type="dxa"/>
            <w:vAlign w:val="center"/>
          </w:tcPr>
          <w:p w14:paraId="1BD14B57" w14:textId="77777777" w:rsidR="00A860FD" w:rsidRPr="00A860FD" w:rsidRDefault="00A860FD" w:rsidP="009E72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5.</w:t>
            </w:r>
          </w:p>
        </w:tc>
        <w:tc>
          <w:tcPr>
            <w:tcW w:w="5550" w:type="dxa"/>
            <w:vAlign w:val="center"/>
          </w:tcPr>
          <w:p w14:paraId="47440F56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kern w:val="0"/>
                <w:sz w:val="20"/>
                <w:szCs w:val="20"/>
              </w:rPr>
              <w:t>Wykonanie nowej instalacji wyciągowej W5 z materiału odpornego na używane na terenie laboratorium substancje w miejscu obecnej instalacji wewnątrz pomieszczenia i na zewnątrz budynku z wyprowadzeniem ponad dach</w:t>
            </w:r>
          </w:p>
        </w:tc>
        <w:tc>
          <w:tcPr>
            <w:tcW w:w="1560" w:type="dxa"/>
            <w:vAlign w:val="center"/>
          </w:tcPr>
          <w:p w14:paraId="190D4211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46" w:type="dxa"/>
            <w:vAlign w:val="center"/>
          </w:tcPr>
          <w:p w14:paraId="2CAC4844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685D141E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A860FD" w:rsidRPr="00A860FD" w14:paraId="29D1F908" w14:textId="77777777" w:rsidTr="009E72E0">
        <w:trPr>
          <w:trHeight w:val="567"/>
          <w:jc w:val="center"/>
        </w:trPr>
        <w:tc>
          <w:tcPr>
            <w:tcW w:w="682" w:type="dxa"/>
            <w:vAlign w:val="center"/>
          </w:tcPr>
          <w:p w14:paraId="1E5AEB67" w14:textId="77777777" w:rsidR="00A860FD" w:rsidRPr="00A860FD" w:rsidRDefault="00A860FD" w:rsidP="009E72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6.</w:t>
            </w:r>
          </w:p>
        </w:tc>
        <w:tc>
          <w:tcPr>
            <w:tcW w:w="5550" w:type="dxa"/>
            <w:vAlign w:val="center"/>
          </w:tcPr>
          <w:p w14:paraId="21059DFE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kern w:val="0"/>
                <w:sz w:val="20"/>
                <w:szCs w:val="20"/>
              </w:rPr>
              <w:t>Dostawa i montaż ramienia odciągowego z przepustnicą z siłownikiem</w:t>
            </w:r>
          </w:p>
        </w:tc>
        <w:tc>
          <w:tcPr>
            <w:tcW w:w="1560" w:type="dxa"/>
            <w:vAlign w:val="center"/>
          </w:tcPr>
          <w:p w14:paraId="6F8AEF5D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46" w:type="dxa"/>
            <w:vAlign w:val="center"/>
          </w:tcPr>
          <w:p w14:paraId="400DB7AC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694C291C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A860FD" w:rsidRPr="00A860FD" w14:paraId="61615223" w14:textId="77777777" w:rsidTr="009E72E0">
        <w:trPr>
          <w:trHeight w:val="567"/>
          <w:jc w:val="center"/>
        </w:trPr>
        <w:tc>
          <w:tcPr>
            <w:tcW w:w="682" w:type="dxa"/>
            <w:vAlign w:val="center"/>
          </w:tcPr>
          <w:p w14:paraId="774B63EC" w14:textId="77777777" w:rsidR="00A860FD" w:rsidRPr="00A860FD" w:rsidRDefault="00A860FD" w:rsidP="009E72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kern w:val="0"/>
                <w:sz w:val="20"/>
                <w:szCs w:val="20"/>
              </w:rPr>
              <w:t>7.</w:t>
            </w:r>
          </w:p>
        </w:tc>
        <w:tc>
          <w:tcPr>
            <w:tcW w:w="5550" w:type="dxa"/>
            <w:vAlign w:val="center"/>
          </w:tcPr>
          <w:p w14:paraId="22454188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kern w:val="0"/>
                <w:sz w:val="20"/>
                <w:szCs w:val="20"/>
              </w:rPr>
              <w:t>Przygotowanie dokumentacji powykonawczej</w:t>
            </w:r>
          </w:p>
        </w:tc>
        <w:tc>
          <w:tcPr>
            <w:tcW w:w="1560" w:type="dxa"/>
            <w:vAlign w:val="center"/>
          </w:tcPr>
          <w:p w14:paraId="55EFCE5B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46" w:type="dxa"/>
            <w:vAlign w:val="center"/>
          </w:tcPr>
          <w:p w14:paraId="6BCC4BA1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177E3FC6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A860FD" w:rsidRPr="00A860FD" w14:paraId="4E041B87" w14:textId="77777777" w:rsidTr="009E72E0">
        <w:trPr>
          <w:trHeight w:val="567"/>
          <w:jc w:val="center"/>
        </w:trPr>
        <w:tc>
          <w:tcPr>
            <w:tcW w:w="6232" w:type="dxa"/>
            <w:gridSpan w:val="2"/>
            <w:vAlign w:val="center"/>
          </w:tcPr>
          <w:p w14:paraId="6D99064B" w14:textId="77777777" w:rsidR="00A860FD" w:rsidRPr="00A860FD" w:rsidRDefault="00A860FD" w:rsidP="009E72E0">
            <w:pPr>
              <w:jc w:val="right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A860FD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RAZEM</w:t>
            </w:r>
          </w:p>
        </w:tc>
        <w:tc>
          <w:tcPr>
            <w:tcW w:w="1560" w:type="dxa"/>
            <w:vAlign w:val="center"/>
          </w:tcPr>
          <w:p w14:paraId="22935592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646" w:type="dxa"/>
            <w:vAlign w:val="center"/>
          </w:tcPr>
          <w:p w14:paraId="0946924A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14:paraId="7366E8F6" w14:textId="77777777" w:rsidR="00A860FD" w:rsidRPr="00A860FD" w:rsidRDefault="00A860FD" w:rsidP="009E72E0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</w:tbl>
    <w:p w14:paraId="394A2131" w14:textId="77777777" w:rsidR="00D831A9" w:rsidRPr="00AA5799" w:rsidRDefault="00D831A9" w:rsidP="00D831A9">
      <w:pPr>
        <w:widowControl/>
        <w:spacing w:before="120" w:after="120" w:line="276" w:lineRule="auto"/>
        <w:jc w:val="both"/>
        <w:rPr>
          <w:rFonts w:ascii="Arial" w:hAnsi="Arial" w:cs="Arial"/>
          <w:b/>
          <w:bCs/>
          <w:kern w:val="0"/>
          <w:sz w:val="22"/>
          <w:szCs w:val="22"/>
        </w:rPr>
      </w:pPr>
      <w:r w:rsidRPr="00AA5799">
        <w:rPr>
          <w:rFonts w:ascii="Arial" w:hAnsi="Arial" w:cs="Arial"/>
          <w:b/>
          <w:bCs/>
          <w:kern w:val="0"/>
          <w:sz w:val="22"/>
          <w:szCs w:val="22"/>
        </w:rPr>
        <w:t>POZOSTAŁE OŚWIADCZENIA:</w:t>
      </w:r>
    </w:p>
    <w:p w14:paraId="6BE837B4" w14:textId="77777777" w:rsidR="00D831A9" w:rsidRPr="00AA5799" w:rsidRDefault="00D831A9" w:rsidP="00C14E45">
      <w:pPr>
        <w:widowControl/>
        <w:numPr>
          <w:ilvl w:val="0"/>
          <w:numId w:val="53"/>
        </w:numPr>
        <w:spacing w:before="120" w:after="120" w:line="276" w:lineRule="auto"/>
        <w:ind w:left="425" w:hanging="425"/>
        <w:jc w:val="both"/>
        <w:rPr>
          <w:rFonts w:ascii="Arial" w:hAnsi="Arial" w:cs="Arial"/>
          <w:kern w:val="0"/>
          <w:sz w:val="22"/>
          <w:szCs w:val="22"/>
        </w:rPr>
      </w:pPr>
      <w:r w:rsidRPr="00AA5799">
        <w:rPr>
          <w:rFonts w:ascii="Arial" w:hAnsi="Arial" w:cs="Arial"/>
          <w:kern w:val="0"/>
          <w:sz w:val="22"/>
          <w:szCs w:val="22"/>
        </w:rPr>
        <w:t>Oświadczam, że nie podlegam wykluczeniu z postępowania oraz spełniam warunki udziału w postępowaniu w zakresie wskazanym przez Zamawiającego w Zapytaniu ofertowym, a spełnienie warunku posiadania wiedzy i doświadczenia potwierdzam załączonymi dokumentami.</w:t>
      </w:r>
    </w:p>
    <w:p w14:paraId="46ADEB9A" w14:textId="77777777" w:rsidR="00D831A9" w:rsidRPr="00AA5799" w:rsidRDefault="00D831A9" w:rsidP="00C14E45">
      <w:pPr>
        <w:widowControl/>
        <w:numPr>
          <w:ilvl w:val="0"/>
          <w:numId w:val="53"/>
        </w:numPr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</w:rPr>
      </w:pPr>
      <w:r w:rsidRPr="00AA5799">
        <w:rPr>
          <w:rFonts w:ascii="Arial" w:hAnsi="Arial" w:cs="Arial"/>
          <w:kern w:val="0"/>
          <w:sz w:val="22"/>
          <w:szCs w:val="22"/>
        </w:rPr>
        <w:lastRenderedPageBreak/>
        <w:t>Do Formularza oferty załączam dokumenty potwierdzające spełnianie warunku wiedzy i doświadczenia</w:t>
      </w:r>
      <w:r w:rsidRPr="00AA5799">
        <w:t xml:space="preserve"> </w:t>
      </w:r>
      <w:r w:rsidRPr="00AA5799">
        <w:rPr>
          <w:rFonts w:ascii="Arial" w:hAnsi="Arial" w:cs="Arial"/>
          <w:kern w:val="0"/>
          <w:sz w:val="22"/>
          <w:szCs w:val="22"/>
        </w:rPr>
        <w:t>pod rygorem wykluczenia z postępowania.</w:t>
      </w:r>
    </w:p>
    <w:p w14:paraId="19344C7D" w14:textId="77777777" w:rsidR="00D831A9" w:rsidRPr="00AA5799" w:rsidRDefault="00D831A9" w:rsidP="00C14E45">
      <w:pPr>
        <w:widowControl/>
        <w:numPr>
          <w:ilvl w:val="0"/>
          <w:numId w:val="53"/>
        </w:numPr>
        <w:suppressAutoHyphens w:val="0"/>
        <w:spacing w:before="120" w:line="276" w:lineRule="auto"/>
        <w:ind w:left="425" w:hanging="425"/>
        <w:jc w:val="both"/>
        <w:rPr>
          <w:rFonts w:ascii="Arial" w:hAnsi="Arial" w:cs="Arial"/>
          <w:kern w:val="0"/>
          <w:sz w:val="22"/>
          <w:szCs w:val="22"/>
        </w:rPr>
      </w:pPr>
      <w:r w:rsidRPr="00AA5799">
        <w:rPr>
          <w:rFonts w:ascii="Arial" w:hAnsi="Arial" w:cs="Arial"/>
          <w:kern w:val="0"/>
          <w:sz w:val="22"/>
          <w:szCs w:val="22"/>
        </w:rPr>
        <w:t>Do Formularza oferty załączam dokumenty potwierdzające spełnienie warunku zdolności technicznej lub zawodowej osoby skierowanej do realizacji zamówienia ……………………………………………..</w:t>
      </w:r>
    </w:p>
    <w:p w14:paraId="06670D36" w14:textId="77777777" w:rsidR="00D831A9" w:rsidRPr="00AA5799" w:rsidRDefault="00D831A9" w:rsidP="00D831A9">
      <w:pPr>
        <w:widowControl/>
        <w:suppressAutoHyphens w:val="0"/>
        <w:spacing w:after="120" w:line="276" w:lineRule="auto"/>
        <w:ind w:left="425"/>
        <w:jc w:val="center"/>
        <w:rPr>
          <w:rFonts w:ascii="Arial" w:hAnsi="Arial" w:cs="Arial"/>
          <w:kern w:val="0"/>
          <w:sz w:val="22"/>
          <w:szCs w:val="22"/>
        </w:rPr>
      </w:pPr>
      <w:r w:rsidRPr="00AA5799">
        <w:rPr>
          <w:rFonts w:ascii="Arial" w:hAnsi="Arial" w:cs="Arial"/>
          <w:i/>
          <w:iCs/>
          <w:sz w:val="20"/>
          <w:szCs w:val="20"/>
        </w:rPr>
        <w:t>(wykonawca wpisuje imię i nazwisko osoby skierowanej do realizacji zamówienia)</w:t>
      </w:r>
    </w:p>
    <w:p w14:paraId="3A729421" w14:textId="51E4AE17" w:rsidR="00D831A9" w:rsidRPr="00AA5799" w:rsidRDefault="00D831A9" w:rsidP="00C14E45">
      <w:pPr>
        <w:pStyle w:val="NormalnyWeb"/>
        <w:numPr>
          <w:ilvl w:val="0"/>
          <w:numId w:val="53"/>
        </w:numPr>
        <w:spacing w:before="0" w:beforeAutospacing="0" w:after="0" w:afterAutospacing="0" w:line="276" w:lineRule="auto"/>
        <w:ind w:left="426" w:hanging="426"/>
        <w:jc w:val="both"/>
        <w:rPr>
          <w:rFonts w:ascii="Arial" w:eastAsiaTheme="minorHAnsi" w:hAnsi="Arial" w:cs="Arial"/>
          <w:sz w:val="22"/>
          <w:szCs w:val="22"/>
        </w:rPr>
      </w:pPr>
      <w:r w:rsidRPr="00AA5799">
        <w:rPr>
          <w:rFonts w:ascii="Arial" w:hAnsi="Arial" w:cs="Arial"/>
          <w:sz w:val="22"/>
          <w:szCs w:val="22"/>
        </w:rPr>
        <w:t>Oświadczam, że do realizacji zamówienia nie zostaną zastosowane niebezpieczne materiały budowlane, zawierające niebezpieczne składniki, a także niezgodne z międzynarodowymi normami bezpieczeństwa dot. emisji lotnych związków organicznych (LZO) wymienione w Rozdziale II ust. 20 Zapytania ofertowego nr WPT/</w:t>
      </w:r>
      <w:r w:rsidR="00AA5799" w:rsidRPr="00AA5799">
        <w:rPr>
          <w:rFonts w:ascii="Arial" w:hAnsi="Arial" w:cs="Arial"/>
          <w:sz w:val="22"/>
          <w:szCs w:val="22"/>
        </w:rPr>
        <w:t>7</w:t>
      </w:r>
      <w:r w:rsidRPr="00AA5799">
        <w:rPr>
          <w:rFonts w:ascii="Arial" w:hAnsi="Arial" w:cs="Arial"/>
          <w:sz w:val="22"/>
          <w:szCs w:val="22"/>
        </w:rPr>
        <w:t>/2024/2.17.</w:t>
      </w:r>
    </w:p>
    <w:p w14:paraId="58A982B7" w14:textId="77777777" w:rsidR="00D831A9" w:rsidRPr="00AA5799" w:rsidRDefault="00D831A9" w:rsidP="00C14E45">
      <w:pPr>
        <w:widowControl/>
        <w:numPr>
          <w:ilvl w:val="0"/>
          <w:numId w:val="53"/>
        </w:numPr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A5799">
        <w:rPr>
          <w:rFonts w:ascii="Arial" w:hAnsi="Arial" w:cs="Arial"/>
          <w:sz w:val="22"/>
          <w:szCs w:val="22"/>
        </w:rPr>
        <w:t>Oświadczam, że uzyskałem konieczne informacje do przygotowania oferty.</w:t>
      </w:r>
    </w:p>
    <w:p w14:paraId="7A088051" w14:textId="77777777" w:rsidR="00D831A9" w:rsidRPr="00AA5799" w:rsidRDefault="00D831A9" w:rsidP="00C14E45">
      <w:pPr>
        <w:widowControl/>
        <w:numPr>
          <w:ilvl w:val="0"/>
          <w:numId w:val="53"/>
        </w:numPr>
        <w:suppressAutoHyphens w:val="0"/>
        <w:spacing w:before="120" w:after="120" w:line="276" w:lineRule="auto"/>
        <w:ind w:left="425" w:hanging="425"/>
        <w:jc w:val="both"/>
        <w:rPr>
          <w:rFonts w:ascii="Arial" w:hAnsi="Arial" w:cs="Arial"/>
          <w:kern w:val="0"/>
          <w:sz w:val="22"/>
          <w:szCs w:val="22"/>
        </w:rPr>
      </w:pPr>
      <w:r w:rsidRPr="00AA5799">
        <w:rPr>
          <w:rFonts w:ascii="Arial" w:hAnsi="Arial" w:cs="Arial"/>
          <w:kern w:val="0"/>
          <w:sz w:val="22"/>
          <w:szCs w:val="22"/>
        </w:rPr>
        <w:t>Oświadczam, że akceptuję w całości wszystkie warunki zawarte w otrzymanej dokumentacji oraz gwarantuję wykonanie całości niniejszego zamówienia zgodnie z jej treścią.</w:t>
      </w:r>
    </w:p>
    <w:p w14:paraId="332F9B76" w14:textId="77777777" w:rsidR="00D831A9" w:rsidRPr="00AA5799" w:rsidRDefault="00D831A9" w:rsidP="00C14E45">
      <w:pPr>
        <w:widowControl/>
        <w:numPr>
          <w:ilvl w:val="0"/>
          <w:numId w:val="53"/>
        </w:numPr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</w:rPr>
      </w:pPr>
      <w:r w:rsidRPr="00AA5799">
        <w:rPr>
          <w:rFonts w:ascii="Arial" w:hAnsi="Arial" w:cs="Arial"/>
          <w:kern w:val="0"/>
          <w:sz w:val="22"/>
          <w:szCs w:val="22"/>
        </w:rPr>
        <w:t>Oświadczam, że akceptuję załączony do Zapytania ofertowego wzór umowy i zobowiązuję się do jej podpisania.</w:t>
      </w:r>
    </w:p>
    <w:p w14:paraId="446BD768" w14:textId="77777777" w:rsidR="00D831A9" w:rsidRPr="00AA5799" w:rsidRDefault="00D831A9" w:rsidP="00C14E45">
      <w:pPr>
        <w:widowControl/>
        <w:numPr>
          <w:ilvl w:val="0"/>
          <w:numId w:val="53"/>
        </w:numPr>
        <w:spacing w:before="120" w:after="120" w:line="276" w:lineRule="auto"/>
        <w:ind w:left="426" w:hanging="426"/>
        <w:jc w:val="both"/>
        <w:rPr>
          <w:rFonts w:ascii="Arial" w:hAnsi="Arial" w:cs="Arial"/>
          <w:kern w:val="0"/>
          <w:sz w:val="18"/>
          <w:szCs w:val="18"/>
        </w:rPr>
      </w:pPr>
      <w:r w:rsidRPr="00AA5799">
        <w:rPr>
          <w:rFonts w:ascii="Arial" w:hAnsi="Arial" w:cs="Arial"/>
          <w:kern w:val="0"/>
          <w:sz w:val="22"/>
          <w:szCs w:val="22"/>
        </w:rPr>
        <w:t>Oświadczam, że posiadam zdolność finansową do realizacji przedmiotu zamówienia.</w:t>
      </w:r>
    </w:p>
    <w:p w14:paraId="78338CF1" w14:textId="77777777" w:rsidR="00D831A9" w:rsidRPr="00AA5799" w:rsidRDefault="00D831A9" w:rsidP="00C14E45">
      <w:pPr>
        <w:widowControl/>
        <w:numPr>
          <w:ilvl w:val="0"/>
          <w:numId w:val="53"/>
        </w:numPr>
        <w:spacing w:line="276" w:lineRule="auto"/>
        <w:ind w:left="425" w:hanging="425"/>
        <w:jc w:val="both"/>
        <w:rPr>
          <w:rFonts w:ascii="Arial" w:hAnsi="Arial" w:cs="Arial"/>
          <w:kern w:val="0"/>
          <w:sz w:val="22"/>
          <w:szCs w:val="22"/>
        </w:rPr>
      </w:pPr>
      <w:r w:rsidRPr="00AA5799">
        <w:rPr>
          <w:rFonts w:ascii="Arial" w:hAnsi="Arial" w:cs="Arial"/>
          <w:kern w:val="0"/>
          <w:sz w:val="22"/>
          <w:szCs w:val="22"/>
        </w:rPr>
        <w:t>Oświadczam, że następujące części zamówienia zostaną powierzone do wykonania podwykonawcom:</w:t>
      </w:r>
    </w:p>
    <w:p w14:paraId="6CB2E36C" w14:textId="77777777" w:rsidR="00D831A9" w:rsidRPr="00AA5799" w:rsidRDefault="00D831A9" w:rsidP="00C14E45">
      <w:pPr>
        <w:widowControl/>
        <w:numPr>
          <w:ilvl w:val="0"/>
          <w:numId w:val="54"/>
        </w:numPr>
        <w:spacing w:line="276" w:lineRule="auto"/>
        <w:ind w:left="1145" w:hanging="357"/>
        <w:jc w:val="both"/>
        <w:rPr>
          <w:rFonts w:ascii="Arial" w:hAnsi="Arial" w:cs="Arial"/>
          <w:kern w:val="0"/>
          <w:sz w:val="22"/>
          <w:szCs w:val="22"/>
        </w:rPr>
      </w:pPr>
      <w:r w:rsidRPr="00AA5799">
        <w:rPr>
          <w:rFonts w:ascii="Arial" w:hAnsi="Arial" w:cs="Arial"/>
          <w:kern w:val="0"/>
          <w:sz w:val="22"/>
          <w:szCs w:val="22"/>
        </w:rPr>
        <w:t>………….</w:t>
      </w:r>
    </w:p>
    <w:p w14:paraId="25CB9967" w14:textId="77777777" w:rsidR="00D831A9" w:rsidRPr="00AA5799" w:rsidRDefault="00D831A9" w:rsidP="00C14E45">
      <w:pPr>
        <w:widowControl/>
        <w:numPr>
          <w:ilvl w:val="0"/>
          <w:numId w:val="54"/>
        </w:numPr>
        <w:spacing w:line="276" w:lineRule="auto"/>
        <w:ind w:left="1145" w:hanging="357"/>
        <w:jc w:val="both"/>
        <w:rPr>
          <w:rFonts w:ascii="Arial" w:hAnsi="Arial" w:cs="Arial"/>
          <w:kern w:val="0"/>
          <w:sz w:val="22"/>
          <w:szCs w:val="22"/>
        </w:rPr>
      </w:pPr>
      <w:r w:rsidRPr="00AA5799">
        <w:rPr>
          <w:rFonts w:ascii="Arial" w:hAnsi="Arial" w:cs="Arial"/>
          <w:kern w:val="0"/>
          <w:sz w:val="22"/>
          <w:szCs w:val="22"/>
        </w:rPr>
        <w:t>……….…</w:t>
      </w:r>
    </w:p>
    <w:p w14:paraId="0EC8BEF1" w14:textId="77777777" w:rsidR="00D831A9" w:rsidRPr="00AA5799" w:rsidRDefault="00D831A9" w:rsidP="00C14E45">
      <w:pPr>
        <w:widowControl/>
        <w:numPr>
          <w:ilvl w:val="0"/>
          <w:numId w:val="53"/>
        </w:numPr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</w:rPr>
      </w:pPr>
      <w:r w:rsidRPr="00AA5799">
        <w:rPr>
          <w:rFonts w:ascii="Arial" w:hAnsi="Arial" w:cs="Arial"/>
          <w:kern w:val="0"/>
          <w:sz w:val="22"/>
          <w:szCs w:val="22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danych; Dz. Urz. UE L 119 z 04.05.2016, str. 1, z </w:t>
      </w:r>
      <w:proofErr w:type="spellStart"/>
      <w:r w:rsidRPr="00AA5799">
        <w:rPr>
          <w:rFonts w:ascii="Arial" w:hAnsi="Arial" w:cs="Arial"/>
          <w:kern w:val="0"/>
          <w:sz w:val="22"/>
          <w:szCs w:val="22"/>
        </w:rPr>
        <w:t>późn</w:t>
      </w:r>
      <w:proofErr w:type="spellEnd"/>
      <w:r w:rsidRPr="00AA5799">
        <w:rPr>
          <w:rFonts w:ascii="Arial" w:hAnsi="Arial" w:cs="Arial"/>
          <w:kern w:val="0"/>
          <w:sz w:val="22"/>
          <w:szCs w:val="22"/>
        </w:rPr>
        <w:t>. zm.) wobec osób fizycznych, od których dane osobowe bezpośrednio lub pośrednio pozyskałem w celu ubiegania się o udzielenie zamówienia publicznego w niniejszym postępowaniu.</w:t>
      </w:r>
      <w:r w:rsidRPr="00AA5799">
        <w:rPr>
          <w:rStyle w:val="Odwoanieprzypisudolnego"/>
          <w:rFonts w:ascii="Arial" w:hAnsi="Arial" w:cs="Arial"/>
          <w:kern w:val="0"/>
          <w:sz w:val="22"/>
          <w:szCs w:val="22"/>
        </w:rPr>
        <w:footnoteReference w:id="1"/>
      </w:r>
    </w:p>
    <w:p w14:paraId="4651D1B5" w14:textId="77777777" w:rsidR="00D831A9" w:rsidRPr="00AA5799" w:rsidRDefault="00D831A9" w:rsidP="00C14E45">
      <w:pPr>
        <w:widowControl/>
        <w:numPr>
          <w:ilvl w:val="0"/>
          <w:numId w:val="53"/>
        </w:numPr>
        <w:suppressAutoHyphens w:val="0"/>
        <w:spacing w:before="120" w:after="120" w:line="276" w:lineRule="auto"/>
        <w:ind w:left="426" w:hanging="426"/>
        <w:jc w:val="both"/>
        <w:rPr>
          <w:rFonts w:ascii="Arial" w:hAnsi="Arial" w:cs="Arial"/>
          <w:kern w:val="0"/>
          <w:sz w:val="22"/>
          <w:szCs w:val="22"/>
        </w:rPr>
      </w:pPr>
      <w:r w:rsidRPr="00AA5799">
        <w:rPr>
          <w:rFonts w:ascii="Arial" w:hAnsi="Arial" w:cs="Arial"/>
          <w:kern w:val="0"/>
          <w:sz w:val="22"/>
          <w:szCs w:val="22"/>
        </w:rPr>
        <w:t>Oświadczam, że jestem związany ofertą 30 dni od terminu składania ofert.</w:t>
      </w:r>
    </w:p>
    <w:p w14:paraId="4BE6E266" w14:textId="77777777" w:rsidR="00D831A9" w:rsidRPr="00AA5799" w:rsidRDefault="00D831A9" w:rsidP="00D831A9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73882E21" w14:textId="77777777" w:rsidR="00D831A9" w:rsidRPr="00AA5799" w:rsidRDefault="00D831A9" w:rsidP="00D831A9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x-none"/>
        </w:rPr>
      </w:pPr>
    </w:p>
    <w:p w14:paraId="4A5EA857" w14:textId="77777777" w:rsidR="00D831A9" w:rsidRPr="00AA5799" w:rsidRDefault="00D831A9" w:rsidP="00D831A9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val="x-none"/>
        </w:rPr>
      </w:pPr>
    </w:p>
    <w:p w14:paraId="2C6CF14A" w14:textId="1808D87B" w:rsidR="004F3080" w:rsidRDefault="00D831A9" w:rsidP="00D831A9">
      <w:pPr>
        <w:spacing w:line="276" w:lineRule="auto"/>
        <w:ind w:left="5760" w:firstLine="720"/>
        <w:rPr>
          <w:rFonts w:ascii="Arial" w:hAnsi="Arial" w:cs="Arial"/>
          <w:sz w:val="22"/>
          <w:szCs w:val="22"/>
        </w:rPr>
      </w:pPr>
      <w:r w:rsidRPr="00AA5799">
        <w:rPr>
          <w:rFonts w:ascii="Arial" w:hAnsi="Arial" w:cs="Arial"/>
          <w:sz w:val="22"/>
          <w:szCs w:val="22"/>
        </w:rPr>
        <w:t>/data i podpis Wykonawcy/</w:t>
      </w:r>
    </w:p>
    <w:p w14:paraId="26659F08" w14:textId="2392C02A" w:rsidR="004F3080" w:rsidRDefault="004F3080">
      <w:pPr>
        <w:widowControl/>
        <w:suppressAutoHyphens w:val="0"/>
        <w:spacing w:after="160" w:line="259" w:lineRule="auto"/>
        <w:rPr>
          <w:rFonts w:ascii="Arial" w:hAnsi="Arial" w:cs="Arial"/>
          <w:sz w:val="22"/>
          <w:szCs w:val="22"/>
        </w:rPr>
      </w:pPr>
    </w:p>
    <w:sectPr w:rsidR="004F3080" w:rsidSect="00DE501A">
      <w:headerReference w:type="default" r:id="rId8"/>
      <w:footerReference w:type="default" r:id="rId9"/>
      <w:pgSz w:w="11906" w:h="16838"/>
      <w:pgMar w:top="1843" w:right="707" w:bottom="2410" w:left="851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4F95D" w14:textId="77777777" w:rsidR="00506DC3" w:rsidRDefault="00506DC3" w:rsidP="006D0C00">
      <w:r>
        <w:separator/>
      </w:r>
    </w:p>
  </w:endnote>
  <w:endnote w:type="continuationSeparator" w:id="0">
    <w:p w14:paraId="0630900C" w14:textId="77777777" w:rsidR="00506DC3" w:rsidRDefault="00506DC3" w:rsidP="006D0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tima">
    <w:altName w:val="Cambria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imes New Roman P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26230665"/>
      <w:docPartObj>
        <w:docPartGallery w:val="Page Numbers (Bottom of Page)"/>
        <w:docPartUnique/>
      </w:docPartObj>
    </w:sdtPr>
    <w:sdtContent>
      <w:p w14:paraId="2D2500F0" w14:textId="0EFE0F4D" w:rsidR="009E72E0" w:rsidRDefault="009E72E0">
        <w:pPr>
          <w:pStyle w:val="Stopka"/>
          <w:jc w:val="right"/>
        </w:pPr>
        <w:r w:rsidRPr="00AD2783">
          <w:rPr>
            <w:rFonts w:ascii="Arial" w:hAnsi="Arial" w:cs="Arial"/>
            <w:sz w:val="22"/>
            <w:szCs w:val="22"/>
          </w:rPr>
          <w:fldChar w:fldCharType="begin"/>
        </w:r>
        <w:r w:rsidRPr="00AD2783">
          <w:rPr>
            <w:rFonts w:ascii="Arial" w:hAnsi="Arial" w:cs="Arial"/>
            <w:sz w:val="22"/>
            <w:szCs w:val="22"/>
          </w:rPr>
          <w:instrText>PAGE   \* MERGEFORMAT</w:instrText>
        </w:r>
        <w:r w:rsidRPr="00AD2783">
          <w:rPr>
            <w:rFonts w:ascii="Arial" w:hAnsi="Arial" w:cs="Arial"/>
            <w:sz w:val="22"/>
            <w:szCs w:val="22"/>
          </w:rPr>
          <w:fldChar w:fldCharType="separate"/>
        </w:r>
        <w:r w:rsidR="00176980">
          <w:rPr>
            <w:rFonts w:ascii="Arial" w:hAnsi="Arial" w:cs="Arial"/>
            <w:noProof/>
            <w:sz w:val="22"/>
            <w:szCs w:val="22"/>
          </w:rPr>
          <w:t>55</w:t>
        </w:r>
        <w:r w:rsidRPr="00AD2783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6545E7D8" w14:textId="77777777" w:rsidR="009E72E0" w:rsidRDefault="009E72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23762" w14:textId="77777777" w:rsidR="00506DC3" w:rsidRDefault="00506DC3" w:rsidP="006D0C00">
      <w:r>
        <w:separator/>
      </w:r>
    </w:p>
  </w:footnote>
  <w:footnote w:type="continuationSeparator" w:id="0">
    <w:p w14:paraId="79047247" w14:textId="77777777" w:rsidR="00506DC3" w:rsidRDefault="00506DC3" w:rsidP="006D0C00">
      <w:r>
        <w:continuationSeparator/>
      </w:r>
    </w:p>
  </w:footnote>
  <w:footnote w:id="1">
    <w:p w14:paraId="143D038E" w14:textId="77777777" w:rsidR="009E72E0" w:rsidRDefault="009E72E0" w:rsidP="00D831A9">
      <w:pPr>
        <w:pStyle w:val="Tekstprzypisudolnego"/>
        <w:jc w:val="both"/>
        <w:rPr>
          <w:rFonts w:ascii="Arial" w:hAnsi="Arial" w:cs="Arial"/>
          <w:i/>
          <w:iCs/>
          <w:sz w:val="18"/>
        </w:rPr>
      </w:pPr>
      <w:r>
        <w:rPr>
          <w:rStyle w:val="Odwoanieprzypisudolnego"/>
          <w:rFonts w:ascii="Arial" w:hAnsi="Arial" w:cs="Arial"/>
          <w:i/>
          <w:iCs/>
          <w:sz w:val="18"/>
        </w:rPr>
        <w:footnoteRef/>
      </w:r>
      <w:r>
        <w:rPr>
          <w:rFonts w:ascii="Arial" w:hAnsi="Arial" w:cs="Arial"/>
          <w:i/>
          <w:iCs/>
          <w:sz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może wykreślić samodzielnie lub Zamawiający wykreśli treść oświadczenia.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BCDAD" w14:textId="77777777" w:rsidR="009E72E0" w:rsidRDefault="009E72E0" w:rsidP="00D5470D">
    <w:pPr>
      <w:pStyle w:val="Nagwek1"/>
    </w:pPr>
    <w:r>
      <w:rPr>
        <w:noProof/>
        <w:lang w:eastAsia="pl-PL" w:bidi="ar-SA"/>
      </w:rPr>
      <w:drawing>
        <wp:anchor distT="0" distB="0" distL="114300" distR="114300" simplePos="0" relativeHeight="251658240" behindDoc="1" locked="0" layoutInCell="1" allowOverlap="1" wp14:anchorId="753B6CAE" wp14:editId="03C5448D">
          <wp:simplePos x="0" y="0"/>
          <wp:positionH relativeFrom="margin">
            <wp:posOffset>-530860</wp:posOffset>
          </wp:positionH>
          <wp:positionV relativeFrom="paragraph">
            <wp:posOffset>-449580</wp:posOffset>
          </wp:positionV>
          <wp:extent cx="7559039" cy="10692384"/>
          <wp:effectExtent l="0" t="0" r="4445" b="0"/>
          <wp:wrapNone/>
          <wp:docPr id="12320405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5777085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039" cy="106923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D776524C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Optima" w:hAnsi="Optima" w:cs="Optim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>
        <w:rFonts w:ascii="Arial" w:eastAsia="Arial" w:hAnsi="Arial" w:cs="Latha"/>
        <w:kern w:val="22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  <w:rPr>
        <w:rFonts w:ascii="Times New Roman PL" w:hAnsi="Times New Roman PL" w:cs="Times New Roman 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8"/>
    <w:multiLevelType w:val="singleLevel"/>
    <w:tmpl w:val="27C2BB1A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  <w:b w:val="0"/>
        <w:strike w:val="0"/>
        <w:dstrike w:val="0"/>
        <w:kern w:val="22"/>
        <w:sz w:val="22"/>
        <w:szCs w:val="22"/>
        <w:u w:val="none"/>
        <w:effect w:val="none"/>
      </w:rPr>
    </w:lvl>
  </w:abstractNum>
  <w:abstractNum w:abstractNumId="2" w15:restartNumberingAfterBreak="0">
    <w:nsid w:val="00000009"/>
    <w:multiLevelType w:val="singleLevel"/>
    <w:tmpl w:val="55C6F380"/>
    <w:name w:val="WW8Num9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Arial" w:eastAsia="Arial" w:hAnsi="Arial" w:cs="Arial"/>
        <w:b w:val="0"/>
        <w:kern w:val="22"/>
        <w:sz w:val="22"/>
        <w:szCs w:val="22"/>
      </w:rPr>
    </w:lvl>
  </w:abstractNum>
  <w:abstractNum w:abstractNumId="3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224" w:hanging="360"/>
      </w:pPr>
      <w:rPr>
        <w:rFonts w:cs="Symbol"/>
        <w:strike w:val="0"/>
        <w:dstrike w:val="0"/>
        <w:color w:val="000000"/>
        <w:u w:val="none"/>
        <w:effect w:val="none"/>
      </w:rPr>
    </w:lvl>
  </w:abstractNum>
  <w:abstractNum w:abstractNumId="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65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5" w:hanging="180"/>
      </w:pPr>
    </w:lvl>
  </w:abstractNum>
  <w:abstractNum w:abstractNumId="5" w15:restartNumberingAfterBreak="0">
    <w:nsid w:val="00000010"/>
    <w:multiLevelType w:val="multilevel"/>
    <w:tmpl w:val="FE001096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strike w:val="0"/>
        <w:kern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1"/>
    <w:multiLevelType w:val="multilevel"/>
    <w:tmpl w:val="E9865868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strike w:val="0"/>
        <w:dstrike w:val="0"/>
        <w:color w:val="auto"/>
        <w:kern w:val="22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Symbo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Symbol"/>
      </w:rPr>
    </w:lvl>
    <w:lvl w:ilvl="3">
      <w:start w:val="1"/>
      <w:numFmt w:val="lowerLetter"/>
      <w:lvlText w:val="%4)"/>
      <w:lvlJc w:val="left"/>
      <w:pPr>
        <w:tabs>
          <w:tab w:val="num" w:pos="-1103"/>
        </w:tabs>
        <w:ind w:left="1777" w:hanging="360"/>
      </w:pPr>
      <w:rPr>
        <w:color w:val="auto"/>
        <w:kern w:val="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Symbol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Symbo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Symbol"/>
      </w:rPr>
    </w:lvl>
  </w:abstractNum>
  <w:abstractNum w:abstractNumId="7" w15:restartNumberingAfterBreak="0">
    <w:nsid w:val="00000013"/>
    <w:multiLevelType w:val="multilevel"/>
    <w:tmpl w:val="BC42ACEC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151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71" w:hanging="360"/>
      </w:pPr>
      <w:rPr>
        <w:rFonts w:ascii="Arial" w:hAnsi="Arial" w:cs="Arial" w:hint="default"/>
        <w:color w:val="auto"/>
        <w:kern w:val="22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9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1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1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5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7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1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11" w:hanging="180"/>
      </w:pPr>
    </w:lvl>
  </w:abstractNum>
  <w:abstractNum w:abstractNumId="8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571" w:hanging="360"/>
      </w:pPr>
      <w:rPr>
        <w:b w:val="0"/>
        <w:i w:val="0"/>
        <w:color w:val="auto"/>
      </w:rPr>
    </w:lvl>
  </w:abstractNum>
  <w:abstractNum w:abstractNumId="9" w15:restartNumberingAfterBreak="0">
    <w:nsid w:val="00000016"/>
    <w:multiLevelType w:val="singleLevel"/>
    <w:tmpl w:val="56B4ACE6"/>
    <w:name w:val="WW8Num2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  <w:b w:val="0"/>
        <w:bCs/>
        <w:sz w:val="22"/>
        <w:szCs w:val="22"/>
      </w:rPr>
    </w:lvl>
  </w:abstractNum>
  <w:abstractNum w:abstractNumId="10" w15:restartNumberingAfterBreak="0">
    <w:nsid w:val="00000017"/>
    <w:multiLevelType w:val="singleLevel"/>
    <w:tmpl w:val="3938A0B4"/>
    <w:name w:val="WW8Num2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Symbol"/>
        <w:strike w:val="0"/>
        <w:dstrike w:val="0"/>
        <w:sz w:val="22"/>
        <w:szCs w:val="22"/>
        <w:u w:val="none"/>
        <w:effect w:val="none"/>
      </w:rPr>
    </w:lvl>
  </w:abstractNum>
  <w:abstractNum w:abstractNumId="11" w15:restartNumberingAfterBreak="0">
    <w:nsid w:val="00000018"/>
    <w:multiLevelType w:val="singleLevel"/>
    <w:tmpl w:val="00000018"/>
    <w:lvl w:ilvl="0">
      <w:start w:val="1"/>
      <w:numFmt w:val="decimal"/>
      <w:lvlText w:val="%1)"/>
      <w:lvlJc w:val="left"/>
      <w:pPr>
        <w:tabs>
          <w:tab w:val="num" w:pos="0"/>
        </w:tabs>
        <w:ind w:left="2008" w:hanging="360"/>
      </w:pPr>
      <w:rPr>
        <w:rFonts w:ascii="Arial" w:hAnsi="Arial" w:cs="Arial"/>
        <w:strike w:val="0"/>
        <w:dstrike w:val="0"/>
        <w:sz w:val="22"/>
        <w:szCs w:val="22"/>
        <w:u w:val="none"/>
        <w:effect w:val="none"/>
      </w:rPr>
    </w:lvl>
  </w:abstractNum>
  <w:abstractNum w:abstractNumId="12" w15:restartNumberingAfterBreak="0">
    <w:nsid w:val="0000001A"/>
    <w:multiLevelType w:val="multilevel"/>
    <w:tmpl w:val="4C90C12C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kern w:val="2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3" w15:restartNumberingAfterBreak="0">
    <w:nsid w:val="0000001D"/>
    <w:multiLevelType w:val="singleLevel"/>
    <w:tmpl w:val="0000001D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Cambria" w:hAnsi="Arial" w:cs="Arial Unicode MS"/>
        <w:strike w:val="0"/>
        <w:dstrike w:val="0"/>
        <w:kern w:val="2"/>
        <w:sz w:val="22"/>
        <w:szCs w:val="22"/>
        <w:u w:val="none"/>
        <w:effect w:val="none"/>
      </w:rPr>
    </w:lvl>
  </w:abstractNum>
  <w:abstractNum w:abstractNumId="14" w15:restartNumberingAfterBreak="0">
    <w:nsid w:val="0000001F"/>
    <w:multiLevelType w:val="singleLevel"/>
    <w:tmpl w:val="BEC401B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Symbol"/>
        <w:color w:val="auto"/>
        <w:sz w:val="22"/>
        <w:szCs w:val="22"/>
      </w:rPr>
    </w:lvl>
  </w:abstractNum>
  <w:abstractNum w:abstractNumId="15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5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5" w:hanging="180"/>
      </w:pPr>
    </w:lvl>
  </w:abstractNum>
  <w:abstractNum w:abstractNumId="16" w15:restartNumberingAfterBreak="0">
    <w:nsid w:val="00000022"/>
    <w:multiLevelType w:val="multi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  <w:rPr>
        <w:rFonts w:ascii="Arial" w:eastAsia="Arial" w:hAnsi="Arial" w:cs="Arial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047" w:hanging="180"/>
      </w:pPr>
    </w:lvl>
  </w:abstractNum>
  <w:abstractNum w:abstractNumId="17" w15:restartNumberingAfterBreak="0">
    <w:nsid w:val="00000023"/>
    <w:multiLevelType w:val="singleLevel"/>
    <w:tmpl w:val="53FE9670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  <w:b w:val="0"/>
        <w:kern w:val="22"/>
        <w:sz w:val="22"/>
        <w:szCs w:val="22"/>
      </w:rPr>
    </w:lvl>
  </w:abstractNum>
  <w:abstractNum w:abstractNumId="18" w15:restartNumberingAfterBreak="0">
    <w:nsid w:val="00000024"/>
    <w:multiLevelType w:val="singleLevel"/>
    <w:tmpl w:val="D4C63DD8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3"/>
      </w:pPr>
      <w:rPr>
        <w:rFonts w:ascii="Arial" w:hAnsi="Arial" w:cs="Arial" w:hint="default"/>
        <w:color w:val="auto"/>
        <w:kern w:val="22"/>
        <w:sz w:val="22"/>
        <w:szCs w:val="22"/>
      </w:rPr>
    </w:lvl>
  </w:abstractNum>
  <w:abstractNum w:abstractNumId="19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0" w15:restartNumberingAfterBreak="0">
    <w:nsid w:val="00000026"/>
    <w:multiLevelType w:val="multilevel"/>
    <w:tmpl w:val="E6B41B28"/>
    <w:name w:val="WW8Num38"/>
    <w:lvl w:ilvl="0">
      <w:start w:val="10"/>
      <w:numFmt w:val="decimal"/>
      <w:lvlText w:val="%1."/>
      <w:lvlJc w:val="left"/>
      <w:pPr>
        <w:tabs>
          <w:tab w:val="num" w:pos="0"/>
        </w:tabs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64" w:hanging="480"/>
      </w:pPr>
      <w:rPr>
        <w:rFonts w:ascii="Arial" w:hAnsi="Arial" w:cs="Times New Roman" w:hint="default"/>
        <w:b w:val="0"/>
        <w:strike w:val="0"/>
        <w:dstrike w:val="0"/>
        <w:color w:val="auto"/>
        <w:kern w:val="22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Symbol" w:hAnsi="Symbol" w:cs="Symbol"/>
        <w:b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1" w15:restartNumberingAfterBreak="0">
    <w:nsid w:val="00000028"/>
    <w:multiLevelType w:val="multilevel"/>
    <w:tmpl w:val="CDDC1696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  <w:b w:val="0"/>
        <w:color w:val="auto"/>
        <w:kern w:val="22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  <w:kern w:val="22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" w:eastAsia="Arial" w:hAnsi="Arial" w:cs="Symbol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" w:eastAsia="Arial" w:hAnsi="Arial" w:cs="Symbol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Arial" w:hAnsi="Arial" w:cs="Symbol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eastAsia="Arial" w:hAnsi="Arial" w:cs="Symbol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" w:eastAsia="Arial" w:hAnsi="Arial" w:cs="Symbol"/>
        <w:sz w:val="22"/>
        <w:szCs w:val="22"/>
      </w:rPr>
    </w:lvl>
  </w:abstractNum>
  <w:abstractNum w:abstractNumId="22" w15:restartNumberingAfterBreak="0">
    <w:nsid w:val="00000029"/>
    <w:multiLevelType w:val="multilevel"/>
    <w:tmpl w:val="074403F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  <w:rPr>
        <w:rFonts w:ascii="Arial" w:hAnsi="Arial" w:cs="Times New Roman" w:hint="default"/>
        <w:b w:val="0"/>
        <w:bCs/>
        <w:color w:val="auto"/>
        <w:kern w:val="22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23" w15:restartNumberingAfterBreak="0">
    <w:nsid w:val="0000002C"/>
    <w:multiLevelType w:val="singleLevel"/>
    <w:tmpl w:val="9DFAFC0C"/>
    <w:name w:val="WW8Num4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Symbol" w:hint="default"/>
        <w:b w:val="0"/>
        <w:color w:val="auto"/>
        <w:kern w:val="22"/>
        <w:sz w:val="22"/>
        <w:szCs w:val="22"/>
      </w:rPr>
    </w:lvl>
  </w:abstractNum>
  <w:abstractNum w:abstractNumId="24" w15:restartNumberingAfterBreak="0">
    <w:nsid w:val="0000002F"/>
    <w:multiLevelType w:val="multilevel"/>
    <w:tmpl w:val="25F45A96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0000035"/>
    <w:multiLevelType w:val="multilevel"/>
    <w:tmpl w:val="DC4E2042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Symbol"/>
        <w:b w:val="0"/>
        <w:bCs/>
        <w:color w:val="auto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kern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36"/>
    <w:multiLevelType w:val="multilevel"/>
    <w:tmpl w:val="AFD64708"/>
    <w:name w:val="WW8Num54"/>
    <w:lvl w:ilvl="0">
      <w:start w:val="1"/>
      <w:numFmt w:val="decimal"/>
      <w:lvlText w:val="%1."/>
      <w:lvlJc w:val="left"/>
      <w:pPr>
        <w:tabs>
          <w:tab w:val="num" w:pos="1213"/>
        </w:tabs>
        <w:ind w:left="1211" w:hanging="360"/>
      </w:pPr>
      <w:rPr>
        <w:rFonts w:cs="Symbol"/>
        <w:b w:val="0"/>
        <w:bCs/>
        <w:color w:val="auto"/>
        <w:kern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0000037"/>
    <w:multiLevelType w:val="multilevel"/>
    <w:tmpl w:val="6ABC253C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rFonts w:ascii="Arial" w:hAnsi="Arial" w:cs="Arial" w:hint="default"/>
        <w:b w:val="0"/>
        <w:strike w:val="0"/>
        <w:dstrike w:val="0"/>
        <w:color w:val="auto"/>
        <w:kern w:val="22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430" w:hanging="360"/>
      </w:pPr>
      <w:rPr>
        <w:rFonts w:ascii="Arial" w:eastAsia="Arial" w:hAnsi="Arial" w:cs="Symbol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3150" w:hanging="180"/>
      </w:pPr>
      <w:rPr>
        <w:rFonts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870" w:hanging="360"/>
      </w:pPr>
      <w:rPr>
        <w:rFonts w:cs="Symbo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0" w:hanging="360"/>
      </w:pPr>
      <w:rPr>
        <w:rFonts w:cs="Symbol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310" w:hanging="180"/>
      </w:pPr>
      <w:rPr>
        <w:rFonts w:cs="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030" w:hanging="360"/>
      </w:pPr>
      <w:rPr>
        <w:rFonts w:cs="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0" w:hanging="360"/>
      </w:pPr>
      <w:rPr>
        <w:rFonts w:cs="Symbo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470" w:hanging="180"/>
      </w:pPr>
      <w:rPr>
        <w:rFonts w:cs="Symbol"/>
      </w:rPr>
    </w:lvl>
  </w:abstractNum>
  <w:abstractNum w:abstractNumId="28" w15:restartNumberingAfterBreak="0">
    <w:nsid w:val="00000038"/>
    <w:multiLevelType w:val="singleLevel"/>
    <w:tmpl w:val="00000038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1224" w:hanging="360"/>
      </w:pPr>
      <w:rPr>
        <w:rFonts w:cs="Symbol"/>
        <w:strike w:val="0"/>
        <w:dstrike w:val="0"/>
        <w:color w:val="000000"/>
        <w:u w:val="none"/>
        <w:effect w:val="none"/>
      </w:rPr>
    </w:lvl>
  </w:abstractNum>
  <w:abstractNum w:abstractNumId="29" w15:restartNumberingAfterBreak="0">
    <w:nsid w:val="00000039"/>
    <w:multiLevelType w:val="singleLevel"/>
    <w:tmpl w:val="04348572"/>
    <w:lvl w:ilvl="0">
      <w:start w:val="1"/>
      <w:numFmt w:val="decimal"/>
      <w:lvlText w:val="%1."/>
      <w:lvlJc w:val="left"/>
      <w:pPr>
        <w:ind w:left="1840" w:hanging="360"/>
      </w:pPr>
      <w:rPr>
        <w:rFonts w:ascii="Arial" w:hAnsi="Arial" w:cs="Times New Roman" w:hint="default"/>
        <w:b w:val="0"/>
        <w:color w:val="auto"/>
        <w:kern w:val="22"/>
        <w:sz w:val="22"/>
        <w:szCs w:val="22"/>
      </w:rPr>
    </w:lvl>
  </w:abstractNum>
  <w:abstractNum w:abstractNumId="30" w15:restartNumberingAfterBreak="0">
    <w:nsid w:val="015263E9"/>
    <w:multiLevelType w:val="multilevel"/>
    <w:tmpl w:val="0EE493B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1666517"/>
    <w:multiLevelType w:val="hybridMultilevel"/>
    <w:tmpl w:val="94088B9C"/>
    <w:lvl w:ilvl="0" w:tplc="B8B21AA6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01BE7EB0"/>
    <w:multiLevelType w:val="hybridMultilevel"/>
    <w:tmpl w:val="0ABC16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1F42BD6"/>
    <w:multiLevelType w:val="hybridMultilevel"/>
    <w:tmpl w:val="C062E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24429D1"/>
    <w:multiLevelType w:val="hybridMultilevel"/>
    <w:tmpl w:val="70084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eastAsia="SimSu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25B158F"/>
    <w:multiLevelType w:val="multilevel"/>
    <w:tmpl w:val="08282928"/>
    <w:name w:val="WW8Num40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  <w:b w:val="0"/>
        <w:color w:val="auto"/>
        <w:kern w:val="22"/>
        <w:sz w:val="22"/>
        <w:szCs w:val="22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  <w:kern w:val="22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" w:eastAsia="Arial" w:hAnsi="Aria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 w:hint="default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" w:eastAsia="Arial" w:hAnsi="Arial" w:cs="Symbol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Arial" w:hAnsi="Arial" w:cs="Symbo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eastAsia="Arial" w:hAnsi="Arial" w:cs="Symbol" w:hint="default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" w:eastAsia="Arial" w:hAnsi="Arial" w:cs="Symbol" w:hint="default"/>
        <w:sz w:val="22"/>
        <w:szCs w:val="22"/>
      </w:rPr>
    </w:lvl>
  </w:abstractNum>
  <w:abstractNum w:abstractNumId="36" w15:restartNumberingAfterBreak="0">
    <w:nsid w:val="03336B5C"/>
    <w:multiLevelType w:val="hybridMultilevel"/>
    <w:tmpl w:val="E1086C4A"/>
    <w:lvl w:ilvl="0" w:tplc="9BBCEFA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75E5D75"/>
    <w:multiLevelType w:val="hybridMultilevel"/>
    <w:tmpl w:val="322870B4"/>
    <w:styleLink w:val="Zaimportowanystyl6"/>
    <w:lvl w:ilvl="0" w:tplc="142C47D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DC20C9C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B3A71F8">
      <w:start w:val="1"/>
      <w:numFmt w:val="lowerRoman"/>
      <w:lvlText w:val="%3."/>
      <w:lvlJc w:val="left"/>
      <w:pPr>
        <w:ind w:left="25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58A46C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DE46630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FEE96EC">
      <w:start w:val="1"/>
      <w:numFmt w:val="lowerRoman"/>
      <w:lvlText w:val="%6."/>
      <w:lvlJc w:val="left"/>
      <w:pPr>
        <w:ind w:left="468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CAE044C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1C1472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EFCF0B4">
      <w:start w:val="1"/>
      <w:numFmt w:val="lowerRoman"/>
      <w:lvlText w:val="%9."/>
      <w:lvlJc w:val="left"/>
      <w:pPr>
        <w:ind w:left="684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0A1618E0"/>
    <w:multiLevelType w:val="hybridMultilevel"/>
    <w:tmpl w:val="F162F856"/>
    <w:lvl w:ilvl="0" w:tplc="39CEEAC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AAA5F13"/>
    <w:multiLevelType w:val="hybridMultilevel"/>
    <w:tmpl w:val="338CE6DE"/>
    <w:lvl w:ilvl="0" w:tplc="57E44478">
      <w:start w:val="7"/>
      <w:numFmt w:val="decimal"/>
      <w:lvlText w:val="%1)"/>
      <w:lvlJc w:val="left"/>
      <w:pPr>
        <w:ind w:left="199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C85756C"/>
    <w:multiLevelType w:val="hybridMultilevel"/>
    <w:tmpl w:val="0ED43C9A"/>
    <w:styleLink w:val="Zaimportowanystyl7"/>
    <w:lvl w:ilvl="0" w:tplc="3D80CDAE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6EA3B8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9CF128">
      <w:start w:val="1"/>
      <w:numFmt w:val="lowerRoman"/>
      <w:lvlText w:val="%3."/>
      <w:lvlJc w:val="left"/>
      <w:pPr>
        <w:ind w:left="25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69EFB62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F61234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F805298">
      <w:start w:val="1"/>
      <w:numFmt w:val="lowerRoman"/>
      <w:lvlText w:val="%6."/>
      <w:lvlJc w:val="left"/>
      <w:pPr>
        <w:ind w:left="468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CD8D5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3E2F18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01C1E54">
      <w:start w:val="1"/>
      <w:numFmt w:val="lowerRoman"/>
      <w:lvlText w:val="%9."/>
      <w:lvlJc w:val="left"/>
      <w:pPr>
        <w:ind w:left="684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0C930705"/>
    <w:multiLevelType w:val="singleLevel"/>
    <w:tmpl w:val="BEC401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Symbol"/>
        <w:color w:val="auto"/>
        <w:sz w:val="22"/>
        <w:szCs w:val="22"/>
      </w:rPr>
    </w:lvl>
  </w:abstractNum>
  <w:abstractNum w:abstractNumId="42" w15:restartNumberingAfterBreak="0">
    <w:nsid w:val="0D9B3384"/>
    <w:multiLevelType w:val="singleLevel"/>
    <w:tmpl w:val="23586C84"/>
    <w:lvl w:ilvl="0">
      <w:start w:val="5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43" w15:restartNumberingAfterBreak="0">
    <w:nsid w:val="10193CC0"/>
    <w:multiLevelType w:val="hybridMultilevel"/>
    <w:tmpl w:val="D076C4C2"/>
    <w:lvl w:ilvl="0" w:tplc="F4A06998">
      <w:start w:val="1"/>
      <w:numFmt w:val="decimal"/>
      <w:lvlText w:val="%1."/>
      <w:lvlJc w:val="left"/>
      <w:pPr>
        <w:ind w:left="288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44" w15:restartNumberingAfterBreak="0">
    <w:nsid w:val="10971467"/>
    <w:multiLevelType w:val="hybridMultilevel"/>
    <w:tmpl w:val="D90A0EC2"/>
    <w:lvl w:ilvl="0" w:tplc="9BD4AD06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14A7B0C"/>
    <w:multiLevelType w:val="hybridMultilevel"/>
    <w:tmpl w:val="6D4EE772"/>
    <w:lvl w:ilvl="0" w:tplc="BC52113A">
      <w:start w:val="1"/>
      <w:numFmt w:val="decimal"/>
      <w:lvlText w:val="%1."/>
      <w:lvlJc w:val="left"/>
      <w:pPr>
        <w:ind w:left="720" w:hanging="360"/>
      </w:pPr>
      <w:rPr>
        <w:rFonts w:ascii="Arial" w:hAnsi="Arial"/>
        <w:color w:val="auto"/>
        <w:kern w:val="22"/>
      </w:r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16C06F4"/>
    <w:multiLevelType w:val="hybridMultilevel"/>
    <w:tmpl w:val="FDA0B0C6"/>
    <w:styleLink w:val="Zaimportowanystyl19"/>
    <w:lvl w:ilvl="0" w:tplc="075EEEBC">
      <w:start w:val="1"/>
      <w:numFmt w:val="decimal"/>
      <w:lvlText w:val="%1."/>
      <w:lvlJc w:val="left"/>
      <w:pPr>
        <w:ind w:left="36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264B15C">
      <w:start w:val="1"/>
      <w:numFmt w:val="decimal"/>
      <w:lvlText w:val="%2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0161078">
      <w:start w:val="1"/>
      <w:numFmt w:val="decimal"/>
      <w:lvlText w:val="%3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8D21CAE">
      <w:start w:val="1"/>
      <w:numFmt w:val="decimal"/>
      <w:lvlText w:val="%4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785E5C">
      <w:start w:val="1"/>
      <w:numFmt w:val="decimal"/>
      <w:lvlText w:val="%5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D06B1C2">
      <w:start w:val="1"/>
      <w:numFmt w:val="decimal"/>
      <w:lvlText w:val="%6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C46E5CA">
      <w:start w:val="1"/>
      <w:numFmt w:val="decimal"/>
      <w:lvlText w:val="%7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934F3EC">
      <w:start w:val="1"/>
      <w:numFmt w:val="decimal"/>
      <w:lvlText w:val="%8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8A657A">
      <w:start w:val="1"/>
      <w:numFmt w:val="decimal"/>
      <w:lvlText w:val="%9."/>
      <w:lvlJc w:val="left"/>
      <w:pPr>
        <w:ind w:left="440" w:hanging="44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7" w15:restartNumberingAfterBreak="0">
    <w:nsid w:val="11DD7768"/>
    <w:multiLevelType w:val="hybridMultilevel"/>
    <w:tmpl w:val="611E381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7">
      <w:start w:val="1"/>
      <w:numFmt w:val="lowerLetter"/>
      <w:lvlText w:val="%2)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8F8684D2">
      <w:numFmt w:val="bullet"/>
      <w:lvlText w:val=""/>
      <w:lvlJc w:val="left"/>
      <w:pPr>
        <w:ind w:left="4014" w:hanging="360"/>
      </w:pPr>
      <w:rPr>
        <w:rFonts w:ascii="Symbol" w:eastAsia="SimSun" w:hAnsi="Symbol" w:cs="Calibri" w:hint="default"/>
      </w:r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48" w15:restartNumberingAfterBreak="0">
    <w:nsid w:val="126F728C"/>
    <w:multiLevelType w:val="hybridMultilevel"/>
    <w:tmpl w:val="6902CCF0"/>
    <w:styleLink w:val="Zaimportowanystyl25"/>
    <w:lvl w:ilvl="0" w:tplc="D29A0AA8">
      <w:start w:val="1"/>
      <w:numFmt w:val="lowerLetter"/>
      <w:lvlText w:val="%1)"/>
      <w:lvlJc w:val="left"/>
      <w:pPr>
        <w:tabs>
          <w:tab w:val="left" w:pos="709"/>
        </w:tabs>
        <w:ind w:left="6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009BD8">
      <w:start w:val="1"/>
      <w:numFmt w:val="lowerLetter"/>
      <w:lvlText w:val="%2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D2B618">
      <w:start w:val="1"/>
      <w:numFmt w:val="lowerLetter"/>
      <w:lvlText w:val="%3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A4A1306">
      <w:start w:val="1"/>
      <w:numFmt w:val="lowerLetter"/>
      <w:lvlText w:val="%4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DE24614">
      <w:start w:val="1"/>
      <w:numFmt w:val="lowerLetter"/>
      <w:lvlText w:val="%5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AA41970">
      <w:start w:val="1"/>
      <w:numFmt w:val="lowerLetter"/>
      <w:lvlText w:val="%6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8DE1B72">
      <w:start w:val="1"/>
      <w:numFmt w:val="lowerLetter"/>
      <w:lvlText w:val="%7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FD85450">
      <w:start w:val="1"/>
      <w:numFmt w:val="lowerLetter"/>
      <w:lvlText w:val="%8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F44448">
      <w:start w:val="1"/>
      <w:numFmt w:val="lowerLetter"/>
      <w:lvlText w:val="%9)"/>
      <w:lvlJc w:val="left"/>
      <w:pPr>
        <w:ind w:left="724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9" w15:restartNumberingAfterBreak="0">
    <w:nsid w:val="127F4F43"/>
    <w:multiLevelType w:val="hybridMultilevel"/>
    <w:tmpl w:val="12EEB15A"/>
    <w:styleLink w:val="Zaimportowanystyl3"/>
    <w:lvl w:ilvl="0" w:tplc="40545C9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04C827C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6B21BA0">
      <w:start w:val="1"/>
      <w:numFmt w:val="lowerRoman"/>
      <w:lvlText w:val="%3."/>
      <w:lvlJc w:val="left"/>
      <w:pPr>
        <w:ind w:left="180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EE0D24A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44A238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58C6B38">
      <w:start w:val="1"/>
      <w:numFmt w:val="lowerRoman"/>
      <w:lvlText w:val="%6."/>
      <w:lvlJc w:val="left"/>
      <w:pPr>
        <w:ind w:left="39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E6486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6123928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A429B2A">
      <w:start w:val="1"/>
      <w:numFmt w:val="lowerRoman"/>
      <w:lvlText w:val="%9."/>
      <w:lvlJc w:val="left"/>
      <w:pPr>
        <w:ind w:left="61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0" w15:restartNumberingAfterBreak="0">
    <w:nsid w:val="143D2BBC"/>
    <w:multiLevelType w:val="hybridMultilevel"/>
    <w:tmpl w:val="FDDC6FBC"/>
    <w:lvl w:ilvl="0" w:tplc="04150011">
      <w:start w:val="1"/>
      <w:numFmt w:val="decimal"/>
      <w:lvlText w:val="%1)"/>
      <w:lvlJc w:val="left"/>
      <w:pPr>
        <w:ind w:left="2280" w:hanging="360"/>
      </w:pPr>
    </w:lvl>
    <w:lvl w:ilvl="1" w:tplc="04150017">
      <w:start w:val="1"/>
      <w:numFmt w:val="lowerLetter"/>
      <w:lvlText w:val="%2)"/>
      <w:lvlJc w:val="left"/>
      <w:pPr>
        <w:ind w:left="3000" w:hanging="360"/>
      </w:pPr>
    </w:lvl>
    <w:lvl w:ilvl="2" w:tplc="0415001B">
      <w:start w:val="1"/>
      <w:numFmt w:val="lowerRoman"/>
      <w:lvlText w:val="%3."/>
      <w:lvlJc w:val="right"/>
      <w:pPr>
        <w:ind w:left="3720" w:hanging="180"/>
      </w:pPr>
    </w:lvl>
    <w:lvl w:ilvl="3" w:tplc="0415000F">
      <w:start w:val="1"/>
      <w:numFmt w:val="decimal"/>
      <w:lvlText w:val="%4."/>
      <w:lvlJc w:val="left"/>
      <w:pPr>
        <w:ind w:left="4440" w:hanging="360"/>
      </w:pPr>
    </w:lvl>
    <w:lvl w:ilvl="4" w:tplc="04150019">
      <w:start w:val="1"/>
      <w:numFmt w:val="lowerLetter"/>
      <w:lvlText w:val="%5."/>
      <w:lvlJc w:val="left"/>
      <w:pPr>
        <w:ind w:left="5160" w:hanging="360"/>
      </w:pPr>
    </w:lvl>
    <w:lvl w:ilvl="5" w:tplc="0415001B">
      <w:start w:val="1"/>
      <w:numFmt w:val="lowerRoman"/>
      <w:lvlText w:val="%6."/>
      <w:lvlJc w:val="right"/>
      <w:pPr>
        <w:ind w:left="5880" w:hanging="180"/>
      </w:pPr>
    </w:lvl>
    <w:lvl w:ilvl="6" w:tplc="0415000F">
      <w:start w:val="1"/>
      <w:numFmt w:val="decimal"/>
      <w:lvlText w:val="%7."/>
      <w:lvlJc w:val="left"/>
      <w:pPr>
        <w:ind w:left="6600" w:hanging="360"/>
      </w:pPr>
    </w:lvl>
    <w:lvl w:ilvl="7" w:tplc="04150019">
      <w:start w:val="1"/>
      <w:numFmt w:val="lowerLetter"/>
      <w:lvlText w:val="%8."/>
      <w:lvlJc w:val="left"/>
      <w:pPr>
        <w:ind w:left="7320" w:hanging="360"/>
      </w:pPr>
    </w:lvl>
    <w:lvl w:ilvl="8" w:tplc="0415001B">
      <w:start w:val="1"/>
      <w:numFmt w:val="lowerRoman"/>
      <w:lvlText w:val="%9."/>
      <w:lvlJc w:val="right"/>
      <w:pPr>
        <w:ind w:left="8040" w:hanging="180"/>
      </w:pPr>
    </w:lvl>
  </w:abstractNum>
  <w:abstractNum w:abstractNumId="51" w15:restartNumberingAfterBreak="0">
    <w:nsid w:val="15091F41"/>
    <w:multiLevelType w:val="hybridMultilevel"/>
    <w:tmpl w:val="825A1A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168055A8"/>
    <w:multiLevelType w:val="hybridMultilevel"/>
    <w:tmpl w:val="BC42D204"/>
    <w:lvl w:ilvl="0" w:tplc="51DE2B72">
      <w:start w:val="3"/>
      <w:numFmt w:val="decimal"/>
      <w:lvlText w:val="%1."/>
      <w:lvlJc w:val="left"/>
      <w:pPr>
        <w:ind w:left="32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A473C50"/>
    <w:multiLevelType w:val="hybridMultilevel"/>
    <w:tmpl w:val="06C2A8C6"/>
    <w:lvl w:ilvl="0" w:tplc="3D66C26E">
      <w:start w:val="1"/>
      <w:numFmt w:val="decimal"/>
      <w:lvlText w:val="%1)"/>
      <w:lvlJc w:val="left"/>
      <w:pPr>
        <w:ind w:left="1627" w:hanging="360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spacing w:val="0"/>
        <w:w w:val="100"/>
        <w:kern w:val="20"/>
        <w:position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2347" w:hanging="360"/>
      </w:pPr>
    </w:lvl>
    <w:lvl w:ilvl="2" w:tplc="0415001B">
      <w:start w:val="1"/>
      <w:numFmt w:val="lowerRoman"/>
      <w:lvlText w:val="%3."/>
      <w:lvlJc w:val="right"/>
      <w:pPr>
        <w:ind w:left="3067" w:hanging="180"/>
      </w:pPr>
    </w:lvl>
    <w:lvl w:ilvl="3" w:tplc="0415000F">
      <w:start w:val="1"/>
      <w:numFmt w:val="decimal"/>
      <w:lvlText w:val="%4."/>
      <w:lvlJc w:val="left"/>
      <w:pPr>
        <w:ind w:left="3787" w:hanging="360"/>
      </w:pPr>
    </w:lvl>
    <w:lvl w:ilvl="4" w:tplc="04150019">
      <w:start w:val="1"/>
      <w:numFmt w:val="lowerLetter"/>
      <w:lvlText w:val="%5."/>
      <w:lvlJc w:val="left"/>
      <w:pPr>
        <w:ind w:left="4507" w:hanging="360"/>
      </w:pPr>
    </w:lvl>
    <w:lvl w:ilvl="5" w:tplc="0415001B">
      <w:start w:val="1"/>
      <w:numFmt w:val="lowerRoman"/>
      <w:lvlText w:val="%6."/>
      <w:lvlJc w:val="right"/>
      <w:pPr>
        <w:ind w:left="5227" w:hanging="180"/>
      </w:pPr>
    </w:lvl>
    <w:lvl w:ilvl="6" w:tplc="0415000F">
      <w:start w:val="1"/>
      <w:numFmt w:val="decimal"/>
      <w:lvlText w:val="%7."/>
      <w:lvlJc w:val="left"/>
      <w:pPr>
        <w:ind w:left="5947" w:hanging="360"/>
      </w:pPr>
    </w:lvl>
    <w:lvl w:ilvl="7" w:tplc="04150019">
      <w:start w:val="1"/>
      <w:numFmt w:val="lowerLetter"/>
      <w:lvlText w:val="%8."/>
      <w:lvlJc w:val="left"/>
      <w:pPr>
        <w:ind w:left="6667" w:hanging="360"/>
      </w:pPr>
    </w:lvl>
    <w:lvl w:ilvl="8" w:tplc="0415001B">
      <w:start w:val="1"/>
      <w:numFmt w:val="lowerRoman"/>
      <w:lvlText w:val="%9."/>
      <w:lvlJc w:val="right"/>
      <w:pPr>
        <w:ind w:left="7387" w:hanging="180"/>
      </w:pPr>
    </w:lvl>
  </w:abstractNum>
  <w:abstractNum w:abstractNumId="54" w15:restartNumberingAfterBreak="0">
    <w:nsid w:val="1B6B1B88"/>
    <w:multiLevelType w:val="hybridMultilevel"/>
    <w:tmpl w:val="F2A09EBE"/>
    <w:styleLink w:val="Zaimportowanystyl5"/>
    <w:lvl w:ilvl="0" w:tplc="5BEAA7A4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416267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5463ACA">
      <w:start w:val="1"/>
      <w:numFmt w:val="lowerRoman"/>
      <w:lvlText w:val="%3."/>
      <w:lvlJc w:val="left"/>
      <w:pPr>
        <w:ind w:left="180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C68877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55CE6A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7786454">
      <w:start w:val="1"/>
      <w:numFmt w:val="lowerRoman"/>
      <w:lvlText w:val="%6."/>
      <w:lvlJc w:val="left"/>
      <w:pPr>
        <w:ind w:left="39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EDA4C5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446D5A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E3280FE">
      <w:start w:val="1"/>
      <w:numFmt w:val="lowerRoman"/>
      <w:lvlText w:val="%9."/>
      <w:lvlJc w:val="left"/>
      <w:pPr>
        <w:ind w:left="61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5" w15:restartNumberingAfterBreak="0">
    <w:nsid w:val="1C104AD8"/>
    <w:multiLevelType w:val="hybridMultilevel"/>
    <w:tmpl w:val="EA3220E6"/>
    <w:lvl w:ilvl="0" w:tplc="BC52113A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color w:val="auto"/>
        <w:kern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E5B4208"/>
    <w:multiLevelType w:val="singleLevel"/>
    <w:tmpl w:val="B8B21AA6"/>
    <w:lvl w:ilvl="0">
      <w:start w:val="1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57" w15:restartNumberingAfterBreak="0">
    <w:nsid w:val="1EAE3A8E"/>
    <w:multiLevelType w:val="hybridMultilevel"/>
    <w:tmpl w:val="83908B94"/>
    <w:lvl w:ilvl="0" w:tplc="128AA8C6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8" w15:restartNumberingAfterBreak="0">
    <w:nsid w:val="1F664989"/>
    <w:multiLevelType w:val="hybridMultilevel"/>
    <w:tmpl w:val="27369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eastAsia="SimSu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20B3B30"/>
    <w:multiLevelType w:val="hybridMultilevel"/>
    <w:tmpl w:val="A1A4BBC0"/>
    <w:lvl w:ilvl="0" w:tplc="27960C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230C2CCE"/>
    <w:multiLevelType w:val="hybridMultilevel"/>
    <w:tmpl w:val="23B2C4E2"/>
    <w:styleLink w:val="Zaimportowanystyl22"/>
    <w:lvl w:ilvl="0" w:tplc="9C143E0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8069E1C">
      <w:start w:val="1"/>
      <w:numFmt w:val="decimal"/>
      <w:lvlText w:val="%2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F7C1DC6">
      <w:start w:val="1"/>
      <w:numFmt w:val="decimal"/>
      <w:lvlText w:val="%3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A27EF0">
      <w:start w:val="1"/>
      <w:numFmt w:val="decimal"/>
      <w:lvlText w:val="%4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878AD4C">
      <w:start w:val="1"/>
      <w:numFmt w:val="decimal"/>
      <w:lvlText w:val="%5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FC58EE">
      <w:start w:val="1"/>
      <w:numFmt w:val="decimal"/>
      <w:lvlText w:val="%6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D2416BA">
      <w:start w:val="1"/>
      <w:numFmt w:val="decimal"/>
      <w:lvlText w:val="%7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6AA72B8">
      <w:start w:val="1"/>
      <w:numFmt w:val="decimal"/>
      <w:lvlText w:val="%8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38AD5AC">
      <w:start w:val="1"/>
      <w:numFmt w:val="decimal"/>
      <w:lvlText w:val="%9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1" w15:restartNumberingAfterBreak="0">
    <w:nsid w:val="23105283"/>
    <w:multiLevelType w:val="hybridMultilevel"/>
    <w:tmpl w:val="23DC262A"/>
    <w:lvl w:ilvl="0" w:tplc="A1B4DF3C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1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3C31D12"/>
    <w:multiLevelType w:val="hybridMultilevel"/>
    <w:tmpl w:val="CF1E4A5A"/>
    <w:lvl w:ilvl="0" w:tplc="04150011">
      <w:start w:val="1"/>
      <w:numFmt w:val="decimal"/>
      <w:lvlText w:val="%1)"/>
      <w:lvlJc w:val="left"/>
      <w:pPr>
        <w:ind w:left="1120" w:hanging="360"/>
      </w:pPr>
    </w:lvl>
    <w:lvl w:ilvl="1" w:tplc="04150019">
      <w:start w:val="1"/>
      <w:numFmt w:val="lowerLetter"/>
      <w:lvlText w:val="%2."/>
      <w:lvlJc w:val="left"/>
      <w:pPr>
        <w:ind w:left="1840" w:hanging="360"/>
      </w:pPr>
    </w:lvl>
    <w:lvl w:ilvl="2" w:tplc="0415001B">
      <w:start w:val="1"/>
      <w:numFmt w:val="lowerRoman"/>
      <w:lvlText w:val="%3."/>
      <w:lvlJc w:val="right"/>
      <w:pPr>
        <w:ind w:left="2560" w:hanging="180"/>
      </w:pPr>
    </w:lvl>
    <w:lvl w:ilvl="3" w:tplc="0415000F">
      <w:start w:val="1"/>
      <w:numFmt w:val="decimal"/>
      <w:lvlText w:val="%4."/>
      <w:lvlJc w:val="left"/>
      <w:pPr>
        <w:ind w:left="3280" w:hanging="360"/>
      </w:pPr>
    </w:lvl>
    <w:lvl w:ilvl="4" w:tplc="04150019">
      <w:start w:val="1"/>
      <w:numFmt w:val="lowerLetter"/>
      <w:lvlText w:val="%5."/>
      <w:lvlJc w:val="left"/>
      <w:pPr>
        <w:ind w:left="4000" w:hanging="360"/>
      </w:pPr>
    </w:lvl>
    <w:lvl w:ilvl="5" w:tplc="0415001B">
      <w:start w:val="1"/>
      <w:numFmt w:val="lowerRoman"/>
      <w:lvlText w:val="%6."/>
      <w:lvlJc w:val="right"/>
      <w:pPr>
        <w:ind w:left="4720" w:hanging="180"/>
      </w:pPr>
    </w:lvl>
    <w:lvl w:ilvl="6" w:tplc="0415000F">
      <w:start w:val="1"/>
      <w:numFmt w:val="decimal"/>
      <w:lvlText w:val="%7."/>
      <w:lvlJc w:val="left"/>
      <w:pPr>
        <w:ind w:left="5440" w:hanging="360"/>
      </w:pPr>
    </w:lvl>
    <w:lvl w:ilvl="7" w:tplc="04150019">
      <w:start w:val="1"/>
      <w:numFmt w:val="lowerLetter"/>
      <w:lvlText w:val="%8."/>
      <w:lvlJc w:val="left"/>
      <w:pPr>
        <w:ind w:left="6160" w:hanging="360"/>
      </w:pPr>
    </w:lvl>
    <w:lvl w:ilvl="8" w:tplc="0415001B">
      <w:start w:val="1"/>
      <w:numFmt w:val="lowerRoman"/>
      <w:lvlText w:val="%9."/>
      <w:lvlJc w:val="right"/>
      <w:pPr>
        <w:ind w:left="6880" w:hanging="180"/>
      </w:pPr>
    </w:lvl>
  </w:abstractNum>
  <w:abstractNum w:abstractNumId="63" w15:restartNumberingAfterBreak="0">
    <w:nsid w:val="23FF2BD4"/>
    <w:multiLevelType w:val="hybridMultilevel"/>
    <w:tmpl w:val="46861358"/>
    <w:styleLink w:val="Zaimportowanystyl26"/>
    <w:lvl w:ilvl="0" w:tplc="6A107BB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3A468A">
      <w:start w:val="1"/>
      <w:numFmt w:val="decimal"/>
      <w:lvlText w:val="%2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5F6706E">
      <w:start w:val="1"/>
      <w:numFmt w:val="decimal"/>
      <w:lvlText w:val="%3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0C4FC1C">
      <w:start w:val="1"/>
      <w:numFmt w:val="decimal"/>
      <w:lvlText w:val="%4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5543188">
      <w:start w:val="1"/>
      <w:numFmt w:val="decimal"/>
      <w:lvlText w:val="%5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CACA5B4">
      <w:start w:val="1"/>
      <w:numFmt w:val="decimal"/>
      <w:lvlText w:val="%6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CCA03BC">
      <w:start w:val="1"/>
      <w:numFmt w:val="decimal"/>
      <w:lvlText w:val="%7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8FEB568">
      <w:start w:val="1"/>
      <w:numFmt w:val="decimal"/>
      <w:lvlText w:val="%8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59C16D4">
      <w:start w:val="1"/>
      <w:numFmt w:val="decimal"/>
      <w:lvlText w:val="%9."/>
      <w:lvlJc w:val="left"/>
      <w:pPr>
        <w:ind w:left="440" w:hanging="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4" w15:restartNumberingAfterBreak="0">
    <w:nsid w:val="257D6FFD"/>
    <w:multiLevelType w:val="hybridMultilevel"/>
    <w:tmpl w:val="13BEAC70"/>
    <w:styleLink w:val="Zaimportowanystyl8"/>
    <w:lvl w:ilvl="0" w:tplc="DFF8E150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92059AA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C8A6E8">
      <w:start w:val="1"/>
      <w:numFmt w:val="lowerRoman"/>
      <w:lvlText w:val="%3."/>
      <w:lvlJc w:val="left"/>
      <w:pPr>
        <w:ind w:left="25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346C5D0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26677B4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B3E0D08">
      <w:start w:val="1"/>
      <w:numFmt w:val="lowerRoman"/>
      <w:lvlText w:val="%6."/>
      <w:lvlJc w:val="left"/>
      <w:pPr>
        <w:ind w:left="468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6A45A3A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422AD5E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D462EE8">
      <w:start w:val="1"/>
      <w:numFmt w:val="lowerRoman"/>
      <w:lvlText w:val="%9."/>
      <w:lvlJc w:val="left"/>
      <w:pPr>
        <w:ind w:left="684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5" w15:restartNumberingAfterBreak="0">
    <w:nsid w:val="26030ACC"/>
    <w:multiLevelType w:val="hybridMultilevel"/>
    <w:tmpl w:val="AADE9D34"/>
    <w:lvl w:ilvl="0" w:tplc="BD3A1188">
      <w:start w:val="1"/>
      <w:numFmt w:val="decimal"/>
      <w:lvlText w:val="%1)"/>
      <w:lvlJc w:val="left"/>
      <w:pPr>
        <w:ind w:left="114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6DC6A0A8">
      <w:start w:val="1"/>
      <w:numFmt w:val="decimal"/>
      <w:lvlText w:val="%4."/>
      <w:lvlJc w:val="left"/>
      <w:pPr>
        <w:ind w:left="3305" w:hanging="360"/>
      </w:pPr>
    </w:lvl>
    <w:lvl w:ilvl="4" w:tplc="616CF948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66" w15:restartNumberingAfterBreak="0">
    <w:nsid w:val="263B684F"/>
    <w:multiLevelType w:val="hybridMultilevel"/>
    <w:tmpl w:val="59A8F316"/>
    <w:lvl w:ilvl="0" w:tplc="AC7485C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78B3C37"/>
    <w:multiLevelType w:val="hybridMultilevel"/>
    <w:tmpl w:val="A702910A"/>
    <w:styleLink w:val="Zaimportowanystyl10"/>
    <w:lvl w:ilvl="0" w:tplc="D318EC6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60318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482A318">
      <w:start w:val="1"/>
      <w:numFmt w:val="lowerRoman"/>
      <w:lvlText w:val="%3."/>
      <w:lvlJc w:val="left"/>
      <w:pPr>
        <w:ind w:left="180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116FF96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C01F32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CDE8D76">
      <w:start w:val="1"/>
      <w:numFmt w:val="lowerRoman"/>
      <w:lvlText w:val="%6."/>
      <w:lvlJc w:val="left"/>
      <w:pPr>
        <w:ind w:left="39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E5E8BF4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7D046A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B641B2C">
      <w:start w:val="1"/>
      <w:numFmt w:val="lowerRoman"/>
      <w:lvlText w:val="%9."/>
      <w:lvlJc w:val="left"/>
      <w:pPr>
        <w:ind w:left="61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8" w15:restartNumberingAfterBreak="0">
    <w:nsid w:val="298E5CDE"/>
    <w:multiLevelType w:val="hybridMultilevel"/>
    <w:tmpl w:val="267CC40E"/>
    <w:lvl w:ilvl="0" w:tplc="7D56B73C">
      <w:start w:val="1"/>
      <w:numFmt w:val="lowerLetter"/>
      <w:lvlText w:val="%1)"/>
      <w:lvlJc w:val="left"/>
      <w:pPr>
        <w:ind w:left="127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69" w15:restartNumberingAfterBreak="0">
    <w:nsid w:val="2B661A48"/>
    <w:multiLevelType w:val="singleLevel"/>
    <w:tmpl w:val="B8B21AA6"/>
    <w:lvl w:ilvl="0">
      <w:start w:val="1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70" w15:restartNumberingAfterBreak="0">
    <w:nsid w:val="2B837490"/>
    <w:multiLevelType w:val="hybridMultilevel"/>
    <w:tmpl w:val="18804646"/>
    <w:lvl w:ilvl="0" w:tplc="9712FF5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BBE5D83"/>
    <w:multiLevelType w:val="multilevel"/>
    <w:tmpl w:val="CDDC1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  <w:b w:val="0"/>
        <w:color w:val="auto"/>
        <w:kern w:val="22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  <w:kern w:val="22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" w:eastAsia="Arial" w:hAnsi="Arial" w:cs="Symbol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" w:eastAsia="Arial" w:hAnsi="Arial" w:cs="Symbol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Arial" w:hAnsi="Arial" w:cs="Symbol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eastAsia="Arial" w:hAnsi="Arial" w:cs="Symbol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" w:eastAsia="Arial" w:hAnsi="Arial" w:cs="Symbol"/>
        <w:sz w:val="22"/>
        <w:szCs w:val="22"/>
      </w:rPr>
    </w:lvl>
  </w:abstractNum>
  <w:abstractNum w:abstractNumId="72" w15:restartNumberingAfterBreak="0">
    <w:nsid w:val="2BDC4F50"/>
    <w:multiLevelType w:val="hybridMultilevel"/>
    <w:tmpl w:val="283E5620"/>
    <w:lvl w:ilvl="0" w:tplc="13FE560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kern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D177A61"/>
    <w:multiLevelType w:val="hybridMultilevel"/>
    <w:tmpl w:val="B728FC2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31B11254"/>
    <w:multiLevelType w:val="hybridMultilevel"/>
    <w:tmpl w:val="FB327770"/>
    <w:lvl w:ilvl="0" w:tplc="E5661E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5" w15:restartNumberingAfterBreak="0">
    <w:nsid w:val="31FA7463"/>
    <w:multiLevelType w:val="hybridMultilevel"/>
    <w:tmpl w:val="925C41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7A40FE"/>
    <w:multiLevelType w:val="hybridMultilevel"/>
    <w:tmpl w:val="32A68E48"/>
    <w:styleLink w:val="Numery"/>
    <w:lvl w:ilvl="0" w:tplc="C948517C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BB271FC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FB4E680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E72F596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1DCA788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9D67368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3EA3610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1722586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5E08502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7" w15:restartNumberingAfterBreak="0">
    <w:nsid w:val="33161F45"/>
    <w:multiLevelType w:val="hybridMultilevel"/>
    <w:tmpl w:val="EB6C55A6"/>
    <w:name w:val="WW8Num57"/>
    <w:lvl w:ilvl="0" w:tplc="40CC2AA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3C00CDB"/>
    <w:multiLevelType w:val="hybridMultilevel"/>
    <w:tmpl w:val="C2FA8F78"/>
    <w:lvl w:ilvl="0" w:tplc="0415000F">
      <w:start w:val="1"/>
      <w:numFmt w:val="decimal"/>
      <w:lvlText w:val="%1."/>
      <w:lvlJc w:val="left"/>
      <w:pPr>
        <w:ind w:left="1123" w:hanging="360"/>
      </w:p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79" w15:restartNumberingAfterBreak="0">
    <w:nsid w:val="33F16590"/>
    <w:multiLevelType w:val="hybridMultilevel"/>
    <w:tmpl w:val="2FECFDB4"/>
    <w:lvl w:ilvl="0" w:tplc="8E865324">
      <w:start w:val="1"/>
      <w:numFmt w:val="decimal"/>
      <w:lvlText w:val="%1."/>
      <w:lvlJc w:val="left"/>
      <w:pPr>
        <w:ind w:left="360" w:hanging="360"/>
      </w:pPr>
      <w:rPr>
        <w:rFonts w:ascii="Arial" w:eastAsia="Batang" w:hAnsi="Arial" w:cs="Tahoma"/>
        <w:strike w:val="0"/>
        <w:dstrike w:val="0"/>
        <w:color w:val="auto"/>
        <w:kern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683687"/>
    <w:multiLevelType w:val="hybridMultilevel"/>
    <w:tmpl w:val="A31AB0A2"/>
    <w:lvl w:ilvl="0" w:tplc="EB42D234">
      <w:start w:val="1"/>
      <w:numFmt w:val="decimal"/>
      <w:lvlText w:val="%1."/>
      <w:lvlJc w:val="left"/>
      <w:pPr>
        <w:ind w:left="3075" w:hanging="55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48B670F"/>
    <w:multiLevelType w:val="hybridMultilevel"/>
    <w:tmpl w:val="149C0E3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82" w15:restartNumberingAfterBreak="0">
    <w:nsid w:val="34D1663B"/>
    <w:multiLevelType w:val="hybridMultilevel"/>
    <w:tmpl w:val="5FBC25E0"/>
    <w:lvl w:ilvl="0" w:tplc="04150011">
      <w:start w:val="1"/>
      <w:numFmt w:val="decimal"/>
      <w:lvlText w:val="%1)"/>
      <w:lvlJc w:val="left"/>
      <w:pPr>
        <w:ind w:left="1060" w:hanging="360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pacing w:val="0"/>
        <w:w w:val="100"/>
        <w:kern w:val="20"/>
        <w:position w:val="0"/>
        <w:sz w:val="22"/>
        <w:u w:val="none"/>
        <w:effect w:val="none"/>
        <w:vertAlign w:val="baseline"/>
        <w:specVanish w:val="0"/>
      </w:rPr>
    </w:lvl>
    <w:lvl w:ilvl="1" w:tplc="FFFFFFFF">
      <w:start w:val="1"/>
      <w:numFmt w:val="lowerLetter"/>
      <w:lvlText w:val="%2)"/>
      <w:lvlJc w:val="left"/>
      <w:pPr>
        <w:ind w:left="1780" w:hanging="360"/>
      </w:pPr>
    </w:lvl>
    <w:lvl w:ilvl="2" w:tplc="FFFFFFFF">
      <w:start w:val="1"/>
      <w:numFmt w:val="lowerRoman"/>
      <w:lvlText w:val="%3."/>
      <w:lvlJc w:val="right"/>
      <w:pPr>
        <w:ind w:left="2500" w:hanging="180"/>
      </w:pPr>
    </w:lvl>
    <w:lvl w:ilvl="3" w:tplc="FFFFFFFF">
      <w:start w:val="1"/>
      <w:numFmt w:val="decimal"/>
      <w:lvlText w:val="%4."/>
      <w:lvlJc w:val="left"/>
      <w:pPr>
        <w:ind w:left="3220" w:hanging="360"/>
      </w:pPr>
    </w:lvl>
    <w:lvl w:ilvl="4" w:tplc="FFFFFFFF">
      <w:start w:val="1"/>
      <w:numFmt w:val="lowerLetter"/>
      <w:lvlText w:val="%5."/>
      <w:lvlJc w:val="left"/>
      <w:pPr>
        <w:ind w:left="3940" w:hanging="360"/>
      </w:pPr>
    </w:lvl>
    <w:lvl w:ilvl="5" w:tplc="FFFFFFFF">
      <w:start w:val="1"/>
      <w:numFmt w:val="lowerRoman"/>
      <w:lvlText w:val="%6."/>
      <w:lvlJc w:val="right"/>
      <w:pPr>
        <w:ind w:left="4660" w:hanging="180"/>
      </w:pPr>
    </w:lvl>
    <w:lvl w:ilvl="6" w:tplc="FFFFFFFF">
      <w:start w:val="1"/>
      <w:numFmt w:val="decimal"/>
      <w:lvlText w:val="%7."/>
      <w:lvlJc w:val="left"/>
      <w:pPr>
        <w:ind w:left="5380" w:hanging="360"/>
      </w:pPr>
    </w:lvl>
    <w:lvl w:ilvl="7" w:tplc="FFFFFFFF">
      <w:start w:val="1"/>
      <w:numFmt w:val="lowerLetter"/>
      <w:lvlText w:val="%8."/>
      <w:lvlJc w:val="left"/>
      <w:pPr>
        <w:ind w:left="6100" w:hanging="360"/>
      </w:pPr>
    </w:lvl>
    <w:lvl w:ilvl="8" w:tplc="FFFFFFFF">
      <w:start w:val="1"/>
      <w:numFmt w:val="lowerRoman"/>
      <w:lvlText w:val="%9."/>
      <w:lvlJc w:val="right"/>
      <w:pPr>
        <w:ind w:left="6820" w:hanging="180"/>
      </w:pPr>
    </w:lvl>
  </w:abstractNum>
  <w:abstractNum w:abstractNumId="83" w15:restartNumberingAfterBreak="0">
    <w:nsid w:val="35176AF9"/>
    <w:multiLevelType w:val="hybridMultilevel"/>
    <w:tmpl w:val="37029556"/>
    <w:lvl w:ilvl="0" w:tplc="02362616">
      <w:start w:val="1"/>
      <w:numFmt w:val="upperRoman"/>
      <w:pStyle w:val="Listanumerowana1"/>
      <w:lvlText w:val="%1."/>
      <w:lvlJc w:val="right"/>
      <w:pPr>
        <w:ind w:left="1120" w:hanging="720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kern w:val="22"/>
        <w:position w:val="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80" w:hanging="360"/>
      </w:pPr>
    </w:lvl>
    <w:lvl w:ilvl="2" w:tplc="0415001B">
      <w:start w:val="1"/>
      <w:numFmt w:val="lowerRoman"/>
      <w:lvlText w:val="%3."/>
      <w:lvlJc w:val="right"/>
      <w:pPr>
        <w:ind w:left="2200" w:hanging="180"/>
      </w:pPr>
    </w:lvl>
    <w:lvl w:ilvl="3" w:tplc="0415000F">
      <w:start w:val="1"/>
      <w:numFmt w:val="decimal"/>
      <w:lvlText w:val="%4."/>
      <w:lvlJc w:val="left"/>
      <w:pPr>
        <w:ind w:left="2920" w:hanging="360"/>
      </w:pPr>
    </w:lvl>
    <w:lvl w:ilvl="4" w:tplc="04150019">
      <w:start w:val="1"/>
      <w:numFmt w:val="lowerLetter"/>
      <w:lvlText w:val="%5."/>
      <w:lvlJc w:val="left"/>
      <w:pPr>
        <w:ind w:left="3640" w:hanging="360"/>
      </w:pPr>
    </w:lvl>
    <w:lvl w:ilvl="5" w:tplc="0415001B">
      <w:start w:val="1"/>
      <w:numFmt w:val="lowerRoman"/>
      <w:lvlText w:val="%6."/>
      <w:lvlJc w:val="right"/>
      <w:pPr>
        <w:ind w:left="4360" w:hanging="180"/>
      </w:pPr>
    </w:lvl>
    <w:lvl w:ilvl="6" w:tplc="0415000F">
      <w:start w:val="1"/>
      <w:numFmt w:val="decimal"/>
      <w:lvlText w:val="%7."/>
      <w:lvlJc w:val="left"/>
      <w:pPr>
        <w:ind w:left="5080" w:hanging="360"/>
      </w:pPr>
    </w:lvl>
    <w:lvl w:ilvl="7" w:tplc="04150019">
      <w:start w:val="1"/>
      <w:numFmt w:val="lowerLetter"/>
      <w:lvlText w:val="%8."/>
      <w:lvlJc w:val="left"/>
      <w:pPr>
        <w:ind w:left="5800" w:hanging="360"/>
      </w:pPr>
    </w:lvl>
    <w:lvl w:ilvl="8" w:tplc="0415001B">
      <w:start w:val="1"/>
      <w:numFmt w:val="lowerRoman"/>
      <w:lvlText w:val="%9."/>
      <w:lvlJc w:val="right"/>
      <w:pPr>
        <w:ind w:left="6520" w:hanging="180"/>
      </w:pPr>
    </w:lvl>
  </w:abstractNum>
  <w:abstractNum w:abstractNumId="84" w15:restartNumberingAfterBreak="0">
    <w:nsid w:val="354C6E11"/>
    <w:multiLevelType w:val="multilevel"/>
    <w:tmpl w:val="0D6EAF6A"/>
    <w:name w:val="WW8Num472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6602F29"/>
    <w:multiLevelType w:val="multilevel"/>
    <w:tmpl w:val="0780F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6" w15:restartNumberingAfterBreak="0">
    <w:nsid w:val="368079F2"/>
    <w:multiLevelType w:val="hybridMultilevel"/>
    <w:tmpl w:val="C6B48BCE"/>
    <w:lvl w:ilvl="0" w:tplc="E594DF76">
      <w:start w:val="1"/>
      <w:numFmt w:val="lowerLetter"/>
      <w:lvlText w:val="%1)"/>
      <w:lvlJc w:val="left"/>
      <w:pPr>
        <w:ind w:left="1120" w:hanging="720"/>
      </w:pPr>
      <w:rPr>
        <w:b w:val="0"/>
        <w:color w:val="auto"/>
        <w:kern w:val="22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80" w:hanging="360"/>
      </w:pPr>
    </w:lvl>
    <w:lvl w:ilvl="2" w:tplc="0415001B">
      <w:start w:val="1"/>
      <w:numFmt w:val="lowerRoman"/>
      <w:lvlText w:val="%3."/>
      <w:lvlJc w:val="right"/>
      <w:pPr>
        <w:ind w:left="2200" w:hanging="180"/>
      </w:pPr>
    </w:lvl>
    <w:lvl w:ilvl="3" w:tplc="0415000F">
      <w:start w:val="1"/>
      <w:numFmt w:val="decimal"/>
      <w:lvlText w:val="%4."/>
      <w:lvlJc w:val="left"/>
      <w:pPr>
        <w:ind w:left="2920" w:hanging="360"/>
      </w:pPr>
    </w:lvl>
    <w:lvl w:ilvl="4" w:tplc="04150019">
      <w:start w:val="1"/>
      <w:numFmt w:val="lowerLetter"/>
      <w:lvlText w:val="%5."/>
      <w:lvlJc w:val="left"/>
      <w:pPr>
        <w:ind w:left="3640" w:hanging="360"/>
      </w:pPr>
    </w:lvl>
    <w:lvl w:ilvl="5" w:tplc="0415001B">
      <w:start w:val="1"/>
      <w:numFmt w:val="lowerRoman"/>
      <w:lvlText w:val="%6."/>
      <w:lvlJc w:val="right"/>
      <w:pPr>
        <w:ind w:left="4360" w:hanging="180"/>
      </w:pPr>
    </w:lvl>
    <w:lvl w:ilvl="6" w:tplc="0415000F">
      <w:start w:val="1"/>
      <w:numFmt w:val="decimal"/>
      <w:lvlText w:val="%7."/>
      <w:lvlJc w:val="left"/>
      <w:pPr>
        <w:ind w:left="5080" w:hanging="360"/>
      </w:pPr>
    </w:lvl>
    <w:lvl w:ilvl="7" w:tplc="04150019">
      <w:start w:val="1"/>
      <w:numFmt w:val="lowerLetter"/>
      <w:lvlText w:val="%8."/>
      <w:lvlJc w:val="left"/>
      <w:pPr>
        <w:ind w:left="5800" w:hanging="360"/>
      </w:pPr>
    </w:lvl>
    <w:lvl w:ilvl="8" w:tplc="0415001B">
      <w:start w:val="1"/>
      <w:numFmt w:val="lowerRoman"/>
      <w:lvlText w:val="%9."/>
      <w:lvlJc w:val="right"/>
      <w:pPr>
        <w:ind w:left="6520" w:hanging="180"/>
      </w:pPr>
    </w:lvl>
  </w:abstractNum>
  <w:abstractNum w:abstractNumId="87" w15:restartNumberingAfterBreak="0">
    <w:nsid w:val="36AD5830"/>
    <w:multiLevelType w:val="hybridMultilevel"/>
    <w:tmpl w:val="EB3CEE16"/>
    <w:lvl w:ilvl="0" w:tplc="65A27AEA">
      <w:start w:val="1"/>
      <w:numFmt w:val="lowerLetter"/>
      <w:lvlText w:val="%1)"/>
      <w:lvlJc w:val="left"/>
      <w:pPr>
        <w:ind w:left="3000" w:hanging="360"/>
      </w:pPr>
    </w:lvl>
    <w:lvl w:ilvl="1" w:tplc="04150019">
      <w:start w:val="1"/>
      <w:numFmt w:val="lowerLetter"/>
      <w:lvlText w:val="%2."/>
      <w:lvlJc w:val="left"/>
      <w:pPr>
        <w:ind w:left="3720" w:hanging="360"/>
      </w:pPr>
    </w:lvl>
    <w:lvl w:ilvl="2" w:tplc="0415001B">
      <w:start w:val="1"/>
      <w:numFmt w:val="lowerRoman"/>
      <w:lvlText w:val="%3."/>
      <w:lvlJc w:val="right"/>
      <w:pPr>
        <w:ind w:left="4440" w:hanging="180"/>
      </w:pPr>
    </w:lvl>
    <w:lvl w:ilvl="3" w:tplc="0415000F">
      <w:start w:val="1"/>
      <w:numFmt w:val="decimal"/>
      <w:lvlText w:val="%4."/>
      <w:lvlJc w:val="left"/>
      <w:pPr>
        <w:ind w:left="5160" w:hanging="360"/>
      </w:pPr>
    </w:lvl>
    <w:lvl w:ilvl="4" w:tplc="04150019">
      <w:start w:val="1"/>
      <w:numFmt w:val="lowerLetter"/>
      <w:lvlText w:val="%5."/>
      <w:lvlJc w:val="left"/>
      <w:pPr>
        <w:ind w:left="5880" w:hanging="360"/>
      </w:pPr>
    </w:lvl>
    <w:lvl w:ilvl="5" w:tplc="0415001B">
      <w:start w:val="1"/>
      <w:numFmt w:val="lowerRoman"/>
      <w:lvlText w:val="%6."/>
      <w:lvlJc w:val="right"/>
      <w:pPr>
        <w:ind w:left="6600" w:hanging="180"/>
      </w:pPr>
    </w:lvl>
    <w:lvl w:ilvl="6" w:tplc="0415000F">
      <w:start w:val="1"/>
      <w:numFmt w:val="decimal"/>
      <w:lvlText w:val="%7."/>
      <w:lvlJc w:val="left"/>
      <w:pPr>
        <w:ind w:left="7320" w:hanging="360"/>
      </w:pPr>
    </w:lvl>
    <w:lvl w:ilvl="7" w:tplc="04150019">
      <w:start w:val="1"/>
      <w:numFmt w:val="lowerLetter"/>
      <w:lvlText w:val="%8."/>
      <w:lvlJc w:val="left"/>
      <w:pPr>
        <w:ind w:left="8040" w:hanging="360"/>
      </w:pPr>
    </w:lvl>
    <w:lvl w:ilvl="8" w:tplc="0415001B">
      <w:start w:val="1"/>
      <w:numFmt w:val="lowerRoman"/>
      <w:lvlText w:val="%9."/>
      <w:lvlJc w:val="right"/>
      <w:pPr>
        <w:ind w:left="8760" w:hanging="180"/>
      </w:pPr>
    </w:lvl>
  </w:abstractNum>
  <w:abstractNum w:abstractNumId="88" w15:restartNumberingAfterBreak="0">
    <w:nsid w:val="37045DDF"/>
    <w:multiLevelType w:val="hybridMultilevel"/>
    <w:tmpl w:val="00DA20C8"/>
    <w:styleLink w:val="Zaimportowanystyl9"/>
    <w:lvl w:ilvl="0" w:tplc="EDF8D6F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CEC0C54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3F2D9DE">
      <w:start w:val="1"/>
      <w:numFmt w:val="lowerRoman"/>
      <w:lvlText w:val="%3."/>
      <w:lvlJc w:val="left"/>
      <w:pPr>
        <w:ind w:left="180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A2F91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4BC68A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6C2BDDC">
      <w:start w:val="1"/>
      <w:numFmt w:val="lowerRoman"/>
      <w:lvlText w:val="%6."/>
      <w:lvlJc w:val="left"/>
      <w:pPr>
        <w:ind w:left="39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9B8589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48E1C4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93E769A">
      <w:start w:val="1"/>
      <w:numFmt w:val="lowerRoman"/>
      <w:lvlText w:val="%9."/>
      <w:lvlJc w:val="left"/>
      <w:pPr>
        <w:ind w:left="61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9" w15:restartNumberingAfterBreak="0">
    <w:nsid w:val="37FD160D"/>
    <w:multiLevelType w:val="hybridMultilevel"/>
    <w:tmpl w:val="646846A6"/>
    <w:styleLink w:val="Zaimportowanystyl4"/>
    <w:lvl w:ilvl="0" w:tplc="B62E83F2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F8C2A8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C3C93DC">
      <w:start w:val="1"/>
      <w:numFmt w:val="lowerRoman"/>
      <w:lvlText w:val="%3."/>
      <w:lvlJc w:val="left"/>
      <w:pPr>
        <w:ind w:left="21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592BAA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D84FB6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D6C9C72">
      <w:start w:val="1"/>
      <w:numFmt w:val="lowerRoman"/>
      <w:lvlText w:val="%6."/>
      <w:lvlJc w:val="left"/>
      <w:pPr>
        <w:ind w:left="43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6D6215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82693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F083B94">
      <w:start w:val="1"/>
      <w:numFmt w:val="lowerRoman"/>
      <w:lvlText w:val="%9."/>
      <w:lvlJc w:val="left"/>
      <w:pPr>
        <w:ind w:left="648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0" w15:restartNumberingAfterBreak="0">
    <w:nsid w:val="3A8B25F7"/>
    <w:multiLevelType w:val="hybridMultilevel"/>
    <w:tmpl w:val="0F2C6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B5B5320"/>
    <w:multiLevelType w:val="hybridMultilevel"/>
    <w:tmpl w:val="578298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B6E1E98"/>
    <w:multiLevelType w:val="hybridMultilevel"/>
    <w:tmpl w:val="AEB021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1106"/>
        </w:tabs>
        <w:ind w:left="1107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CDA3992"/>
    <w:multiLevelType w:val="hybridMultilevel"/>
    <w:tmpl w:val="B618305A"/>
    <w:styleLink w:val="Zaimportowanystyl2"/>
    <w:lvl w:ilvl="0" w:tplc="4D38C5B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680541A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7C4AE0">
      <w:start w:val="1"/>
      <w:numFmt w:val="lowerRoman"/>
      <w:lvlText w:val="%3."/>
      <w:lvlJc w:val="left"/>
      <w:pPr>
        <w:ind w:left="180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386789E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3EE8A2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607C30">
      <w:start w:val="1"/>
      <w:numFmt w:val="lowerRoman"/>
      <w:lvlText w:val="%6."/>
      <w:lvlJc w:val="left"/>
      <w:pPr>
        <w:ind w:left="39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658164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1D84CD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A643EC">
      <w:start w:val="1"/>
      <w:numFmt w:val="lowerRoman"/>
      <w:lvlText w:val="%9."/>
      <w:lvlJc w:val="left"/>
      <w:pPr>
        <w:ind w:left="61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4" w15:restartNumberingAfterBreak="0">
    <w:nsid w:val="3D2574D3"/>
    <w:multiLevelType w:val="hybridMultilevel"/>
    <w:tmpl w:val="CBD64C3E"/>
    <w:lvl w:ilvl="0" w:tplc="9272CA88">
      <w:start w:val="1"/>
      <w:numFmt w:val="decimal"/>
      <w:lvlText w:val="%1)"/>
      <w:lvlJc w:val="left"/>
      <w:pPr>
        <w:ind w:left="1120" w:hanging="720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kern w:val="22"/>
        <w:position w:val="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80" w:hanging="360"/>
      </w:pPr>
    </w:lvl>
    <w:lvl w:ilvl="2" w:tplc="0415001B">
      <w:start w:val="1"/>
      <w:numFmt w:val="lowerRoman"/>
      <w:lvlText w:val="%3."/>
      <w:lvlJc w:val="right"/>
      <w:pPr>
        <w:ind w:left="2200" w:hanging="180"/>
      </w:pPr>
    </w:lvl>
    <w:lvl w:ilvl="3" w:tplc="0415000F">
      <w:start w:val="1"/>
      <w:numFmt w:val="decimal"/>
      <w:lvlText w:val="%4."/>
      <w:lvlJc w:val="left"/>
      <w:pPr>
        <w:ind w:left="2920" w:hanging="360"/>
      </w:pPr>
    </w:lvl>
    <w:lvl w:ilvl="4" w:tplc="04150019">
      <w:start w:val="1"/>
      <w:numFmt w:val="lowerLetter"/>
      <w:lvlText w:val="%5."/>
      <w:lvlJc w:val="left"/>
      <w:pPr>
        <w:ind w:left="3640" w:hanging="360"/>
      </w:pPr>
    </w:lvl>
    <w:lvl w:ilvl="5" w:tplc="0415001B">
      <w:start w:val="1"/>
      <w:numFmt w:val="lowerRoman"/>
      <w:lvlText w:val="%6."/>
      <w:lvlJc w:val="right"/>
      <w:pPr>
        <w:ind w:left="4360" w:hanging="180"/>
      </w:pPr>
    </w:lvl>
    <w:lvl w:ilvl="6" w:tplc="0415000F">
      <w:start w:val="1"/>
      <w:numFmt w:val="decimal"/>
      <w:lvlText w:val="%7."/>
      <w:lvlJc w:val="left"/>
      <w:pPr>
        <w:ind w:left="5080" w:hanging="360"/>
      </w:pPr>
    </w:lvl>
    <w:lvl w:ilvl="7" w:tplc="04150019">
      <w:start w:val="1"/>
      <w:numFmt w:val="lowerLetter"/>
      <w:lvlText w:val="%8."/>
      <w:lvlJc w:val="left"/>
      <w:pPr>
        <w:ind w:left="5800" w:hanging="360"/>
      </w:pPr>
    </w:lvl>
    <w:lvl w:ilvl="8" w:tplc="0415001B">
      <w:start w:val="1"/>
      <w:numFmt w:val="lowerRoman"/>
      <w:lvlText w:val="%9."/>
      <w:lvlJc w:val="right"/>
      <w:pPr>
        <w:ind w:left="6520" w:hanging="180"/>
      </w:pPr>
    </w:lvl>
  </w:abstractNum>
  <w:abstractNum w:abstractNumId="95" w15:restartNumberingAfterBreak="0">
    <w:nsid w:val="3E46360F"/>
    <w:multiLevelType w:val="hybridMultilevel"/>
    <w:tmpl w:val="B51445B2"/>
    <w:lvl w:ilvl="0" w:tplc="59CC5C2E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18600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A60EFF3A">
      <w:start w:val="1"/>
      <w:numFmt w:val="decimal"/>
      <w:lvlText w:val="%4."/>
      <w:lvlJc w:val="left"/>
      <w:pPr>
        <w:ind w:left="3075" w:hanging="555"/>
      </w:pPr>
    </w:lvl>
    <w:lvl w:ilvl="4" w:tplc="2C5E8828">
      <w:start w:val="10"/>
      <w:numFmt w:val="lowerLetter"/>
      <w:lvlText w:val="%5)"/>
      <w:lvlJc w:val="left"/>
      <w:pPr>
        <w:ind w:left="3600" w:hanging="360"/>
      </w:pPr>
      <w:rPr>
        <w:rFonts w:eastAsia="Verdana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3E487E74"/>
    <w:multiLevelType w:val="multilevel"/>
    <w:tmpl w:val="D0141A1A"/>
    <w:lvl w:ilvl="0">
      <w:start w:val="1"/>
      <w:numFmt w:val="lowerLetter"/>
      <w:lvlText w:val="%1)"/>
      <w:lvlJc w:val="left"/>
      <w:pPr>
        <w:ind w:left="851" w:hanging="284"/>
      </w:pPr>
      <w:rPr>
        <w:rFonts w:ascii="Arial" w:eastAsia="Times New Roman" w:hAnsi="Arial" w:cs="Arial"/>
      </w:rPr>
    </w:lvl>
    <w:lvl w:ilvl="1">
      <w:start w:val="1"/>
      <w:numFmt w:val="lowerRoman"/>
      <w:lvlText w:val="%2)"/>
      <w:lvlJc w:val="left"/>
      <w:pPr>
        <w:ind w:left="1890" w:hanging="360"/>
      </w:pPr>
      <w:rPr>
        <w:rFonts w:ascii="Arial" w:eastAsia="Verdana" w:hAnsi="Arial" w:cs="Arial"/>
      </w:rPr>
    </w:lvl>
    <w:lvl w:ilvl="2">
      <w:start w:val="1"/>
      <w:numFmt w:val="lowerRoman"/>
      <w:lvlText w:val="%3."/>
      <w:lvlJc w:val="right"/>
      <w:pPr>
        <w:ind w:left="2610" w:hanging="180"/>
      </w:pPr>
    </w:lvl>
    <w:lvl w:ilvl="3">
      <w:start w:val="1"/>
      <w:numFmt w:val="decimal"/>
      <w:lvlText w:val="%4."/>
      <w:lvlJc w:val="left"/>
      <w:pPr>
        <w:ind w:left="3330" w:hanging="360"/>
      </w:pPr>
    </w:lvl>
    <w:lvl w:ilvl="4">
      <w:start w:val="1"/>
      <w:numFmt w:val="lowerLetter"/>
      <w:lvlText w:val="%5."/>
      <w:lvlJc w:val="left"/>
      <w:pPr>
        <w:ind w:left="4050" w:hanging="360"/>
      </w:pPr>
    </w:lvl>
    <w:lvl w:ilvl="5">
      <w:start w:val="1"/>
      <w:numFmt w:val="lowerRoman"/>
      <w:lvlText w:val="%6."/>
      <w:lvlJc w:val="right"/>
      <w:pPr>
        <w:ind w:left="4770" w:hanging="180"/>
      </w:pPr>
    </w:lvl>
    <w:lvl w:ilvl="6">
      <w:start w:val="1"/>
      <w:numFmt w:val="decimal"/>
      <w:lvlText w:val="%7."/>
      <w:lvlJc w:val="left"/>
      <w:pPr>
        <w:ind w:left="5490" w:hanging="360"/>
      </w:pPr>
    </w:lvl>
    <w:lvl w:ilvl="7">
      <w:start w:val="1"/>
      <w:numFmt w:val="lowerLetter"/>
      <w:lvlText w:val="%8."/>
      <w:lvlJc w:val="left"/>
      <w:pPr>
        <w:ind w:left="6210" w:hanging="360"/>
      </w:pPr>
    </w:lvl>
    <w:lvl w:ilvl="8">
      <w:start w:val="1"/>
      <w:numFmt w:val="lowerRoman"/>
      <w:lvlText w:val="%9."/>
      <w:lvlJc w:val="right"/>
      <w:pPr>
        <w:ind w:left="6930" w:hanging="180"/>
      </w:pPr>
    </w:lvl>
  </w:abstractNum>
  <w:abstractNum w:abstractNumId="97" w15:restartNumberingAfterBreak="0">
    <w:nsid w:val="42810BC8"/>
    <w:multiLevelType w:val="hybridMultilevel"/>
    <w:tmpl w:val="9B7E9FBE"/>
    <w:lvl w:ilvl="0" w:tplc="B8B21AA6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42DD50EB"/>
    <w:multiLevelType w:val="hybridMultilevel"/>
    <w:tmpl w:val="1D3E1706"/>
    <w:lvl w:ilvl="0" w:tplc="0415000F">
      <w:start w:val="1"/>
      <w:numFmt w:val="decimal"/>
      <w:lvlText w:val="%1."/>
      <w:lvlJc w:val="left"/>
      <w:pPr>
        <w:ind w:left="1840" w:hanging="360"/>
      </w:pPr>
    </w:lvl>
    <w:lvl w:ilvl="1" w:tplc="04150019">
      <w:start w:val="1"/>
      <w:numFmt w:val="lowerLetter"/>
      <w:lvlText w:val="%2."/>
      <w:lvlJc w:val="left"/>
      <w:pPr>
        <w:ind w:left="2560" w:hanging="360"/>
      </w:pPr>
    </w:lvl>
    <w:lvl w:ilvl="2" w:tplc="0415001B">
      <w:start w:val="1"/>
      <w:numFmt w:val="lowerRoman"/>
      <w:lvlText w:val="%3."/>
      <w:lvlJc w:val="right"/>
      <w:pPr>
        <w:ind w:left="3280" w:hanging="180"/>
      </w:pPr>
    </w:lvl>
    <w:lvl w:ilvl="3" w:tplc="0415000F">
      <w:start w:val="1"/>
      <w:numFmt w:val="decimal"/>
      <w:lvlText w:val="%4."/>
      <w:lvlJc w:val="left"/>
      <w:pPr>
        <w:ind w:left="4000" w:hanging="360"/>
      </w:pPr>
    </w:lvl>
    <w:lvl w:ilvl="4" w:tplc="04150019">
      <w:start w:val="1"/>
      <w:numFmt w:val="lowerLetter"/>
      <w:lvlText w:val="%5."/>
      <w:lvlJc w:val="left"/>
      <w:pPr>
        <w:ind w:left="4720" w:hanging="360"/>
      </w:pPr>
    </w:lvl>
    <w:lvl w:ilvl="5" w:tplc="0415001B">
      <w:start w:val="1"/>
      <w:numFmt w:val="lowerRoman"/>
      <w:lvlText w:val="%6."/>
      <w:lvlJc w:val="right"/>
      <w:pPr>
        <w:ind w:left="5440" w:hanging="180"/>
      </w:pPr>
    </w:lvl>
    <w:lvl w:ilvl="6" w:tplc="0415000F">
      <w:start w:val="1"/>
      <w:numFmt w:val="decimal"/>
      <w:lvlText w:val="%7."/>
      <w:lvlJc w:val="left"/>
      <w:pPr>
        <w:ind w:left="6160" w:hanging="360"/>
      </w:pPr>
    </w:lvl>
    <w:lvl w:ilvl="7" w:tplc="04150019">
      <w:start w:val="1"/>
      <w:numFmt w:val="lowerLetter"/>
      <w:lvlText w:val="%8."/>
      <w:lvlJc w:val="left"/>
      <w:pPr>
        <w:ind w:left="6880" w:hanging="360"/>
      </w:pPr>
    </w:lvl>
    <w:lvl w:ilvl="8" w:tplc="0415001B">
      <w:start w:val="1"/>
      <w:numFmt w:val="lowerRoman"/>
      <w:lvlText w:val="%9."/>
      <w:lvlJc w:val="right"/>
      <w:pPr>
        <w:ind w:left="7600" w:hanging="180"/>
      </w:pPr>
    </w:lvl>
  </w:abstractNum>
  <w:abstractNum w:abstractNumId="99" w15:restartNumberingAfterBreak="0">
    <w:nsid w:val="43DD25EA"/>
    <w:multiLevelType w:val="hybridMultilevel"/>
    <w:tmpl w:val="DFF8C7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8900463"/>
    <w:multiLevelType w:val="hybridMultilevel"/>
    <w:tmpl w:val="17FA3126"/>
    <w:lvl w:ilvl="0" w:tplc="80A824FC">
      <w:start w:val="1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8B34F02"/>
    <w:multiLevelType w:val="hybridMultilevel"/>
    <w:tmpl w:val="8D347268"/>
    <w:lvl w:ilvl="0" w:tplc="6910EDA6">
      <w:start w:val="3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9103FE7"/>
    <w:multiLevelType w:val="hybridMultilevel"/>
    <w:tmpl w:val="9AF05C74"/>
    <w:lvl w:ilvl="0" w:tplc="14FC903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3" w15:restartNumberingAfterBreak="0">
    <w:nsid w:val="4A7C46E7"/>
    <w:multiLevelType w:val="multilevel"/>
    <w:tmpl w:val="227A1E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kern w:val="2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  <w:kern w:val="22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" w:eastAsia="Arial" w:hAnsi="Aria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 w:hint="default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" w:eastAsia="Arial" w:hAnsi="Arial" w:cs="Symbol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Arial" w:hAnsi="Arial" w:cs="Symbo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eastAsia="Arial" w:hAnsi="Arial" w:cs="Symbol" w:hint="default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" w:eastAsia="Arial" w:hAnsi="Arial" w:cs="Symbol" w:hint="default"/>
        <w:sz w:val="22"/>
        <w:szCs w:val="22"/>
      </w:rPr>
    </w:lvl>
  </w:abstractNum>
  <w:abstractNum w:abstractNumId="104" w15:restartNumberingAfterBreak="0">
    <w:nsid w:val="4C482D5C"/>
    <w:multiLevelType w:val="hybridMultilevel"/>
    <w:tmpl w:val="660A2B56"/>
    <w:lvl w:ilvl="0" w:tplc="F37EE3D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5" w15:restartNumberingAfterBreak="0">
    <w:nsid w:val="4E820E0B"/>
    <w:multiLevelType w:val="hybridMultilevel"/>
    <w:tmpl w:val="D4FC65F0"/>
    <w:lvl w:ilvl="0" w:tplc="14FC903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6" w15:restartNumberingAfterBreak="0">
    <w:nsid w:val="4FB6413F"/>
    <w:multiLevelType w:val="hybridMultilevel"/>
    <w:tmpl w:val="854EA8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1666ED7"/>
    <w:multiLevelType w:val="multilevel"/>
    <w:tmpl w:val="E1ECD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kern w:val="22"/>
        <w:position w:val="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8" w15:restartNumberingAfterBreak="0">
    <w:nsid w:val="52152491"/>
    <w:multiLevelType w:val="hybridMultilevel"/>
    <w:tmpl w:val="ED1E19EA"/>
    <w:lvl w:ilvl="0" w:tplc="75244042">
      <w:start w:val="1"/>
      <w:numFmt w:val="decimal"/>
      <w:lvlText w:val="%1)"/>
      <w:lvlJc w:val="left"/>
      <w:pPr>
        <w:ind w:left="2907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350709C"/>
    <w:multiLevelType w:val="hybridMultilevel"/>
    <w:tmpl w:val="9B7E9FBE"/>
    <w:lvl w:ilvl="0" w:tplc="B8B21AA6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0" w15:restartNumberingAfterBreak="0">
    <w:nsid w:val="542D0D78"/>
    <w:multiLevelType w:val="hybridMultilevel"/>
    <w:tmpl w:val="B8926C22"/>
    <w:lvl w:ilvl="0" w:tplc="D5406ECA">
      <w:start w:val="1"/>
      <w:numFmt w:val="decimal"/>
      <w:lvlText w:val="%1)"/>
      <w:lvlJc w:val="left"/>
      <w:pPr>
        <w:ind w:left="1287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w w:val="100"/>
        <w:kern w:val="20"/>
        <w:position w:val="0"/>
        <w:sz w:val="22"/>
        <w:u w:val="none"/>
        <w:effect w:val="none"/>
        <w:vertAlign w:val="baseline"/>
        <w:specVanish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11" w15:restartNumberingAfterBreak="0">
    <w:nsid w:val="54852A26"/>
    <w:multiLevelType w:val="hybridMultilevel"/>
    <w:tmpl w:val="4FB4074C"/>
    <w:name w:val="WW8Num4824"/>
    <w:lvl w:ilvl="0" w:tplc="D9063B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573770B"/>
    <w:multiLevelType w:val="hybridMultilevel"/>
    <w:tmpl w:val="FC002A52"/>
    <w:lvl w:ilvl="0" w:tplc="0792D37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5A562ED"/>
    <w:multiLevelType w:val="hybridMultilevel"/>
    <w:tmpl w:val="CDA493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F56F2A"/>
    <w:multiLevelType w:val="hybridMultilevel"/>
    <w:tmpl w:val="C908E522"/>
    <w:lvl w:ilvl="0" w:tplc="A686F130">
      <w:start w:val="14"/>
      <w:numFmt w:val="decimal"/>
      <w:lvlText w:val="%1."/>
      <w:lvlJc w:val="left"/>
      <w:pPr>
        <w:ind w:left="128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7257122"/>
    <w:multiLevelType w:val="hybridMultilevel"/>
    <w:tmpl w:val="DF4E78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8382D36"/>
    <w:multiLevelType w:val="hybridMultilevel"/>
    <w:tmpl w:val="D86A0EEA"/>
    <w:lvl w:ilvl="0" w:tplc="0415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 w15:restartNumberingAfterBreak="0">
    <w:nsid w:val="598644A5"/>
    <w:multiLevelType w:val="hybridMultilevel"/>
    <w:tmpl w:val="3F8AFF0E"/>
    <w:lvl w:ilvl="0" w:tplc="E0C6C0B8">
      <w:start w:val="1"/>
      <w:numFmt w:val="decimal"/>
      <w:lvlText w:val="%1)"/>
      <w:lvlJc w:val="left"/>
      <w:pPr>
        <w:ind w:left="1146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w w:val="100"/>
        <w:kern w:val="18"/>
        <w:position w:val="0"/>
        <w:sz w:val="22"/>
        <w:u w:val="none"/>
        <w:effect w:val="none"/>
        <w:vertAlign w:val="baseli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8" w15:restartNumberingAfterBreak="0">
    <w:nsid w:val="5B411078"/>
    <w:multiLevelType w:val="hybridMultilevel"/>
    <w:tmpl w:val="0C16F742"/>
    <w:lvl w:ilvl="0" w:tplc="EC309FCC">
      <w:start w:val="7"/>
      <w:numFmt w:val="decimal"/>
      <w:lvlText w:val="%1."/>
      <w:lvlJc w:val="left"/>
      <w:pPr>
        <w:ind w:left="2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BE640E4"/>
    <w:multiLevelType w:val="multilevel"/>
    <w:tmpl w:val="8228BC5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strike w:val="0"/>
        <w:dstrike w:val="0"/>
        <w:color w:val="auto"/>
        <w:kern w:val="22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Symbo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Symbol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Symbol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Symbo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Symbol"/>
      </w:rPr>
    </w:lvl>
  </w:abstractNum>
  <w:abstractNum w:abstractNumId="120" w15:restartNumberingAfterBreak="0">
    <w:nsid w:val="5D0E2579"/>
    <w:multiLevelType w:val="hybridMultilevel"/>
    <w:tmpl w:val="A2CE29D6"/>
    <w:name w:val="WW8Num40222"/>
    <w:lvl w:ilvl="0" w:tplc="04150011">
      <w:start w:val="1"/>
      <w:numFmt w:val="decimal"/>
      <w:lvlText w:val="%1)"/>
      <w:lvlJc w:val="left"/>
      <w:pPr>
        <w:ind w:left="1931" w:hanging="360"/>
      </w:pPr>
    </w:lvl>
    <w:lvl w:ilvl="1" w:tplc="04150019">
      <w:start w:val="1"/>
      <w:numFmt w:val="lowerLetter"/>
      <w:lvlText w:val="%2."/>
      <w:lvlJc w:val="left"/>
      <w:pPr>
        <w:ind w:left="2651" w:hanging="360"/>
      </w:pPr>
    </w:lvl>
    <w:lvl w:ilvl="2" w:tplc="0415001B">
      <w:start w:val="1"/>
      <w:numFmt w:val="lowerRoman"/>
      <w:lvlText w:val="%3."/>
      <w:lvlJc w:val="right"/>
      <w:pPr>
        <w:ind w:left="3371" w:hanging="180"/>
      </w:pPr>
    </w:lvl>
    <w:lvl w:ilvl="3" w:tplc="0415000F">
      <w:start w:val="1"/>
      <w:numFmt w:val="decimal"/>
      <w:lvlText w:val="%4."/>
      <w:lvlJc w:val="left"/>
      <w:pPr>
        <w:ind w:left="4091" w:hanging="360"/>
      </w:pPr>
    </w:lvl>
    <w:lvl w:ilvl="4" w:tplc="04150019">
      <w:start w:val="1"/>
      <w:numFmt w:val="lowerLetter"/>
      <w:lvlText w:val="%5."/>
      <w:lvlJc w:val="left"/>
      <w:pPr>
        <w:ind w:left="4811" w:hanging="360"/>
      </w:pPr>
    </w:lvl>
    <w:lvl w:ilvl="5" w:tplc="0415001B">
      <w:start w:val="1"/>
      <w:numFmt w:val="lowerRoman"/>
      <w:lvlText w:val="%6."/>
      <w:lvlJc w:val="right"/>
      <w:pPr>
        <w:ind w:left="5531" w:hanging="180"/>
      </w:pPr>
    </w:lvl>
    <w:lvl w:ilvl="6" w:tplc="0415000F">
      <w:start w:val="1"/>
      <w:numFmt w:val="decimal"/>
      <w:lvlText w:val="%7."/>
      <w:lvlJc w:val="left"/>
      <w:pPr>
        <w:ind w:left="6251" w:hanging="360"/>
      </w:pPr>
    </w:lvl>
    <w:lvl w:ilvl="7" w:tplc="04150019">
      <w:start w:val="1"/>
      <w:numFmt w:val="lowerLetter"/>
      <w:lvlText w:val="%8."/>
      <w:lvlJc w:val="left"/>
      <w:pPr>
        <w:ind w:left="6971" w:hanging="360"/>
      </w:pPr>
    </w:lvl>
    <w:lvl w:ilvl="8" w:tplc="0415001B">
      <w:start w:val="1"/>
      <w:numFmt w:val="lowerRoman"/>
      <w:lvlText w:val="%9."/>
      <w:lvlJc w:val="right"/>
      <w:pPr>
        <w:ind w:left="7691" w:hanging="180"/>
      </w:pPr>
    </w:lvl>
  </w:abstractNum>
  <w:abstractNum w:abstractNumId="121" w15:restartNumberingAfterBreak="0">
    <w:nsid w:val="5D4E3FA6"/>
    <w:multiLevelType w:val="hybridMultilevel"/>
    <w:tmpl w:val="23AAB5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0613C56"/>
    <w:multiLevelType w:val="hybridMultilevel"/>
    <w:tmpl w:val="08E0F31A"/>
    <w:lvl w:ilvl="0" w:tplc="EDC06C60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2DE65A68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4381719"/>
    <w:multiLevelType w:val="hybridMultilevel"/>
    <w:tmpl w:val="55587B9A"/>
    <w:lvl w:ilvl="0" w:tplc="3AC61402">
      <w:start w:val="1"/>
      <w:numFmt w:val="decimal"/>
      <w:lvlText w:val="%1."/>
      <w:lvlJc w:val="left"/>
      <w:pPr>
        <w:ind w:left="720" w:hanging="360"/>
      </w:pPr>
      <w:rPr>
        <w:kern w:val="18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46829BB"/>
    <w:multiLevelType w:val="hybridMultilevel"/>
    <w:tmpl w:val="29282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00000C">
      <w:start w:val="1"/>
      <w:numFmt w:val="decimal"/>
      <w:lvlText w:val="%2)"/>
      <w:lvlJc w:val="left"/>
      <w:pPr>
        <w:ind w:left="1440" w:hanging="360"/>
      </w:pPr>
      <w:rPr>
        <w:rFonts w:cs="Times New Roman"/>
        <w:strike w:val="0"/>
        <w:dstrike w:val="0"/>
        <w:color w:val="00000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4C81B31"/>
    <w:multiLevelType w:val="multilevel"/>
    <w:tmpl w:val="36BC15D2"/>
    <w:lvl w:ilvl="0">
      <w:start w:val="1"/>
      <w:numFmt w:val="decimal"/>
      <w:lvlText w:val="%1."/>
      <w:lvlJc w:val="left"/>
      <w:pPr>
        <w:ind w:left="644" w:firstLine="284"/>
      </w:pPr>
      <w:rPr>
        <w:rFonts w:ascii="Verdana" w:eastAsia="Arial" w:hAnsi="Verdana" w:cs="Arial" w:hint="default"/>
        <w:b w:val="0"/>
        <w:i w:val="0"/>
        <w:smallCaps w:val="0"/>
        <w:strike w:val="0"/>
        <w:dstrike w:val="0"/>
        <w:color w:val="000000"/>
        <w:sz w:val="20"/>
        <w:szCs w:val="2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5">
      <w:start w:val="1"/>
      <w:numFmt w:val="lowerRoman"/>
      <w:pStyle w:val="Nagwek6"/>
      <w:lvlText w:val="%6.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6">
      <w:start w:val="1"/>
      <w:numFmt w:val="decimal"/>
      <w:pStyle w:val="Nagwek7"/>
      <w:lvlText w:val="%7.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22"/>
        <w:u w:val="none"/>
        <w:effect w:val="none"/>
        <w:vertAlign w:val="baseline"/>
      </w:rPr>
    </w:lvl>
  </w:abstractNum>
  <w:abstractNum w:abstractNumId="126" w15:restartNumberingAfterBreak="0">
    <w:nsid w:val="67DB11AF"/>
    <w:multiLevelType w:val="hybridMultilevel"/>
    <w:tmpl w:val="432A0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82A5B06"/>
    <w:multiLevelType w:val="hybridMultilevel"/>
    <w:tmpl w:val="4C609500"/>
    <w:lvl w:ilvl="0" w:tplc="1D280C22">
      <w:start w:val="8"/>
      <w:numFmt w:val="bullet"/>
      <w:pStyle w:val="opis"/>
      <w:lvlText w:val="­"/>
      <w:lvlJc w:val="left"/>
      <w:pPr>
        <w:tabs>
          <w:tab w:val="num" w:pos="254"/>
        </w:tabs>
        <w:ind w:left="254" w:hanging="113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8415B64"/>
    <w:multiLevelType w:val="hybridMultilevel"/>
    <w:tmpl w:val="AF783060"/>
    <w:lvl w:ilvl="0" w:tplc="9BBCEFA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93F542B"/>
    <w:multiLevelType w:val="hybridMultilevel"/>
    <w:tmpl w:val="8DCEA7C8"/>
    <w:styleLink w:val="Zaimportowanystyl21"/>
    <w:lvl w:ilvl="0" w:tplc="24761E44">
      <w:start w:val="1"/>
      <w:numFmt w:val="decimal"/>
      <w:lvlText w:val="%1."/>
      <w:lvlJc w:val="left"/>
      <w:pPr>
        <w:tabs>
          <w:tab w:val="left" w:pos="426"/>
        </w:tabs>
        <w:ind w:left="690" w:hanging="3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44492A4">
      <w:start w:val="1"/>
      <w:numFmt w:val="decimal"/>
      <w:lvlText w:val="%2."/>
      <w:lvlJc w:val="left"/>
      <w:pPr>
        <w:tabs>
          <w:tab w:val="left" w:pos="426"/>
        </w:tabs>
        <w:ind w:left="1410" w:hanging="3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4AAA666">
      <w:start w:val="1"/>
      <w:numFmt w:val="lowerLetter"/>
      <w:lvlText w:val="%3)"/>
      <w:lvlJc w:val="left"/>
      <w:pPr>
        <w:ind w:left="520" w:hanging="379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84E7054">
      <w:start w:val="1"/>
      <w:numFmt w:val="decimal"/>
      <w:lvlText w:val="%4."/>
      <w:lvlJc w:val="left"/>
      <w:pPr>
        <w:ind w:left="2468" w:hanging="24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D0881D4">
      <w:start w:val="1"/>
      <w:numFmt w:val="decimal"/>
      <w:lvlText w:val="%5."/>
      <w:lvlJc w:val="left"/>
      <w:pPr>
        <w:ind w:left="2468" w:hanging="24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2D40B78">
      <w:start w:val="1"/>
      <w:numFmt w:val="decimal"/>
      <w:lvlText w:val="%6."/>
      <w:lvlJc w:val="left"/>
      <w:pPr>
        <w:tabs>
          <w:tab w:val="left" w:pos="426"/>
        </w:tabs>
        <w:ind w:left="3034" w:hanging="24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FE06F36">
      <w:start w:val="1"/>
      <w:numFmt w:val="decimal"/>
      <w:lvlText w:val="%7."/>
      <w:lvlJc w:val="left"/>
      <w:pPr>
        <w:tabs>
          <w:tab w:val="left" w:pos="426"/>
        </w:tabs>
        <w:ind w:left="3754" w:hanging="24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7122CFC">
      <w:start w:val="1"/>
      <w:numFmt w:val="decimal"/>
      <w:lvlText w:val="%8."/>
      <w:lvlJc w:val="left"/>
      <w:pPr>
        <w:tabs>
          <w:tab w:val="left" w:pos="426"/>
        </w:tabs>
        <w:ind w:left="4474" w:hanging="24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DC5A1A">
      <w:start w:val="1"/>
      <w:numFmt w:val="decimal"/>
      <w:lvlText w:val="%9."/>
      <w:lvlJc w:val="left"/>
      <w:pPr>
        <w:tabs>
          <w:tab w:val="left" w:pos="426"/>
        </w:tabs>
        <w:ind w:left="5194" w:hanging="2467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0" w15:restartNumberingAfterBreak="0">
    <w:nsid w:val="6B11494C"/>
    <w:multiLevelType w:val="hybridMultilevel"/>
    <w:tmpl w:val="F8BE4356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1" w15:restartNumberingAfterBreak="0">
    <w:nsid w:val="6E451AB5"/>
    <w:multiLevelType w:val="hybridMultilevel"/>
    <w:tmpl w:val="C076E05A"/>
    <w:lvl w:ilvl="0" w:tplc="7FFEA1F4">
      <w:start w:val="1"/>
      <w:numFmt w:val="decimal"/>
      <w:lvlText w:val="%1)"/>
      <w:lvlJc w:val="left"/>
      <w:pPr>
        <w:ind w:left="1554" w:hanging="42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32" w15:restartNumberingAfterBreak="0">
    <w:nsid w:val="70442E82"/>
    <w:multiLevelType w:val="hybridMultilevel"/>
    <w:tmpl w:val="303E0E06"/>
    <w:lvl w:ilvl="0" w:tplc="4AFAC104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1B61ACA"/>
    <w:multiLevelType w:val="hybridMultilevel"/>
    <w:tmpl w:val="0ABC16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71E35878"/>
    <w:multiLevelType w:val="hybridMultilevel"/>
    <w:tmpl w:val="BC963CAC"/>
    <w:lvl w:ilvl="0" w:tplc="B8B21AA6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5" w15:restartNumberingAfterBreak="0">
    <w:nsid w:val="742D45C4"/>
    <w:multiLevelType w:val="hybridMultilevel"/>
    <w:tmpl w:val="45345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4497339"/>
    <w:multiLevelType w:val="hybridMultilevel"/>
    <w:tmpl w:val="1FFC80E6"/>
    <w:styleLink w:val="Zaimportowanystyl20"/>
    <w:lvl w:ilvl="0" w:tplc="820A5CA0">
      <w:start w:val="1"/>
      <w:numFmt w:val="decimal"/>
      <w:lvlText w:val="%1."/>
      <w:lvlJc w:val="left"/>
      <w:pPr>
        <w:tabs>
          <w:tab w:val="left" w:pos="426"/>
        </w:tabs>
        <w:ind w:left="69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0F28764">
      <w:start w:val="1"/>
      <w:numFmt w:val="decimal"/>
      <w:lvlText w:val="%2."/>
      <w:lvlJc w:val="left"/>
      <w:pPr>
        <w:tabs>
          <w:tab w:val="left" w:pos="426"/>
        </w:tabs>
        <w:ind w:left="141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60E2A68">
      <w:start w:val="1"/>
      <w:numFmt w:val="lowerLetter"/>
      <w:lvlText w:val="%3)"/>
      <w:lvlJc w:val="left"/>
      <w:pPr>
        <w:ind w:left="521" w:hanging="3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A328868">
      <w:start w:val="1"/>
      <w:numFmt w:val="decimal"/>
      <w:lvlText w:val="%4."/>
      <w:lvlJc w:val="left"/>
      <w:pPr>
        <w:ind w:left="2466" w:hanging="24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FCEDCFE">
      <w:start w:val="1"/>
      <w:numFmt w:val="decimal"/>
      <w:lvlText w:val="%5."/>
      <w:lvlJc w:val="left"/>
      <w:pPr>
        <w:ind w:left="2466" w:hanging="24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67EDD04">
      <w:start w:val="1"/>
      <w:numFmt w:val="decimal"/>
      <w:lvlText w:val="%6."/>
      <w:lvlJc w:val="left"/>
      <w:pPr>
        <w:tabs>
          <w:tab w:val="left" w:pos="426"/>
        </w:tabs>
        <w:ind w:left="3034" w:hanging="24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5BAFD54">
      <w:start w:val="1"/>
      <w:numFmt w:val="decimal"/>
      <w:lvlText w:val="%7."/>
      <w:lvlJc w:val="left"/>
      <w:pPr>
        <w:tabs>
          <w:tab w:val="left" w:pos="426"/>
        </w:tabs>
        <w:ind w:left="3754" w:hanging="24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BDA5286">
      <w:start w:val="1"/>
      <w:numFmt w:val="decimal"/>
      <w:lvlText w:val="%8."/>
      <w:lvlJc w:val="left"/>
      <w:pPr>
        <w:tabs>
          <w:tab w:val="left" w:pos="426"/>
        </w:tabs>
        <w:ind w:left="4474" w:hanging="24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244FDC0">
      <w:start w:val="1"/>
      <w:numFmt w:val="decimal"/>
      <w:lvlText w:val="%9."/>
      <w:lvlJc w:val="left"/>
      <w:pPr>
        <w:tabs>
          <w:tab w:val="left" w:pos="426"/>
        </w:tabs>
        <w:ind w:left="5194" w:hanging="24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7" w15:restartNumberingAfterBreak="0">
    <w:nsid w:val="75114BDE"/>
    <w:multiLevelType w:val="singleLevel"/>
    <w:tmpl w:val="AF7A466C"/>
    <w:lvl w:ilvl="0">
      <w:start w:val="1"/>
      <w:numFmt w:val="lowerLetter"/>
      <w:lvlText w:val="%1)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138" w15:restartNumberingAfterBreak="0">
    <w:nsid w:val="75550A93"/>
    <w:multiLevelType w:val="hybridMultilevel"/>
    <w:tmpl w:val="C75E0348"/>
    <w:styleLink w:val="Kreski"/>
    <w:lvl w:ilvl="0" w:tplc="58785FFA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07E9958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D9A3FA4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7FC361A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22628A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572F1AC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94E6D8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06AD4AE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8ECA548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9" w15:restartNumberingAfterBreak="0">
    <w:nsid w:val="756458EE"/>
    <w:multiLevelType w:val="hybridMultilevel"/>
    <w:tmpl w:val="818EB508"/>
    <w:lvl w:ilvl="0" w:tplc="FFFFFFFF">
      <w:start w:val="1"/>
      <w:numFmt w:val="decimal"/>
      <w:lvlText w:val="%1."/>
      <w:lvlJc w:val="left"/>
      <w:pPr>
        <w:ind w:left="1994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2714" w:hanging="360"/>
      </w:pPr>
    </w:lvl>
    <w:lvl w:ilvl="2" w:tplc="FFFFFFFF">
      <w:start w:val="1"/>
      <w:numFmt w:val="lowerRoman"/>
      <w:lvlText w:val="%3."/>
      <w:lvlJc w:val="right"/>
      <w:pPr>
        <w:ind w:left="3434" w:hanging="180"/>
      </w:pPr>
    </w:lvl>
    <w:lvl w:ilvl="3" w:tplc="FFFFFFFF">
      <w:start w:val="1"/>
      <w:numFmt w:val="decimal"/>
      <w:lvlText w:val="%4."/>
      <w:lvlJc w:val="left"/>
      <w:pPr>
        <w:ind w:left="4154" w:hanging="360"/>
      </w:pPr>
    </w:lvl>
    <w:lvl w:ilvl="4" w:tplc="FFFFFFFF">
      <w:start w:val="1"/>
      <w:numFmt w:val="lowerLetter"/>
      <w:lvlText w:val="%5."/>
      <w:lvlJc w:val="left"/>
      <w:pPr>
        <w:ind w:left="4874" w:hanging="360"/>
      </w:pPr>
    </w:lvl>
    <w:lvl w:ilvl="5" w:tplc="FFFFFFFF">
      <w:start w:val="1"/>
      <w:numFmt w:val="lowerRoman"/>
      <w:lvlText w:val="%6."/>
      <w:lvlJc w:val="right"/>
      <w:pPr>
        <w:ind w:left="5594" w:hanging="180"/>
      </w:pPr>
    </w:lvl>
    <w:lvl w:ilvl="6" w:tplc="FFFFFFFF">
      <w:start w:val="1"/>
      <w:numFmt w:val="decimal"/>
      <w:lvlText w:val="%7."/>
      <w:lvlJc w:val="left"/>
      <w:pPr>
        <w:ind w:left="6314" w:hanging="360"/>
      </w:pPr>
    </w:lvl>
    <w:lvl w:ilvl="7" w:tplc="FFFFFFFF">
      <w:start w:val="1"/>
      <w:numFmt w:val="lowerLetter"/>
      <w:lvlText w:val="%8."/>
      <w:lvlJc w:val="left"/>
      <w:pPr>
        <w:ind w:left="7034" w:hanging="360"/>
      </w:pPr>
    </w:lvl>
    <w:lvl w:ilvl="8" w:tplc="FFFFFFFF">
      <w:start w:val="1"/>
      <w:numFmt w:val="lowerRoman"/>
      <w:lvlText w:val="%9."/>
      <w:lvlJc w:val="right"/>
      <w:pPr>
        <w:ind w:left="7754" w:hanging="180"/>
      </w:pPr>
    </w:lvl>
  </w:abstractNum>
  <w:abstractNum w:abstractNumId="140" w15:restartNumberingAfterBreak="0">
    <w:nsid w:val="76A15020"/>
    <w:multiLevelType w:val="hybridMultilevel"/>
    <w:tmpl w:val="3686FE80"/>
    <w:lvl w:ilvl="0" w:tplc="04150011">
      <w:start w:val="1"/>
      <w:numFmt w:val="decimal"/>
      <w:lvlText w:val="%1)"/>
      <w:lvlJc w:val="left"/>
      <w:pPr>
        <w:ind w:left="1120" w:hanging="360"/>
      </w:pPr>
    </w:lvl>
    <w:lvl w:ilvl="1" w:tplc="601ED4BC">
      <w:start w:val="1"/>
      <w:numFmt w:val="decimal"/>
      <w:lvlText w:val="%2)"/>
      <w:lvlJc w:val="left"/>
      <w:pPr>
        <w:ind w:left="1840" w:hanging="360"/>
      </w:pPr>
    </w:lvl>
    <w:lvl w:ilvl="2" w:tplc="0415001B">
      <w:start w:val="1"/>
      <w:numFmt w:val="lowerRoman"/>
      <w:lvlText w:val="%3."/>
      <w:lvlJc w:val="right"/>
      <w:pPr>
        <w:ind w:left="2560" w:hanging="180"/>
      </w:pPr>
    </w:lvl>
    <w:lvl w:ilvl="3" w:tplc="0415000F">
      <w:start w:val="1"/>
      <w:numFmt w:val="decimal"/>
      <w:lvlText w:val="%4."/>
      <w:lvlJc w:val="left"/>
      <w:pPr>
        <w:ind w:left="3280" w:hanging="360"/>
      </w:pPr>
    </w:lvl>
    <w:lvl w:ilvl="4" w:tplc="04150019">
      <w:start w:val="1"/>
      <w:numFmt w:val="lowerLetter"/>
      <w:lvlText w:val="%5."/>
      <w:lvlJc w:val="left"/>
      <w:pPr>
        <w:ind w:left="4000" w:hanging="360"/>
      </w:pPr>
    </w:lvl>
    <w:lvl w:ilvl="5" w:tplc="0415001B">
      <w:start w:val="1"/>
      <w:numFmt w:val="lowerRoman"/>
      <w:lvlText w:val="%6."/>
      <w:lvlJc w:val="right"/>
      <w:pPr>
        <w:ind w:left="4720" w:hanging="180"/>
      </w:pPr>
    </w:lvl>
    <w:lvl w:ilvl="6" w:tplc="0415000F">
      <w:start w:val="1"/>
      <w:numFmt w:val="decimal"/>
      <w:lvlText w:val="%7."/>
      <w:lvlJc w:val="left"/>
      <w:pPr>
        <w:ind w:left="5440" w:hanging="360"/>
      </w:pPr>
    </w:lvl>
    <w:lvl w:ilvl="7" w:tplc="04150019">
      <w:start w:val="1"/>
      <w:numFmt w:val="lowerLetter"/>
      <w:lvlText w:val="%8."/>
      <w:lvlJc w:val="left"/>
      <w:pPr>
        <w:ind w:left="6160" w:hanging="360"/>
      </w:pPr>
    </w:lvl>
    <w:lvl w:ilvl="8" w:tplc="0415001B">
      <w:start w:val="1"/>
      <w:numFmt w:val="lowerRoman"/>
      <w:lvlText w:val="%9."/>
      <w:lvlJc w:val="right"/>
      <w:pPr>
        <w:ind w:left="6880" w:hanging="180"/>
      </w:pPr>
    </w:lvl>
  </w:abstractNum>
  <w:abstractNum w:abstractNumId="141" w15:restartNumberingAfterBreak="0">
    <w:nsid w:val="778747F3"/>
    <w:multiLevelType w:val="hybridMultilevel"/>
    <w:tmpl w:val="0B48040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2" w15:restartNumberingAfterBreak="0">
    <w:nsid w:val="77D02ED6"/>
    <w:multiLevelType w:val="hybridMultilevel"/>
    <w:tmpl w:val="D0E0C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929728F"/>
    <w:multiLevelType w:val="multilevel"/>
    <w:tmpl w:val="0DA83E4A"/>
    <w:name w:val="WW8Num402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  <w:b w:val="0"/>
        <w:color w:val="auto"/>
        <w:kern w:val="2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auto"/>
        <w:kern w:val="22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" w:eastAsia="Arial" w:hAnsi="Aria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Arial" w:hAnsi="Arial" w:cs="Symbol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eastAsia="Arial" w:hAnsi="Arial" w:cs="Symbol" w:hint="default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" w:eastAsia="Arial" w:hAnsi="Arial" w:cs="Symbol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Arial" w:hAnsi="Arial" w:cs="Symbo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eastAsia="Arial" w:hAnsi="Arial" w:cs="Symbol" w:hint="default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" w:eastAsia="Arial" w:hAnsi="Arial" w:cs="Symbol" w:hint="default"/>
        <w:sz w:val="22"/>
        <w:szCs w:val="22"/>
      </w:rPr>
    </w:lvl>
  </w:abstractNum>
  <w:abstractNum w:abstractNumId="144" w15:restartNumberingAfterBreak="0">
    <w:nsid w:val="79B31E2E"/>
    <w:multiLevelType w:val="hybridMultilevel"/>
    <w:tmpl w:val="F1F4E3B8"/>
    <w:name w:val="WW8Num2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A9D2633"/>
    <w:multiLevelType w:val="hybridMultilevel"/>
    <w:tmpl w:val="2C144930"/>
    <w:lvl w:ilvl="0" w:tplc="09963BD0">
      <w:start w:val="1"/>
      <w:numFmt w:val="decimal"/>
      <w:pStyle w:val="Lista-kontynuacja1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12A8D92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73A0AFA">
      <w:start w:val="1"/>
      <w:numFmt w:val="lowerRoman"/>
      <w:lvlText w:val="%3."/>
      <w:lvlJc w:val="left"/>
      <w:pPr>
        <w:ind w:left="180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D1EAE8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4CEE2E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42C72CC">
      <w:start w:val="1"/>
      <w:numFmt w:val="lowerRoman"/>
      <w:lvlText w:val="%6."/>
      <w:lvlJc w:val="left"/>
      <w:pPr>
        <w:ind w:left="396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FE75E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656934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D6D54C">
      <w:start w:val="1"/>
      <w:numFmt w:val="lowerRoman"/>
      <w:lvlText w:val="%9."/>
      <w:lvlJc w:val="left"/>
      <w:pPr>
        <w:ind w:left="6120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6" w15:restartNumberingAfterBreak="0">
    <w:nsid w:val="7AD041DF"/>
    <w:multiLevelType w:val="hybridMultilevel"/>
    <w:tmpl w:val="79D4589E"/>
    <w:lvl w:ilvl="0" w:tplc="04150011">
      <w:start w:val="1"/>
      <w:numFmt w:val="decimal"/>
      <w:lvlText w:val="%1."/>
      <w:lvlJc w:val="left"/>
      <w:pPr>
        <w:ind w:left="1571" w:hanging="360"/>
      </w:pPr>
    </w:lvl>
    <w:lvl w:ilvl="1" w:tplc="EFEE1916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decimal"/>
      <w:lvlText w:val="%3)"/>
      <w:lvlJc w:val="lef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47" w15:restartNumberingAfterBreak="0">
    <w:nsid w:val="7B2D4061"/>
    <w:multiLevelType w:val="hybridMultilevel"/>
    <w:tmpl w:val="20F237A8"/>
    <w:styleLink w:val="Zaimportowanystyl23"/>
    <w:lvl w:ilvl="0" w:tplc="94D41210">
      <w:start w:val="1"/>
      <w:numFmt w:val="lowerLetter"/>
      <w:lvlText w:val="%1)"/>
      <w:lvlJc w:val="left"/>
      <w:pPr>
        <w:tabs>
          <w:tab w:val="left" w:pos="360"/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D36C8EA">
      <w:start w:val="1"/>
      <w:numFmt w:val="lowerLetter"/>
      <w:lvlText w:val="%2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FFE85FC">
      <w:start w:val="1"/>
      <w:numFmt w:val="lowerLetter"/>
      <w:lvlText w:val="%3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4EC9BA0">
      <w:start w:val="1"/>
      <w:numFmt w:val="lowerLetter"/>
      <w:lvlText w:val="%4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6280D76">
      <w:start w:val="1"/>
      <w:numFmt w:val="lowerLetter"/>
      <w:lvlText w:val="%5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EA378E">
      <w:start w:val="1"/>
      <w:numFmt w:val="lowerLetter"/>
      <w:lvlText w:val="%6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603EA2">
      <w:start w:val="1"/>
      <w:numFmt w:val="lowerLetter"/>
      <w:lvlText w:val="%7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9BC8318">
      <w:start w:val="1"/>
      <w:numFmt w:val="lowerLetter"/>
      <w:lvlText w:val="%8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D1A323C">
      <w:start w:val="1"/>
      <w:numFmt w:val="lowerLetter"/>
      <w:lvlText w:val="%9)"/>
      <w:lvlJc w:val="left"/>
      <w:pPr>
        <w:tabs>
          <w:tab w:val="left" w:pos="360"/>
          <w:tab w:val="num" w:pos="785"/>
        </w:tabs>
        <w:ind w:left="797" w:hanging="4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8" w15:restartNumberingAfterBreak="0">
    <w:nsid w:val="7BCE6BE2"/>
    <w:multiLevelType w:val="hybridMultilevel"/>
    <w:tmpl w:val="54DAA1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6478BBE2">
      <w:start w:val="1"/>
      <w:numFmt w:val="lowerLetter"/>
      <w:lvlText w:val="%2)"/>
      <w:lvlJc w:val="left"/>
      <w:pPr>
        <w:ind w:left="2007" w:hanging="360"/>
      </w:pPr>
      <w:rPr>
        <w:rFonts w:cs="Arial"/>
      </w:rPr>
    </w:lvl>
    <w:lvl w:ilvl="2" w:tplc="EA5AFF68">
      <w:start w:val="1"/>
      <w:numFmt w:val="decimal"/>
      <w:lvlText w:val="%3)"/>
      <w:lvlJc w:val="left"/>
      <w:pPr>
        <w:ind w:left="2907" w:hanging="360"/>
      </w:pPr>
      <w:rPr>
        <w:rFonts w:cs="Arial"/>
      </w:r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7F662E49"/>
    <w:multiLevelType w:val="hybridMultilevel"/>
    <w:tmpl w:val="B1D274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7F7E5A69"/>
    <w:multiLevelType w:val="hybridMultilevel"/>
    <w:tmpl w:val="66A4FD56"/>
    <w:lvl w:ilvl="0" w:tplc="0415000F">
      <w:start w:val="1"/>
      <w:numFmt w:val="decimal"/>
      <w:lvlText w:val="%1."/>
      <w:lvlJc w:val="left"/>
      <w:pPr>
        <w:ind w:left="1120" w:hanging="360"/>
      </w:pPr>
    </w:lvl>
    <w:lvl w:ilvl="1" w:tplc="601ED4BC">
      <w:start w:val="1"/>
      <w:numFmt w:val="decimal"/>
      <w:lvlText w:val="%2)"/>
      <w:lvlJc w:val="left"/>
      <w:pPr>
        <w:ind w:left="1840" w:hanging="360"/>
      </w:pPr>
    </w:lvl>
    <w:lvl w:ilvl="2" w:tplc="0415001B">
      <w:start w:val="1"/>
      <w:numFmt w:val="lowerRoman"/>
      <w:lvlText w:val="%3."/>
      <w:lvlJc w:val="right"/>
      <w:pPr>
        <w:ind w:left="2560" w:hanging="180"/>
      </w:pPr>
    </w:lvl>
    <w:lvl w:ilvl="3" w:tplc="0415000F">
      <w:start w:val="1"/>
      <w:numFmt w:val="decimal"/>
      <w:lvlText w:val="%4."/>
      <w:lvlJc w:val="left"/>
      <w:pPr>
        <w:ind w:left="3280" w:hanging="360"/>
      </w:pPr>
    </w:lvl>
    <w:lvl w:ilvl="4" w:tplc="04150019">
      <w:start w:val="1"/>
      <w:numFmt w:val="lowerLetter"/>
      <w:lvlText w:val="%5."/>
      <w:lvlJc w:val="left"/>
      <w:pPr>
        <w:ind w:left="4000" w:hanging="360"/>
      </w:pPr>
    </w:lvl>
    <w:lvl w:ilvl="5" w:tplc="0415001B">
      <w:start w:val="1"/>
      <w:numFmt w:val="lowerRoman"/>
      <w:lvlText w:val="%6."/>
      <w:lvlJc w:val="right"/>
      <w:pPr>
        <w:ind w:left="4720" w:hanging="180"/>
      </w:pPr>
    </w:lvl>
    <w:lvl w:ilvl="6" w:tplc="0415000F">
      <w:start w:val="1"/>
      <w:numFmt w:val="decimal"/>
      <w:lvlText w:val="%7."/>
      <w:lvlJc w:val="left"/>
      <w:pPr>
        <w:ind w:left="5440" w:hanging="360"/>
      </w:pPr>
    </w:lvl>
    <w:lvl w:ilvl="7" w:tplc="04150019">
      <w:start w:val="1"/>
      <w:numFmt w:val="lowerLetter"/>
      <w:lvlText w:val="%8."/>
      <w:lvlJc w:val="left"/>
      <w:pPr>
        <w:ind w:left="6160" w:hanging="360"/>
      </w:pPr>
    </w:lvl>
    <w:lvl w:ilvl="8" w:tplc="0415001B">
      <w:start w:val="1"/>
      <w:numFmt w:val="lowerRoman"/>
      <w:lvlText w:val="%9."/>
      <w:lvlJc w:val="right"/>
      <w:pPr>
        <w:ind w:left="6880" w:hanging="180"/>
      </w:pPr>
    </w:lvl>
  </w:abstractNum>
  <w:abstractNum w:abstractNumId="151" w15:restartNumberingAfterBreak="0">
    <w:nsid w:val="7F955712"/>
    <w:multiLevelType w:val="hybridMultilevel"/>
    <w:tmpl w:val="2AF427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7696279">
    <w:abstractNumId w:val="83"/>
  </w:num>
  <w:num w:numId="2" w16cid:durableId="1799252264">
    <w:abstractNumId w:val="45"/>
  </w:num>
  <w:num w:numId="3" w16cid:durableId="1444611728">
    <w:abstractNumId w:val="5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3930782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9830272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26242735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1179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5844135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74079670">
    <w:abstractNumId w:val="105"/>
  </w:num>
  <w:num w:numId="10" w16cid:durableId="1982342627">
    <w:abstractNumId w:val="1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627819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3815250">
    <w:abstractNumId w:val="3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6697625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94333042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5400552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0783693">
    <w:abstractNumId w:val="80"/>
  </w:num>
  <w:num w:numId="17" w16cid:durableId="91305490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44611975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1845268">
    <w:abstractNumId w:val="10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17276631">
    <w:abstractNumId w:val="98"/>
  </w:num>
  <w:num w:numId="21" w16cid:durableId="401293915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20811319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54779344">
    <w:abstractNumId w:val="35"/>
    <w:lvlOverride w:ilvl="0">
      <w:startOverride w:val="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5355849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56531688">
    <w:abstractNumId w:val="61"/>
  </w:num>
  <w:num w:numId="26" w16cid:durableId="2140219606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1132183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87652173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61291855">
    <w:abstractNumId w:val="140"/>
  </w:num>
  <w:num w:numId="30" w16cid:durableId="1277322940">
    <w:abstractNumId w:val="68"/>
  </w:num>
  <w:num w:numId="31" w16cid:durableId="1411730085">
    <w:abstractNumId w:val="108"/>
  </w:num>
  <w:num w:numId="32" w16cid:durableId="895359007">
    <w:abstractNumId w:val="78"/>
  </w:num>
  <w:num w:numId="33" w16cid:durableId="467550931">
    <w:abstractNumId w:val="59"/>
  </w:num>
  <w:num w:numId="34" w16cid:durableId="189224465">
    <w:abstractNumId w:val="44"/>
  </w:num>
  <w:num w:numId="35" w16cid:durableId="572159216">
    <w:abstractNumId w:val="57"/>
  </w:num>
  <w:num w:numId="36" w16cid:durableId="891041479">
    <w:abstractNumId w:val="74"/>
  </w:num>
  <w:num w:numId="37" w16cid:durableId="636959304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96571361">
    <w:abstractNumId w:val="94"/>
  </w:num>
  <w:num w:numId="39" w16cid:durableId="853616545">
    <w:abstractNumId w:val="1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727767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52265888">
    <w:abstractNumId w:val="92"/>
  </w:num>
  <w:num w:numId="42" w16cid:durableId="123355628">
    <w:abstractNumId w:val="151"/>
  </w:num>
  <w:num w:numId="43" w16cid:durableId="1011686391">
    <w:abstractNumId w:val="117"/>
  </w:num>
  <w:num w:numId="44" w16cid:durableId="1831752016">
    <w:abstractNumId w:val="82"/>
  </w:num>
  <w:num w:numId="45" w16cid:durableId="1569652959">
    <w:abstractNumId w:val="114"/>
  </w:num>
  <w:num w:numId="46" w16cid:durableId="1995642735">
    <w:abstractNumId w:val="118"/>
  </w:num>
  <w:num w:numId="47" w16cid:durableId="959146724">
    <w:abstractNumId w:val="100"/>
  </w:num>
  <w:num w:numId="48" w16cid:durableId="1654026667">
    <w:abstractNumId w:val="135"/>
  </w:num>
  <w:num w:numId="49" w16cid:durableId="166136714">
    <w:abstractNumId w:val="126"/>
  </w:num>
  <w:num w:numId="50" w16cid:durableId="884105243">
    <w:abstractNumId w:val="83"/>
    <w:lvlOverride w:ilvl="0">
      <w:startOverride w:val="6"/>
    </w:lvlOverride>
  </w:num>
  <w:num w:numId="51" w16cid:durableId="1078602303">
    <w:abstractNumId w:val="55"/>
  </w:num>
  <w:num w:numId="52" w16cid:durableId="589391922">
    <w:abstractNumId w:val="33"/>
  </w:num>
  <w:num w:numId="53" w16cid:durableId="41991247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86619038">
    <w:abstractNumId w:val="1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62874936">
    <w:abstractNumId w:val="125"/>
  </w:num>
  <w:num w:numId="56" w16cid:durableId="1190991652">
    <w:abstractNumId w:val="145"/>
  </w:num>
  <w:num w:numId="57" w16cid:durableId="174098407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24903929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12342938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359702167">
    <w:abstractNumId w:val="37"/>
  </w:num>
  <w:num w:numId="61" w16cid:durableId="1192835712">
    <w:abstractNumId w:val="40"/>
  </w:num>
  <w:num w:numId="62" w16cid:durableId="1872450699">
    <w:abstractNumId w:val="46"/>
  </w:num>
  <w:num w:numId="63" w16cid:durableId="428113841">
    <w:abstractNumId w:val="48"/>
  </w:num>
  <w:num w:numId="64" w16cid:durableId="879174758">
    <w:abstractNumId w:val="49"/>
  </w:num>
  <w:num w:numId="65" w16cid:durableId="1642661406">
    <w:abstractNumId w:val="54"/>
  </w:num>
  <w:num w:numId="66" w16cid:durableId="1030103318">
    <w:abstractNumId w:val="60"/>
  </w:num>
  <w:num w:numId="67" w16cid:durableId="1105225403">
    <w:abstractNumId w:val="63"/>
  </w:num>
  <w:num w:numId="68" w16cid:durableId="1838037981">
    <w:abstractNumId w:val="64"/>
  </w:num>
  <w:num w:numId="69" w16cid:durableId="1466503222">
    <w:abstractNumId w:val="67"/>
  </w:num>
  <w:num w:numId="70" w16cid:durableId="1373067981">
    <w:abstractNumId w:val="76"/>
  </w:num>
  <w:num w:numId="71" w16cid:durableId="1657876956">
    <w:abstractNumId w:val="88"/>
  </w:num>
  <w:num w:numId="72" w16cid:durableId="688529979">
    <w:abstractNumId w:val="89"/>
  </w:num>
  <w:num w:numId="73" w16cid:durableId="770781568">
    <w:abstractNumId w:val="93"/>
  </w:num>
  <w:num w:numId="74" w16cid:durableId="1843396629">
    <w:abstractNumId w:val="129"/>
  </w:num>
  <w:num w:numId="75" w16cid:durableId="1957524787">
    <w:abstractNumId w:val="136"/>
  </w:num>
  <w:num w:numId="76" w16cid:durableId="833301794">
    <w:abstractNumId w:val="138"/>
  </w:num>
  <w:num w:numId="77" w16cid:durableId="272053101">
    <w:abstractNumId w:val="147"/>
  </w:num>
  <w:num w:numId="78" w16cid:durableId="1247838204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795445540">
    <w:abstractNumId w:val="127"/>
  </w:num>
  <w:num w:numId="80" w16cid:durableId="1897734819">
    <w:abstractNumId w:val="1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1" w16cid:durableId="259458825">
    <w:abstractNumId w:val="25"/>
  </w:num>
  <w:num w:numId="82" w16cid:durableId="1225025197">
    <w:abstractNumId w:val="9"/>
    <w:lvlOverride w:ilvl="0">
      <w:startOverride w:val="5"/>
    </w:lvlOverride>
  </w:num>
  <w:num w:numId="83" w16cid:durableId="11664401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77240061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61088356">
    <w:abstractNumId w:val="11"/>
    <w:lvlOverride w:ilvl="0">
      <w:startOverride w:val="1"/>
    </w:lvlOverride>
  </w:num>
  <w:num w:numId="86" w16cid:durableId="256911014">
    <w:abstractNumId w:val="10"/>
    <w:lvlOverride w:ilvl="0">
      <w:startOverride w:val="4"/>
    </w:lvlOverride>
  </w:num>
  <w:num w:numId="87" w16cid:durableId="553854814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77247426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209932892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868110057">
    <w:abstractNumId w:val="8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2134404204">
    <w:abstractNumId w:val="18"/>
    <w:lvlOverride w:ilvl="0">
      <w:startOverride w:val="1"/>
    </w:lvlOverride>
  </w:num>
  <w:num w:numId="92" w16cid:durableId="612904091">
    <w:abstractNumId w:val="23"/>
    <w:lvlOverride w:ilvl="0">
      <w:startOverride w:val="1"/>
    </w:lvlOverride>
  </w:num>
  <w:num w:numId="93" w16cid:durableId="189148555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6708996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2628836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1894153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006976251">
    <w:abstractNumId w:val="28"/>
    <w:lvlOverride w:ilvl="0">
      <w:startOverride w:val="1"/>
    </w:lvlOverride>
  </w:num>
  <w:num w:numId="98" w16cid:durableId="150230898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3750844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2050219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831062440">
    <w:abstractNumId w:val="13"/>
    <w:lvlOverride w:ilvl="0">
      <w:startOverride w:val="1"/>
    </w:lvlOverride>
  </w:num>
  <w:num w:numId="102" w16cid:durableId="19726662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518274944">
    <w:abstractNumId w:val="102"/>
  </w:num>
  <w:num w:numId="104" w16cid:durableId="1304582978">
    <w:abstractNumId w:val="29"/>
    <w:lvlOverride w:ilvl="0">
      <w:startOverride w:val="1"/>
    </w:lvlOverride>
  </w:num>
  <w:num w:numId="105" w16cid:durableId="156626218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0065218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14742484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737243072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386759665">
    <w:abstractNumId w:val="19"/>
    <w:lvlOverride w:ilvl="0">
      <w:startOverride w:val="1"/>
    </w:lvlOverride>
  </w:num>
  <w:num w:numId="110" w16cid:durableId="880240474">
    <w:abstractNumId w:val="14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6777150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 w16cid:durableId="2005358528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 w16cid:durableId="872689110">
    <w:abstractNumId w:val="3"/>
    <w:lvlOverride w:ilvl="0">
      <w:startOverride w:val="1"/>
    </w:lvlOverride>
  </w:num>
  <w:num w:numId="114" w16cid:durableId="338195353">
    <w:abstractNumId w:val="8"/>
    <w:lvlOverride w:ilvl="0">
      <w:startOverride w:val="1"/>
    </w:lvlOverride>
  </w:num>
  <w:num w:numId="115" w16cid:durableId="1718435493">
    <w:abstractNumId w:val="14"/>
    <w:lvlOverride w:ilvl="0">
      <w:startOverride w:val="1"/>
    </w:lvlOverride>
  </w:num>
  <w:num w:numId="116" w16cid:durableId="1063524239">
    <w:abstractNumId w:val="17"/>
    <w:lvlOverride w:ilvl="0">
      <w:startOverride w:val="1"/>
    </w:lvlOverride>
  </w:num>
  <w:num w:numId="117" w16cid:durableId="13543768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773353671">
    <w:abstractNumId w:val="2"/>
    <w:lvlOverride w:ilvl="0">
      <w:startOverride w:val="1"/>
    </w:lvlOverride>
  </w:num>
  <w:num w:numId="119" w16cid:durableId="1965429606">
    <w:abstractNumId w:val="1"/>
    <w:lvlOverride w:ilvl="0">
      <w:startOverride w:val="1"/>
    </w:lvlOverride>
  </w:num>
  <w:num w:numId="120" w16cid:durableId="432170335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1102339559">
    <w:abstractNumId w:val="41"/>
  </w:num>
  <w:num w:numId="122" w16cid:durableId="274795287">
    <w:abstractNumId w:val="51"/>
  </w:num>
  <w:num w:numId="123" w16cid:durableId="1011227510">
    <w:abstractNumId w:val="56"/>
  </w:num>
  <w:num w:numId="124" w16cid:durableId="1762529472">
    <w:abstractNumId w:val="137"/>
  </w:num>
  <w:num w:numId="125" w16cid:durableId="1702705735">
    <w:abstractNumId w:val="42"/>
  </w:num>
  <w:num w:numId="126" w16cid:durableId="8795242">
    <w:abstractNumId w:val="69"/>
  </w:num>
  <w:num w:numId="127" w16cid:durableId="1180240534">
    <w:abstractNumId w:val="115"/>
  </w:num>
  <w:num w:numId="128" w16cid:durableId="692537938">
    <w:abstractNumId w:val="116"/>
  </w:num>
  <w:num w:numId="129" w16cid:durableId="1164590935">
    <w:abstractNumId w:val="90"/>
  </w:num>
  <w:num w:numId="130" w16cid:durableId="1493182980">
    <w:abstractNumId w:val="32"/>
  </w:num>
  <w:num w:numId="131" w16cid:durableId="1328944244">
    <w:abstractNumId w:val="36"/>
  </w:num>
  <w:num w:numId="132" w16cid:durableId="2045979587">
    <w:abstractNumId w:val="134"/>
  </w:num>
  <w:num w:numId="133" w16cid:durableId="1105223293">
    <w:abstractNumId w:val="128"/>
  </w:num>
  <w:num w:numId="134" w16cid:durableId="1766537164">
    <w:abstractNumId w:val="31"/>
  </w:num>
  <w:num w:numId="135" w16cid:durableId="1932156547">
    <w:abstractNumId w:val="99"/>
  </w:num>
  <w:num w:numId="136" w16cid:durableId="1278829495">
    <w:abstractNumId w:val="106"/>
  </w:num>
  <w:num w:numId="137" w16cid:durableId="417289025">
    <w:abstractNumId w:val="109"/>
  </w:num>
  <w:num w:numId="138" w16cid:durableId="1604874821">
    <w:abstractNumId w:val="91"/>
  </w:num>
  <w:num w:numId="139" w16cid:durableId="1080493007">
    <w:abstractNumId w:val="149"/>
  </w:num>
  <w:num w:numId="140" w16cid:durableId="1483036824">
    <w:abstractNumId w:val="97"/>
  </w:num>
  <w:num w:numId="141" w16cid:durableId="88477387">
    <w:abstractNumId w:val="133"/>
  </w:num>
  <w:num w:numId="142" w16cid:durableId="2021616527">
    <w:abstractNumId w:val="142"/>
  </w:num>
  <w:num w:numId="143" w16cid:durableId="1860507595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811948686">
    <w:abstractNumId w:val="38"/>
  </w:num>
  <w:num w:numId="145" w16cid:durableId="736560814">
    <w:abstractNumId w:val="58"/>
  </w:num>
  <w:num w:numId="146" w16cid:durableId="1962613522">
    <w:abstractNumId w:val="73"/>
  </w:num>
  <w:num w:numId="147" w16cid:durableId="1178888362">
    <w:abstractNumId w:val="34"/>
  </w:num>
  <w:num w:numId="148" w16cid:durableId="1417284502">
    <w:abstractNumId w:val="30"/>
  </w:num>
  <w:num w:numId="149" w16cid:durableId="405029286">
    <w:abstractNumId w:val="103"/>
  </w:num>
  <w:num w:numId="150" w16cid:durableId="417092413">
    <w:abstractNumId w:val="70"/>
  </w:num>
  <w:num w:numId="151" w16cid:durableId="1924997209">
    <w:abstractNumId w:val="119"/>
  </w:num>
  <w:num w:numId="152" w16cid:durableId="354036801">
    <w:abstractNumId w:val="71"/>
  </w:num>
  <w:num w:numId="153" w16cid:durableId="1630359709">
    <w:abstractNumId w:val="112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A57"/>
    <w:rsid w:val="00014F17"/>
    <w:rsid w:val="000C2A52"/>
    <w:rsid w:val="000D154A"/>
    <w:rsid w:val="000F43B0"/>
    <w:rsid w:val="00146812"/>
    <w:rsid w:val="00176980"/>
    <w:rsid w:val="001D790C"/>
    <w:rsid w:val="00246378"/>
    <w:rsid w:val="002839DA"/>
    <w:rsid w:val="0030683B"/>
    <w:rsid w:val="003240A9"/>
    <w:rsid w:val="00331851"/>
    <w:rsid w:val="00357E75"/>
    <w:rsid w:val="0038544C"/>
    <w:rsid w:val="003A21C0"/>
    <w:rsid w:val="003B2AE8"/>
    <w:rsid w:val="003E2F23"/>
    <w:rsid w:val="00413FD5"/>
    <w:rsid w:val="00444305"/>
    <w:rsid w:val="00452E54"/>
    <w:rsid w:val="004773C2"/>
    <w:rsid w:val="004B265B"/>
    <w:rsid w:val="004F3080"/>
    <w:rsid w:val="00505B4E"/>
    <w:rsid w:val="00506DC3"/>
    <w:rsid w:val="00530C1F"/>
    <w:rsid w:val="00616B08"/>
    <w:rsid w:val="00620A2C"/>
    <w:rsid w:val="00641542"/>
    <w:rsid w:val="00647A29"/>
    <w:rsid w:val="006758CA"/>
    <w:rsid w:val="006912FB"/>
    <w:rsid w:val="006C2C73"/>
    <w:rsid w:val="006D0C00"/>
    <w:rsid w:val="007011C6"/>
    <w:rsid w:val="00716DC5"/>
    <w:rsid w:val="00730D07"/>
    <w:rsid w:val="0076016B"/>
    <w:rsid w:val="00781E4C"/>
    <w:rsid w:val="007A1BCF"/>
    <w:rsid w:val="007A5283"/>
    <w:rsid w:val="00816A57"/>
    <w:rsid w:val="008340B6"/>
    <w:rsid w:val="0085162D"/>
    <w:rsid w:val="0086627E"/>
    <w:rsid w:val="008A1CB2"/>
    <w:rsid w:val="00915A06"/>
    <w:rsid w:val="009579FB"/>
    <w:rsid w:val="0097262C"/>
    <w:rsid w:val="009E72E0"/>
    <w:rsid w:val="00A01AA5"/>
    <w:rsid w:val="00A03E15"/>
    <w:rsid w:val="00A6355A"/>
    <w:rsid w:val="00A860FD"/>
    <w:rsid w:val="00AA5799"/>
    <w:rsid w:val="00AB3478"/>
    <w:rsid w:val="00AD21F1"/>
    <w:rsid w:val="00AD2783"/>
    <w:rsid w:val="00AE556B"/>
    <w:rsid w:val="00B31A74"/>
    <w:rsid w:val="00B636D1"/>
    <w:rsid w:val="00B656AE"/>
    <w:rsid w:val="00B674FA"/>
    <w:rsid w:val="00BA7876"/>
    <w:rsid w:val="00BB25A3"/>
    <w:rsid w:val="00BF33F1"/>
    <w:rsid w:val="00C07C2A"/>
    <w:rsid w:val="00C14E45"/>
    <w:rsid w:val="00C21A51"/>
    <w:rsid w:val="00C27505"/>
    <w:rsid w:val="00C3719D"/>
    <w:rsid w:val="00C91E75"/>
    <w:rsid w:val="00CB37D0"/>
    <w:rsid w:val="00CC1211"/>
    <w:rsid w:val="00CC74DC"/>
    <w:rsid w:val="00D33A80"/>
    <w:rsid w:val="00D5470D"/>
    <w:rsid w:val="00D831A9"/>
    <w:rsid w:val="00D8755D"/>
    <w:rsid w:val="00D90D41"/>
    <w:rsid w:val="00D9482A"/>
    <w:rsid w:val="00DA532F"/>
    <w:rsid w:val="00DD1730"/>
    <w:rsid w:val="00DD27FA"/>
    <w:rsid w:val="00DE501A"/>
    <w:rsid w:val="00E84C19"/>
    <w:rsid w:val="00E962FE"/>
    <w:rsid w:val="00F245E5"/>
    <w:rsid w:val="00F47B24"/>
    <w:rsid w:val="00F93890"/>
    <w:rsid w:val="00FC1188"/>
    <w:rsid w:val="00FC4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9AEEB2"/>
  <w15:chartTrackingRefBased/>
  <w15:docId w15:val="{62A0E9EC-B114-45E2-B2E1-415C3EAC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1A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autoRedefine/>
    <w:qFormat/>
    <w:rsid w:val="00D5470D"/>
    <w:pPr>
      <w:keepNext/>
      <w:keepLines/>
      <w:spacing w:before="240"/>
      <w:outlineLvl w:val="0"/>
    </w:pPr>
    <w:rPr>
      <w:rFonts w:ascii="Arial Black" w:eastAsiaTheme="majorEastAsia" w:hAnsi="Arial Black" w:cstheme="majorBidi"/>
      <w:color w:val="E8424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D5470D"/>
    <w:pPr>
      <w:keepNext/>
      <w:keepLines/>
      <w:spacing w:before="40"/>
      <w:outlineLvl w:val="1"/>
    </w:pPr>
    <w:rPr>
      <w:rFonts w:eastAsiaTheme="majorEastAsia" w:cstheme="majorBidi"/>
      <w:b/>
      <w:color w:val="67BAE9"/>
      <w:sz w:val="26"/>
      <w:szCs w:val="26"/>
    </w:rPr>
  </w:style>
  <w:style w:type="paragraph" w:styleId="Nagwek3">
    <w:name w:val="heading 3"/>
    <w:basedOn w:val="Nagwek1"/>
    <w:next w:val="Normalny"/>
    <w:link w:val="Nagwek3Znak"/>
    <w:unhideWhenUsed/>
    <w:qFormat/>
    <w:rsid w:val="00641542"/>
    <w:pPr>
      <w:outlineLvl w:val="2"/>
    </w:pPr>
    <w:rPr>
      <w:rFonts w:ascii="Arial" w:hAnsi="Arial"/>
      <w:b/>
      <w:sz w:val="24"/>
    </w:rPr>
  </w:style>
  <w:style w:type="paragraph" w:styleId="Nagwek4">
    <w:name w:val="heading 4"/>
    <w:basedOn w:val="Nagwek3"/>
    <w:next w:val="Normalny"/>
    <w:link w:val="Nagwek4Znak"/>
    <w:unhideWhenUsed/>
    <w:qFormat/>
    <w:rsid w:val="00D5470D"/>
    <w:pPr>
      <w:spacing w:before="40"/>
      <w:outlineLvl w:val="3"/>
    </w:pPr>
    <w:rPr>
      <w:iCs/>
      <w:color w:val="67BAE9"/>
    </w:rPr>
  </w:style>
  <w:style w:type="paragraph" w:styleId="Nagwek5">
    <w:name w:val="heading 5"/>
    <w:basedOn w:val="Normalny"/>
    <w:next w:val="Normalny"/>
    <w:link w:val="Nagwek5Znak"/>
    <w:unhideWhenUsed/>
    <w:qFormat/>
    <w:rsid w:val="006D0C0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D831A9"/>
    <w:pPr>
      <w:widowControl/>
      <w:numPr>
        <w:ilvl w:val="5"/>
        <w:numId w:val="55"/>
      </w:numPr>
      <w:tabs>
        <w:tab w:val="num" w:pos="4320"/>
      </w:tabs>
      <w:suppressAutoHyphens w:val="0"/>
      <w:spacing w:before="240" w:after="60"/>
      <w:ind w:hanging="360"/>
      <w:outlineLvl w:val="5"/>
    </w:pPr>
    <w:rPr>
      <w:rFonts w:ascii="Calibri" w:eastAsia="Times New Roman" w:hAnsi="Calibri" w:cs="Times New Roman"/>
      <w:b/>
      <w:bCs/>
      <w:sz w:val="22"/>
      <w:szCs w:val="22"/>
      <w:lang w:val="x-none" w:eastAsia="ar-SA" w:bidi="ar-SA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D831A9"/>
    <w:pPr>
      <w:keepNext/>
      <w:widowControl/>
      <w:numPr>
        <w:ilvl w:val="6"/>
        <w:numId w:val="55"/>
      </w:numPr>
      <w:tabs>
        <w:tab w:val="num" w:pos="5040"/>
      </w:tabs>
      <w:suppressAutoHyphens w:val="0"/>
      <w:spacing w:line="280" w:lineRule="exact"/>
      <w:ind w:hanging="360"/>
      <w:jc w:val="both"/>
      <w:outlineLvl w:val="6"/>
    </w:pPr>
    <w:rPr>
      <w:rFonts w:ascii="Verdana" w:eastAsia="Batang" w:hAnsi="Verdana" w:cs="Times New Roman"/>
      <w:b/>
      <w:color w:val="FF0000"/>
      <w:sz w:val="18"/>
      <w:szCs w:val="18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Znak Znak,Nagłówek strony Znak Znak,Nagłówek strony Znak1,Nagłówek strony Znak,Nagłówek strony"/>
    <w:basedOn w:val="Normalny"/>
    <w:link w:val="NagwekZnak"/>
    <w:unhideWhenUsed/>
    <w:rsid w:val="006D0C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Znak Znak Znak1,Nagłówek strony Znak Znak Znak1,Nagłówek strony Znak1 Znak1,Nagłówek strony Znak Znak2,Nagłówek strony Znak3"/>
    <w:basedOn w:val="Domylnaczcionkaakapitu"/>
    <w:link w:val="Nagwek"/>
    <w:rsid w:val="006D0C00"/>
  </w:style>
  <w:style w:type="paragraph" w:styleId="Stopka">
    <w:name w:val="footer"/>
    <w:basedOn w:val="Normalny"/>
    <w:link w:val="StopkaZnak"/>
    <w:uiPriority w:val="99"/>
    <w:unhideWhenUsed/>
    <w:rsid w:val="006D0C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0C00"/>
  </w:style>
  <w:style w:type="paragraph" w:styleId="Bezodstpw">
    <w:name w:val="No Spacing"/>
    <w:autoRedefine/>
    <w:uiPriority w:val="99"/>
    <w:qFormat/>
    <w:rsid w:val="0064154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D5470D"/>
    <w:rPr>
      <w:rFonts w:ascii="Arial Black" w:eastAsiaTheme="majorEastAsia" w:hAnsi="Arial Black" w:cstheme="majorBidi"/>
      <w:color w:val="E8424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D5470D"/>
    <w:rPr>
      <w:rFonts w:ascii="Arial" w:eastAsiaTheme="majorEastAsia" w:hAnsi="Arial" w:cstheme="majorBidi"/>
      <w:b/>
      <w:color w:val="67BAE9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641542"/>
    <w:rPr>
      <w:rFonts w:ascii="Arial" w:eastAsiaTheme="majorEastAsia" w:hAnsi="Arial" w:cstheme="majorBidi"/>
      <w:b/>
      <w:color w:val="3A6287"/>
      <w:sz w:val="24"/>
      <w:szCs w:val="32"/>
    </w:rPr>
  </w:style>
  <w:style w:type="character" w:customStyle="1" w:styleId="Nagwek4Znak">
    <w:name w:val="Nagłówek 4 Znak"/>
    <w:basedOn w:val="Domylnaczcionkaakapitu"/>
    <w:link w:val="Nagwek4"/>
    <w:rsid w:val="00D5470D"/>
    <w:rPr>
      <w:rFonts w:ascii="Arial" w:eastAsiaTheme="majorEastAsia" w:hAnsi="Arial" w:cstheme="majorBidi"/>
      <w:b/>
      <w:iCs/>
      <w:color w:val="67BAE9"/>
      <w:sz w:val="24"/>
      <w:szCs w:val="32"/>
    </w:rPr>
  </w:style>
  <w:style w:type="character" w:customStyle="1" w:styleId="Nagwek5Znak">
    <w:name w:val="Nagłówek 5 Znak"/>
    <w:basedOn w:val="Domylnaczcionkaakapitu"/>
    <w:link w:val="Nagwek5"/>
    <w:rsid w:val="006D0C00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ytu">
    <w:name w:val="Title"/>
    <w:basedOn w:val="Normalny"/>
    <w:next w:val="Normalny"/>
    <w:link w:val="TytuZnak"/>
    <w:uiPriority w:val="99"/>
    <w:qFormat/>
    <w:rsid w:val="00D5470D"/>
    <w:pPr>
      <w:contextualSpacing/>
    </w:pPr>
    <w:rPr>
      <w:rFonts w:ascii="Arial Black" w:eastAsiaTheme="majorEastAsia" w:hAnsi="Arial Black" w:cstheme="majorBidi"/>
      <w:b/>
      <w:color w:val="E84242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D5470D"/>
    <w:rPr>
      <w:rFonts w:ascii="Arial Black" w:eastAsiaTheme="majorEastAsia" w:hAnsi="Arial Black" w:cstheme="majorBidi"/>
      <w:b/>
      <w:color w:val="E84242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1542"/>
    <w:pPr>
      <w:numPr>
        <w:ilvl w:val="1"/>
      </w:numPr>
    </w:pPr>
    <w:rPr>
      <w:rFonts w:eastAsiaTheme="minorEastAsia"/>
      <w:b/>
      <w:color w:val="3B3838" w:themeColor="background2" w:themeShade="40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41542"/>
    <w:rPr>
      <w:rFonts w:ascii="Arial" w:eastAsiaTheme="minorEastAsia" w:hAnsi="Arial"/>
      <w:b/>
      <w:color w:val="3B3838" w:themeColor="background2" w:themeShade="40"/>
      <w:spacing w:val="15"/>
      <w:sz w:val="24"/>
    </w:rPr>
  </w:style>
  <w:style w:type="character" w:styleId="Wyrnieniedelikatne">
    <w:name w:val="Subtle Emphasis"/>
    <w:basedOn w:val="Domylnaczcionkaakapitu"/>
    <w:uiPriority w:val="19"/>
    <w:qFormat/>
    <w:rsid w:val="00641542"/>
    <w:rPr>
      <w:rFonts w:asciiTheme="minorHAnsi" w:hAnsiTheme="minorHAnsi"/>
      <w:i/>
      <w:iCs/>
      <w:color w:val="404040" w:themeColor="text1" w:themeTint="BF"/>
    </w:rPr>
  </w:style>
  <w:style w:type="character" w:styleId="Pogrubienie">
    <w:name w:val="Strong"/>
    <w:basedOn w:val="Domylnaczcionkaakapitu"/>
    <w:uiPriority w:val="22"/>
    <w:qFormat/>
    <w:rsid w:val="006D0C00"/>
    <w:rPr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D5470D"/>
    <w:pPr>
      <w:spacing w:before="200"/>
      <w:ind w:left="864" w:right="864"/>
      <w:jc w:val="center"/>
    </w:pPr>
    <w:rPr>
      <w:i/>
      <w:iCs/>
      <w:color w:val="E84242"/>
    </w:rPr>
  </w:style>
  <w:style w:type="character" w:customStyle="1" w:styleId="CytatZnak">
    <w:name w:val="Cytat Znak"/>
    <w:basedOn w:val="Domylnaczcionkaakapitu"/>
    <w:link w:val="Cytat"/>
    <w:uiPriority w:val="29"/>
    <w:rsid w:val="00D5470D"/>
    <w:rPr>
      <w:rFonts w:ascii="Arial" w:hAnsi="Arial"/>
      <w:i/>
      <w:iCs/>
      <w:color w:val="E84242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D5470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67BAE9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470D"/>
    <w:rPr>
      <w:rFonts w:ascii="Arial" w:hAnsi="Arial"/>
      <w:i/>
      <w:iCs/>
      <w:color w:val="67BAE9"/>
    </w:rPr>
  </w:style>
  <w:style w:type="character" w:styleId="Odwoaniedelikatne">
    <w:name w:val="Subtle Reference"/>
    <w:basedOn w:val="Domylnaczcionkaakapitu"/>
    <w:uiPriority w:val="31"/>
    <w:qFormat/>
    <w:rsid w:val="006D0C00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D5470D"/>
    <w:rPr>
      <w:b/>
      <w:bCs/>
      <w:smallCaps/>
      <w:color w:val="E84242"/>
      <w:spacing w:val="5"/>
    </w:rPr>
  </w:style>
  <w:style w:type="character" w:styleId="Tytuksiki">
    <w:name w:val="Book Title"/>
    <w:basedOn w:val="Domylnaczcionkaakapitu"/>
    <w:uiPriority w:val="33"/>
    <w:qFormat/>
    <w:rsid w:val="006D0C00"/>
    <w:rPr>
      <w:b/>
      <w:bCs/>
      <w:i/>
      <w:iCs/>
      <w:spacing w:val="5"/>
    </w:rPr>
  </w:style>
  <w:style w:type="paragraph" w:styleId="Akapitzlist">
    <w:name w:val="List Paragraph"/>
    <w:aliases w:val="Numerowanie,Akapit z listą BS,CW_Lista,List Paragraph1,lp1,List Paragraph2,List Paragraph,Bullet Number,ISCG Numerowanie,lp11,List Paragraph11,Bullet 1,Use Case List Paragraph,Body MS Bullet,Podsis rysunku,Kolorowa lista — akcent 11,L1"/>
    <w:basedOn w:val="Normalny"/>
    <w:link w:val="AkapitzlistZnak"/>
    <w:uiPriority w:val="34"/>
    <w:qFormat/>
    <w:rsid w:val="006D0C00"/>
    <w:pPr>
      <w:ind w:left="720"/>
      <w:contextualSpacing/>
    </w:pPr>
  </w:style>
  <w:style w:type="paragraph" w:customStyle="1" w:styleId="Dodatkowypodstawowy">
    <w:name w:val="Dodatkowy podstawowy"/>
    <w:basedOn w:val="Normalny"/>
    <w:link w:val="DodatkowypodstawowyZnak"/>
    <w:qFormat/>
    <w:rsid w:val="00641542"/>
    <w:rPr>
      <w:rFonts w:asciiTheme="minorHAnsi" w:hAnsiTheme="minorHAnsi"/>
    </w:rPr>
  </w:style>
  <w:style w:type="character" w:customStyle="1" w:styleId="DodatkowypodstawowyZnak">
    <w:name w:val="Dodatkowy podstawowy Znak"/>
    <w:basedOn w:val="Domylnaczcionkaakapitu"/>
    <w:link w:val="Dodatkowypodstawowy"/>
    <w:rsid w:val="00641542"/>
  </w:style>
  <w:style w:type="character" w:styleId="Uwydatnienie">
    <w:name w:val="Emphasis"/>
    <w:basedOn w:val="Domylnaczcionkaakapitu"/>
    <w:uiPriority w:val="20"/>
    <w:qFormat/>
    <w:rsid w:val="00641542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D5470D"/>
    <w:rPr>
      <w:i/>
      <w:iCs/>
      <w:color w:val="67BAE9"/>
    </w:rPr>
  </w:style>
  <w:style w:type="paragraph" w:styleId="NormalnyWeb">
    <w:name w:val="Normal (Web)"/>
    <w:basedOn w:val="Normalny"/>
    <w:uiPriority w:val="99"/>
    <w:unhideWhenUsed/>
    <w:rsid w:val="00D831A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831A9"/>
    <w:pPr>
      <w:widowControl/>
      <w:suppressAutoHyphens w:val="0"/>
    </w:pPr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31A9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paragraph" w:styleId="Tekstkomentarza">
    <w:name w:val="annotation text"/>
    <w:basedOn w:val="Normalny"/>
    <w:link w:val="TekstkomentarzaZnak"/>
    <w:unhideWhenUsed/>
    <w:rsid w:val="00D831A9"/>
    <w:pPr>
      <w:widowControl/>
      <w:suppressAutoHyphens w:val="0"/>
    </w:pPr>
    <w:rPr>
      <w:sz w:val="20"/>
      <w:szCs w:val="18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831A9"/>
    <w:rPr>
      <w:rFonts w:ascii="Times New Roman" w:eastAsia="SimSun" w:hAnsi="Times New Roman" w:cs="Mangal"/>
      <w:kern w:val="2"/>
      <w:sz w:val="20"/>
      <w:szCs w:val="18"/>
      <w:lang w:val="x-none" w:eastAsia="zh-C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D831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31A9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unhideWhenUsed/>
    <w:rsid w:val="00D831A9"/>
    <w:pPr>
      <w:spacing w:after="120"/>
    </w:pPr>
    <w:rPr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831A9"/>
    <w:rPr>
      <w:rFonts w:ascii="Times New Roman" w:eastAsia="SimSun" w:hAnsi="Times New Roman" w:cs="Mangal"/>
      <w:kern w:val="2"/>
      <w:sz w:val="16"/>
      <w:szCs w:val="14"/>
      <w:lang w:eastAsia="zh-CN" w:bidi="hi-IN"/>
    </w:rPr>
  </w:style>
  <w:style w:type="paragraph" w:styleId="Zwykytekst">
    <w:name w:val="Plain Text"/>
    <w:basedOn w:val="Normalny"/>
    <w:link w:val="ZwykytekstZnak"/>
    <w:uiPriority w:val="99"/>
    <w:unhideWhenUsed/>
    <w:rsid w:val="00D831A9"/>
    <w:pPr>
      <w:widowControl/>
      <w:suppressAutoHyphens w:val="0"/>
    </w:pPr>
    <w:rPr>
      <w:rFonts w:ascii="Courier New" w:eastAsia="Batang" w:hAnsi="Courier New" w:cs="Courier New"/>
      <w:kern w:val="0"/>
      <w:sz w:val="22"/>
      <w:szCs w:val="22"/>
      <w:lang w:eastAsia="en-US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831A9"/>
    <w:rPr>
      <w:rFonts w:ascii="Courier New" w:eastAsia="Batang" w:hAnsi="Courier New" w:cs="Courier New"/>
    </w:rPr>
  </w:style>
  <w:style w:type="character" w:customStyle="1" w:styleId="AkapitzlistZnak">
    <w:name w:val="Akapit z listą Znak"/>
    <w:aliases w:val="Numerowanie Znak,Akapit z listą BS Znak,CW_Lista Znak,List Paragraph1 Znak,lp1 Znak,List Paragraph2 Znak,List Paragraph Znak,Bullet Number Znak,ISCG Numerowanie Znak,lp11 Znak,List Paragraph11 Znak,Bullet 1 Znak,Body MS Bullet Znak"/>
    <w:link w:val="Akapitzlist"/>
    <w:qFormat/>
    <w:locked/>
    <w:rsid w:val="00D831A9"/>
    <w:rPr>
      <w:rFonts w:ascii="Arial" w:hAnsi="Arial"/>
    </w:rPr>
  </w:style>
  <w:style w:type="paragraph" w:customStyle="1" w:styleId="Podstawowyakapitowy">
    <w:name w:val="[Podstawowy akapitowy]"/>
    <w:basedOn w:val="Normalny"/>
    <w:uiPriority w:val="99"/>
    <w:rsid w:val="00D831A9"/>
    <w:pPr>
      <w:widowControl/>
    </w:pPr>
  </w:style>
  <w:style w:type="paragraph" w:customStyle="1" w:styleId="Listanumerowana1">
    <w:name w:val="Lista numerowana1"/>
    <w:basedOn w:val="Normalny"/>
    <w:uiPriority w:val="99"/>
    <w:rsid w:val="00D831A9"/>
    <w:pPr>
      <w:widowControl/>
      <w:numPr>
        <w:numId w:val="1"/>
      </w:numPr>
      <w:suppressAutoHyphens w:val="0"/>
    </w:pPr>
    <w:rPr>
      <w:rFonts w:eastAsia="Times New Roman" w:cs="Times New Roman"/>
      <w:lang w:eastAsia="ar-SA" w:bidi="ar-SA"/>
    </w:rPr>
  </w:style>
  <w:style w:type="character" w:styleId="Odwoanieprzypisudolnego">
    <w:name w:val="footnote reference"/>
    <w:uiPriority w:val="99"/>
    <w:semiHidden/>
    <w:unhideWhenUsed/>
    <w:rsid w:val="00D831A9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831A9"/>
    <w:rPr>
      <w:sz w:val="16"/>
      <w:szCs w:val="16"/>
    </w:rPr>
  </w:style>
  <w:style w:type="character" w:customStyle="1" w:styleId="hgkelc">
    <w:name w:val="hgkelc"/>
    <w:rsid w:val="00D831A9"/>
  </w:style>
  <w:style w:type="character" w:customStyle="1" w:styleId="Nagwek6Znak">
    <w:name w:val="Nagłówek 6 Znak"/>
    <w:basedOn w:val="Domylnaczcionkaakapitu"/>
    <w:link w:val="Nagwek6"/>
    <w:rsid w:val="00D831A9"/>
    <w:rPr>
      <w:rFonts w:ascii="Calibri" w:eastAsia="Times New Roman" w:hAnsi="Calibri" w:cs="Times New Roman"/>
      <w:b/>
      <w:bCs/>
      <w:kern w:val="2"/>
      <w:lang w:val="x-none"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D831A9"/>
    <w:rPr>
      <w:rFonts w:ascii="Verdana" w:eastAsia="Batang" w:hAnsi="Verdana" w:cs="Times New Roman"/>
      <w:b/>
      <w:color w:val="FF0000"/>
      <w:kern w:val="2"/>
      <w:sz w:val="18"/>
      <w:szCs w:val="18"/>
      <w:lang w:eastAsia="ar-SA"/>
    </w:rPr>
  </w:style>
  <w:style w:type="character" w:styleId="Hipercze">
    <w:name w:val="Hyperlink"/>
    <w:unhideWhenUsed/>
    <w:rsid w:val="00D831A9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D831A9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831A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99"/>
    <w:unhideWhenUsed/>
    <w:rsid w:val="00D831A9"/>
    <w:pPr>
      <w:widowControl/>
      <w:tabs>
        <w:tab w:val="left" w:pos="540"/>
        <w:tab w:val="right" w:leader="dot" w:pos="10080"/>
      </w:tabs>
      <w:suppressAutoHyphens w:val="0"/>
      <w:spacing w:line="360" w:lineRule="auto"/>
      <w:ind w:left="540" w:hanging="540"/>
    </w:pPr>
    <w:rPr>
      <w:rFonts w:ascii="Verdana" w:eastAsia="Batang" w:hAnsi="Verdana" w:cs="Times New Roman"/>
      <w:sz w:val="18"/>
      <w:lang w:eastAsia="ar-SA" w:bidi="ar-SA"/>
    </w:rPr>
  </w:style>
  <w:style w:type="paragraph" w:styleId="Spistreci2">
    <w:name w:val="toc 2"/>
    <w:basedOn w:val="Normalny"/>
    <w:next w:val="Normalny"/>
    <w:autoRedefine/>
    <w:uiPriority w:val="99"/>
    <w:unhideWhenUsed/>
    <w:rsid w:val="00D831A9"/>
    <w:pPr>
      <w:widowControl/>
      <w:tabs>
        <w:tab w:val="left" w:pos="1080"/>
        <w:tab w:val="right" w:leader="dot" w:pos="9628"/>
      </w:tabs>
      <w:suppressAutoHyphens w:val="0"/>
      <w:spacing w:line="360" w:lineRule="auto"/>
      <w:ind w:left="1077" w:hanging="720"/>
    </w:pPr>
    <w:rPr>
      <w:rFonts w:ascii="Verdana" w:eastAsia="Batang" w:hAnsi="Verdana" w:cs="Times New Roman"/>
      <w:sz w:val="18"/>
      <w:lang w:eastAsia="ar-SA" w:bidi="ar-SA"/>
    </w:rPr>
  </w:style>
  <w:style w:type="paragraph" w:styleId="Spistreci3">
    <w:name w:val="toc 3"/>
    <w:basedOn w:val="Normalny"/>
    <w:next w:val="Normalny"/>
    <w:autoRedefine/>
    <w:uiPriority w:val="99"/>
    <w:unhideWhenUsed/>
    <w:rsid w:val="00D831A9"/>
    <w:pPr>
      <w:widowControl/>
      <w:suppressAutoHyphens w:val="0"/>
      <w:ind w:left="480"/>
    </w:pPr>
    <w:rPr>
      <w:rFonts w:ascii="Verdana" w:eastAsia="Batang" w:hAnsi="Verdana" w:cs="Times New Roman"/>
      <w:sz w:val="20"/>
      <w:lang w:eastAsia="ar-SA" w:bidi="ar-SA"/>
    </w:rPr>
  </w:style>
  <w:style w:type="paragraph" w:styleId="Spistreci4">
    <w:name w:val="toc 4"/>
    <w:basedOn w:val="Normalny"/>
    <w:next w:val="Normalny"/>
    <w:autoRedefine/>
    <w:uiPriority w:val="99"/>
    <w:unhideWhenUsed/>
    <w:rsid w:val="00D831A9"/>
    <w:pPr>
      <w:widowControl/>
      <w:suppressAutoHyphens w:val="0"/>
      <w:jc w:val="both"/>
    </w:pPr>
    <w:rPr>
      <w:rFonts w:ascii="Verdana" w:eastAsia="Batang" w:hAnsi="Verdana" w:cs="Latha"/>
      <w:sz w:val="16"/>
      <w:szCs w:val="16"/>
      <w:lang w:eastAsia="ar-SA" w:bidi="ar-SA"/>
    </w:rPr>
  </w:style>
  <w:style w:type="character" w:customStyle="1" w:styleId="NagwekZnak1">
    <w:name w:val="Nagłówek Znak1"/>
    <w:basedOn w:val="Domylnaczcionkaakapitu"/>
    <w:uiPriority w:val="99"/>
    <w:semiHidden/>
    <w:rsid w:val="00D831A9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1,Nagłówek strony Znak2,Nagłówek Znak Znak1"/>
    <w:rsid w:val="00D831A9"/>
    <w:rPr>
      <w:sz w:val="24"/>
      <w:szCs w:val="24"/>
    </w:rPr>
  </w:style>
  <w:style w:type="paragraph" w:styleId="Legenda">
    <w:name w:val="caption"/>
    <w:basedOn w:val="Normalny"/>
    <w:uiPriority w:val="99"/>
    <w:unhideWhenUsed/>
    <w:qFormat/>
    <w:rsid w:val="00D831A9"/>
    <w:pPr>
      <w:suppressLineNumbers/>
      <w:spacing w:before="120" w:after="120"/>
    </w:pPr>
    <w:rPr>
      <w:i/>
      <w:iCs/>
    </w:rPr>
  </w:style>
  <w:style w:type="paragraph" w:styleId="Tekstprzypisukocowego">
    <w:name w:val="endnote text"/>
    <w:basedOn w:val="Normalny"/>
    <w:link w:val="TekstprzypisukocowegoZnak1"/>
    <w:uiPriority w:val="99"/>
    <w:unhideWhenUsed/>
    <w:rsid w:val="00D831A9"/>
    <w:pPr>
      <w:widowControl/>
      <w:suppressAutoHyphens w:val="0"/>
    </w:pPr>
    <w:rPr>
      <w:rFonts w:eastAsia="Batang" w:cs="Times New Roman"/>
      <w:sz w:val="20"/>
      <w:szCs w:val="20"/>
      <w:lang w:eastAsia="ar-SA" w:bidi="ar-SA"/>
    </w:rPr>
  </w:style>
  <w:style w:type="character" w:customStyle="1" w:styleId="TekstprzypisukocowegoZnak">
    <w:name w:val="Tekst przypisu końcowego Znak"/>
    <w:basedOn w:val="Domylnaczcionkaakapitu"/>
    <w:rsid w:val="00D831A9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paragraph" w:styleId="Lista">
    <w:name w:val="List"/>
    <w:basedOn w:val="Tekstpodstawowy"/>
    <w:uiPriority w:val="99"/>
    <w:unhideWhenUsed/>
    <w:rsid w:val="00D831A9"/>
  </w:style>
  <w:style w:type="paragraph" w:styleId="Tekstpodstawowywcity">
    <w:name w:val="Body Text Indent"/>
    <w:basedOn w:val="Normalny"/>
    <w:link w:val="TekstpodstawowywcityZnak1"/>
    <w:uiPriority w:val="99"/>
    <w:unhideWhenUsed/>
    <w:rsid w:val="00D831A9"/>
    <w:pPr>
      <w:widowControl/>
      <w:suppressAutoHyphens w:val="0"/>
      <w:spacing w:after="120"/>
      <w:ind w:left="283"/>
    </w:pPr>
    <w:rPr>
      <w:rFonts w:eastAsia="Batang" w:cs="Times New Roman"/>
      <w:lang w:eastAsia="ar-SA" w:bidi="ar-SA"/>
    </w:rPr>
  </w:style>
  <w:style w:type="character" w:customStyle="1" w:styleId="TekstpodstawowywcityZnak">
    <w:name w:val="Tekst podstawowy wcięty Znak"/>
    <w:basedOn w:val="Domylnaczcionkaakapitu"/>
    <w:rsid w:val="00D831A9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831A9"/>
    <w:pPr>
      <w:spacing w:after="120" w:line="480" w:lineRule="auto"/>
      <w:ind w:left="283"/>
    </w:pPr>
    <w:rPr>
      <w:szCs w:val="21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831A9"/>
    <w:rPr>
      <w:rFonts w:ascii="Times New Roman" w:eastAsia="SimSun" w:hAnsi="Times New Roman" w:cs="Mangal"/>
      <w:kern w:val="2"/>
      <w:sz w:val="24"/>
      <w:szCs w:val="21"/>
      <w:lang w:val="x-none" w:eastAsia="zh-CN" w:bidi="hi-IN"/>
    </w:rPr>
  </w:style>
  <w:style w:type="paragraph" w:styleId="Tekstblokowy">
    <w:name w:val="Block Text"/>
    <w:basedOn w:val="Normalny"/>
    <w:uiPriority w:val="99"/>
    <w:unhideWhenUsed/>
    <w:rsid w:val="00D831A9"/>
    <w:pPr>
      <w:widowControl/>
      <w:spacing w:before="100" w:after="100"/>
      <w:ind w:left="567" w:right="-3"/>
    </w:pPr>
    <w:rPr>
      <w:rFonts w:ascii="Arial" w:eastAsia="Batang" w:hAnsi="Arial" w:cs="Arial"/>
      <w:b/>
      <w:bCs/>
      <w:i/>
      <w:iCs/>
      <w:kern w:val="0"/>
      <w:sz w:val="18"/>
      <w:szCs w:val="18"/>
      <w:lang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D831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831A9"/>
    <w:rPr>
      <w:rFonts w:ascii="Times New Roman" w:eastAsia="SimSun" w:hAnsi="Times New Roman" w:cs="Mangal"/>
      <w:b/>
      <w:bCs/>
      <w:kern w:val="2"/>
      <w:sz w:val="20"/>
      <w:szCs w:val="18"/>
      <w:lang w:val="x-none" w:eastAsia="zh-CN" w:bidi="hi-IN"/>
    </w:rPr>
  </w:style>
  <w:style w:type="paragraph" w:styleId="Tekstdymka">
    <w:name w:val="Balloon Text"/>
    <w:basedOn w:val="Normalny"/>
    <w:link w:val="TekstdymkaZnak"/>
    <w:uiPriority w:val="99"/>
    <w:unhideWhenUsed/>
    <w:rsid w:val="00D831A9"/>
    <w:pPr>
      <w:widowControl/>
      <w:suppressAutoHyphens w:val="0"/>
    </w:pPr>
    <w:rPr>
      <w:rFonts w:ascii="Segoe UI" w:hAnsi="Segoe UI"/>
      <w:sz w:val="18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831A9"/>
    <w:rPr>
      <w:rFonts w:ascii="Segoe UI" w:eastAsia="SimSun" w:hAnsi="Segoe UI" w:cs="Mangal"/>
      <w:kern w:val="2"/>
      <w:sz w:val="18"/>
      <w:szCs w:val="16"/>
      <w:lang w:val="x-none" w:eastAsia="zh-CN" w:bidi="hi-IN"/>
    </w:rPr>
  </w:style>
  <w:style w:type="paragraph" w:styleId="Poprawka">
    <w:name w:val="Revision"/>
    <w:uiPriority w:val="99"/>
    <w:rsid w:val="00D831A9"/>
    <w:pPr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customStyle="1" w:styleId="Lista-kontynuacja1">
    <w:name w:val="Lista - kontynuacja1"/>
    <w:basedOn w:val="Normalny"/>
    <w:uiPriority w:val="99"/>
    <w:rsid w:val="00D831A9"/>
    <w:pPr>
      <w:widowControl/>
      <w:numPr>
        <w:numId w:val="56"/>
      </w:numPr>
      <w:suppressAutoHyphens w:val="0"/>
      <w:spacing w:after="120"/>
      <w:ind w:left="1287"/>
    </w:pPr>
    <w:rPr>
      <w:rFonts w:eastAsia="Times New Roman" w:cs="Times New Roman"/>
      <w:lang w:eastAsia="ar-SA" w:bidi="ar-SA"/>
    </w:rPr>
  </w:style>
  <w:style w:type="paragraph" w:customStyle="1" w:styleId="Nagwek10">
    <w:name w:val="Nagłówek1"/>
    <w:basedOn w:val="Normalny"/>
    <w:next w:val="Tekstpodstawowy"/>
    <w:uiPriority w:val="99"/>
    <w:rsid w:val="00D831A9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ks">
    <w:name w:val="Indeks"/>
    <w:basedOn w:val="Normalny"/>
    <w:uiPriority w:val="99"/>
    <w:rsid w:val="00D831A9"/>
    <w:pPr>
      <w:suppressLineNumbers/>
    </w:pPr>
  </w:style>
  <w:style w:type="paragraph" w:customStyle="1" w:styleId="Brakstyluakapitowego">
    <w:name w:val="[Brak stylu akapitowego]"/>
    <w:uiPriority w:val="99"/>
    <w:rsid w:val="00D831A9"/>
    <w:pPr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Zawartoramki">
    <w:name w:val="Zawartość ramki"/>
    <w:basedOn w:val="Tekstpodstawowy"/>
    <w:uiPriority w:val="99"/>
    <w:rsid w:val="00D831A9"/>
  </w:style>
  <w:style w:type="paragraph" w:customStyle="1" w:styleId="WW-Tretekstu">
    <w:name w:val="WW-Treść tekstu"/>
    <w:basedOn w:val="Normalny"/>
    <w:uiPriority w:val="99"/>
    <w:rsid w:val="00D831A9"/>
    <w:pPr>
      <w:autoSpaceDE w:val="0"/>
      <w:jc w:val="center"/>
    </w:pPr>
    <w:rPr>
      <w:rFonts w:eastAsia="Times New Roman" w:cs="Times New Roman"/>
      <w:b/>
      <w:bCs/>
      <w:kern w:val="0"/>
      <w:lang w:bidi="ar-SA"/>
    </w:rPr>
  </w:style>
  <w:style w:type="paragraph" w:customStyle="1" w:styleId="Default">
    <w:name w:val="Default"/>
    <w:rsid w:val="00D831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agwek11">
    <w:name w:val="Nagłówek 11"/>
    <w:next w:val="Normalny"/>
    <w:uiPriority w:val="99"/>
    <w:rsid w:val="00D831A9"/>
    <w:pPr>
      <w:widowControl w:val="0"/>
      <w:suppressAutoHyphens/>
      <w:autoSpaceDE w:val="0"/>
      <w:spacing w:after="0" w:line="240" w:lineRule="auto"/>
    </w:pPr>
    <w:rPr>
      <w:rFonts w:ascii="Trebuchet MS" w:eastAsia="Calibri" w:hAnsi="Trebuchet MS" w:cs="Calibri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D831A9"/>
    <w:pPr>
      <w:autoSpaceDE w:val="0"/>
      <w:spacing w:after="60"/>
      <w:ind w:left="360" w:hanging="360"/>
      <w:jc w:val="both"/>
    </w:pPr>
    <w:rPr>
      <w:rFonts w:ascii="Calibri" w:eastAsia="Times New Roman" w:hAnsi="Calibri" w:cs="Calibri"/>
      <w:kern w:val="0"/>
      <w:sz w:val="22"/>
      <w:szCs w:val="22"/>
      <w:lang w:eastAsia="ar-SA" w:bidi="ar-SA"/>
    </w:rPr>
  </w:style>
  <w:style w:type="paragraph" w:customStyle="1" w:styleId="WW-Domylnie">
    <w:name w:val="WW-Domyślnie"/>
    <w:uiPriority w:val="99"/>
    <w:rsid w:val="00D831A9"/>
    <w:pPr>
      <w:tabs>
        <w:tab w:val="left" w:pos="709"/>
      </w:tabs>
      <w:suppressAutoHyphens/>
      <w:spacing w:after="200" w:line="276" w:lineRule="atLeast"/>
    </w:pPr>
    <w:rPr>
      <w:rFonts w:ascii="Calibri" w:eastAsia="Arial" w:hAnsi="Calibri" w:cs="Calibri"/>
      <w:color w:val="00000A"/>
      <w:lang w:eastAsia="ar-SA"/>
    </w:rPr>
  </w:style>
  <w:style w:type="paragraph" w:customStyle="1" w:styleId="Poziom2">
    <w:name w:val="Poziom_2"/>
    <w:uiPriority w:val="99"/>
    <w:rsid w:val="00D831A9"/>
    <w:pPr>
      <w:spacing w:before="60" w:after="60" w:line="240" w:lineRule="auto"/>
      <w:ind w:left="567" w:hanging="567"/>
      <w:jc w:val="both"/>
    </w:pPr>
    <w:rPr>
      <w:rFonts w:ascii="Arial" w:eastAsia="ヒラギノ角ゴ Pro W3" w:hAnsi="Arial" w:cs="Times New Roman"/>
      <w:color w:val="000000"/>
      <w:kern w:val="2"/>
      <w:sz w:val="20"/>
      <w:szCs w:val="20"/>
      <w:lang w:eastAsia="hi-IN" w:bidi="hi-IN"/>
    </w:rPr>
  </w:style>
  <w:style w:type="paragraph" w:customStyle="1" w:styleId="Nagwek20">
    <w:name w:val="Nagłówek2"/>
    <w:basedOn w:val="Normalny"/>
    <w:next w:val="Tekstpodstawowy"/>
    <w:uiPriority w:val="99"/>
    <w:rsid w:val="00D831A9"/>
    <w:pPr>
      <w:widowControl/>
      <w:suppressAutoHyphens w:val="0"/>
      <w:ind w:left="709" w:hanging="709"/>
      <w:jc w:val="center"/>
    </w:pPr>
    <w:rPr>
      <w:rFonts w:ascii="Arial" w:eastAsia="Batang" w:hAnsi="Arial" w:cs="Times New Roman"/>
      <w:b/>
      <w:sz w:val="36"/>
      <w:szCs w:val="20"/>
      <w:lang w:val="en-GB" w:eastAsia="ar-SA" w:bidi="ar-SA"/>
    </w:rPr>
  </w:style>
  <w:style w:type="paragraph" w:customStyle="1" w:styleId="Podpis1">
    <w:name w:val="Podpis1"/>
    <w:basedOn w:val="Normalny"/>
    <w:uiPriority w:val="99"/>
    <w:rsid w:val="00D831A9"/>
    <w:pPr>
      <w:suppressLineNumbers/>
      <w:spacing w:before="120" w:after="120"/>
    </w:pPr>
    <w:rPr>
      <w:i/>
      <w:iCs/>
      <w:lang w:eastAsia="hi-IN"/>
    </w:rPr>
  </w:style>
  <w:style w:type="paragraph" w:customStyle="1" w:styleId="Legenda1">
    <w:name w:val="Legenda1"/>
    <w:basedOn w:val="Normalny"/>
    <w:uiPriority w:val="99"/>
    <w:rsid w:val="00D831A9"/>
    <w:pPr>
      <w:suppressLineNumbers/>
      <w:spacing w:before="120" w:after="120"/>
    </w:pPr>
    <w:rPr>
      <w:i/>
      <w:iCs/>
      <w:lang w:eastAsia="hi-IN"/>
    </w:rPr>
  </w:style>
  <w:style w:type="paragraph" w:customStyle="1" w:styleId="Tekstpodstawowy32">
    <w:name w:val="Tekst podstawowy 32"/>
    <w:basedOn w:val="Normalny"/>
    <w:uiPriority w:val="99"/>
    <w:rsid w:val="00D831A9"/>
    <w:pPr>
      <w:spacing w:after="120"/>
    </w:pPr>
    <w:rPr>
      <w:sz w:val="16"/>
      <w:szCs w:val="14"/>
      <w:lang w:eastAsia="hi-IN"/>
    </w:rPr>
  </w:style>
  <w:style w:type="paragraph" w:customStyle="1" w:styleId="Tekstpodstawowy21">
    <w:name w:val="Tekst podstawowy 21"/>
    <w:basedOn w:val="Normalny"/>
    <w:uiPriority w:val="99"/>
    <w:rsid w:val="00D831A9"/>
    <w:pPr>
      <w:widowControl/>
      <w:spacing w:after="120" w:line="480" w:lineRule="auto"/>
    </w:pPr>
    <w:rPr>
      <w:rFonts w:eastAsia="Batang" w:cs="Times New Roman"/>
      <w:lang w:eastAsia="ar-SA" w:bidi="ar-SA"/>
    </w:rPr>
  </w:style>
  <w:style w:type="paragraph" w:customStyle="1" w:styleId="tabulka">
    <w:name w:val="tabulka"/>
    <w:basedOn w:val="Normalny"/>
    <w:uiPriority w:val="99"/>
    <w:rsid w:val="00D831A9"/>
    <w:pPr>
      <w:spacing w:before="120" w:line="240" w:lineRule="exact"/>
      <w:jc w:val="center"/>
    </w:pPr>
    <w:rPr>
      <w:rFonts w:ascii="Arial" w:eastAsia="Batang" w:hAnsi="Arial" w:cs="Times New Roman"/>
      <w:sz w:val="20"/>
      <w:szCs w:val="20"/>
      <w:lang w:val="cs-CZ" w:eastAsia="ar-SA" w:bidi="ar-SA"/>
    </w:rPr>
  </w:style>
  <w:style w:type="paragraph" w:customStyle="1" w:styleId="normaltableau">
    <w:name w:val="normal_tableau"/>
    <w:basedOn w:val="Normalny"/>
    <w:uiPriority w:val="99"/>
    <w:rsid w:val="00D831A9"/>
    <w:pPr>
      <w:widowControl/>
      <w:spacing w:before="120" w:after="120"/>
      <w:jc w:val="both"/>
    </w:pPr>
    <w:rPr>
      <w:rFonts w:ascii="Optima" w:eastAsia="Batang" w:hAnsi="Optima" w:cs="Times New Roman"/>
      <w:sz w:val="22"/>
      <w:szCs w:val="20"/>
      <w:lang w:val="en-GB" w:eastAsia="ar-SA" w:bidi="ar-SA"/>
    </w:rPr>
  </w:style>
  <w:style w:type="paragraph" w:customStyle="1" w:styleId="Wcicienormalne1">
    <w:name w:val="Wcięcie normalne1"/>
    <w:basedOn w:val="Normalny"/>
    <w:uiPriority w:val="99"/>
    <w:rsid w:val="00D831A9"/>
    <w:pPr>
      <w:widowControl/>
      <w:suppressAutoHyphens w:val="0"/>
      <w:ind w:left="708"/>
    </w:pPr>
    <w:rPr>
      <w:rFonts w:ascii="Arial" w:eastAsia="Batang" w:hAnsi="Arial" w:cs="Times New Roman"/>
      <w:sz w:val="20"/>
      <w:szCs w:val="20"/>
      <w:lang w:val="en-GB" w:eastAsia="ar-SA" w:bidi="ar-SA"/>
    </w:rPr>
  </w:style>
  <w:style w:type="paragraph" w:customStyle="1" w:styleId="Normalny1">
    <w:name w:val="Normalny1"/>
    <w:uiPriority w:val="99"/>
    <w:rsid w:val="00D831A9"/>
    <w:pPr>
      <w:suppressAutoHyphens/>
      <w:autoSpaceDE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D831A9"/>
    <w:pPr>
      <w:widowControl/>
      <w:suppressAutoHyphens w:val="0"/>
      <w:ind w:left="290"/>
      <w:jc w:val="both"/>
    </w:pPr>
    <w:rPr>
      <w:rFonts w:ascii="Arial" w:eastAsia="Batang" w:hAnsi="Arial" w:cs="Arial"/>
      <w:sz w:val="18"/>
      <w:lang w:eastAsia="ar-SA" w:bidi="ar-SA"/>
    </w:rPr>
  </w:style>
  <w:style w:type="paragraph" w:customStyle="1" w:styleId="Tekstpodstawowy22">
    <w:name w:val="Tekst podstawowy 22"/>
    <w:basedOn w:val="Normalny"/>
    <w:uiPriority w:val="99"/>
    <w:rsid w:val="00D831A9"/>
    <w:pPr>
      <w:widowControl/>
      <w:suppressAutoHyphens w:val="0"/>
      <w:overflowPunct w:val="0"/>
      <w:autoSpaceDE w:val="0"/>
      <w:ind w:left="1080"/>
      <w:jc w:val="both"/>
    </w:pPr>
    <w:rPr>
      <w:rFonts w:eastAsia="Batang" w:cs="Times New Roman"/>
      <w:sz w:val="22"/>
      <w:szCs w:val="20"/>
      <w:lang w:eastAsia="ar-SA" w:bidi="ar-SA"/>
    </w:rPr>
  </w:style>
  <w:style w:type="paragraph" w:customStyle="1" w:styleId="Tekstpodstawowy31">
    <w:name w:val="Tekst podstawowy 31"/>
    <w:basedOn w:val="Normalny"/>
    <w:uiPriority w:val="99"/>
    <w:rsid w:val="00D831A9"/>
    <w:pPr>
      <w:widowControl/>
      <w:suppressAutoHyphens w:val="0"/>
      <w:overflowPunct w:val="0"/>
      <w:autoSpaceDE w:val="0"/>
      <w:jc w:val="both"/>
    </w:pPr>
    <w:rPr>
      <w:rFonts w:eastAsia="Batang" w:cs="Times New Roman"/>
      <w:color w:val="000000"/>
      <w:sz w:val="22"/>
      <w:szCs w:val="20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D831A9"/>
    <w:pPr>
      <w:widowControl/>
      <w:suppressAutoHyphens w:val="0"/>
    </w:pPr>
    <w:rPr>
      <w:rFonts w:eastAsia="Batang" w:cs="Times New Roman"/>
      <w:sz w:val="20"/>
      <w:szCs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D831A9"/>
    <w:pPr>
      <w:widowControl/>
      <w:tabs>
        <w:tab w:val="left" w:pos="360"/>
      </w:tabs>
      <w:suppressAutoHyphens w:val="0"/>
      <w:ind w:left="360"/>
      <w:jc w:val="both"/>
    </w:pPr>
    <w:rPr>
      <w:rFonts w:ascii="Arial" w:eastAsia="Batang" w:hAnsi="Arial" w:cs="Times New Roman"/>
      <w:lang w:eastAsia="ar-SA" w:bidi="ar-SA"/>
    </w:rPr>
  </w:style>
  <w:style w:type="paragraph" w:customStyle="1" w:styleId="Standard">
    <w:name w:val="Standard"/>
    <w:uiPriority w:val="99"/>
    <w:rsid w:val="00D831A9"/>
    <w:pPr>
      <w:widowControl w:val="0"/>
      <w:suppressAutoHyphens/>
      <w:autoSpaceDE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ar-SA"/>
    </w:rPr>
  </w:style>
  <w:style w:type="paragraph" w:customStyle="1" w:styleId="Tekstblokowy1">
    <w:name w:val="Tekst blokowy1"/>
    <w:basedOn w:val="Normalny"/>
    <w:uiPriority w:val="99"/>
    <w:rsid w:val="00D831A9"/>
    <w:pPr>
      <w:widowControl/>
      <w:spacing w:before="100" w:after="100"/>
      <w:ind w:left="567" w:right="-3"/>
    </w:pPr>
    <w:rPr>
      <w:rFonts w:ascii="Arial" w:eastAsia="Batang" w:hAnsi="Arial" w:cs="Arial"/>
      <w:b/>
      <w:bCs/>
      <w:i/>
      <w:iCs/>
      <w:sz w:val="18"/>
      <w:szCs w:val="18"/>
      <w:lang w:eastAsia="ar-SA" w:bidi="ar-SA"/>
    </w:rPr>
  </w:style>
  <w:style w:type="paragraph" w:customStyle="1" w:styleId="Blockquote">
    <w:name w:val="Blockquote"/>
    <w:basedOn w:val="Normalny"/>
    <w:uiPriority w:val="99"/>
    <w:rsid w:val="00D831A9"/>
    <w:pPr>
      <w:suppressAutoHyphens w:val="0"/>
      <w:spacing w:before="100" w:after="100"/>
      <w:ind w:left="360" w:right="360"/>
    </w:pPr>
    <w:rPr>
      <w:rFonts w:eastAsia="Batang" w:cs="Times New Roman"/>
      <w:szCs w:val="20"/>
      <w:lang w:val="en-US" w:eastAsia="ar-SA" w:bidi="ar-SA"/>
    </w:rPr>
  </w:style>
  <w:style w:type="paragraph" w:customStyle="1" w:styleId="pntext">
    <w:name w:val="pntext"/>
    <w:basedOn w:val="Normalny"/>
    <w:uiPriority w:val="99"/>
    <w:rsid w:val="00D831A9"/>
    <w:pPr>
      <w:widowControl/>
      <w:suppressAutoHyphens w:val="0"/>
      <w:spacing w:before="280" w:after="280"/>
    </w:pPr>
    <w:rPr>
      <w:rFonts w:eastAsia="Batang" w:cs="Times New Roman"/>
      <w:lang w:eastAsia="ar-SA" w:bidi="ar-SA"/>
    </w:rPr>
  </w:style>
  <w:style w:type="paragraph" w:customStyle="1" w:styleId="text-3mezera">
    <w:name w:val="text - 3 mezera"/>
    <w:basedOn w:val="Normalny"/>
    <w:uiPriority w:val="99"/>
    <w:rsid w:val="00D831A9"/>
    <w:pPr>
      <w:suppressAutoHyphens w:val="0"/>
      <w:spacing w:before="60" w:line="240" w:lineRule="exact"/>
      <w:jc w:val="both"/>
    </w:pPr>
    <w:rPr>
      <w:rFonts w:ascii="Arial" w:eastAsia="Batang" w:hAnsi="Arial" w:cs="Times New Roman"/>
      <w:szCs w:val="20"/>
      <w:lang w:val="cs-CZ" w:eastAsia="ar-SA" w:bidi="ar-SA"/>
    </w:rPr>
  </w:style>
  <w:style w:type="paragraph" w:customStyle="1" w:styleId="oddl-nadpis">
    <w:name w:val="oddíl-nadpis"/>
    <w:basedOn w:val="Normalny"/>
    <w:uiPriority w:val="99"/>
    <w:rsid w:val="00D831A9"/>
    <w:pPr>
      <w:keepNext/>
      <w:tabs>
        <w:tab w:val="left" w:pos="567"/>
      </w:tabs>
      <w:suppressAutoHyphens w:val="0"/>
      <w:spacing w:before="240" w:line="240" w:lineRule="exact"/>
    </w:pPr>
    <w:rPr>
      <w:rFonts w:ascii="Arial" w:eastAsia="Batang" w:hAnsi="Arial" w:cs="Times New Roman"/>
      <w:b/>
      <w:szCs w:val="20"/>
      <w:lang w:val="cs-CZ" w:eastAsia="ar-SA" w:bidi="ar-SA"/>
    </w:rPr>
  </w:style>
  <w:style w:type="paragraph" w:customStyle="1" w:styleId="Mapadokumentu1">
    <w:name w:val="Mapa dokumentu1"/>
    <w:basedOn w:val="Normalny"/>
    <w:uiPriority w:val="99"/>
    <w:rsid w:val="00D831A9"/>
    <w:pPr>
      <w:widowControl/>
      <w:shd w:val="clear" w:color="auto" w:fill="000080"/>
      <w:suppressAutoHyphens w:val="0"/>
    </w:pPr>
    <w:rPr>
      <w:rFonts w:ascii="Tahoma" w:eastAsia="Batang" w:hAnsi="Tahoma" w:cs="Tahoma"/>
      <w:sz w:val="20"/>
      <w:szCs w:val="20"/>
      <w:lang w:eastAsia="ar-SA" w:bidi="ar-SA"/>
    </w:rPr>
  </w:style>
  <w:style w:type="paragraph" w:customStyle="1" w:styleId="Punktowanie">
    <w:name w:val="Punktowanie"/>
    <w:basedOn w:val="Normalny"/>
    <w:uiPriority w:val="99"/>
    <w:rsid w:val="00D831A9"/>
    <w:pPr>
      <w:suppressAutoHyphens w:val="0"/>
      <w:autoSpaceDE w:val="0"/>
      <w:ind w:left="360" w:hanging="360"/>
      <w:jc w:val="both"/>
    </w:pPr>
    <w:rPr>
      <w:rFonts w:ascii="Arial" w:eastAsia="Batang" w:hAnsi="Arial" w:cs="Times New Roman"/>
      <w:sz w:val="20"/>
      <w:szCs w:val="20"/>
      <w:lang w:eastAsia="ar-SA" w:bidi="ar-SA"/>
    </w:rPr>
  </w:style>
  <w:style w:type="paragraph" w:customStyle="1" w:styleId="opis2">
    <w:name w:val="opis2"/>
    <w:basedOn w:val="Normalny"/>
    <w:uiPriority w:val="99"/>
    <w:rsid w:val="00D831A9"/>
    <w:pPr>
      <w:suppressAutoHyphens w:val="0"/>
      <w:spacing w:before="280" w:after="280" w:line="180" w:lineRule="atLeast"/>
      <w:ind w:left="150" w:right="75"/>
      <w:jc w:val="both"/>
    </w:pPr>
    <w:rPr>
      <w:rFonts w:ascii="Tahoma" w:eastAsia="Batang" w:hAnsi="Tahoma" w:cs="Tahoma"/>
      <w:color w:val="2B2200"/>
      <w:sz w:val="15"/>
      <w:szCs w:val="15"/>
      <w:lang w:eastAsia="ar-SA" w:bidi="ar-SA"/>
    </w:rPr>
  </w:style>
  <w:style w:type="paragraph" w:customStyle="1" w:styleId="tyt">
    <w:name w:val="tyt"/>
    <w:basedOn w:val="Normalny"/>
    <w:uiPriority w:val="99"/>
    <w:rsid w:val="00D831A9"/>
    <w:pPr>
      <w:keepNext/>
      <w:widowControl/>
      <w:suppressAutoHyphens w:val="0"/>
      <w:spacing w:before="60" w:after="60"/>
      <w:jc w:val="center"/>
    </w:pPr>
    <w:rPr>
      <w:rFonts w:eastAsia="Batang" w:cs="Times New Roman"/>
      <w:b/>
      <w:bCs/>
      <w:lang w:eastAsia="ar-SA" w:bidi="ar-SA"/>
    </w:rPr>
  </w:style>
  <w:style w:type="paragraph" w:customStyle="1" w:styleId="n3">
    <w:name w:val="n3"/>
    <w:basedOn w:val="Normalny"/>
    <w:uiPriority w:val="99"/>
    <w:rsid w:val="00D831A9"/>
    <w:pPr>
      <w:widowControl/>
      <w:suppressAutoHyphens w:val="0"/>
      <w:jc w:val="both"/>
    </w:pPr>
    <w:rPr>
      <w:rFonts w:eastAsia="Batang" w:cs="Times New Roman"/>
      <w:szCs w:val="20"/>
      <w:lang w:eastAsia="ar-SA" w:bidi="ar-SA"/>
    </w:rPr>
  </w:style>
  <w:style w:type="paragraph" w:customStyle="1" w:styleId="Zwykytekst2">
    <w:name w:val="Zwykły tekst2"/>
    <w:basedOn w:val="Normalny"/>
    <w:uiPriority w:val="99"/>
    <w:rsid w:val="00D831A9"/>
    <w:pPr>
      <w:widowControl/>
      <w:suppressAutoHyphens w:val="0"/>
    </w:pPr>
    <w:rPr>
      <w:rFonts w:ascii="Courier New" w:eastAsia="Batang" w:hAnsi="Courier New" w:cs="Times New Roman"/>
      <w:sz w:val="20"/>
      <w:szCs w:val="20"/>
      <w:lang w:eastAsia="ar-SA" w:bidi="ar-SA"/>
    </w:rPr>
  </w:style>
  <w:style w:type="paragraph" w:customStyle="1" w:styleId="Style35">
    <w:name w:val="Style35"/>
    <w:basedOn w:val="Normalny"/>
    <w:uiPriority w:val="99"/>
    <w:rsid w:val="00D831A9"/>
    <w:pPr>
      <w:suppressAutoHyphens w:val="0"/>
      <w:autoSpaceDE w:val="0"/>
      <w:spacing w:line="379" w:lineRule="exact"/>
      <w:jc w:val="both"/>
    </w:pPr>
    <w:rPr>
      <w:rFonts w:ascii="Arial" w:eastAsia="Times New Roman" w:hAnsi="Arial" w:cs="Times New Roman"/>
      <w:lang w:eastAsia="ar-SA" w:bidi="ar-SA"/>
    </w:rPr>
  </w:style>
  <w:style w:type="paragraph" w:customStyle="1" w:styleId="Akapitzlist2">
    <w:name w:val="Akapit z listą2"/>
    <w:basedOn w:val="Normalny"/>
    <w:uiPriority w:val="99"/>
    <w:rsid w:val="00D831A9"/>
    <w:pPr>
      <w:widowControl/>
      <w:suppressAutoHyphens w:val="0"/>
      <w:ind w:left="720"/>
    </w:pPr>
    <w:rPr>
      <w:rFonts w:ascii="Calibri" w:eastAsia="Times New Roman" w:hAnsi="Calibri" w:cs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uiPriority w:val="99"/>
    <w:rsid w:val="00D831A9"/>
    <w:pPr>
      <w:widowControl/>
    </w:pPr>
    <w:rPr>
      <w:rFonts w:ascii="Courier New" w:eastAsia="Times New Roman" w:hAnsi="Courier New" w:cs="Times New Roman"/>
      <w:sz w:val="20"/>
      <w:szCs w:val="20"/>
      <w:lang w:eastAsia="ar-SA" w:bidi="ar-SA"/>
    </w:rPr>
  </w:style>
  <w:style w:type="paragraph" w:customStyle="1" w:styleId="WW-Tekstpodstawowywcity2">
    <w:name w:val="WW-Tekst podstawowy wcięty 2"/>
    <w:basedOn w:val="Normalny"/>
    <w:uiPriority w:val="99"/>
    <w:rsid w:val="00D831A9"/>
    <w:pPr>
      <w:widowControl/>
      <w:ind w:left="360"/>
    </w:pPr>
    <w:rPr>
      <w:rFonts w:eastAsia="Times New Roman" w:cs="Times New Roman"/>
      <w:szCs w:val="20"/>
      <w:lang w:eastAsia="ar-SA" w:bidi="ar-SA"/>
    </w:rPr>
  </w:style>
  <w:style w:type="paragraph" w:customStyle="1" w:styleId="TableContents">
    <w:name w:val="Table Contents"/>
    <w:basedOn w:val="Normalny"/>
    <w:uiPriority w:val="99"/>
    <w:rsid w:val="00D831A9"/>
    <w:pPr>
      <w:suppressLineNumbers/>
    </w:pPr>
    <w:rPr>
      <w:lang w:eastAsia="hi-IN"/>
    </w:rPr>
  </w:style>
  <w:style w:type="paragraph" w:customStyle="1" w:styleId="Tekstpodstawowy1">
    <w:name w:val="Tekst podstawowy1"/>
    <w:uiPriority w:val="99"/>
    <w:rsid w:val="00D831A9"/>
    <w:pPr>
      <w:suppressAutoHyphens/>
      <w:spacing w:before="216" w:after="216" w:line="240" w:lineRule="auto"/>
    </w:pPr>
    <w:rPr>
      <w:rFonts w:ascii="Times New Roman PL" w:eastAsia="Times New Roman" w:hAnsi="Times New Roman PL" w:cs="Times New Roman PL"/>
      <w:color w:val="000000"/>
      <w:sz w:val="26"/>
      <w:szCs w:val="20"/>
      <w:lang w:eastAsia="ar-SA"/>
    </w:rPr>
  </w:style>
  <w:style w:type="paragraph" w:customStyle="1" w:styleId="rponormalZnak">
    <w:name w:val="rpo normal Znak"/>
    <w:basedOn w:val="Normalny"/>
    <w:uiPriority w:val="99"/>
    <w:rsid w:val="00D831A9"/>
    <w:pPr>
      <w:widowControl/>
      <w:suppressAutoHyphens w:val="0"/>
      <w:spacing w:after="240" w:line="360" w:lineRule="auto"/>
      <w:ind w:firstLine="708"/>
      <w:jc w:val="both"/>
    </w:pPr>
    <w:rPr>
      <w:rFonts w:ascii="Cambria" w:eastAsia="Times New Roman" w:hAnsi="Cambria" w:cs="Times New Roman"/>
      <w:lang w:val="x-none" w:eastAsia="ar-SA" w:bidi="ar-SA"/>
    </w:rPr>
  </w:style>
  <w:style w:type="paragraph" w:customStyle="1" w:styleId="Listapunktowana1">
    <w:name w:val="Lista punktowana1"/>
    <w:basedOn w:val="Normalny"/>
    <w:uiPriority w:val="99"/>
    <w:rsid w:val="00D831A9"/>
    <w:pPr>
      <w:widowControl/>
      <w:suppressAutoHyphens w:val="0"/>
    </w:pPr>
    <w:rPr>
      <w:rFonts w:ascii="Tahoma" w:eastAsia="Times New Roman" w:hAnsi="Tahoma" w:cs="Tahoma"/>
      <w:sz w:val="20"/>
      <w:szCs w:val="20"/>
      <w:lang w:eastAsia="ar-SA" w:bidi="ar-SA"/>
    </w:rPr>
  </w:style>
  <w:style w:type="paragraph" w:customStyle="1" w:styleId="Lista21">
    <w:name w:val="Lista 21"/>
    <w:basedOn w:val="Normalny"/>
    <w:uiPriority w:val="99"/>
    <w:rsid w:val="00D831A9"/>
    <w:pPr>
      <w:widowControl/>
      <w:suppressAutoHyphens w:val="0"/>
      <w:ind w:left="566" w:hanging="283"/>
    </w:pPr>
    <w:rPr>
      <w:rFonts w:eastAsia="Times New Roman" w:cs="Times New Roman"/>
      <w:lang w:eastAsia="ar-SA" w:bidi="ar-SA"/>
    </w:rPr>
  </w:style>
  <w:style w:type="paragraph" w:customStyle="1" w:styleId="Lista31">
    <w:name w:val="Lista 31"/>
    <w:basedOn w:val="Normalny"/>
    <w:uiPriority w:val="99"/>
    <w:rsid w:val="00D831A9"/>
    <w:pPr>
      <w:widowControl/>
      <w:suppressAutoHyphens w:val="0"/>
      <w:ind w:left="849" w:hanging="283"/>
    </w:pPr>
    <w:rPr>
      <w:rFonts w:eastAsia="Times New Roman" w:cs="Times New Roman"/>
      <w:lang w:eastAsia="ar-SA" w:bidi="ar-SA"/>
    </w:rPr>
  </w:style>
  <w:style w:type="paragraph" w:customStyle="1" w:styleId="WW-NormalnyWeb">
    <w:name w:val="WW-Normalny (Web)"/>
    <w:basedOn w:val="Normalny"/>
    <w:uiPriority w:val="99"/>
    <w:rsid w:val="00D831A9"/>
    <w:pPr>
      <w:widowControl/>
      <w:spacing w:before="100" w:after="119"/>
    </w:pPr>
    <w:rPr>
      <w:rFonts w:ascii="Arial Unicode MS" w:eastAsia="Times New Roman" w:hAnsi="Arial Unicode MS" w:cs="Times New Roman"/>
      <w:szCs w:val="20"/>
      <w:lang w:eastAsia="ar-SA" w:bidi="ar-SA"/>
    </w:rPr>
  </w:style>
  <w:style w:type="paragraph" w:customStyle="1" w:styleId="lstminus">
    <w:name w:val="lst_minus"/>
    <w:basedOn w:val="Normalny"/>
    <w:uiPriority w:val="99"/>
    <w:rsid w:val="00D831A9"/>
    <w:pPr>
      <w:widowControl/>
      <w:suppressAutoHyphens w:val="0"/>
      <w:spacing w:before="280" w:after="280"/>
    </w:pPr>
    <w:rPr>
      <w:rFonts w:eastAsia="Times New Roman" w:cs="Times New Roman"/>
      <w:lang w:eastAsia="ar-SA" w:bidi="ar-SA"/>
    </w:rPr>
  </w:style>
  <w:style w:type="paragraph" w:customStyle="1" w:styleId="Style17">
    <w:name w:val="Style17"/>
    <w:basedOn w:val="Normalny"/>
    <w:uiPriority w:val="99"/>
    <w:rsid w:val="00D831A9"/>
    <w:pPr>
      <w:suppressAutoHyphens w:val="0"/>
      <w:autoSpaceDE w:val="0"/>
      <w:spacing w:line="336" w:lineRule="exact"/>
      <w:ind w:hanging="1531"/>
    </w:pPr>
    <w:rPr>
      <w:rFonts w:eastAsia="Calibri" w:cs="Times New Roman"/>
      <w:lang w:eastAsia="ar-SA" w:bidi="ar-SA"/>
    </w:rPr>
  </w:style>
  <w:style w:type="paragraph" w:customStyle="1" w:styleId="Style12">
    <w:name w:val="Style12"/>
    <w:basedOn w:val="Normalny"/>
    <w:uiPriority w:val="99"/>
    <w:rsid w:val="00D831A9"/>
    <w:pPr>
      <w:suppressAutoHyphens w:val="0"/>
      <w:autoSpaceDE w:val="0"/>
      <w:spacing w:line="590" w:lineRule="exact"/>
    </w:pPr>
    <w:rPr>
      <w:rFonts w:eastAsia="Calibri" w:cs="Times New Roman"/>
      <w:lang w:eastAsia="ar-SA" w:bidi="ar-SA"/>
    </w:rPr>
  </w:style>
  <w:style w:type="paragraph" w:customStyle="1" w:styleId="Style42">
    <w:name w:val="Style42"/>
    <w:basedOn w:val="Normalny"/>
    <w:uiPriority w:val="99"/>
    <w:rsid w:val="00D831A9"/>
    <w:pPr>
      <w:suppressAutoHyphens w:val="0"/>
      <w:autoSpaceDE w:val="0"/>
      <w:spacing w:line="538" w:lineRule="exact"/>
      <w:ind w:hanging="566"/>
    </w:pPr>
    <w:rPr>
      <w:rFonts w:eastAsia="Calibri" w:cs="Times New Roman"/>
      <w:lang w:eastAsia="ar-SA" w:bidi="ar-SA"/>
    </w:rPr>
  </w:style>
  <w:style w:type="paragraph" w:customStyle="1" w:styleId="Nagwekistopka">
    <w:name w:val="Nagłówek i stopka"/>
    <w:uiPriority w:val="99"/>
    <w:rsid w:val="00D831A9"/>
    <w:pP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lang w:eastAsia="pl-PL"/>
    </w:rPr>
  </w:style>
  <w:style w:type="paragraph" w:customStyle="1" w:styleId="Domylne">
    <w:name w:val="Domyślne"/>
    <w:uiPriority w:val="99"/>
    <w:rsid w:val="00D831A9"/>
    <w:pPr>
      <w:spacing w:after="0" w:line="240" w:lineRule="auto"/>
    </w:pPr>
    <w:rPr>
      <w:rFonts w:ascii="Helvetica" w:eastAsia="Helvetica" w:hAnsi="Helvetica" w:cs="Helvetica"/>
      <w:color w:val="000000"/>
      <w:lang w:eastAsia="pl-PL"/>
    </w:rPr>
  </w:style>
  <w:style w:type="paragraph" w:customStyle="1" w:styleId="Tekstpodstawowy23">
    <w:name w:val="Tekst podstawowy 23"/>
    <w:basedOn w:val="Normalny"/>
    <w:uiPriority w:val="99"/>
    <w:rsid w:val="00D831A9"/>
    <w:pPr>
      <w:widowControl/>
      <w:suppressAutoHyphens w:val="0"/>
      <w:overflowPunct w:val="0"/>
      <w:autoSpaceDE w:val="0"/>
      <w:ind w:left="1080"/>
      <w:jc w:val="both"/>
    </w:pPr>
    <w:rPr>
      <w:rFonts w:eastAsia="Batang" w:cs="Times New Roman"/>
      <w:sz w:val="22"/>
      <w:szCs w:val="20"/>
      <w:u w:color="000000"/>
      <w:lang w:eastAsia="ar-SA" w:bidi="ar-SA"/>
    </w:rPr>
  </w:style>
  <w:style w:type="paragraph" w:customStyle="1" w:styleId="Normalny2">
    <w:name w:val="Normalny2"/>
    <w:uiPriority w:val="99"/>
    <w:rsid w:val="00D831A9"/>
    <w:pPr>
      <w:suppressAutoHyphens/>
      <w:autoSpaceDE w:val="0"/>
      <w:spacing w:after="0" w:line="240" w:lineRule="auto"/>
    </w:pPr>
    <w:rPr>
      <w:rFonts w:ascii="Symbol" w:eastAsia="Cambria" w:hAnsi="Symbol" w:cs="Symbol"/>
      <w:color w:val="000000"/>
      <w:sz w:val="24"/>
      <w:szCs w:val="24"/>
      <w:lang w:eastAsia="ar-SA"/>
    </w:rPr>
  </w:style>
  <w:style w:type="paragraph" w:customStyle="1" w:styleId="Tekstpodstawowy24">
    <w:name w:val="Tekst podstawowy 24"/>
    <w:basedOn w:val="Normalny"/>
    <w:uiPriority w:val="99"/>
    <w:rsid w:val="00D831A9"/>
    <w:pPr>
      <w:widowControl/>
      <w:suppressAutoHyphens w:val="0"/>
      <w:overflowPunct w:val="0"/>
      <w:autoSpaceDE w:val="0"/>
      <w:ind w:left="1080"/>
      <w:jc w:val="both"/>
    </w:pPr>
    <w:rPr>
      <w:rFonts w:ascii="Symbol" w:eastAsia="Cambria" w:hAnsi="Symbol" w:cs="Symbol"/>
      <w:sz w:val="22"/>
      <w:szCs w:val="20"/>
      <w:lang w:eastAsia="ar-SA" w:bidi="ar-SA"/>
    </w:rPr>
  </w:style>
  <w:style w:type="paragraph" w:customStyle="1" w:styleId="Tekstpodstawowy33">
    <w:name w:val="Tekst podstawowy 33"/>
    <w:basedOn w:val="Normalny"/>
    <w:uiPriority w:val="99"/>
    <w:rsid w:val="00D831A9"/>
    <w:pPr>
      <w:widowControl/>
      <w:suppressAutoHyphens w:val="0"/>
      <w:overflowPunct w:val="0"/>
      <w:autoSpaceDE w:val="0"/>
      <w:jc w:val="both"/>
    </w:pPr>
    <w:rPr>
      <w:rFonts w:ascii="Symbol" w:eastAsia="Cambria" w:hAnsi="Symbol" w:cs="Symbol"/>
      <w:color w:val="000000"/>
      <w:sz w:val="22"/>
      <w:szCs w:val="20"/>
      <w:lang w:eastAsia="ar-SA" w:bidi="ar-SA"/>
    </w:rPr>
  </w:style>
  <w:style w:type="paragraph" w:customStyle="1" w:styleId="Akapitzlist3">
    <w:name w:val="Akapit z listą3"/>
    <w:basedOn w:val="Normalny"/>
    <w:uiPriority w:val="99"/>
    <w:rsid w:val="00D831A9"/>
    <w:pPr>
      <w:widowControl/>
      <w:suppressAutoHyphens w:val="0"/>
      <w:ind w:left="720"/>
    </w:pPr>
    <w:rPr>
      <w:rFonts w:ascii="Arial" w:eastAsia="Symbol" w:hAnsi="Arial" w:cs="Arial"/>
      <w:sz w:val="22"/>
      <w:szCs w:val="22"/>
      <w:lang w:eastAsia="ar-SA" w:bidi="ar-SA"/>
    </w:rPr>
  </w:style>
  <w:style w:type="paragraph" w:customStyle="1" w:styleId="Tre">
    <w:name w:val="Treść"/>
    <w:uiPriority w:val="99"/>
    <w:rsid w:val="00D831A9"/>
    <w:pPr>
      <w:spacing w:after="0" w:line="240" w:lineRule="auto"/>
    </w:pPr>
    <w:rPr>
      <w:rFonts w:ascii="Helvetica" w:eastAsia="Arial Unicode MS" w:hAnsi="Helvetica" w:cs="Arial Unicode MS"/>
      <w:color w:val="000000"/>
      <w:lang w:eastAsia="pl-PL"/>
    </w:rPr>
  </w:style>
  <w:style w:type="paragraph" w:customStyle="1" w:styleId="gmail-msobodytext">
    <w:name w:val="gmail-msobodytext"/>
    <w:basedOn w:val="Normalny"/>
    <w:uiPriority w:val="99"/>
    <w:rsid w:val="00D831A9"/>
    <w:pPr>
      <w:widowControl/>
      <w:suppressAutoHyphens w:val="0"/>
      <w:spacing w:before="100" w:beforeAutospacing="1" w:after="100" w:afterAutospacing="1"/>
    </w:pPr>
    <w:rPr>
      <w:rFonts w:ascii="Calibri" w:eastAsiaTheme="minorHAnsi" w:hAnsi="Calibri" w:cs="Calibri"/>
      <w:kern w:val="0"/>
      <w:sz w:val="22"/>
      <w:szCs w:val="22"/>
      <w:lang w:eastAsia="pl-PL" w:bidi="ar-SA"/>
    </w:rPr>
  </w:style>
  <w:style w:type="paragraph" w:customStyle="1" w:styleId="anakap">
    <w:name w:val="anakap"/>
    <w:basedOn w:val="Tekstpodstawowy1"/>
    <w:uiPriority w:val="99"/>
    <w:rsid w:val="00D831A9"/>
    <w:pPr>
      <w:suppressAutoHyphens w:val="0"/>
      <w:spacing w:before="0" w:after="0"/>
      <w:ind w:left="340" w:hanging="340"/>
    </w:pPr>
    <w:rPr>
      <w:rFonts w:ascii="Times New Roman" w:hAnsi="Times New Roman" w:cs="Times New Roman"/>
      <w:sz w:val="24"/>
      <w:lang w:eastAsia="pl-PL"/>
    </w:rPr>
  </w:style>
  <w:style w:type="paragraph" w:customStyle="1" w:styleId="Style2">
    <w:name w:val="Style2"/>
    <w:basedOn w:val="Normalny"/>
    <w:uiPriority w:val="99"/>
    <w:rsid w:val="00D831A9"/>
    <w:pPr>
      <w:suppressAutoHyphens w:val="0"/>
      <w:autoSpaceDE w:val="0"/>
      <w:autoSpaceDN w:val="0"/>
      <w:adjustRightInd w:val="0"/>
      <w:spacing w:line="266" w:lineRule="exact"/>
      <w:jc w:val="both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1">
    <w:name w:val="Style1"/>
    <w:basedOn w:val="Normalny"/>
    <w:uiPriority w:val="99"/>
    <w:rsid w:val="00D831A9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4">
    <w:name w:val="Style4"/>
    <w:basedOn w:val="Normalny"/>
    <w:uiPriority w:val="99"/>
    <w:rsid w:val="00D831A9"/>
    <w:pPr>
      <w:suppressAutoHyphens w:val="0"/>
      <w:autoSpaceDE w:val="0"/>
      <w:autoSpaceDN w:val="0"/>
      <w:adjustRightInd w:val="0"/>
      <w:spacing w:line="264" w:lineRule="exact"/>
      <w:ind w:hanging="427"/>
      <w:jc w:val="both"/>
    </w:pPr>
    <w:rPr>
      <w:rFonts w:ascii="Arial" w:eastAsia="Times New Roman" w:hAnsi="Arial" w:cs="Times New Roman"/>
      <w:kern w:val="0"/>
      <w:lang w:eastAsia="pl-PL" w:bidi="ar-SA"/>
    </w:rPr>
  </w:style>
  <w:style w:type="character" w:styleId="Odwoanieprzypisukocowego">
    <w:name w:val="endnote reference"/>
    <w:uiPriority w:val="99"/>
    <w:semiHidden/>
    <w:unhideWhenUsed/>
    <w:rsid w:val="00D831A9"/>
    <w:rPr>
      <w:vertAlign w:val="superscript"/>
    </w:rPr>
  </w:style>
  <w:style w:type="character" w:customStyle="1" w:styleId="Znakiprzypiswdolnych">
    <w:name w:val="Znaki przypisów dolnych"/>
    <w:rsid w:val="00D831A9"/>
  </w:style>
  <w:style w:type="character" w:customStyle="1" w:styleId="Nierozpoznanawzmianka1">
    <w:name w:val="Nierozpoznana wzmianka1"/>
    <w:uiPriority w:val="99"/>
    <w:semiHidden/>
    <w:rsid w:val="00D831A9"/>
    <w:rPr>
      <w:color w:val="808080"/>
      <w:shd w:val="clear" w:color="auto" w:fill="E6E6E6"/>
    </w:rPr>
  </w:style>
  <w:style w:type="character" w:customStyle="1" w:styleId="akapitdomyslny">
    <w:name w:val="akapitdomyslny"/>
    <w:rsid w:val="00D831A9"/>
    <w:rPr>
      <w:rFonts w:ascii="Times New Roman" w:hAnsi="Times New Roman" w:cs="Times New Roman" w:hint="default"/>
    </w:rPr>
  </w:style>
  <w:style w:type="character" w:customStyle="1" w:styleId="m2389920958407749167gmail-alb">
    <w:name w:val="m_2389920958407749167gmail-alb"/>
    <w:rsid w:val="00D831A9"/>
  </w:style>
  <w:style w:type="character" w:customStyle="1" w:styleId="WW8Num1z0">
    <w:name w:val="WW8Num1z0"/>
    <w:rsid w:val="00D831A9"/>
  </w:style>
  <w:style w:type="character" w:customStyle="1" w:styleId="WW8Num1z1">
    <w:name w:val="WW8Num1z1"/>
    <w:rsid w:val="00D831A9"/>
  </w:style>
  <w:style w:type="character" w:customStyle="1" w:styleId="WW8Num1z2">
    <w:name w:val="WW8Num1z2"/>
    <w:rsid w:val="00D831A9"/>
  </w:style>
  <w:style w:type="character" w:customStyle="1" w:styleId="WW8Num1z3">
    <w:name w:val="WW8Num1z3"/>
    <w:rsid w:val="00D831A9"/>
  </w:style>
  <w:style w:type="character" w:customStyle="1" w:styleId="WW8Num1z4">
    <w:name w:val="WW8Num1z4"/>
    <w:rsid w:val="00D831A9"/>
  </w:style>
  <w:style w:type="character" w:customStyle="1" w:styleId="WW8Num1z5">
    <w:name w:val="WW8Num1z5"/>
    <w:rsid w:val="00D831A9"/>
  </w:style>
  <w:style w:type="character" w:customStyle="1" w:styleId="WW8Num1z6">
    <w:name w:val="WW8Num1z6"/>
    <w:rsid w:val="00D831A9"/>
  </w:style>
  <w:style w:type="character" w:customStyle="1" w:styleId="WW8Num1z7">
    <w:name w:val="WW8Num1z7"/>
    <w:rsid w:val="00D831A9"/>
  </w:style>
  <w:style w:type="character" w:customStyle="1" w:styleId="WW8Num1z8">
    <w:name w:val="WW8Num1z8"/>
    <w:rsid w:val="00D831A9"/>
  </w:style>
  <w:style w:type="character" w:customStyle="1" w:styleId="WW8Num2z0">
    <w:name w:val="WW8Num2z0"/>
    <w:rsid w:val="00D831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u w:val="none"/>
      <w:effect w:val="none"/>
    </w:rPr>
  </w:style>
  <w:style w:type="character" w:customStyle="1" w:styleId="WW8Num3z0">
    <w:name w:val="WW8Num3z0"/>
    <w:rsid w:val="00D831A9"/>
    <w:rPr>
      <w:rFonts w:ascii="Calibri" w:eastAsia="Calibri" w:hAnsi="Calibri" w:cs="Times New Roman" w:hint="default"/>
      <w:b w:val="0"/>
      <w:bCs w:val="0"/>
      <w:i w:val="0"/>
      <w:iCs w:val="0"/>
      <w:strike w:val="0"/>
      <w:dstrike w:val="0"/>
      <w:sz w:val="22"/>
      <w:szCs w:val="22"/>
      <w:u w:val="none"/>
      <w:effect w:val="none"/>
    </w:rPr>
  </w:style>
  <w:style w:type="character" w:customStyle="1" w:styleId="WW8Num4z0">
    <w:name w:val="WW8Num4z0"/>
    <w:rsid w:val="00D831A9"/>
    <w:rPr>
      <w:rFonts w:ascii="Symbol" w:hAnsi="Symbol" w:cs="Symbol" w:hint="default"/>
    </w:rPr>
  </w:style>
  <w:style w:type="character" w:customStyle="1" w:styleId="WW8Num4z1">
    <w:name w:val="WW8Num4z1"/>
    <w:rsid w:val="00D831A9"/>
    <w:rPr>
      <w:rFonts w:ascii="Courier New" w:eastAsia="Calibri" w:hAnsi="Courier New" w:cs="Courier New" w:hint="default"/>
      <w:sz w:val="22"/>
      <w:szCs w:val="22"/>
    </w:rPr>
  </w:style>
  <w:style w:type="character" w:customStyle="1" w:styleId="WW8Num4z2">
    <w:name w:val="WW8Num4z2"/>
    <w:rsid w:val="00D831A9"/>
    <w:rPr>
      <w:rFonts w:ascii="Wingdings" w:hAnsi="Wingdings" w:cs="Wingdings" w:hint="default"/>
    </w:rPr>
  </w:style>
  <w:style w:type="character" w:customStyle="1" w:styleId="WW8Num4z3">
    <w:name w:val="WW8Num4z3"/>
    <w:rsid w:val="00D831A9"/>
  </w:style>
  <w:style w:type="character" w:customStyle="1" w:styleId="WW8Num4z4">
    <w:name w:val="WW8Num4z4"/>
    <w:rsid w:val="00D831A9"/>
  </w:style>
  <w:style w:type="character" w:customStyle="1" w:styleId="WW8Num4z5">
    <w:name w:val="WW8Num4z5"/>
    <w:rsid w:val="00D831A9"/>
  </w:style>
  <w:style w:type="character" w:customStyle="1" w:styleId="WW8Num4z6">
    <w:name w:val="WW8Num4z6"/>
    <w:rsid w:val="00D831A9"/>
  </w:style>
  <w:style w:type="character" w:customStyle="1" w:styleId="WW8Num4z7">
    <w:name w:val="WW8Num4z7"/>
    <w:rsid w:val="00D831A9"/>
  </w:style>
  <w:style w:type="character" w:customStyle="1" w:styleId="WW8Num4z8">
    <w:name w:val="WW8Num4z8"/>
    <w:rsid w:val="00D831A9"/>
  </w:style>
  <w:style w:type="character" w:customStyle="1" w:styleId="WW8Num5z0">
    <w:name w:val="WW8Num5z0"/>
    <w:rsid w:val="00D831A9"/>
    <w:rPr>
      <w:rFonts w:ascii="Calibri" w:hAnsi="Calibri" w:cs="Calibri" w:hint="default"/>
      <w:sz w:val="22"/>
      <w:szCs w:val="22"/>
    </w:rPr>
  </w:style>
  <w:style w:type="character" w:customStyle="1" w:styleId="WW8Num6z0">
    <w:name w:val="WW8Num6z0"/>
    <w:rsid w:val="00D831A9"/>
  </w:style>
  <w:style w:type="character" w:customStyle="1" w:styleId="WW8Num6z1">
    <w:name w:val="WW8Num6z1"/>
    <w:rsid w:val="00D831A9"/>
  </w:style>
  <w:style w:type="character" w:customStyle="1" w:styleId="WW8Num6z2">
    <w:name w:val="WW8Num6z2"/>
    <w:rsid w:val="00D831A9"/>
  </w:style>
  <w:style w:type="character" w:customStyle="1" w:styleId="WW8Num6z3">
    <w:name w:val="WW8Num6z3"/>
    <w:rsid w:val="00D831A9"/>
  </w:style>
  <w:style w:type="character" w:customStyle="1" w:styleId="WW8Num6z4">
    <w:name w:val="WW8Num6z4"/>
    <w:rsid w:val="00D831A9"/>
  </w:style>
  <w:style w:type="character" w:customStyle="1" w:styleId="WW8Num6z5">
    <w:name w:val="WW8Num6z5"/>
    <w:rsid w:val="00D831A9"/>
  </w:style>
  <w:style w:type="character" w:customStyle="1" w:styleId="WW8Num6z6">
    <w:name w:val="WW8Num6z6"/>
    <w:rsid w:val="00D831A9"/>
  </w:style>
  <w:style w:type="character" w:customStyle="1" w:styleId="WW8Num6z7">
    <w:name w:val="WW8Num6z7"/>
    <w:rsid w:val="00D831A9"/>
  </w:style>
  <w:style w:type="character" w:customStyle="1" w:styleId="WW8Num6z8">
    <w:name w:val="WW8Num6z8"/>
    <w:rsid w:val="00D831A9"/>
  </w:style>
  <w:style w:type="character" w:customStyle="1" w:styleId="WW8Num7z0">
    <w:name w:val="WW8Num7z0"/>
    <w:rsid w:val="00D831A9"/>
    <w:rPr>
      <w:rFonts w:ascii="Calibri" w:hAnsi="Calibri" w:cs="Calibri" w:hint="default"/>
      <w:sz w:val="22"/>
      <w:szCs w:val="22"/>
    </w:rPr>
  </w:style>
  <w:style w:type="character" w:customStyle="1" w:styleId="WW8Num8z0">
    <w:name w:val="WW8Num8z0"/>
    <w:rsid w:val="00D831A9"/>
    <w:rPr>
      <w:rFonts w:ascii="Calibri" w:eastAsia="Calibri" w:hAnsi="Calibri" w:cs="Calibri" w:hint="default"/>
      <w:sz w:val="22"/>
      <w:szCs w:val="22"/>
    </w:rPr>
  </w:style>
  <w:style w:type="character" w:customStyle="1" w:styleId="WW8Num9z0">
    <w:name w:val="WW8Num9z0"/>
    <w:rsid w:val="00D831A9"/>
    <w:rPr>
      <w:rFonts w:ascii="Calibri" w:eastAsia="Calibri" w:hAnsi="Calibri" w:cs="Calibri" w:hint="default"/>
      <w:sz w:val="22"/>
      <w:szCs w:val="22"/>
    </w:rPr>
  </w:style>
  <w:style w:type="character" w:customStyle="1" w:styleId="WW8Num10z0">
    <w:name w:val="WW8Num10z0"/>
    <w:rsid w:val="00D831A9"/>
  </w:style>
  <w:style w:type="character" w:customStyle="1" w:styleId="WW8Num11z0">
    <w:name w:val="WW8Num11z0"/>
    <w:rsid w:val="00D831A9"/>
    <w:rPr>
      <w:rFonts w:ascii="Times New Roman" w:hAnsi="Times New Roman" w:cs="Times New Roman" w:hint="default"/>
      <w:strike w:val="0"/>
      <w:dstrike w:val="0"/>
      <w:color w:val="000000"/>
      <w:u w:val="none"/>
      <w:effect w:val="none"/>
    </w:rPr>
  </w:style>
  <w:style w:type="character" w:customStyle="1" w:styleId="WW8Num11z1">
    <w:name w:val="WW8Num11z1"/>
    <w:rsid w:val="00D831A9"/>
    <w:rPr>
      <w:rFonts w:ascii="Calibri" w:eastAsia="Calibri" w:hAnsi="Calibri" w:cs="Calibri" w:hint="default"/>
      <w:color w:val="333333"/>
      <w:sz w:val="22"/>
      <w:szCs w:val="22"/>
      <w:shd w:val="clear" w:color="auto" w:fill="FFFFFF"/>
    </w:rPr>
  </w:style>
  <w:style w:type="character" w:customStyle="1" w:styleId="WW8Num11z2">
    <w:name w:val="WW8Num11z2"/>
    <w:rsid w:val="00D831A9"/>
  </w:style>
  <w:style w:type="character" w:customStyle="1" w:styleId="WW8Num11z3">
    <w:name w:val="WW8Num11z3"/>
    <w:rsid w:val="00D831A9"/>
  </w:style>
  <w:style w:type="character" w:customStyle="1" w:styleId="WW8Num11z4">
    <w:name w:val="WW8Num11z4"/>
    <w:rsid w:val="00D831A9"/>
  </w:style>
  <w:style w:type="character" w:customStyle="1" w:styleId="WW8Num11z5">
    <w:name w:val="WW8Num11z5"/>
    <w:rsid w:val="00D831A9"/>
  </w:style>
  <w:style w:type="character" w:customStyle="1" w:styleId="WW8Num11z6">
    <w:name w:val="WW8Num11z6"/>
    <w:rsid w:val="00D831A9"/>
  </w:style>
  <w:style w:type="character" w:customStyle="1" w:styleId="WW8Num11z7">
    <w:name w:val="WW8Num11z7"/>
    <w:rsid w:val="00D831A9"/>
  </w:style>
  <w:style w:type="character" w:customStyle="1" w:styleId="WW8Num11z8">
    <w:name w:val="WW8Num11z8"/>
    <w:rsid w:val="00D831A9"/>
  </w:style>
  <w:style w:type="character" w:customStyle="1" w:styleId="WW8Num12z0">
    <w:name w:val="WW8Num12z0"/>
    <w:rsid w:val="00D831A9"/>
    <w:rPr>
      <w:rFonts w:ascii="Times New Roman" w:hAnsi="Times New Roman" w:cs="Times New Roman" w:hint="default"/>
      <w:strike w:val="0"/>
      <w:dstrike w:val="0"/>
      <w:color w:val="000000"/>
      <w:u w:val="none"/>
      <w:effect w:val="none"/>
    </w:rPr>
  </w:style>
  <w:style w:type="character" w:customStyle="1" w:styleId="WW8Num13z0">
    <w:name w:val="WW8Num13z0"/>
    <w:rsid w:val="00D831A9"/>
  </w:style>
  <w:style w:type="character" w:customStyle="1" w:styleId="WW8Num13z1">
    <w:name w:val="WW8Num13z1"/>
    <w:rsid w:val="00D831A9"/>
    <w:rPr>
      <w:rFonts w:ascii="Calibri" w:hAnsi="Calibri" w:cs="Calibri" w:hint="default"/>
      <w:sz w:val="22"/>
      <w:szCs w:val="22"/>
    </w:rPr>
  </w:style>
  <w:style w:type="character" w:customStyle="1" w:styleId="WW8Num13z2">
    <w:name w:val="WW8Num13z2"/>
    <w:rsid w:val="00D831A9"/>
  </w:style>
  <w:style w:type="character" w:customStyle="1" w:styleId="WW8Num13z3">
    <w:name w:val="WW8Num13z3"/>
    <w:rsid w:val="00D831A9"/>
  </w:style>
  <w:style w:type="character" w:customStyle="1" w:styleId="WW8Num13z4">
    <w:name w:val="WW8Num13z4"/>
    <w:rsid w:val="00D831A9"/>
  </w:style>
  <w:style w:type="character" w:customStyle="1" w:styleId="WW8Num13z5">
    <w:name w:val="WW8Num13z5"/>
    <w:rsid w:val="00D831A9"/>
  </w:style>
  <w:style w:type="character" w:customStyle="1" w:styleId="WW8Num13z6">
    <w:name w:val="WW8Num13z6"/>
    <w:rsid w:val="00D831A9"/>
  </w:style>
  <w:style w:type="character" w:customStyle="1" w:styleId="WW8Num13z7">
    <w:name w:val="WW8Num13z7"/>
    <w:rsid w:val="00D831A9"/>
  </w:style>
  <w:style w:type="character" w:customStyle="1" w:styleId="WW8Num13z8">
    <w:name w:val="WW8Num13z8"/>
    <w:rsid w:val="00D831A9"/>
  </w:style>
  <w:style w:type="character" w:customStyle="1" w:styleId="WW8Num14z0">
    <w:name w:val="WW8Num14z0"/>
    <w:rsid w:val="00D831A9"/>
  </w:style>
  <w:style w:type="character" w:customStyle="1" w:styleId="WW8Num14z1">
    <w:name w:val="WW8Num14z1"/>
    <w:rsid w:val="00D831A9"/>
    <w:rPr>
      <w:rFonts w:ascii="Calibri" w:eastAsia="Calibri" w:hAnsi="Calibri" w:cs="Calibri" w:hint="default"/>
      <w:sz w:val="22"/>
      <w:szCs w:val="22"/>
    </w:rPr>
  </w:style>
  <w:style w:type="character" w:customStyle="1" w:styleId="WW8Num14z2">
    <w:name w:val="WW8Num14z2"/>
    <w:rsid w:val="00D831A9"/>
  </w:style>
  <w:style w:type="character" w:customStyle="1" w:styleId="WW8Num14z3">
    <w:name w:val="WW8Num14z3"/>
    <w:rsid w:val="00D831A9"/>
  </w:style>
  <w:style w:type="character" w:customStyle="1" w:styleId="WW8Num14z4">
    <w:name w:val="WW8Num14z4"/>
    <w:rsid w:val="00D831A9"/>
  </w:style>
  <w:style w:type="character" w:customStyle="1" w:styleId="WW8Num14z5">
    <w:name w:val="WW8Num14z5"/>
    <w:rsid w:val="00D831A9"/>
  </w:style>
  <w:style w:type="character" w:customStyle="1" w:styleId="WW8Num14z6">
    <w:name w:val="WW8Num14z6"/>
    <w:rsid w:val="00D831A9"/>
  </w:style>
  <w:style w:type="character" w:customStyle="1" w:styleId="WW8Num14z7">
    <w:name w:val="WW8Num14z7"/>
    <w:rsid w:val="00D831A9"/>
  </w:style>
  <w:style w:type="character" w:customStyle="1" w:styleId="WW8Num14z8">
    <w:name w:val="WW8Num14z8"/>
    <w:rsid w:val="00D831A9"/>
  </w:style>
  <w:style w:type="character" w:customStyle="1" w:styleId="WW8Num15z0">
    <w:name w:val="WW8Num15z0"/>
    <w:rsid w:val="00D831A9"/>
  </w:style>
  <w:style w:type="character" w:customStyle="1" w:styleId="WW8Num15z1">
    <w:name w:val="WW8Num15z1"/>
    <w:rsid w:val="00D831A9"/>
    <w:rPr>
      <w:rFonts w:ascii="Calibri" w:hAnsi="Calibri" w:cs="Calibri" w:hint="default"/>
      <w:sz w:val="22"/>
      <w:szCs w:val="22"/>
    </w:rPr>
  </w:style>
  <w:style w:type="character" w:customStyle="1" w:styleId="WW8Num15z2">
    <w:name w:val="WW8Num15z2"/>
    <w:rsid w:val="00D831A9"/>
  </w:style>
  <w:style w:type="character" w:customStyle="1" w:styleId="WW8Num15z3">
    <w:name w:val="WW8Num15z3"/>
    <w:rsid w:val="00D831A9"/>
  </w:style>
  <w:style w:type="character" w:customStyle="1" w:styleId="WW8Num15z4">
    <w:name w:val="WW8Num15z4"/>
    <w:rsid w:val="00D831A9"/>
  </w:style>
  <w:style w:type="character" w:customStyle="1" w:styleId="WW8Num15z5">
    <w:name w:val="WW8Num15z5"/>
    <w:rsid w:val="00D831A9"/>
  </w:style>
  <w:style w:type="character" w:customStyle="1" w:styleId="WW8Num15z6">
    <w:name w:val="WW8Num15z6"/>
    <w:rsid w:val="00D831A9"/>
  </w:style>
  <w:style w:type="character" w:customStyle="1" w:styleId="WW8Num15z7">
    <w:name w:val="WW8Num15z7"/>
    <w:rsid w:val="00D831A9"/>
  </w:style>
  <w:style w:type="character" w:customStyle="1" w:styleId="WW8Num15z8">
    <w:name w:val="WW8Num15z8"/>
    <w:rsid w:val="00D831A9"/>
  </w:style>
  <w:style w:type="character" w:customStyle="1" w:styleId="WW8Num16z0">
    <w:name w:val="WW8Num16z0"/>
    <w:rsid w:val="00D831A9"/>
  </w:style>
  <w:style w:type="character" w:customStyle="1" w:styleId="WW8Num16z1">
    <w:name w:val="WW8Num16z1"/>
    <w:rsid w:val="00D831A9"/>
  </w:style>
  <w:style w:type="character" w:customStyle="1" w:styleId="WW8Num16z2">
    <w:name w:val="WW8Num16z2"/>
    <w:rsid w:val="00D831A9"/>
  </w:style>
  <w:style w:type="character" w:customStyle="1" w:styleId="WW8Num16z3">
    <w:name w:val="WW8Num16z3"/>
    <w:rsid w:val="00D831A9"/>
    <w:rPr>
      <w:rFonts w:ascii="Calibri" w:eastAsia="Calibri" w:hAnsi="Calibri" w:cs="Calibri" w:hint="default"/>
      <w:color w:val="auto"/>
      <w:kern w:val="2"/>
      <w:sz w:val="22"/>
      <w:szCs w:val="22"/>
    </w:rPr>
  </w:style>
  <w:style w:type="character" w:customStyle="1" w:styleId="WW8Num16z4">
    <w:name w:val="WW8Num16z4"/>
    <w:rsid w:val="00D831A9"/>
  </w:style>
  <w:style w:type="character" w:customStyle="1" w:styleId="WW8Num16z5">
    <w:name w:val="WW8Num16z5"/>
    <w:rsid w:val="00D831A9"/>
  </w:style>
  <w:style w:type="character" w:customStyle="1" w:styleId="WW8Num16z6">
    <w:name w:val="WW8Num16z6"/>
    <w:rsid w:val="00D831A9"/>
  </w:style>
  <w:style w:type="character" w:customStyle="1" w:styleId="WW8Num16z7">
    <w:name w:val="WW8Num16z7"/>
    <w:rsid w:val="00D831A9"/>
  </w:style>
  <w:style w:type="character" w:customStyle="1" w:styleId="WW8Num16z8">
    <w:name w:val="WW8Num16z8"/>
    <w:rsid w:val="00D831A9"/>
  </w:style>
  <w:style w:type="character" w:customStyle="1" w:styleId="WW8Num17z0">
    <w:name w:val="WW8Num17z0"/>
    <w:rsid w:val="00D831A9"/>
    <w:rPr>
      <w:rFonts w:ascii="Calibri" w:hAnsi="Calibri" w:cs="Times New Roman" w:hint="default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17z1">
    <w:name w:val="WW8Num17z1"/>
    <w:rsid w:val="00D831A9"/>
    <w:rPr>
      <w:rFonts w:ascii="Times New Roman" w:hAnsi="Times New Roman" w:cs="Times New Roman" w:hint="default"/>
    </w:rPr>
  </w:style>
  <w:style w:type="character" w:customStyle="1" w:styleId="WW8Num17z3">
    <w:name w:val="WW8Num17z3"/>
    <w:rsid w:val="00D831A9"/>
    <w:rPr>
      <w:color w:val="auto"/>
      <w:kern w:val="2"/>
    </w:rPr>
  </w:style>
  <w:style w:type="character" w:customStyle="1" w:styleId="WW8Num18z0">
    <w:name w:val="WW8Num18z0"/>
    <w:rsid w:val="00D831A9"/>
    <w:rPr>
      <w:rFonts w:ascii="Calibri" w:hAnsi="Calibri" w:cs="Times New Roman" w:hint="default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19z0">
    <w:name w:val="WW8Num19z0"/>
    <w:rsid w:val="00D831A9"/>
  </w:style>
  <w:style w:type="character" w:customStyle="1" w:styleId="WW8Num19z1">
    <w:name w:val="WW8Num19z1"/>
    <w:rsid w:val="00D831A9"/>
    <w:rPr>
      <w:rFonts w:ascii="Calibri" w:eastAsia="Calibri" w:hAnsi="Calibri" w:cs="Calibri" w:hint="default"/>
      <w:sz w:val="22"/>
      <w:szCs w:val="22"/>
    </w:rPr>
  </w:style>
  <w:style w:type="character" w:customStyle="1" w:styleId="WW8Num19z2">
    <w:name w:val="WW8Num19z2"/>
    <w:rsid w:val="00D831A9"/>
  </w:style>
  <w:style w:type="character" w:customStyle="1" w:styleId="WW8Num19z3">
    <w:name w:val="WW8Num19z3"/>
    <w:rsid w:val="00D831A9"/>
  </w:style>
  <w:style w:type="character" w:customStyle="1" w:styleId="WW8Num19z4">
    <w:name w:val="WW8Num19z4"/>
    <w:rsid w:val="00D831A9"/>
  </w:style>
  <w:style w:type="character" w:customStyle="1" w:styleId="WW8Num19z5">
    <w:name w:val="WW8Num19z5"/>
    <w:rsid w:val="00D831A9"/>
  </w:style>
  <w:style w:type="character" w:customStyle="1" w:styleId="WW8Num19z6">
    <w:name w:val="WW8Num19z6"/>
    <w:rsid w:val="00D831A9"/>
  </w:style>
  <w:style w:type="character" w:customStyle="1" w:styleId="WW8Num19z7">
    <w:name w:val="WW8Num19z7"/>
    <w:rsid w:val="00D831A9"/>
  </w:style>
  <w:style w:type="character" w:customStyle="1" w:styleId="WW8Num19z8">
    <w:name w:val="WW8Num19z8"/>
    <w:rsid w:val="00D831A9"/>
  </w:style>
  <w:style w:type="character" w:customStyle="1" w:styleId="WW8Num20z0">
    <w:name w:val="WW8Num20z0"/>
    <w:rsid w:val="00D831A9"/>
    <w:rPr>
      <w:rFonts w:ascii="Calibri" w:eastAsia="Calibri" w:hAnsi="Calibri" w:cs="Calibri" w:hint="default"/>
      <w:b w:val="0"/>
      <w:bCs w:val="0"/>
      <w:i w:val="0"/>
      <w:iCs w:val="0"/>
      <w:color w:val="auto"/>
      <w:sz w:val="22"/>
      <w:szCs w:val="22"/>
    </w:rPr>
  </w:style>
  <w:style w:type="character" w:customStyle="1" w:styleId="WW8Num21z0">
    <w:name w:val="WW8Num21z0"/>
    <w:rsid w:val="00D831A9"/>
    <w:rPr>
      <w:b w:val="0"/>
      <w:bCs w:val="0"/>
      <w:i w:val="0"/>
      <w:iCs w:val="0"/>
      <w:color w:val="auto"/>
    </w:rPr>
  </w:style>
  <w:style w:type="character" w:customStyle="1" w:styleId="WW8Num22z0">
    <w:name w:val="WW8Num22z0"/>
    <w:rsid w:val="00D831A9"/>
    <w:rPr>
      <w:rFonts w:ascii="Times New Roman" w:hAnsi="Times New Roman" w:cs="Times New Roman" w:hint="default"/>
    </w:rPr>
  </w:style>
  <w:style w:type="character" w:customStyle="1" w:styleId="WW8Num23z0">
    <w:name w:val="WW8Num23z0"/>
    <w:rsid w:val="00D831A9"/>
    <w:rPr>
      <w:rFonts w:ascii="Calibri" w:hAnsi="Calibri" w:cs="Times New Roman" w:hint="default"/>
      <w:sz w:val="22"/>
      <w:szCs w:val="22"/>
    </w:rPr>
  </w:style>
  <w:style w:type="character" w:customStyle="1" w:styleId="WW8Num24z0">
    <w:name w:val="WW8Num24z0"/>
    <w:rsid w:val="00D831A9"/>
    <w:rPr>
      <w:rFonts w:ascii="Calibri" w:hAnsi="Calibri" w:cs="Calibri" w:hint="default"/>
      <w:strike w:val="0"/>
      <w:dstrike w:val="0"/>
      <w:sz w:val="22"/>
      <w:szCs w:val="22"/>
      <w:u w:val="none"/>
      <w:effect w:val="none"/>
    </w:rPr>
  </w:style>
  <w:style w:type="character" w:customStyle="1" w:styleId="WW8Num25z0">
    <w:name w:val="WW8Num25z0"/>
    <w:rsid w:val="00D831A9"/>
    <w:rPr>
      <w:rFonts w:ascii="Calibri" w:hAnsi="Calibri" w:cs="Times New Roman" w:hint="default"/>
      <w:color w:val="auto"/>
      <w:sz w:val="22"/>
      <w:szCs w:val="22"/>
    </w:rPr>
  </w:style>
  <w:style w:type="character" w:customStyle="1" w:styleId="WW8Num26z0">
    <w:name w:val="WW8Num26z0"/>
    <w:rsid w:val="00D831A9"/>
    <w:rPr>
      <w:rFonts w:ascii="Calibri" w:hAnsi="Calibri" w:cs="Calibri" w:hint="default"/>
      <w:sz w:val="22"/>
      <w:szCs w:val="22"/>
    </w:rPr>
  </w:style>
  <w:style w:type="character" w:customStyle="1" w:styleId="WW8Num26z1">
    <w:name w:val="WW8Num26z1"/>
    <w:rsid w:val="00D831A9"/>
  </w:style>
  <w:style w:type="character" w:customStyle="1" w:styleId="WW8Num26z2">
    <w:name w:val="WW8Num26z2"/>
    <w:rsid w:val="00D831A9"/>
  </w:style>
  <w:style w:type="character" w:customStyle="1" w:styleId="WW8Num26z3">
    <w:name w:val="WW8Num26z3"/>
    <w:rsid w:val="00D831A9"/>
  </w:style>
  <w:style w:type="character" w:customStyle="1" w:styleId="WW8Num26z4">
    <w:name w:val="WW8Num26z4"/>
    <w:rsid w:val="00D831A9"/>
  </w:style>
  <w:style w:type="character" w:customStyle="1" w:styleId="WW8Num26z5">
    <w:name w:val="WW8Num26z5"/>
    <w:rsid w:val="00D831A9"/>
  </w:style>
  <w:style w:type="character" w:customStyle="1" w:styleId="WW8Num26z6">
    <w:name w:val="WW8Num26z6"/>
    <w:rsid w:val="00D831A9"/>
  </w:style>
  <w:style w:type="character" w:customStyle="1" w:styleId="WW8Num26z7">
    <w:name w:val="WW8Num26z7"/>
    <w:rsid w:val="00D831A9"/>
  </w:style>
  <w:style w:type="character" w:customStyle="1" w:styleId="WW8Num26z8">
    <w:name w:val="WW8Num26z8"/>
    <w:rsid w:val="00D831A9"/>
  </w:style>
  <w:style w:type="character" w:customStyle="1" w:styleId="WW8Num27z0">
    <w:name w:val="WW8Num27z0"/>
    <w:rsid w:val="00D831A9"/>
    <w:rPr>
      <w:rFonts w:ascii="Symbol" w:hAnsi="Symbol" w:cs="Symbol" w:hint="default"/>
      <w:sz w:val="22"/>
      <w:szCs w:val="22"/>
    </w:rPr>
  </w:style>
  <w:style w:type="character" w:customStyle="1" w:styleId="WW8Num28z0">
    <w:name w:val="WW8Num28z0"/>
    <w:rsid w:val="00D831A9"/>
    <w:rPr>
      <w:rFonts w:ascii="Symbol" w:eastAsia="Calibri" w:hAnsi="Symbol" w:cs="Symbol" w:hint="default"/>
      <w:sz w:val="22"/>
      <w:szCs w:val="22"/>
    </w:rPr>
  </w:style>
  <w:style w:type="character" w:customStyle="1" w:styleId="WW8Num29z0">
    <w:name w:val="WW8Num29z0"/>
    <w:rsid w:val="00D831A9"/>
    <w:rPr>
      <w:rFonts w:ascii="Calibri" w:eastAsia="Batang" w:hAnsi="Calibri" w:cs="Tahoma" w:hint="default"/>
      <w:strike w:val="0"/>
      <w:dstrike w:val="0"/>
      <w:kern w:val="2"/>
      <w:sz w:val="22"/>
      <w:szCs w:val="22"/>
      <w:u w:val="none"/>
      <w:effect w:val="none"/>
    </w:rPr>
  </w:style>
  <w:style w:type="character" w:customStyle="1" w:styleId="WW8Num30z0">
    <w:name w:val="WW8Num30z0"/>
    <w:rsid w:val="00D831A9"/>
    <w:rPr>
      <w:rFonts w:ascii="Calibri" w:hAnsi="Calibri" w:cs="Times New Roman" w:hint="default"/>
      <w:sz w:val="22"/>
      <w:szCs w:val="22"/>
    </w:rPr>
  </w:style>
  <w:style w:type="character" w:customStyle="1" w:styleId="WW8Num31z0">
    <w:name w:val="WW8Num31z0"/>
    <w:rsid w:val="00D831A9"/>
    <w:rPr>
      <w:rFonts w:ascii="Calibri" w:eastAsia="Calibri" w:hAnsi="Calibri" w:cs="Times New Roman" w:hint="default"/>
      <w:sz w:val="22"/>
      <w:szCs w:val="22"/>
    </w:rPr>
  </w:style>
  <w:style w:type="character" w:customStyle="1" w:styleId="WW8Num32z0">
    <w:name w:val="WW8Num32z0"/>
    <w:rsid w:val="00D831A9"/>
    <w:rPr>
      <w:b w:val="0"/>
      <w:bCs w:val="0"/>
      <w:i w:val="0"/>
      <w:iCs w:val="0"/>
    </w:rPr>
  </w:style>
  <w:style w:type="character" w:customStyle="1" w:styleId="WW8Num32z1">
    <w:name w:val="WW8Num32z1"/>
    <w:rsid w:val="00D831A9"/>
    <w:rPr>
      <w:rFonts w:ascii="Calibri" w:hAnsi="Calibri" w:cs="Calibri" w:hint="default"/>
      <w:sz w:val="22"/>
      <w:szCs w:val="22"/>
    </w:rPr>
  </w:style>
  <w:style w:type="character" w:customStyle="1" w:styleId="WW8Num32z2">
    <w:name w:val="WW8Num32z2"/>
    <w:rsid w:val="00D831A9"/>
  </w:style>
  <w:style w:type="character" w:customStyle="1" w:styleId="WW8Num32z3">
    <w:name w:val="WW8Num32z3"/>
    <w:rsid w:val="00D831A9"/>
  </w:style>
  <w:style w:type="character" w:customStyle="1" w:styleId="WW8Num32z4">
    <w:name w:val="WW8Num32z4"/>
    <w:rsid w:val="00D831A9"/>
  </w:style>
  <w:style w:type="character" w:customStyle="1" w:styleId="WW8Num32z5">
    <w:name w:val="WW8Num32z5"/>
    <w:rsid w:val="00D831A9"/>
  </w:style>
  <w:style w:type="character" w:customStyle="1" w:styleId="WW8Num32z6">
    <w:name w:val="WW8Num32z6"/>
    <w:rsid w:val="00D831A9"/>
  </w:style>
  <w:style w:type="character" w:customStyle="1" w:styleId="WW8Num32z7">
    <w:name w:val="WW8Num32z7"/>
    <w:rsid w:val="00D831A9"/>
  </w:style>
  <w:style w:type="character" w:customStyle="1" w:styleId="WW8Num32z8">
    <w:name w:val="WW8Num32z8"/>
    <w:rsid w:val="00D831A9"/>
  </w:style>
  <w:style w:type="character" w:customStyle="1" w:styleId="WW8Num33z0">
    <w:name w:val="WW8Num33z0"/>
    <w:rsid w:val="00D831A9"/>
    <w:rPr>
      <w:rFonts w:ascii="Calibri" w:hAnsi="Calibri" w:cs="Calibri" w:hint="default"/>
      <w:sz w:val="22"/>
      <w:szCs w:val="22"/>
    </w:rPr>
  </w:style>
  <w:style w:type="character" w:customStyle="1" w:styleId="WW8Num34z0">
    <w:name w:val="WW8Num34z0"/>
    <w:rsid w:val="00D831A9"/>
  </w:style>
  <w:style w:type="character" w:customStyle="1" w:styleId="WW8Num34z1">
    <w:name w:val="WW8Num34z1"/>
    <w:rsid w:val="00D831A9"/>
    <w:rPr>
      <w:rFonts w:ascii="Calibri" w:eastAsia="Calibri" w:hAnsi="Calibri" w:cs="Calibri" w:hint="default"/>
      <w:sz w:val="22"/>
      <w:szCs w:val="22"/>
    </w:rPr>
  </w:style>
  <w:style w:type="character" w:customStyle="1" w:styleId="WW8Num34z2">
    <w:name w:val="WW8Num34z2"/>
    <w:rsid w:val="00D831A9"/>
  </w:style>
  <w:style w:type="character" w:customStyle="1" w:styleId="WW8Num34z3">
    <w:name w:val="WW8Num34z3"/>
    <w:rsid w:val="00D831A9"/>
  </w:style>
  <w:style w:type="character" w:customStyle="1" w:styleId="WW8Num34z4">
    <w:name w:val="WW8Num34z4"/>
    <w:rsid w:val="00D831A9"/>
  </w:style>
  <w:style w:type="character" w:customStyle="1" w:styleId="WW8Num34z5">
    <w:name w:val="WW8Num34z5"/>
    <w:rsid w:val="00D831A9"/>
  </w:style>
  <w:style w:type="character" w:customStyle="1" w:styleId="WW8Num34z6">
    <w:name w:val="WW8Num34z6"/>
    <w:rsid w:val="00D831A9"/>
  </w:style>
  <w:style w:type="character" w:customStyle="1" w:styleId="WW8Num34z7">
    <w:name w:val="WW8Num34z7"/>
    <w:rsid w:val="00D831A9"/>
  </w:style>
  <w:style w:type="character" w:customStyle="1" w:styleId="WW8Num34z8">
    <w:name w:val="WW8Num34z8"/>
    <w:rsid w:val="00D831A9"/>
  </w:style>
  <w:style w:type="character" w:customStyle="1" w:styleId="WW8Num35z0">
    <w:name w:val="WW8Num35z0"/>
    <w:rsid w:val="00D831A9"/>
    <w:rPr>
      <w:rFonts w:ascii="Calibri" w:eastAsia="Calibri" w:hAnsi="Calibri" w:cs="Calibri" w:hint="default"/>
      <w:sz w:val="22"/>
      <w:szCs w:val="22"/>
    </w:rPr>
  </w:style>
  <w:style w:type="character" w:customStyle="1" w:styleId="WW8Num36z0">
    <w:name w:val="WW8Num36z0"/>
    <w:rsid w:val="00D831A9"/>
    <w:rPr>
      <w:rFonts w:ascii="Calibri" w:hAnsi="Calibri" w:cs="Calibri" w:hint="default"/>
      <w:color w:val="C00000"/>
      <w:sz w:val="22"/>
      <w:szCs w:val="22"/>
    </w:rPr>
  </w:style>
  <w:style w:type="character" w:customStyle="1" w:styleId="WW8Num37z0">
    <w:name w:val="WW8Num37z0"/>
    <w:rsid w:val="00D831A9"/>
  </w:style>
  <w:style w:type="character" w:customStyle="1" w:styleId="WW8Num38z0">
    <w:name w:val="WW8Num38z0"/>
    <w:rsid w:val="00D831A9"/>
    <w:rPr>
      <w:b/>
      <w:bCs w:val="0"/>
      <w:sz w:val="28"/>
      <w:szCs w:val="28"/>
    </w:rPr>
  </w:style>
  <w:style w:type="character" w:customStyle="1" w:styleId="WW8Num38z1">
    <w:name w:val="WW8Num38z1"/>
    <w:rsid w:val="00D831A9"/>
    <w:rPr>
      <w:rFonts w:ascii="Calibri" w:eastAsia="Times New Roman" w:hAnsi="Calibri" w:cs="Times New Roman" w:hint="default"/>
      <w:b w:val="0"/>
      <w:b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38z2">
    <w:name w:val="WW8Num38z2"/>
    <w:rsid w:val="00D831A9"/>
    <w:rPr>
      <w:rFonts w:ascii="Times New Roman" w:hAnsi="Times New Roman" w:cs="Times New Roman" w:hint="default"/>
      <w:b w:val="0"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38z3">
    <w:name w:val="WW8Num38z3"/>
    <w:rsid w:val="00D831A9"/>
  </w:style>
  <w:style w:type="character" w:customStyle="1" w:styleId="WW8Num38z4">
    <w:name w:val="WW8Num38z4"/>
    <w:rsid w:val="00D831A9"/>
  </w:style>
  <w:style w:type="character" w:customStyle="1" w:styleId="WW8Num38z5">
    <w:name w:val="WW8Num38z5"/>
    <w:rsid w:val="00D831A9"/>
  </w:style>
  <w:style w:type="character" w:customStyle="1" w:styleId="WW8Num38z6">
    <w:name w:val="WW8Num38z6"/>
    <w:rsid w:val="00D831A9"/>
  </w:style>
  <w:style w:type="character" w:customStyle="1" w:styleId="WW8Num38z7">
    <w:name w:val="WW8Num38z7"/>
    <w:rsid w:val="00D831A9"/>
  </w:style>
  <w:style w:type="character" w:customStyle="1" w:styleId="WW8Num38z8">
    <w:name w:val="WW8Num38z8"/>
    <w:rsid w:val="00D831A9"/>
  </w:style>
  <w:style w:type="character" w:customStyle="1" w:styleId="WW8Num39z0">
    <w:name w:val="WW8Num39z0"/>
    <w:rsid w:val="00D831A9"/>
    <w:rPr>
      <w:b/>
      <w:bCs w:val="0"/>
      <w:sz w:val="28"/>
      <w:szCs w:val="28"/>
    </w:rPr>
  </w:style>
  <w:style w:type="character" w:customStyle="1" w:styleId="WW8Num39z1">
    <w:name w:val="WW8Num39z1"/>
    <w:rsid w:val="00D831A9"/>
    <w:rPr>
      <w:rFonts w:ascii="Calibri" w:eastAsia="Times New Roman" w:hAnsi="Calibri" w:cs="Times New Roman" w:hint="default"/>
      <w:b w:val="0"/>
      <w:bCs w:val="0"/>
      <w:strike w:val="0"/>
      <w:dstrike w:val="0"/>
      <w:color w:val="auto"/>
      <w:u w:val="none"/>
      <w:effect w:val="none"/>
    </w:rPr>
  </w:style>
  <w:style w:type="character" w:customStyle="1" w:styleId="WW8Num39z2">
    <w:name w:val="WW8Num39z2"/>
    <w:rsid w:val="00D831A9"/>
    <w:rPr>
      <w:rFonts w:ascii="Times New Roman" w:hAnsi="Times New Roman" w:cs="Times New Roman" w:hint="default"/>
      <w:b w:val="0"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39z3">
    <w:name w:val="WW8Num39z3"/>
    <w:rsid w:val="00D831A9"/>
  </w:style>
  <w:style w:type="character" w:customStyle="1" w:styleId="WW8Num39z4">
    <w:name w:val="WW8Num39z4"/>
    <w:rsid w:val="00D831A9"/>
  </w:style>
  <w:style w:type="character" w:customStyle="1" w:styleId="WW8Num39z5">
    <w:name w:val="WW8Num39z5"/>
    <w:rsid w:val="00D831A9"/>
  </w:style>
  <w:style w:type="character" w:customStyle="1" w:styleId="WW8Num39z6">
    <w:name w:val="WW8Num39z6"/>
    <w:rsid w:val="00D831A9"/>
  </w:style>
  <w:style w:type="character" w:customStyle="1" w:styleId="WW8Num39z7">
    <w:name w:val="WW8Num39z7"/>
    <w:rsid w:val="00D831A9"/>
  </w:style>
  <w:style w:type="character" w:customStyle="1" w:styleId="WW8Num39z8">
    <w:name w:val="WW8Num39z8"/>
    <w:rsid w:val="00D831A9"/>
  </w:style>
  <w:style w:type="character" w:customStyle="1" w:styleId="WW8Num40z0">
    <w:name w:val="WW8Num40z0"/>
    <w:rsid w:val="00D831A9"/>
    <w:rPr>
      <w:rFonts w:ascii="Calibri" w:eastAsia="Calibri" w:hAnsi="Calibri" w:cs="Times New Roman" w:hint="default"/>
      <w:sz w:val="22"/>
      <w:szCs w:val="22"/>
    </w:rPr>
  </w:style>
  <w:style w:type="character" w:customStyle="1" w:styleId="WW8Num41z0">
    <w:name w:val="WW8Num41z0"/>
    <w:rsid w:val="00D831A9"/>
    <w:rPr>
      <w:rFonts w:ascii="Times New Roman" w:hAnsi="Times New Roman" w:cs="Times New Roman" w:hint="default"/>
    </w:rPr>
  </w:style>
  <w:style w:type="character" w:customStyle="1" w:styleId="WW8Num41z1">
    <w:name w:val="WW8Num41z1"/>
    <w:rsid w:val="00D831A9"/>
    <w:rPr>
      <w:rFonts w:ascii="Calibri" w:eastAsia="Calibri" w:hAnsi="Calibri" w:cs="Calibri" w:hint="default"/>
      <w:sz w:val="22"/>
      <w:szCs w:val="22"/>
    </w:rPr>
  </w:style>
  <w:style w:type="character" w:customStyle="1" w:styleId="WW8Num41z2">
    <w:name w:val="WW8Num41z2"/>
    <w:rsid w:val="00D831A9"/>
  </w:style>
  <w:style w:type="character" w:customStyle="1" w:styleId="WW8Num41z3">
    <w:name w:val="WW8Num41z3"/>
    <w:rsid w:val="00D831A9"/>
  </w:style>
  <w:style w:type="character" w:customStyle="1" w:styleId="WW8Num41z4">
    <w:name w:val="WW8Num41z4"/>
    <w:rsid w:val="00D831A9"/>
  </w:style>
  <w:style w:type="character" w:customStyle="1" w:styleId="WW8Num41z5">
    <w:name w:val="WW8Num41z5"/>
    <w:rsid w:val="00D831A9"/>
  </w:style>
  <w:style w:type="character" w:customStyle="1" w:styleId="WW8Num41z6">
    <w:name w:val="WW8Num41z6"/>
    <w:rsid w:val="00D831A9"/>
  </w:style>
  <w:style w:type="character" w:customStyle="1" w:styleId="WW8Num41z7">
    <w:name w:val="WW8Num41z7"/>
    <w:rsid w:val="00D831A9"/>
  </w:style>
  <w:style w:type="character" w:customStyle="1" w:styleId="WW8Num41z8">
    <w:name w:val="WW8Num41z8"/>
    <w:rsid w:val="00D831A9"/>
  </w:style>
  <w:style w:type="character" w:customStyle="1" w:styleId="WW8Num42z0">
    <w:name w:val="WW8Num42z0"/>
    <w:rsid w:val="00D831A9"/>
    <w:rPr>
      <w:rFonts w:ascii="Calibri" w:hAnsi="Calibri" w:cs="Times New Roman" w:hint="default"/>
      <w:sz w:val="22"/>
      <w:szCs w:val="22"/>
    </w:rPr>
  </w:style>
  <w:style w:type="character" w:customStyle="1" w:styleId="WW8Num43z0">
    <w:name w:val="WW8Num43z0"/>
    <w:rsid w:val="00D831A9"/>
    <w:rPr>
      <w:rFonts w:ascii="Calibri" w:hAnsi="Calibri" w:cs="Times New Roman" w:hint="default"/>
      <w:sz w:val="22"/>
      <w:szCs w:val="22"/>
    </w:rPr>
  </w:style>
  <w:style w:type="character" w:customStyle="1" w:styleId="WW8Num44z0">
    <w:name w:val="WW8Num44z0"/>
    <w:rsid w:val="00D831A9"/>
    <w:rPr>
      <w:rFonts w:ascii="Calibri" w:eastAsia="Calibri" w:hAnsi="Calibri" w:cs="Times New Roman" w:hint="default"/>
      <w:color w:val="auto"/>
      <w:sz w:val="22"/>
      <w:szCs w:val="22"/>
    </w:rPr>
  </w:style>
  <w:style w:type="character" w:customStyle="1" w:styleId="WW8Num45z0">
    <w:name w:val="WW8Num45z0"/>
    <w:rsid w:val="00D831A9"/>
    <w:rPr>
      <w:rFonts w:ascii="Calibri" w:hAnsi="Calibri" w:cs="Times New Roman" w:hint="default"/>
      <w:color w:val="auto"/>
      <w:sz w:val="22"/>
      <w:szCs w:val="22"/>
    </w:rPr>
  </w:style>
  <w:style w:type="character" w:customStyle="1" w:styleId="WW8Num46z0">
    <w:name w:val="WW8Num46z0"/>
    <w:rsid w:val="00D831A9"/>
    <w:rPr>
      <w:rFonts w:ascii="Calibri" w:eastAsia="Times New Roman" w:hAnsi="Calibri" w:cs="Arial" w:hint="default"/>
      <w:b w:val="0"/>
      <w:bCs w:val="0"/>
      <w:i w:val="0"/>
      <w:iCs w:val="0"/>
      <w:sz w:val="22"/>
      <w:szCs w:val="22"/>
    </w:rPr>
  </w:style>
  <w:style w:type="character" w:customStyle="1" w:styleId="WW8Num47z0">
    <w:name w:val="WW8Num47z0"/>
    <w:rsid w:val="00D831A9"/>
    <w:rPr>
      <w:rFonts w:ascii="Calibri" w:eastAsia="Times New Roman" w:hAnsi="Calibri" w:cs="Arial" w:hint="default"/>
      <w:b w:val="0"/>
      <w:bCs w:val="0"/>
      <w:i w:val="0"/>
      <w:iCs w:val="0"/>
      <w:sz w:val="22"/>
      <w:szCs w:val="22"/>
    </w:rPr>
  </w:style>
  <w:style w:type="character" w:customStyle="1" w:styleId="WW8Num48z0">
    <w:name w:val="WW8Num48z0"/>
    <w:rsid w:val="00D831A9"/>
  </w:style>
  <w:style w:type="character" w:customStyle="1" w:styleId="WW8Num49z0">
    <w:name w:val="WW8Num49z0"/>
    <w:rsid w:val="00D831A9"/>
    <w:rPr>
      <w:rFonts w:ascii="Calibri" w:eastAsia="Calibri" w:hAnsi="Calibri" w:cs="Times New Roman" w:hint="default"/>
      <w:i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WW8Num50z0">
    <w:name w:val="WW8Num50z0"/>
    <w:rsid w:val="00D831A9"/>
    <w:rPr>
      <w:rFonts w:ascii="Times New Roman" w:hAnsi="Times New Roman" w:cs="Times New Roman" w:hint="default"/>
      <w:strike w:val="0"/>
      <w:dstrike w:val="0"/>
      <w:color w:val="C00000"/>
      <w:u w:val="none"/>
      <w:effect w:val="none"/>
    </w:rPr>
  </w:style>
  <w:style w:type="character" w:customStyle="1" w:styleId="WW8Num51z0">
    <w:name w:val="WW8Num51z0"/>
    <w:rsid w:val="00D831A9"/>
    <w:rPr>
      <w:rFonts w:ascii="Times New Roman" w:hAnsi="Times New Roman" w:cs="Times New Roman" w:hint="default"/>
      <w:b w:val="0"/>
      <w:bCs w:val="0"/>
    </w:rPr>
  </w:style>
  <w:style w:type="character" w:customStyle="1" w:styleId="WW8Num51z1">
    <w:name w:val="WW8Num51z1"/>
    <w:rsid w:val="00D831A9"/>
    <w:rPr>
      <w:rFonts w:ascii="Calibri" w:eastAsia="Calibri" w:hAnsi="Calibri" w:cs="Calibri" w:hint="default"/>
      <w:color w:val="333333"/>
      <w:sz w:val="22"/>
      <w:szCs w:val="22"/>
      <w:shd w:val="clear" w:color="auto" w:fill="FFFFFF"/>
    </w:rPr>
  </w:style>
  <w:style w:type="character" w:customStyle="1" w:styleId="WW8Num51z2">
    <w:name w:val="WW8Num51z2"/>
    <w:rsid w:val="00D831A9"/>
  </w:style>
  <w:style w:type="character" w:customStyle="1" w:styleId="WW8Num51z3">
    <w:name w:val="WW8Num51z3"/>
    <w:rsid w:val="00D831A9"/>
  </w:style>
  <w:style w:type="character" w:customStyle="1" w:styleId="WW8Num51z4">
    <w:name w:val="WW8Num51z4"/>
    <w:rsid w:val="00D831A9"/>
  </w:style>
  <w:style w:type="character" w:customStyle="1" w:styleId="WW8Num51z5">
    <w:name w:val="WW8Num51z5"/>
    <w:rsid w:val="00D831A9"/>
  </w:style>
  <w:style w:type="character" w:customStyle="1" w:styleId="WW8Num51z6">
    <w:name w:val="WW8Num51z6"/>
    <w:rsid w:val="00D831A9"/>
  </w:style>
  <w:style w:type="character" w:customStyle="1" w:styleId="WW8Num51z7">
    <w:name w:val="WW8Num51z7"/>
    <w:rsid w:val="00D831A9"/>
  </w:style>
  <w:style w:type="character" w:customStyle="1" w:styleId="WW8Num51z8">
    <w:name w:val="WW8Num51z8"/>
    <w:rsid w:val="00D831A9"/>
  </w:style>
  <w:style w:type="character" w:customStyle="1" w:styleId="WW8Num52z0">
    <w:name w:val="WW8Num52z0"/>
    <w:rsid w:val="00D831A9"/>
  </w:style>
  <w:style w:type="character" w:customStyle="1" w:styleId="WW8Num52z1">
    <w:name w:val="WW8Num52z1"/>
    <w:rsid w:val="00D831A9"/>
  </w:style>
  <w:style w:type="character" w:customStyle="1" w:styleId="WW8Num52z2">
    <w:name w:val="WW8Num52z2"/>
    <w:rsid w:val="00D831A9"/>
  </w:style>
  <w:style w:type="character" w:customStyle="1" w:styleId="WW8Num52z3">
    <w:name w:val="WW8Num52z3"/>
    <w:rsid w:val="00D831A9"/>
  </w:style>
  <w:style w:type="character" w:customStyle="1" w:styleId="WW8Num52z4">
    <w:name w:val="WW8Num52z4"/>
    <w:rsid w:val="00D831A9"/>
  </w:style>
  <w:style w:type="character" w:customStyle="1" w:styleId="WW8Num52z5">
    <w:name w:val="WW8Num52z5"/>
    <w:rsid w:val="00D831A9"/>
  </w:style>
  <w:style w:type="character" w:customStyle="1" w:styleId="WW8Num52z6">
    <w:name w:val="WW8Num52z6"/>
    <w:rsid w:val="00D831A9"/>
  </w:style>
  <w:style w:type="character" w:customStyle="1" w:styleId="WW8Num52z7">
    <w:name w:val="WW8Num52z7"/>
    <w:rsid w:val="00D831A9"/>
  </w:style>
  <w:style w:type="character" w:customStyle="1" w:styleId="WW8Num52z8">
    <w:name w:val="WW8Num52z8"/>
    <w:rsid w:val="00D831A9"/>
  </w:style>
  <w:style w:type="character" w:customStyle="1" w:styleId="WW8Num53z0">
    <w:name w:val="WW8Num53z0"/>
    <w:rsid w:val="00D831A9"/>
    <w:rPr>
      <w:rFonts w:ascii="Times New Roman" w:hAnsi="Times New Roman" w:cs="Times New Roman" w:hint="default"/>
    </w:rPr>
  </w:style>
  <w:style w:type="character" w:customStyle="1" w:styleId="WW8Num54z0">
    <w:name w:val="WW8Num54z0"/>
    <w:rsid w:val="00D831A9"/>
    <w:rPr>
      <w:rFonts w:ascii="Times New Roman" w:hAnsi="Times New Roman" w:cs="Times New Roman" w:hint="default"/>
      <w:color w:val="auto"/>
    </w:rPr>
  </w:style>
  <w:style w:type="character" w:customStyle="1" w:styleId="WW8Num55z0">
    <w:name w:val="WW8Num55z0"/>
    <w:rsid w:val="00D831A9"/>
    <w:rPr>
      <w:rFonts w:ascii="Calibri" w:hAnsi="Calibri" w:cs="Times New Roman" w:hint="default"/>
      <w:b w:val="0"/>
      <w:b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55z1">
    <w:name w:val="WW8Num55z1"/>
    <w:rsid w:val="00D831A9"/>
    <w:rPr>
      <w:rFonts w:ascii="Calibri" w:eastAsia="Calibri" w:hAnsi="Calibri" w:cs="Times New Roman" w:hint="default"/>
      <w:sz w:val="22"/>
      <w:szCs w:val="22"/>
    </w:rPr>
  </w:style>
  <w:style w:type="character" w:customStyle="1" w:styleId="WW8Num55z2">
    <w:name w:val="WW8Num55z2"/>
    <w:rsid w:val="00D831A9"/>
    <w:rPr>
      <w:rFonts w:ascii="Times New Roman" w:hAnsi="Times New Roman" w:cs="Times New Roman" w:hint="default"/>
    </w:rPr>
  </w:style>
  <w:style w:type="character" w:customStyle="1" w:styleId="WW8Num56z0">
    <w:name w:val="WW8Num56z0"/>
    <w:rsid w:val="00D831A9"/>
    <w:rPr>
      <w:rFonts w:ascii="Times New Roman" w:hAnsi="Times New Roman" w:cs="Times New Roman" w:hint="default"/>
      <w:strike w:val="0"/>
      <w:dstrike w:val="0"/>
      <w:color w:val="000000"/>
      <w:u w:val="none"/>
      <w:effect w:val="none"/>
    </w:rPr>
  </w:style>
  <w:style w:type="character" w:customStyle="1" w:styleId="WW8Num57z0">
    <w:name w:val="WW8Num57z0"/>
    <w:rsid w:val="00D831A9"/>
    <w:rPr>
      <w:rFonts w:ascii="Calibri" w:eastAsia="Times New Roman" w:hAnsi="Calibri" w:cs="Times New Roman" w:hint="default"/>
      <w:sz w:val="22"/>
      <w:szCs w:val="22"/>
    </w:rPr>
  </w:style>
  <w:style w:type="character" w:customStyle="1" w:styleId="WW8Num58z0">
    <w:name w:val="WW8Num58z0"/>
    <w:rsid w:val="00D831A9"/>
    <w:rPr>
      <w:rFonts w:ascii="Calibri" w:eastAsia="Calibri" w:hAnsi="Calibri" w:cs="Calibri" w:hint="default"/>
      <w:sz w:val="22"/>
      <w:szCs w:val="22"/>
    </w:rPr>
  </w:style>
  <w:style w:type="character" w:customStyle="1" w:styleId="Absatz-Standardschriftart">
    <w:name w:val="Absatz-Standardschriftart"/>
    <w:rsid w:val="00D831A9"/>
  </w:style>
  <w:style w:type="character" w:customStyle="1" w:styleId="WW-Absatz-Standardschriftart">
    <w:name w:val="WW-Absatz-Standardschriftart"/>
    <w:rsid w:val="00D831A9"/>
  </w:style>
  <w:style w:type="character" w:customStyle="1" w:styleId="WW8Num3z1">
    <w:name w:val="WW8Num3z1"/>
    <w:rsid w:val="00D831A9"/>
    <w:rPr>
      <w:rFonts w:ascii="Calibri" w:hAnsi="Calibri" w:cs="Times New Roman" w:hint="default"/>
      <w:sz w:val="22"/>
    </w:rPr>
  </w:style>
  <w:style w:type="character" w:customStyle="1" w:styleId="WW8Num18z1">
    <w:name w:val="WW8Num18z1"/>
    <w:rsid w:val="00D831A9"/>
    <w:rPr>
      <w:rFonts w:ascii="Times New Roman" w:hAnsi="Times New Roman" w:cs="Times New Roman" w:hint="default"/>
    </w:rPr>
  </w:style>
  <w:style w:type="character" w:customStyle="1" w:styleId="WW8Num28z1">
    <w:name w:val="WW8Num28z1"/>
    <w:rsid w:val="00D831A9"/>
    <w:rPr>
      <w:rFonts w:ascii="Courier New" w:hAnsi="Courier New" w:cs="Courier New" w:hint="default"/>
    </w:rPr>
  </w:style>
  <w:style w:type="character" w:customStyle="1" w:styleId="WW8Num28z2">
    <w:name w:val="WW8Num28z2"/>
    <w:rsid w:val="00D831A9"/>
    <w:rPr>
      <w:rFonts w:ascii="Wingdings" w:hAnsi="Wingdings" w:cs="Wingdings" w:hint="default"/>
    </w:rPr>
  </w:style>
  <w:style w:type="character" w:customStyle="1" w:styleId="WW8Num45z1">
    <w:name w:val="WW8Num45z1"/>
    <w:rsid w:val="00D831A9"/>
    <w:rPr>
      <w:rFonts w:ascii="Times New Roman" w:hAnsi="Times New Roman" w:cs="Times New Roman" w:hint="default"/>
    </w:rPr>
  </w:style>
  <w:style w:type="character" w:customStyle="1" w:styleId="WW8Num45z2">
    <w:name w:val="WW8Num45z2"/>
    <w:rsid w:val="00D831A9"/>
    <w:rPr>
      <w:rFonts w:ascii="Calibri" w:eastAsia="Times New Roman" w:hAnsi="Calibri" w:cs="Times New Roman" w:hint="default"/>
    </w:rPr>
  </w:style>
  <w:style w:type="character" w:customStyle="1" w:styleId="WW8Num50z1">
    <w:name w:val="WW8Num50z1"/>
    <w:rsid w:val="00D831A9"/>
    <w:rPr>
      <w:rFonts w:ascii="Times New Roman" w:hAnsi="Times New Roman" w:cs="Times New Roman" w:hint="default"/>
    </w:rPr>
  </w:style>
  <w:style w:type="character" w:customStyle="1" w:styleId="WW8Num56z2">
    <w:name w:val="WW8Num56z2"/>
    <w:rsid w:val="00D831A9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D831A9"/>
  </w:style>
  <w:style w:type="character" w:customStyle="1" w:styleId="ZnakZnak1">
    <w:name w:val="Znak Znak1"/>
    <w:rsid w:val="00D831A9"/>
    <w:rPr>
      <w:sz w:val="24"/>
      <w:szCs w:val="24"/>
    </w:rPr>
  </w:style>
  <w:style w:type="character" w:customStyle="1" w:styleId="Tekstpodstawowy2Znak">
    <w:name w:val="Tekst podstawowy 2 Znak"/>
    <w:rsid w:val="00D831A9"/>
    <w:rPr>
      <w:rFonts w:ascii="Batang" w:eastAsia="Batang" w:hAnsi="Batang" w:hint="eastAsia"/>
      <w:sz w:val="24"/>
      <w:szCs w:val="24"/>
    </w:rPr>
  </w:style>
  <w:style w:type="character" w:customStyle="1" w:styleId="Tekstpodstawowywcity3Znak">
    <w:name w:val="Tekst podstawowy wcięty 3 Znak"/>
    <w:rsid w:val="00D831A9"/>
    <w:rPr>
      <w:rFonts w:ascii="Arial" w:eastAsia="Batang" w:hAnsi="Arial" w:cs="Arial" w:hint="default"/>
      <w:sz w:val="24"/>
      <w:szCs w:val="24"/>
    </w:rPr>
  </w:style>
  <w:style w:type="character" w:customStyle="1" w:styleId="MapadokumentuZnak">
    <w:name w:val="Mapa dokumentu Znak"/>
    <w:rsid w:val="00D831A9"/>
    <w:rPr>
      <w:rFonts w:ascii="Tahoma" w:eastAsia="Batang" w:hAnsi="Tahoma" w:cs="Tahoma" w:hint="default"/>
      <w:shd w:val="clear" w:color="auto" w:fill="000080"/>
    </w:rPr>
  </w:style>
  <w:style w:type="character" w:customStyle="1" w:styleId="Znakiprzypiswkocowych">
    <w:name w:val="Znaki przypisów końcowych"/>
    <w:rsid w:val="00D831A9"/>
    <w:rPr>
      <w:vertAlign w:val="superscript"/>
    </w:rPr>
  </w:style>
  <w:style w:type="character" w:customStyle="1" w:styleId="Odwoanieprzypisudolnego1">
    <w:name w:val="Odwołanie przypisu dolnego1"/>
    <w:rsid w:val="00D831A9"/>
    <w:rPr>
      <w:vertAlign w:val="superscript"/>
    </w:rPr>
  </w:style>
  <w:style w:type="character" w:customStyle="1" w:styleId="Odwoaniedokomentarza1">
    <w:name w:val="Odwołanie do komentarza1"/>
    <w:rsid w:val="00D831A9"/>
    <w:rPr>
      <w:sz w:val="16"/>
      <w:szCs w:val="16"/>
    </w:rPr>
  </w:style>
  <w:style w:type="character" w:customStyle="1" w:styleId="FontStyle70">
    <w:name w:val="Font Style70"/>
    <w:rsid w:val="00D831A9"/>
    <w:rPr>
      <w:rFonts w:ascii="Arial" w:hAnsi="Arial" w:cs="Arial" w:hint="default"/>
      <w:sz w:val="20"/>
      <w:szCs w:val="20"/>
    </w:rPr>
  </w:style>
  <w:style w:type="character" w:customStyle="1" w:styleId="wpt">
    <w:name w:val="wpt"/>
    <w:rsid w:val="00D831A9"/>
    <w:rPr>
      <w:rFonts w:ascii="Arial" w:hAnsi="Arial" w:cs="Arial" w:hint="default"/>
      <w:color w:val="000080"/>
      <w:sz w:val="20"/>
      <w:szCs w:val="20"/>
    </w:rPr>
  </w:style>
  <w:style w:type="character" w:customStyle="1" w:styleId="FontStyle81">
    <w:name w:val="Font Style81"/>
    <w:rsid w:val="00D831A9"/>
    <w:rPr>
      <w:rFonts w:ascii="Times New Roman" w:hAnsi="Times New Roman" w:cs="Times New Roman" w:hint="default"/>
      <w:sz w:val="22"/>
      <w:szCs w:val="22"/>
    </w:rPr>
  </w:style>
  <w:style w:type="character" w:customStyle="1" w:styleId="symbol">
    <w:name w:val="symbol"/>
    <w:rsid w:val="00D831A9"/>
  </w:style>
  <w:style w:type="character" w:customStyle="1" w:styleId="rponormalZnakZnak">
    <w:name w:val="rpo normal Znak Znak"/>
    <w:rsid w:val="00D831A9"/>
    <w:rPr>
      <w:rFonts w:ascii="Cambria" w:hAnsi="Cambria" w:cs="Cambria" w:hint="default"/>
      <w:sz w:val="24"/>
      <w:szCs w:val="24"/>
      <w:lang w:val="x-none"/>
    </w:rPr>
  </w:style>
  <w:style w:type="character" w:customStyle="1" w:styleId="apple-converted-space">
    <w:name w:val="apple-converted-space"/>
    <w:rsid w:val="00D831A9"/>
  </w:style>
  <w:style w:type="character" w:customStyle="1" w:styleId="NagwekZnak1Znak1">
    <w:name w:val="Nagłówek Znak1 Znak1"/>
    <w:rsid w:val="00D831A9"/>
    <w:rPr>
      <w:rFonts w:ascii="Batang" w:eastAsia="Batang" w:hAnsi="Batang" w:hint="eastAsia"/>
      <w:sz w:val="24"/>
      <w:szCs w:val="24"/>
    </w:rPr>
  </w:style>
  <w:style w:type="character" w:customStyle="1" w:styleId="FontStyle125">
    <w:name w:val="Font Style125"/>
    <w:rsid w:val="00D831A9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140">
    <w:name w:val="Font Style140"/>
    <w:rsid w:val="00D831A9"/>
    <w:rPr>
      <w:rFonts w:ascii="Calibri" w:hAnsi="Calibri" w:cs="Calibri" w:hint="default"/>
      <w:color w:val="000000"/>
      <w:sz w:val="22"/>
      <w:szCs w:val="22"/>
    </w:rPr>
  </w:style>
  <w:style w:type="character" w:customStyle="1" w:styleId="alb">
    <w:name w:val="a_lb"/>
    <w:rsid w:val="00D831A9"/>
  </w:style>
  <w:style w:type="character" w:customStyle="1" w:styleId="alb-s">
    <w:name w:val="a_lb-s"/>
    <w:rsid w:val="00D831A9"/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locked/>
    <w:rsid w:val="00D831A9"/>
    <w:rPr>
      <w:rFonts w:ascii="Times New Roman" w:eastAsia="Batang" w:hAnsi="Times New Roman" w:cs="Times New Roman"/>
      <w:kern w:val="2"/>
      <w:sz w:val="24"/>
      <w:szCs w:val="24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locked/>
    <w:rsid w:val="00D831A9"/>
    <w:rPr>
      <w:rFonts w:ascii="Times New Roman" w:eastAsia="Batang" w:hAnsi="Times New Roman" w:cs="Times New Roman"/>
      <w:kern w:val="2"/>
      <w:sz w:val="20"/>
      <w:szCs w:val="20"/>
      <w:lang w:eastAsia="ar-SA"/>
    </w:rPr>
  </w:style>
  <w:style w:type="character" w:customStyle="1" w:styleId="TekstkomentarzaZnak1">
    <w:name w:val="Tekst komentarza Znak1"/>
    <w:uiPriority w:val="99"/>
    <w:semiHidden/>
    <w:rsid w:val="00D831A9"/>
    <w:rPr>
      <w:rFonts w:ascii="SimSun" w:eastAsia="SimSun" w:hAnsi="SimSun" w:cs="Mangal" w:hint="eastAsia"/>
      <w:kern w:val="2"/>
      <w:szCs w:val="18"/>
      <w:lang w:eastAsia="hi-IN" w:bidi="hi-IN"/>
    </w:rPr>
  </w:style>
  <w:style w:type="character" w:customStyle="1" w:styleId="StopkaZnak1">
    <w:name w:val="Stopka Znak1"/>
    <w:rsid w:val="00D831A9"/>
    <w:rPr>
      <w:rFonts w:ascii="SimSun" w:eastAsia="SimSun" w:hAnsi="SimSun" w:cs="Mangal" w:hint="eastAsia"/>
      <w:kern w:val="2"/>
      <w:sz w:val="24"/>
      <w:szCs w:val="21"/>
      <w:u w:color="000000"/>
      <w:bdr w:val="none" w:sz="0" w:space="0" w:color="auto" w:frame="1"/>
      <w:lang w:eastAsia="hi-IN" w:bidi="hi-IN"/>
    </w:rPr>
  </w:style>
  <w:style w:type="character" w:customStyle="1" w:styleId="TekstprzypisudolnegoZnak1">
    <w:name w:val="Tekst przypisu dolnego Znak1"/>
    <w:rsid w:val="00D831A9"/>
    <w:rPr>
      <w:rFonts w:ascii="Batang" w:eastAsia="Batang" w:hAnsi="Batang" w:hint="eastAsia"/>
      <w:kern w:val="2"/>
      <w:u w:color="000000"/>
      <w:bdr w:val="none" w:sz="0" w:space="0" w:color="auto" w:frame="1"/>
      <w:lang w:eastAsia="ar-SA"/>
    </w:rPr>
  </w:style>
  <w:style w:type="character" w:customStyle="1" w:styleId="TematkomentarzaZnak1">
    <w:name w:val="Temat komentarza Znak1"/>
    <w:rsid w:val="00D831A9"/>
    <w:rPr>
      <w:rFonts w:ascii="Batang" w:eastAsia="Batang" w:hAnsi="Batang" w:cs="Arial Unicode MS" w:hint="eastAsia"/>
      <w:b/>
      <w:bCs/>
      <w:color w:val="000000"/>
      <w:kern w:val="2"/>
      <w:szCs w:val="18"/>
      <w:u w:color="000000"/>
      <w:bdr w:val="none" w:sz="0" w:space="0" w:color="auto" w:frame="1"/>
      <w:lang w:val="x-none" w:eastAsia="ar-SA" w:bidi="hi-IN"/>
    </w:rPr>
  </w:style>
  <w:style w:type="character" w:customStyle="1" w:styleId="ZwykytekstZnak1">
    <w:name w:val="Zwykły tekst Znak1"/>
    <w:basedOn w:val="Domylnaczcionkaakapitu"/>
    <w:uiPriority w:val="99"/>
    <w:semiHidden/>
    <w:rsid w:val="00D831A9"/>
    <w:rPr>
      <w:rFonts w:ascii="Consolas" w:eastAsia="SimSun" w:hAnsi="Consolas" w:cs="Mangal" w:hint="default"/>
      <w:kern w:val="2"/>
      <w:sz w:val="21"/>
      <w:szCs w:val="19"/>
      <w:lang w:eastAsia="zh-CN" w:bidi="hi-IN"/>
    </w:rPr>
  </w:style>
  <w:style w:type="character" w:customStyle="1" w:styleId="lrzxr">
    <w:name w:val="lrzxr"/>
    <w:basedOn w:val="Domylnaczcionkaakapitu"/>
    <w:rsid w:val="00D831A9"/>
  </w:style>
  <w:style w:type="character" w:customStyle="1" w:styleId="TekstdymkaZnak1">
    <w:name w:val="Tekst dymka Znak1"/>
    <w:basedOn w:val="Domylnaczcionkaakapitu"/>
    <w:rsid w:val="00D831A9"/>
    <w:rPr>
      <w:rFonts w:ascii="Arial Unicode MS" w:eastAsia="Cambria" w:hAnsi="Arial Unicode MS" w:cs="Arial Unicode MS" w:hint="default"/>
      <w:kern w:val="2"/>
      <w:sz w:val="16"/>
      <w:szCs w:val="16"/>
      <w:lang w:eastAsia="ar-SA"/>
    </w:rPr>
  </w:style>
  <w:style w:type="character" w:customStyle="1" w:styleId="medium1">
    <w:name w:val="medium1"/>
    <w:rsid w:val="00D831A9"/>
    <w:rPr>
      <w:rFonts w:ascii="Arial" w:hAnsi="Arial" w:cs="Arial" w:hint="default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D831A9"/>
    <w:rPr>
      <w:rFonts w:ascii="Arial" w:hAnsi="Arial" w:cs="Arial" w:hint="default"/>
      <w:color w:val="000000"/>
      <w:sz w:val="18"/>
      <w:szCs w:val="18"/>
    </w:rPr>
  </w:style>
  <w:style w:type="character" w:customStyle="1" w:styleId="FontStyle11">
    <w:name w:val="Font Style11"/>
    <w:basedOn w:val="Domylnaczcionkaakapitu"/>
    <w:uiPriority w:val="99"/>
    <w:rsid w:val="00D831A9"/>
    <w:rPr>
      <w:rFonts w:ascii="Arial" w:hAnsi="Arial" w:cs="Arial" w:hint="default"/>
      <w:b/>
      <w:bCs/>
      <w:color w:val="000000"/>
      <w:sz w:val="18"/>
      <w:szCs w:val="18"/>
    </w:rPr>
  </w:style>
  <w:style w:type="table" w:styleId="Tabela-Siatka">
    <w:name w:val="Table Grid"/>
    <w:basedOn w:val="Standardowy"/>
    <w:uiPriority w:val="59"/>
    <w:rsid w:val="00D831A9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D831A9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6">
    <w:name w:val="Zaimportowany styl 6"/>
    <w:rsid w:val="00D831A9"/>
    <w:pPr>
      <w:numPr>
        <w:numId w:val="60"/>
      </w:numPr>
    </w:pPr>
  </w:style>
  <w:style w:type="numbering" w:customStyle="1" w:styleId="Zaimportowanystyl7">
    <w:name w:val="Zaimportowany styl 7"/>
    <w:rsid w:val="00D831A9"/>
    <w:pPr>
      <w:numPr>
        <w:numId w:val="61"/>
      </w:numPr>
    </w:pPr>
  </w:style>
  <w:style w:type="numbering" w:customStyle="1" w:styleId="Zaimportowanystyl19">
    <w:name w:val="Zaimportowany styl 19"/>
    <w:rsid w:val="00D831A9"/>
    <w:pPr>
      <w:numPr>
        <w:numId w:val="62"/>
      </w:numPr>
    </w:pPr>
  </w:style>
  <w:style w:type="numbering" w:customStyle="1" w:styleId="Zaimportowanystyl25">
    <w:name w:val="Zaimportowany styl 25"/>
    <w:rsid w:val="00D831A9"/>
    <w:pPr>
      <w:numPr>
        <w:numId w:val="63"/>
      </w:numPr>
    </w:pPr>
  </w:style>
  <w:style w:type="numbering" w:customStyle="1" w:styleId="Zaimportowanystyl3">
    <w:name w:val="Zaimportowany styl 3"/>
    <w:rsid w:val="00D831A9"/>
    <w:pPr>
      <w:numPr>
        <w:numId w:val="64"/>
      </w:numPr>
    </w:pPr>
  </w:style>
  <w:style w:type="numbering" w:customStyle="1" w:styleId="Zaimportowanystyl5">
    <w:name w:val="Zaimportowany styl 5"/>
    <w:rsid w:val="00D831A9"/>
    <w:pPr>
      <w:numPr>
        <w:numId w:val="65"/>
      </w:numPr>
    </w:pPr>
  </w:style>
  <w:style w:type="numbering" w:customStyle="1" w:styleId="Zaimportowanystyl22">
    <w:name w:val="Zaimportowany styl 22"/>
    <w:rsid w:val="00D831A9"/>
    <w:pPr>
      <w:numPr>
        <w:numId w:val="66"/>
      </w:numPr>
    </w:pPr>
  </w:style>
  <w:style w:type="numbering" w:customStyle="1" w:styleId="Zaimportowanystyl26">
    <w:name w:val="Zaimportowany styl 26"/>
    <w:rsid w:val="00D831A9"/>
    <w:pPr>
      <w:numPr>
        <w:numId w:val="67"/>
      </w:numPr>
    </w:pPr>
  </w:style>
  <w:style w:type="numbering" w:customStyle="1" w:styleId="Zaimportowanystyl8">
    <w:name w:val="Zaimportowany styl 8"/>
    <w:rsid w:val="00D831A9"/>
    <w:pPr>
      <w:numPr>
        <w:numId w:val="68"/>
      </w:numPr>
    </w:pPr>
  </w:style>
  <w:style w:type="numbering" w:customStyle="1" w:styleId="Zaimportowanystyl10">
    <w:name w:val="Zaimportowany styl 10"/>
    <w:rsid w:val="00D831A9"/>
    <w:pPr>
      <w:numPr>
        <w:numId w:val="69"/>
      </w:numPr>
    </w:pPr>
  </w:style>
  <w:style w:type="numbering" w:customStyle="1" w:styleId="Numery">
    <w:name w:val="Numery"/>
    <w:rsid w:val="00D831A9"/>
    <w:pPr>
      <w:numPr>
        <w:numId w:val="70"/>
      </w:numPr>
    </w:pPr>
  </w:style>
  <w:style w:type="numbering" w:customStyle="1" w:styleId="Zaimportowanystyl9">
    <w:name w:val="Zaimportowany styl 9"/>
    <w:rsid w:val="00D831A9"/>
    <w:pPr>
      <w:numPr>
        <w:numId w:val="71"/>
      </w:numPr>
    </w:pPr>
  </w:style>
  <w:style w:type="numbering" w:customStyle="1" w:styleId="Zaimportowanystyl4">
    <w:name w:val="Zaimportowany styl 4"/>
    <w:rsid w:val="00D831A9"/>
    <w:pPr>
      <w:numPr>
        <w:numId w:val="72"/>
      </w:numPr>
    </w:pPr>
  </w:style>
  <w:style w:type="numbering" w:customStyle="1" w:styleId="Zaimportowanystyl2">
    <w:name w:val="Zaimportowany styl 2"/>
    <w:rsid w:val="00D831A9"/>
    <w:pPr>
      <w:numPr>
        <w:numId w:val="73"/>
      </w:numPr>
    </w:pPr>
  </w:style>
  <w:style w:type="numbering" w:customStyle="1" w:styleId="Zaimportowanystyl21">
    <w:name w:val="Zaimportowany styl 21"/>
    <w:rsid w:val="00D831A9"/>
    <w:pPr>
      <w:numPr>
        <w:numId w:val="74"/>
      </w:numPr>
    </w:pPr>
  </w:style>
  <w:style w:type="numbering" w:customStyle="1" w:styleId="Zaimportowanystyl20">
    <w:name w:val="Zaimportowany styl 20"/>
    <w:rsid w:val="00D831A9"/>
    <w:pPr>
      <w:numPr>
        <w:numId w:val="75"/>
      </w:numPr>
    </w:pPr>
  </w:style>
  <w:style w:type="numbering" w:customStyle="1" w:styleId="Kreski">
    <w:name w:val="Kreski"/>
    <w:rsid w:val="00D831A9"/>
    <w:pPr>
      <w:numPr>
        <w:numId w:val="76"/>
      </w:numPr>
    </w:pPr>
  </w:style>
  <w:style w:type="numbering" w:customStyle="1" w:styleId="Zaimportowanystyl23">
    <w:name w:val="Zaimportowany styl 23"/>
    <w:rsid w:val="00D831A9"/>
    <w:pPr>
      <w:numPr>
        <w:numId w:val="77"/>
      </w:numPr>
    </w:pPr>
  </w:style>
  <w:style w:type="paragraph" w:customStyle="1" w:styleId="Style3">
    <w:name w:val="Style3"/>
    <w:basedOn w:val="Normalny"/>
    <w:uiPriority w:val="99"/>
    <w:rsid w:val="00D831A9"/>
    <w:pPr>
      <w:suppressAutoHyphens w:val="0"/>
      <w:autoSpaceDE w:val="0"/>
      <w:autoSpaceDN w:val="0"/>
      <w:adjustRightInd w:val="0"/>
      <w:spacing w:line="266" w:lineRule="exact"/>
      <w:ind w:hanging="264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5">
    <w:name w:val="Style5"/>
    <w:basedOn w:val="Normalny"/>
    <w:uiPriority w:val="99"/>
    <w:rsid w:val="00D831A9"/>
    <w:pPr>
      <w:suppressAutoHyphens w:val="0"/>
      <w:autoSpaceDE w:val="0"/>
      <w:autoSpaceDN w:val="0"/>
      <w:adjustRightInd w:val="0"/>
      <w:spacing w:line="264" w:lineRule="exact"/>
      <w:ind w:hanging="350"/>
    </w:pPr>
    <w:rPr>
      <w:rFonts w:ascii="Arial" w:eastAsia="Times New Roman" w:hAnsi="Arial" w:cs="Times New Roman"/>
      <w:kern w:val="0"/>
      <w:lang w:eastAsia="pl-PL" w:bidi="ar-SA"/>
    </w:rPr>
  </w:style>
  <w:style w:type="paragraph" w:customStyle="1" w:styleId="Style7">
    <w:name w:val="Style7"/>
    <w:basedOn w:val="Normalny"/>
    <w:uiPriority w:val="99"/>
    <w:rsid w:val="00D831A9"/>
    <w:pPr>
      <w:suppressAutoHyphens w:val="0"/>
      <w:autoSpaceDE w:val="0"/>
      <w:autoSpaceDN w:val="0"/>
      <w:adjustRightInd w:val="0"/>
      <w:spacing w:line="264" w:lineRule="exact"/>
      <w:ind w:hanging="346"/>
    </w:pPr>
    <w:rPr>
      <w:rFonts w:ascii="Arial" w:eastAsia="Times New Roman" w:hAnsi="Arial" w:cs="Times New Roman"/>
      <w:kern w:val="0"/>
      <w:lang w:eastAsia="pl-PL" w:bidi="ar-SA"/>
    </w:rPr>
  </w:style>
  <w:style w:type="numbering" w:customStyle="1" w:styleId="Bezlisty1">
    <w:name w:val="Bez listy1"/>
    <w:next w:val="Bezlisty"/>
    <w:uiPriority w:val="99"/>
    <w:semiHidden/>
    <w:unhideWhenUsed/>
    <w:rsid w:val="00D831A9"/>
  </w:style>
  <w:style w:type="character" w:styleId="Numerstrony">
    <w:name w:val="page number"/>
    <w:rsid w:val="00D831A9"/>
  </w:style>
  <w:style w:type="paragraph" w:customStyle="1" w:styleId="opis">
    <w:name w:val="opis"/>
    <w:basedOn w:val="Normalny"/>
    <w:rsid w:val="00D831A9"/>
    <w:pPr>
      <w:widowControl/>
      <w:numPr>
        <w:numId w:val="79"/>
      </w:numPr>
      <w:tabs>
        <w:tab w:val="clear" w:pos="254"/>
        <w:tab w:val="num" w:pos="0"/>
      </w:tabs>
      <w:suppressAutoHyphens w:val="0"/>
      <w:spacing w:after="120"/>
      <w:ind w:left="1224" w:hanging="360"/>
    </w:pPr>
    <w:rPr>
      <w:rFonts w:ascii="Tahoma" w:eastAsia="Times New Roman" w:hAnsi="Tahoma" w:cs="Tahoma"/>
      <w:color w:val="000000"/>
      <w:kern w:val="0"/>
      <w:sz w:val="20"/>
      <w:szCs w:val="20"/>
      <w:lang w:eastAsia="ar-SA" w:bidi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31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5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pt\AppData\Local\Temp\7zO41A004DA\Papier%20firmowy%20FENG%202024_Aria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WPT_arial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A125C-8E57-41B8-A840-E3635C912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FENG 2024_Arial</Template>
  <TotalTime>112</TotalTime>
  <Pages>1</Pages>
  <Words>676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alkm</dc:creator>
  <cp:keywords/>
  <dc:description/>
  <cp:lastModifiedBy>Aleksandra Kmiecik</cp:lastModifiedBy>
  <cp:revision>13</cp:revision>
  <dcterms:created xsi:type="dcterms:W3CDTF">2024-08-23T07:03:00Z</dcterms:created>
  <dcterms:modified xsi:type="dcterms:W3CDTF">2024-08-23T13:54:00Z</dcterms:modified>
</cp:coreProperties>
</file>