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363AB7" w14:textId="77777777" w:rsidR="00B86CC2" w:rsidRPr="00B86CC2" w:rsidRDefault="00B86CC2" w:rsidP="00B86CC2">
      <w:pPr>
        <w:pStyle w:val="Tytu"/>
        <w:rPr>
          <w:rFonts w:ascii="Arial" w:hAnsi="Arial" w:cs="Arial"/>
          <w:b/>
          <w:caps/>
          <w:sz w:val="20"/>
        </w:rPr>
      </w:pPr>
      <w:r w:rsidRPr="00B86CC2">
        <w:rPr>
          <w:rFonts w:ascii="Arial" w:hAnsi="Arial" w:cs="Arial"/>
          <w:b/>
          <w:caps/>
          <w:sz w:val="20"/>
        </w:rPr>
        <w:t xml:space="preserve">UmoWA </w:t>
      </w:r>
      <w:r w:rsidRPr="00B86CC2">
        <w:rPr>
          <w:rFonts w:ascii="Arial" w:hAnsi="Arial" w:cs="Arial"/>
          <w:b/>
          <w:caps/>
          <w:color w:val="FF0000"/>
          <w:sz w:val="20"/>
        </w:rPr>
        <w:t>/PROJEKT</w:t>
      </w:r>
    </w:p>
    <w:p w14:paraId="4277413E" w14:textId="77777777" w:rsidR="00B86CC2" w:rsidRPr="00B86CC2" w:rsidRDefault="00B86CC2" w:rsidP="00B86CC2">
      <w:pPr>
        <w:pStyle w:val="Tytu"/>
        <w:jc w:val="both"/>
        <w:rPr>
          <w:rFonts w:ascii="Arial" w:hAnsi="Arial" w:cs="Arial"/>
          <w:b/>
          <w:caps/>
          <w:sz w:val="20"/>
        </w:rPr>
      </w:pPr>
    </w:p>
    <w:p w14:paraId="740EBB4A" w14:textId="77777777" w:rsidR="00B86CC2" w:rsidRPr="00B86CC2" w:rsidRDefault="00B86CC2" w:rsidP="00B86CC2">
      <w:pPr>
        <w:jc w:val="both"/>
        <w:rPr>
          <w:rFonts w:ascii="Arial" w:hAnsi="Arial" w:cs="Arial"/>
          <w:sz w:val="20"/>
          <w:szCs w:val="20"/>
        </w:rPr>
      </w:pPr>
      <w:r w:rsidRPr="00B86CC2">
        <w:rPr>
          <w:rFonts w:ascii="Arial" w:hAnsi="Arial" w:cs="Arial"/>
          <w:sz w:val="20"/>
          <w:szCs w:val="20"/>
        </w:rPr>
        <w:t xml:space="preserve">zawarta w dniu .................................. roku w Warszawie, w wyniku przeprowadzenia postępowania nr 00265/WS/PW/PZP-DRZ-WRI/B/2026 o udzielenie zamówienia na </w:t>
      </w:r>
      <w:r w:rsidRPr="00B86CC2">
        <w:rPr>
          <w:rFonts w:ascii="Arial" w:hAnsi="Arial" w:cs="Arial"/>
          <w:b/>
          <w:sz w:val="20"/>
          <w:szCs w:val="20"/>
        </w:rPr>
        <w:t>przeprowadzenie drobnych prac wykończeniowych w pomieszczeniach biurowych zlokalizowanych na terenie m.st. Warszawy, Pruszkowa, Wieliszewa oraz Dębe zgodnie z formularzem cenowym</w:t>
      </w:r>
      <w:r w:rsidRPr="00B86CC2">
        <w:rPr>
          <w:rFonts w:ascii="Arial" w:hAnsi="Arial" w:cs="Arial"/>
          <w:sz w:val="20"/>
          <w:szCs w:val="20"/>
        </w:rPr>
        <w:t>, pomiędzy:</w:t>
      </w:r>
    </w:p>
    <w:p w14:paraId="743408EE" w14:textId="77777777" w:rsidR="00B86CC2" w:rsidRPr="00B86CC2" w:rsidRDefault="00B86CC2" w:rsidP="00B86CC2">
      <w:pPr>
        <w:jc w:val="both"/>
        <w:rPr>
          <w:rFonts w:ascii="Arial" w:hAnsi="Arial" w:cs="Arial"/>
          <w:sz w:val="20"/>
          <w:szCs w:val="20"/>
        </w:rPr>
      </w:pPr>
    </w:p>
    <w:p w14:paraId="0B4786D4" w14:textId="77777777" w:rsidR="00B86CC2" w:rsidRPr="00B86CC2" w:rsidRDefault="00B86CC2" w:rsidP="00B86CC2">
      <w:pPr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B86CC2">
        <w:rPr>
          <w:rFonts w:ascii="Arial" w:hAnsi="Arial" w:cs="Arial"/>
          <w:b/>
          <w:bCs/>
          <w:color w:val="000000"/>
          <w:sz w:val="20"/>
          <w:szCs w:val="20"/>
        </w:rPr>
        <w:t>Miejskim Przedsiębiorstwem Wodociągów i Kanalizacji w m.st. Warszawie S.A.</w:t>
      </w:r>
      <w:r w:rsidRPr="00B86CC2">
        <w:rPr>
          <w:rFonts w:ascii="Arial" w:hAnsi="Arial" w:cs="Arial"/>
          <w:color w:val="000000"/>
          <w:sz w:val="20"/>
          <w:szCs w:val="20"/>
        </w:rPr>
        <w:t xml:space="preserve"> z siedzibą w Warszawie, Plac Starynkiewicza 5, 02-015 Warszawa, zarejestrowaną w Rejestrze Przedsiębiorców </w:t>
      </w:r>
      <w:r w:rsidRPr="00B86CC2">
        <w:rPr>
          <w:rFonts w:ascii="Arial" w:hAnsi="Arial" w:cs="Arial"/>
          <w:color w:val="000000"/>
          <w:sz w:val="20"/>
          <w:szCs w:val="20"/>
        </w:rPr>
        <w:br/>
        <w:t xml:space="preserve">– Krajowym Rejestrze Sądowym w Sądzie Rejonowym dla m. st. Warszawy w Warszawie, XII Wydział Gospodarczy Krajowego Rejestru Sądowego pod nr KRS: 0000146138, REGON: 015314758, </w:t>
      </w:r>
      <w:r w:rsidRPr="00B86CC2">
        <w:rPr>
          <w:rFonts w:ascii="Arial" w:hAnsi="Arial" w:cs="Arial"/>
          <w:color w:val="000000"/>
          <w:sz w:val="20"/>
          <w:szCs w:val="20"/>
        </w:rPr>
        <w:br/>
        <w:t>NIP: 525-000-56-62, nr BDO 000020307, o kapitale zakładowym w wysokości</w:t>
      </w:r>
      <w:r w:rsidRPr="00B86CC2">
        <w:rPr>
          <w:rFonts w:ascii="Arial" w:hAnsi="Arial" w:cs="Arial"/>
          <w:bCs/>
          <w:color w:val="000000"/>
          <w:sz w:val="20"/>
          <w:szCs w:val="20"/>
        </w:rPr>
        <w:t xml:space="preserve"> 2 823 080 100,00 zł, </w:t>
      </w:r>
      <w:r w:rsidRPr="00B86CC2">
        <w:rPr>
          <w:rFonts w:ascii="Arial" w:hAnsi="Arial" w:cs="Arial"/>
          <w:color w:val="000000"/>
          <w:sz w:val="20"/>
          <w:szCs w:val="20"/>
        </w:rPr>
        <w:t>wpłaconym w całości, reprezentowaną przez:</w:t>
      </w:r>
    </w:p>
    <w:p w14:paraId="520C29F0" w14:textId="77777777" w:rsidR="00B86CC2" w:rsidRPr="00B86CC2" w:rsidRDefault="00B86CC2" w:rsidP="00B86CC2">
      <w:pPr>
        <w:numPr>
          <w:ilvl w:val="0"/>
          <w:numId w:val="4"/>
        </w:numPr>
        <w:tabs>
          <w:tab w:val="clear" w:pos="1065"/>
        </w:tabs>
        <w:spacing w:before="120" w:line="360" w:lineRule="auto"/>
        <w:ind w:left="851" w:hanging="567"/>
        <w:jc w:val="both"/>
        <w:rPr>
          <w:rFonts w:ascii="Arial" w:hAnsi="Arial" w:cs="Arial"/>
          <w:sz w:val="20"/>
          <w:szCs w:val="20"/>
        </w:rPr>
      </w:pPr>
      <w:r w:rsidRPr="00B86CC2">
        <w:rPr>
          <w:rFonts w:ascii="Arial" w:hAnsi="Arial" w:cs="Arial"/>
          <w:sz w:val="20"/>
          <w:szCs w:val="20"/>
        </w:rPr>
        <w:t>…………………………………………………................................................................................,</w:t>
      </w:r>
    </w:p>
    <w:p w14:paraId="37B1BB7F" w14:textId="77777777" w:rsidR="00B86CC2" w:rsidRPr="00B86CC2" w:rsidRDefault="00B86CC2" w:rsidP="00B86CC2">
      <w:pPr>
        <w:numPr>
          <w:ilvl w:val="0"/>
          <w:numId w:val="4"/>
        </w:numPr>
        <w:tabs>
          <w:tab w:val="clear" w:pos="1065"/>
        </w:tabs>
        <w:spacing w:before="120" w:line="360" w:lineRule="auto"/>
        <w:ind w:left="851" w:hanging="567"/>
        <w:jc w:val="both"/>
        <w:rPr>
          <w:rFonts w:ascii="Arial" w:hAnsi="Arial" w:cs="Arial"/>
          <w:sz w:val="20"/>
          <w:szCs w:val="20"/>
        </w:rPr>
      </w:pPr>
      <w:r w:rsidRPr="00B86CC2">
        <w:rPr>
          <w:rFonts w:ascii="Arial" w:hAnsi="Arial" w:cs="Arial"/>
          <w:sz w:val="20"/>
          <w:szCs w:val="20"/>
        </w:rPr>
        <w:t>…………………………………………………................................................................................,</w:t>
      </w:r>
    </w:p>
    <w:p w14:paraId="3872D2C6" w14:textId="77777777" w:rsidR="00B86CC2" w:rsidRPr="00B86CC2" w:rsidRDefault="00B86CC2" w:rsidP="00B86CC2">
      <w:pPr>
        <w:spacing w:line="360" w:lineRule="auto"/>
        <w:rPr>
          <w:rFonts w:ascii="Arial" w:hAnsi="Arial" w:cs="Arial"/>
          <w:sz w:val="20"/>
          <w:szCs w:val="20"/>
        </w:rPr>
      </w:pPr>
      <w:r w:rsidRPr="00B86CC2">
        <w:rPr>
          <w:rFonts w:ascii="Arial" w:hAnsi="Arial" w:cs="Arial"/>
          <w:sz w:val="20"/>
          <w:szCs w:val="20"/>
        </w:rPr>
        <w:t xml:space="preserve">zwaną dalej </w:t>
      </w:r>
      <w:r w:rsidRPr="00B86CC2">
        <w:rPr>
          <w:rFonts w:ascii="Arial" w:hAnsi="Arial" w:cs="Arial"/>
          <w:b/>
          <w:sz w:val="20"/>
          <w:szCs w:val="20"/>
        </w:rPr>
        <w:t>„</w:t>
      </w:r>
      <w:r w:rsidRPr="00B86CC2">
        <w:rPr>
          <w:rFonts w:ascii="Arial" w:hAnsi="Arial" w:cs="Arial"/>
          <w:b/>
          <w:bCs/>
          <w:sz w:val="20"/>
          <w:szCs w:val="20"/>
        </w:rPr>
        <w:t>Zamawiającym”</w:t>
      </w:r>
      <w:r w:rsidRPr="00B86CC2">
        <w:rPr>
          <w:rFonts w:ascii="Arial" w:hAnsi="Arial" w:cs="Arial"/>
          <w:sz w:val="20"/>
          <w:szCs w:val="20"/>
        </w:rPr>
        <w:t>,</w:t>
      </w:r>
    </w:p>
    <w:p w14:paraId="280CD564" w14:textId="77777777" w:rsidR="00B86CC2" w:rsidRPr="00B86CC2" w:rsidRDefault="00B86CC2" w:rsidP="00B86CC2">
      <w:pPr>
        <w:spacing w:line="360" w:lineRule="auto"/>
        <w:rPr>
          <w:rFonts w:ascii="Arial" w:hAnsi="Arial" w:cs="Arial"/>
          <w:sz w:val="20"/>
          <w:szCs w:val="20"/>
        </w:rPr>
      </w:pPr>
      <w:r w:rsidRPr="00B86CC2">
        <w:rPr>
          <w:rFonts w:ascii="Arial" w:hAnsi="Arial" w:cs="Arial"/>
          <w:sz w:val="20"/>
          <w:szCs w:val="20"/>
        </w:rPr>
        <w:t>a</w:t>
      </w:r>
    </w:p>
    <w:p w14:paraId="0F63208B" w14:textId="77777777" w:rsidR="00B86CC2" w:rsidRPr="00B86CC2" w:rsidRDefault="00B86CC2" w:rsidP="00B86CC2">
      <w:pPr>
        <w:spacing w:line="360" w:lineRule="auto"/>
        <w:rPr>
          <w:rFonts w:ascii="Arial" w:hAnsi="Arial" w:cs="Arial"/>
          <w:bCs/>
          <w:sz w:val="20"/>
          <w:szCs w:val="20"/>
        </w:rPr>
      </w:pPr>
      <w:r w:rsidRPr="00B86CC2">
        <w:rPr>
          <w:rFonts w:ascii="Arial" w:hAnsi="Arial" w:cs="Arial"/>
          <w:bCs/>
          <w:sz w:val="20"/>
          <w:szCs w:val="20"/>
        </w:rPr>
        <w:t>……………………………………………………………................................................................................</w:t>
      </w:r>
    </w:p>
    <w:p w14:paraId="68E42559" w14:textId="77777777" w:rsidR="00B86CC2" w:rsidRPr="00B86CC2" w:rsidRDefault="00B86CC2" w:rsidP="00B86CC2">
      <w:pPr>
        <w:spacing w:line="360" w:lineRule="auto"/>
        <w:rPr>
          <w:rFonts w:ascii="Arial" w:hAnsi="Arial" w:cs="Arial"/>
          <w:sz w:val="20"/>
          <w:szCs w:val="20"/>
        </w:rPr>
      </w:pPr>
      <w:r w:rsidRPr="00B86CC2">
        <w:rPr>
          <w:rFonts w:ascii="Arial" w:hAnsi="Arial" w:cs="Arial"/>
          <w:sz w:val="20"/>
          <w:szCs w:val="20"/>
        </w:rPr>
        <w:t>reprezentowanym przez:</w:t>
      </w:r>
    </w:p>
    <w:p w14:paraId="1379B1A9" w14:textId="77777777" w:rsidR="00B86CC2" w:rsidRPr="00B86CC2" w:rsidRDefault="00B86CC2" w:rsidP="00D10F37">
      <w:pPr>
        <w:numPr>
          <w:ilvl w:val="0"/>
          <w:numId w:val="18"/>
        </w:numPr>
        <w:tabs>
          <w:tab w:val="clear" w:pos="1065"/>
        </w:tabs>
        <w:spacing w:before="120" w:line="360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B86CC2">
        <w:rPr>
          <w:rFonts w:ascii="Arial" w:hAnsi="Arial" w:cs="Arial"/>
          <w:sz w:val="20"/>
          <w:szCs w:val="20"/>
        </w:rPr>
        <w:t>…………………………………………………................................................................................,</w:t>
      </w:r>
    </w:p>
    <w:p w14:paraId="3EA14A34" w14:textId="77777777" w:rsidR="00B86CC2" w:rsidRPr="00B86CC2" w:rsidRDefault="00B86CC2" w:rsidP="00D10F37">
      <w:pPr>
        <w:numPr>
          <w:ilvl w:val="0"/>
          <w:numId w:val="18"/>
        </w:numPr>
        <w:tabs>
          <w:tab w:val="clear" w:pos="1065"/>
        </w:tabs>
        <w:spacing w:before="120" w:line="360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B86CC2">
        <w:rPr>
          <w:rFonts w:ascii="Arial" w:hAnsi="Arial" w:cs="Arial"/>
          <w:sz w:val="20"/>
          <w:szCs w:val="20"/>
        </w:rPr>
        <w:t>…………………………………………………................................................................................,</w:t>
      </w:r>
    </w:p>
    <w:p w14:paraId="4CA8945E" w14:textId="77777777" w:rsidR="00B86CC2" w:rsidRPr="00B86CC2" w:rsidRDefault="00B86CC2" w:rsidP="00B86CC2">
      <w:pPr>
        <w:spacing w:line="360" w:lineRule="auto"/>
        <w:rPr>
          <w:rFonts w:ascii="Arial" w:hAnsi="Arial" w:cs="Arial"/>
          <w:sz w:val="20"/>
          <w:szCs w:val="20"/>
        </w:rPr>
      </w:pPr>
      <w:r w:rsidRPr="00B86CC2">
        <w:rPr>
          <w:rFonts w:ascii="Arial" w:hAnsi="Arial" w:cs="Arial"/>
          <w:sz w:val="20"/>
          <w:szCs w:val="20"/>
        </w:rPr>
        <w:t xml:space="preserve">zwanym dalej </w:t>
      </w:r>
      <w:r w:rsidRPr="00B86CC2">
        <w:rPr>
          <w:rFonts w:ascii="Arial" w:hAnsi="Arial" w:cs="Arial"/>
          <w:b/>
          <w:sz w:val="20"/>
          <w:szCs w:val="20"/>
        </w:rPr>
        <w:t>„</w:t>
      </w:r>
      <w:r w:rsidRPr="00B86CC2">
        <w:rPr>
          <w:rFonts w:ascii="Arial" w:hAnsi="Arial" w:cs="Arial"/>
          <w:b/>
          <w:bCs/>
          <w:sz w:val="20"/>
          <w:szCs w:val="20"/>
        </w:rPr>
        <w:t>Wykonawcą”</w:t>
      </w:r>
      <w:r w:rsidRPr="00B86CC2">
        <w:rPr>
          <w:rFonts w:ascii="Arial" w:hAnsi="Arial" w:cs="Arial"/>
          <w:sz w:val="20"/>
          <w:szCs w:val="20"/>
        </w:rPr>
        <w:t xml:space="preserve">, </w:t>
      </w:r>
    </w:p>
    <w:p w14:paraId="7A50AE11" w14:textId="77777777" w:rsidR="00B86CC2" w:rsidRPr="00B86CC2" w:rsidRDefault="00B86CC2" w:rsidP="00B86CC2">
      <w:pPr>
        <w:pStyle w:val="Tytu"/>
        <w:jc w:val="both"/>
        <w:rPr>
          <w:rFonts w:ascii="Arial" w:hAnsi="Arial" w:cs="Arial"/>
          <w:sz w:val="20"/>
        </w:rPr>
      </w:pPr>
      <w:r w:rsidRPr="00B86CC2">
        <w:rPr>
          <w:rFonts w:ascii="Arial" w:hAnsi="Arial" w:cs="Arial"/>
          <w:sz w:val="20"/>
        </w:rPr>
        <w:t xml:space="preserve">wspólnie zwanych dalej także </w:t>
      </w:r>
      <w:r w:rsidRPr="00B86CC2">
        <w:rPr>
          <w:rFonts w:ascii="Arial" w:hAnsi="Arial" w:cs="Arial"/>
          <w:b/>
          <w:bCs/>
          <w:sz w:val="20"/>
        </w:rPr>
        <w:t>„Stronami”</w:t>
      </w:r>
      <w:r w:rsidRPr="00B86CC2">
        <w:rPr>
          <w:rFonts w:ascii="Arial" w:hAnsi="Arial" w:cs="Arial"/>
          <w:sz w:val="20"/>
        </w:rPr>
        <w:t xml:space="preserve">, zaś każdy z osobna </w:t>
      </w:r>
      <w:r w:rsidRPr="00B86CC2">
        <w:rPr>
          <w:rFonts w:ascii="Arial" w:hAnsi="Arial" w:cs="Arial"/>
          <w:b/>
          <w:bCs/>
          <w:sz w:val="20"/>
        </w:rPr>
        <w:t>„Stroną”</w:t>
      </w:r>
      <w:r w:rsidRPr="00B86CC2">
        <w:rPr>
          <w:rFonts w:ascii="Arial" w:hAnsi="Arial" w:cs="Arial"/>
          <w:sz w:val="20"/>
        </w:rPr>
        <w:t>,</w:t>
      </w:r>
    </w:p>
    <w:p w14:paraId="0432ACCD" w14:textId="77777777" w:rsidR="00B86CC2" w:rsidRPr="00B86CC2" w:rsidRDefault="00B86CC2" w:rsidP="00B86CC2">
      <w:pPr>
        <w:pStyle w:val="Tytu"/>
        <w:jc w:val="left"/>
        <w:rPr>
          <w:rFonts w:ascii="Arial" w:hAnsi="Arial" w:cs="Arial"/>
          <w:sz w:val="20"/>
        </w:rPr>
      </w:pPr>
      <w:r w:rsidRPr="00B86CC2">
        <w:rPr>
          <w:rFonts w:ascii="Arial" w:hAnsi="Arial" w:cs="Arial"/>
          <w:sz w:val="20"/>
        </w:rPr>
        <w:t>o następującej treści:</w:t>
      </w:r>
    </w:p>
    <w:p w14:paraId="271BFA3C" w14:textId="77777777" w:rsidR="00B86CC2" w:rsidRPr="00B86CC2" w:rsidRDefault="00B86CC2" w:rsidP="005C3E2F">
      <w:pPr>
        <w:widowControl w:val="0"/>
        <w:rPr>
          <w:rFonts w:ascii="Arial" w:hAnsi="Arial" w:cs="Arial"/>
          <w:b/>
          <w:sz w:val="20"/>
          <w:szCs w:val="20"/>
        </w:rPr>
      </w:pPr>
    </w:p>
    <w:p w14:paraId="775B8764" w14:textId="77777777" w:rsidR="00122C40" w:rsidRPr="00B86CC2" w:rsidRDefault="00122C40" w:rsidP="003A76C8">
      <w:pPr>
        <w:widowControl w:val="0"/>
        <w:jc w:val="center"/>
        <w:rPr>
          <w:rFonts w:ascii="Arial" w:hAnsi="Arial" w:cs="Arial"/>
          <w:b/>
          <w:sz w:val="20"/>
          <w:szCs w:val="20"/>
        </w:rPr>
      </w:pPr>
      <w:r w:rsidRPr="00B86CC2">
        <w:rPr>
          <w:rFonts w:ascii="Arial" w:hAnsi="Arial" w:cs="Arial"/>
          <w:b/>
          <w:sz w:val="20"/>
          <w:szCs w:val="20"/>
        </w:rPr>
        <w:t>§ 1</w:t>
      </w:r>
    </w:p>
    <w:p w14:paraId="0D65FEFE" w14:textId="77777777" w:rsidR="00122C40" w:rsidRPr="00B86CC2" w:rsidRDefault="00122C40" w:rsidP="003A76C8">
      <w:pPr>
        <w:pStyle w:val="Nagwek1"/>
        <w:keepNext w:val="0"/>
        <w:spacing w:before="0" w:after="0"/>
        <w:jc w:val="center"/>
        <w:rPr>
          <w:sz w:val="20"/>
          <w:szCs w:val="20"/>
        </w:rPr>
      </w:pPr>
      <w:r w:rsidRPr="00B86CC2">
        <w:rPr>
          <w:sz w:val="20"/>
          <w:szCs w:val="20"/>
        </w:rPr>
        <w:t>Przedmiot umowy</w:t>
      </w:r>
    </w:p>
    <w:p w14:paraId="1CF40CE6" w14:textId="77777777" w:rsidR="00B86CC2" w:rsidRPr="00CA52D0" w:rsidRDefault="00B86CC2" w:rsidP="00D10F37">
      <w:pPr>
        <w:numPr>
          <w:ilvl w:val="0"/>
          <w:numId w:val="19"/>
        </w:numPr>
        <w:ind w:left="426" w:hanging="426"/>
        <w:jc w:val="both"/>
        <w:rPr>
          <w:rFonts w:ascii="Arial" w:hAnsi="Arial" w:cs="Arial"/>
          <w:b/>
          <w:sz w:val="20"/>
          <w:szCs w:val="20"/>
        </w:rPr>
      </w:pPr>
      <w:r w:rsidRPr="00181E24">
        <w:rPr>
          <w:rFonts w:ascii="Arial" w:hAnsi="Arial" w:cs="Arial"/>
          <w:sz w:val="20"/>
          <w:szCs w:val="20"/>
        </w:rPr>
        <w:t xml:space="preserve">Przedmiotem niniejszej umowy jest </w:t>
      </w:r>
      <w:r w:rsidRPr="00181E24">
        <w:rPr>
          <w:rFonts w:ascii="Arial" w:hAnsi="Arial" w:cs="Arial"/>
          <w:b/>
          <w:sz w:val="20"/>
          <w:szCs w:val="20"/>
        </w:rPr>
        <w:t>przeprowadzenie drobnych prac wykończeniowych w</w:t>
      </w:r>
      <w:r>
        <w:rPr>
          <w:rFonts w:ascii="Arial" w:hAnsi="Arial" w:cs="Arial"/>
          <w:b/>
          <w:sz w:val="20"/>
          <w:szCs w:val="20"/>
        </w:rPr>
        <w:t> </w:t>
      </w:r>
      <w:r w:rsidRPr="00181E24">
        <w:rPr>
          <w:rFonts w:ascii="Arial" w:hAnsi="Arial" w:cs="Arial"/>
          <w:b/>
          <w:sz w:val="20"/>
          <w:szCs w:val="20"/>
        </w:rPr>
        <w:t>pomieszczeniach biurowych zlokalizowanych na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181E24">
        <w:rPr>
          <w:rFonts w:ascii="Arial" w:hAnsi="Arial" w:cs="Arial"/>
          <w:b/>
          <w:sz w:val="20"/>
          <w:szCs w:val="20"/>
        </w:rPr>
        <w:t>terenie m.st. Warszawy, Pruszkowa, Wieliszewa oraz Dębe zgodnie z formularzem cenowym</w:t>
      </w:r>
      <w:r w:rsidRPr="00181E24">
        <w:rPr>
          <w:rFonts w:ascii="Arial" w:hAnsi="Arial" w:cs="Arial"/>
          <w:sz w:val="20"/>
          <w:szCs w:val="20"/>
        </w:rPr>
        <w:t xml:space="preserve"> z podziałem na zadania</w:t>
      </w:r>
      <w:r>
        <w:rPr>
          <w:rFonts w:ascii="Arial" w:hAnsi="Arial" w:cs="Arial"/>
          <w:sz w:val="20"/>
          <w:szCs w:val="20"/>
        </w:rPr>
        <w:t>:</w:t>
      </w:r>
    </w:p>
    <w:p w14:paraId="599F96FD" w14:textId="77777777" w:rsidR="00B86CC2" w:rsidRPr="00CA52D0" w:rsidRDefault="00B86CC2" w:rsidP="00D10F37">
      <w:pPr>
        <w:pStyle w:val="Akapitzlist"/>
        <w:numPr>
          <w:ilvl w:val="0"/>
          <w:numId w:val="20"/>
        </w:numPr>
        <w:ind w:left="851" w:hanging="425"/>
        <w:contextualSpacing w:val="0"/>
        <w:jc w:val="both"/>
        <w:rPr>
          <w:rFonts w:cs="Arial"/>
          <w:sz w:val="20"/>
          <w:szCs w:val="20"/>
        </w:rPr>
      </w:pPr>
      <w:r w:rsidRPr="00CA52D0">
        <w:rPr>
          <w:rFonts w:cs="Arial"/>
          <w:sz w:val="20"/>
          <w:szCs w:val="20"/>
        </w:rPr>
        <w:t xml:space="preserve">Zadanie nr 1 – Pion Administracyjno-Techniczny </w:t>
      </w:r>
    </w:p>
    <w:p w14:paraId="5A705408" w14:textId="77777777" w:rsidR="00B86CC2" w:rsidRPr="00CA52D0" w:rsidRDefault="00B86CC2" w:rsidP="00D10F37">
      <w:pPr>
        <w:pStyle w:val="Akapitzlist"/>
        <w:numPr>
          <w:ilvl w:val="0"/>
          <w:numId w:val="20"/>
        </w:numPr>
        <w:ind w:left="851" w:hanging="425"/>
        <w:contextualSpacing w:val="0"/>
        <w:jc w:val="both"/>
        <w:rPr>
          <w:rFonts w:cs="Arial"/>
          <w:sz w:val="20"/>
          <w:szCs w:val="20"/>
        </w:rPr>
      </w:pPr>
      <w:r w:rsidRPr="00CA52D0">
        <w:rPr>
          <w:rFonts w:cs="Arial"/>
          <w:sz w:val="20"/>
          <w:szCs w:val="20"/>
        </w:rPr>
        <w:t>Zadanie nr 2 – Pion Sprzętu i Transportu</w:t>
      </w:r>
    </w:p>
    <w:p w14:paraId="225494DE" w14:textId="77777777" w:rsidR="00B86CC2" w:rsidRPr="00CA52D0" w:rsidRDefault="00B86CC2" w:rsidP="00D10F37">
      <w:pPr>
        <w:pStyle w:val="Akapitzlist"/>
        <w:numPr>
          <w:ilvl w:val="0"/>
          <w:numId w:val="20"/>
        </w:numPr>
        <w:ind w:left="851" w:hanging="425"/>
        <w:contextualSpacing w:val="0"/>
        <w:jc w:val="both"/>
        <w:rPr>
          <w:rFonts w:cs="Arial"/>
          <w:sz w:val="20"/>
          <w:szCs w:val="20"/>
        </w:rPr>
      </w:pPr>
      <w:r w:rsidRPr="00CA52D0">
        <w:rPr>
          <w:rFonts w:cs="Arial"/>
          <w:sz w:val="20"/>
          <w:szCs w:val="20"/>
        </w:rPr>
        <w:t>Zadanie nr 3 – Pion Wody</w:t>
      </w:r>
    </w:p>
    <w:p w14:paraId="21DFD9F3" w14:textId="77777777" w:rsidR="00B86CC2" w:rsidRPr="00CA52D0" w:rsidRDefault="00B86CC2" w:rsidP="00D10F37">
      <w:pPr>
        <w:pStyle w:val="Akapitzlist"/>
        <w:numPr>
          <w:ilvl w:val="0"/>
          <w:numId w:val="20"/>
        </w:numPr>
        <w:ind w:left="851" w:hanging="425"/>
        <w:contextualSpacing w:val="0"/>
        <w:jc w:val="both"/>
        <w:rPr>
          <w:rFonts w:cs="Arial"/>
          <w:sz w:val="20"/>
          <w:szCs w:val="20"/>
        </w:rPr>
      </w:pPr>
      <w:r w:rsidRPr="00CA52D0">
        <w:rPr>
          <w:rFonts w:cs="Arial"/>
          <w:sz w:val="20"/>
          <w:szCs w:val="20"/>
        </w:rPr>
        <w:t>Zadanie nr 4 – Pion Ścieków</w:t>
      </w:r>
    </w:p>
    <w:p w14:paraId="23B8F5D4" w14:textId="77777777" w:rsidR="00B86CC2" w:rsidRPr="00EA1ACB" w:rsidRDefault="00B86CC2" w:rsidP="00D10F37">
      <w:pPr>
        <w:pStyle w:val="Tekstpodstawowy"/>
        <w:numPr>
          <w:ilvl w:val="0"/>
          <w:numId w:val="19"/>
        </w:numPr>
        <w:ind w:left="426" w:hanging="426"/>
        <w:jc w:val="both"/>
        <w:rPr>
          <w:rFonts w:cs="Arial"/>
          <w:sz w:val="20"/>
        </w:rPr>
      </w:pPr>
      <w:r w:rsidRPr="00EA1ACB">
        <w:rPr>
          <w:rFonts w:cs="Arial"/>
          <w:sz w:val="20"/>
        </w:rPr>
        <w:t xml:space="preserve">Zamawiający zleca, a Wykonawca zobowiązuje się zrealizować przedmiot Umowy zgodnie z Opisem przedmiotu zamówienia (OPZ) stanowiącym załącznik nr 1 do niniejszej Umowy. </w:t>
      </w:r>
    </w:p>
    <w:p w14:paraId="09BB827D" w14:textId="77777777" w:rsidR="00122C40" w:rsidRPr="008558B7" w:rsidRDefault="00122C40" w:rsidP="00122C40">
      <w:pPr>
        <w:pStyle w:val="Tekstpodstawowywcity2"/>
        <w:widowControl w:val="0"/>
        <w:tabs>
          <w:tab w:val="left" w:pos="360"/>
        </w:tabs>
        <w:spacing w:after="0" w:line="240" w:lineRule="auto"/>
        <w:ind w:left="357" w:hanging="357"/>
        <w:rPr>
          <w:rFonts w:ascii="Arial" w:hAnsi="Arial" w:cs="Arial"/>
          <w:bCs/>
          <w:iCs/>
          <w:sz w:val="20"/>
          <w:szCs w:val="20"/>
        </w:rPr>
      </w:pPr>
    </w:p>
    <w:p w14:paraId="798998EC" w14:textId="77777777" w:rsidR="00122C40" w:rsidRPr="008558B7" w:rsidRDefault="00122C40" w:rsidP="00122C40">
      <w:pPr>
        <w:pStyle w:val="Tytu"/>
        <w:rPr>
          <w:rFonts w:ascii="Arial" w:hAnsi="Arial" w:cs="Arial"/>
          <w:b/>
          <w:bCs/>
          <w:iCs/>
          <w:sz w:val="20"/>
        </w:rPr>
      </w:pPr>
      <w:r w:rsidRPr="008558B7">
        <w:rPr>
          <w:rFonts w:ascii="Arial" w:hAnsi="Arial" w:cs="Arial"/>
          <w:b/>
          <w:bCs/>
          <w:iCs/>
          <w:sz w:val="20"/>
        </w:rPr>
        <w:t>§ 2</w:t>
      </w:r>
    </w:p>
    <w:p w14:paraId="2EBC99AF" w14:textId="77777777" w:rsidR="00122C40" w:rsidRPr="008558B7" w:rsidRDefault="00122C40" w:rsidP="00122C40">
      <w:pPr>
        <w:pStyle w:val="Tytu"/>
        <w:rPr>
          <w:rFonts w:ascii="Arial" w:hAnsi="Arial" w:cs="Arial"/>
          <w:b/>
          <w:bCs/>
          <w:sz w:val="20"/>
        </w:rPr>
      </w:pPr>
      <w:r w:rsidRPr="008558B7">
        <w:rPr>
          <w:rFonts w:ascii="Arial" w:hAnsi="Arial" w:cs="Arial"/>
          <w:b/>
          <w:bCs/>
          <w:sz w:val="20"/>
        </w:rPr>
        <w:t>Termin realizacji umowy</w:t>
      </w:r>
    </w:p>
    <w:p w14:paraId="1460A379" w14:textId="77777777" w:rsidR="00B44A6B" w:rsidRPr="008558B7" w:rsidRDefault="00122C40" w:rsidP="00D10F37">
      <w:pPr>
        <w:numPr>
          <w:ilvl w:val="0"/>
          <w:numId w:val="15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 w:rsidRPr="008558B7">
        <w:rPr>
          <w:rFonts w:ascii="Arial" w:hAnsi="Arial" w:cs="Arial"/>
          <w:sz w:val="20"/>
          <w:szCs w:val="20"/>
        </w:rPr>
        <w:t xml:space="preserve">Przedmiot umowy </w:t>
      </w:r>
      <w:r w:rsidR="008302EF" w:rsidRPr="008558B7">
        <w:rPr>
          <w:rFonts w:ascii="Arial" w:hAnsi="Arial" w:cs="Arial"/>
          <w:sz w:val="20"/>
          <w:szCs w:val="20"/>
        </w:rPr>
        <w:t>zostanie z</w:t>
      </w:r>
      <w:r w:rsidRPr="008558B7">
        <w:rPr>
          <w:rFonts w:ascii="Arial" w:hAnsi="Arial" w:cs="Arial"/>
          <w:sz w:val="20"/>
          <w:szCs w:val="20"/>
        </w:rPr>
        <w:t>realizowany w termin</w:t>
      </w:r>
      <w:r w:rsidR="00FE45F2" w:rsidRPr="008558B7">
        <w:rPr>
          <w:rFonts w:ascii="Arial" w:hAnsi="Arial" w:cs="Arial"/>
          <w:sz w:val="20"/>
          <w:szCs w:val="20"/>
        </w:rPr>
        <w:t xml:space="preserve">ie </w:t>
      </w:r>
      <w:r w:rsidR="00580789">
        <w:rPr>
          <w:rFonts w:ascii="Arial" w:hAnsi="Arial" w:cs="Arial"/>
          <w:b/>
          <w:sz w:val="20"/>
          <w:szCs w:val="20"/>
        </w:rPr>
        <w:t xml:space="preserve">od </w:t>
      </w:r>
      <w:r w:rsidR="008A5045">
        <w:rPr>
          <w:rFonts w:ascii="Arial" w:hAnsi="Arial" w:cs="Arial"/>
          <w:b/>
          <w:sz w:val="20"/>
          <w:szCs w:val="20"/>
        </w:rPr>
        <w:t>dnia zawarcia umowy</w:t>
      </w:r>
      <w:r w:rsidR="008302EF" w:rsidRPr="008558B7">
        <w:rPr>
          <w:rFonts w:ascii="Arial" w:eastAsia="Calibri" w:hAnsi="Arial" w:cs="Arial"/>
          <w:b/>
          <w:sz w:val="20"/>
          <w:szCs w:val="20"/>
          <w:lang w:eastAsia="en-US"/>
        </w:rPr>
        <w:t xml:space="preserve"> </w:t>
      </w:r>
      <w:r w:rsidR="00041654" w:rsidRPr="008558B7">
        <w:rPr>
          <w:rFonts w:ascii="Arial" w:eastAsia="Calibri" w:hAnsi="Arial" w:cs="Arial"/>
          <w:b/>
          <w:sz w:val="20"/>
          <w:szCs w:val="20"/>
          <w:lang w:eastAsia="en-US"/>
        </w:rPr>
        <w:t>do 3</w:t>
      </w:r>
      <w:r w:rsidR="00B86CC2">
        <w:rPr>
          <w:rFonts w:ascii="Arial" w:eastAsia="Calibri" w:hAnsi="Arial" w:cs="Arial"/>
          <w:b/>
          <w:sz w:val="20"/>
          <w:szCs w:val="20"/>
          <w:lang w:eastAsia="en-US"/>
        </w:rPr>
        <w:t>1</w:t>
      </w:r>
      <w:r w:rsidR="00041654" w:rsidRPr="008558B7">
        <w:rPr>
          <w:rFonts w:ascii="Arial" w:eastAsia="Calibri" w:hAnsi="Arial" w:cs="Arial"/>
          <w:b/>
          <w:sz w:val="20"/>
          <w:szCs w:val="20"/>
          <w:lang w:eastAsia="en-US"/>
        </w:rPr>
        <w:t>.</w:t>
      </w:r>
      <w:r w:rsidR="00B86CC2">
        <w:rPr>
          <w:rFonts w:ascii="Arial" w:eastAsia="Calibri" w:hAnsi="Arial" w:cs="Arial"/>
          <w:b/>
          <w:sz w:val="20"/>
          <w:szCs w:val="20"/>
          <w:lang w:eastAsia="en-US"/>
        </w:rPr>
        <w:t>12</w:t>
      </w:r>
      <w:r w:rsidR="00041654" w:rsidRPr="008558B7">
        <w:rPr>
          <w:rFonts w:ascii="Arial" w:eastAsia="Calibri" w:hAnsi="Arial" w:cs="Arial"/>
          <w:b/>
          <w:sz w:val="20"/>
          <w:szCs w:val="20"/>
          <w:lang w:eastAsia="en-US"/>
        </w:rPr>
        <w:t>.202</w:t>
      </w:r>
      <w:r w:rsidR="00B86CC2">
        <w:rPr>
          <w:rFonts w:ascii="Arial" w:eastAsia="Calibri" w:hAnsi="Arial" w:cs="Arial"/>
          <w:b/>
          <w:sz w:val="20"/>
          <w:szCs w:val="20"/>
          <w:lang w:eastAsia="en-US"/>
        </w:rPr>
        <w:t>6</w:t>
      </w:r>
      <w:r w:rsidR="00041654" w:rsidRPr="008558B7">
        <w:rPr>
          <w:rFonts w:ascii="Arial" w:eastAsia="Calibri" w:hAnsi="Arial" w:cs="Arial"/>
          <w:b/>
          <w:sz w:val="20"/>
          <w:szCs w:val="20"/>
          <w:lang w:eastAsia="en-US"/>
        </w:rPr>
        <w:t xml:space="preserve"> r</w:t>
      </w:r>
      <w:r w:rsidR="00580789">
        <w:rPr>
          <w:rFonts w:ascii="Arial" w:eastAsia="Calibri" w:hAnsi="Arial" w:cs="Arial"/>
          <w:b/>
          <w:sz w:val="20"/>
          <w:szCs w:val="20"/>
          <w:lang w:eastAsia="en-US"/>
        </w:rPr>
        <w:t>oku</w:t>
      </w:r>
      <w:r w:rsidR="00041654" w:rsidRPr="00580789">
        <w:rPr>
          <w:rFonts w:ascii="Arial" w:eastAsia="Calibri" w:hAnsi="Arial" w:cs="Arial"/>
          <w:sz w:val="20"/>
          <w:szCs w:val="20"/>
          <w:lang w:eastAsia="en-US"/>
        </w:rPr>
        <w:t>.</w:t>
      </w:r>
      <w:r w:rsidR="002B5D40" w:rsidRPr="008558B7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</w:p>
    <w:p w14:paraId="5A6C04B7" w14:textId="77777777" w:rsidR="00BC49C2" w:rsidRPr="007F36BF" w:rsidRDefault="00BC49C2" w:rsidP="00D10F37">
      <w:pPr>
        <w:numPr>
          <w:ilvl w:val="0"/>
          <w:numId w:val="15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 w:rsidRPr="007F36BF">
        <w:rPr>
          <w:rFonts w:ascii="Arial" w:hAnsi="Arial" w:cs="Arial"/>
          <w:sz w:val="20"/>
          <w:szCs w:val="20"/>
        </w:rPr>
        <w:t>Czynności składające się na przedmiot umowy będą realizowane na zgłoszenie Zamawiającego przesłane drogą elektroniczną na adres Wykonawcy wskazany w § 11 ust. 2. W odpowiedzi na</w:t>
      </w:r>
      <w:r w:rsidR="00666CD2">
        <w:rPr>
          <w:rFonts w:ascii="Arial" w:hAnsi="Arial" w:cs="Arial"/>
          <w:sz w:val="20"/>
          <w:szCs w:val="20"/>
        </w:rPr>
        <w:t> </w:t>
      </w:r>
      <w:r w:rsidRPr="007F36BF">
        <w:rPr>
          <w:rFonts w:ascii="Arial" w:hAnsi="Arial" w:cs="Arial"/>
          <w:sz w:val="20"/>
          <w:szCs w:val="20"/>
        </w:rPr>
        <w:t>zgłoszenie Wykonawca w terminie 2 dni roboczych od otrzymania zgłoszenia prześle Zamawiającemu wycenę (kalkulację), sporządzoną w oparciu o Formularz cenowy stanowiący załącznik nr 4 do umowy oraz zaproponuje termin realizacji. Wycena i termin wymagają akceptacji Zamawiającego. Wykonawca zobowiązany będzie przystąpić do realizacji prac nie później niż w</w:t>
      </w:r>
      <w:r>
        <w:rPr>
          <w:rFonts w:ascii="Arial" w:hAnsi="Arial" w:cs="Arial"/>
          <w:sz w:val="20"/>
          <w:szCs w:val="20"/>
        </w:rPr>
        <w:t> </w:t>
      </w:r>
      <w:r w:rsidR="00B86CC2">
        <w:rPr>
          <w:rFonts w:ascii="Arial" w:hAnsi="Arial" w:cs="Arial"/>
          <w:sz w:val="20"/>
          <w:szCs w:val="20"/>
        </w:rPr>
        <w:t>terminie</w:t>
      </w:r>
      <w:r w:rsidRPr="007F36BF">
        <w:rPr>
          <w:rFonts w:ascii="Arial" w:hAnsi="Arial" w:cs="Arial"/>
          <w:sz w:val="20"/>
          <w:szCs w:val="20"/>
        </w:rPr>
        <w:t xml:space="preserve"> </w:t>
      </w:r>
      <w:r w:rsidR="00B86CC2">
        <w:rPr>
          <w:rFonts w:ascii="Arial" w:hAnsi="Arial" w:cs="Arial"/>
          <w:sz w:val="20"/>
          <w:szCs w:val="20"/>
        </w:rPr>
        <w:t>4</w:t>
      </w:r>
      <w:r w:rsidRPr="007F36BF">
        <w:rPr>
          <w:rFonts w:ascii="Arial" w:hAnsi="Arial" w:cs="Arial"/>
          <w:sz w:val="20"/>
          <w:szCs w:val="20"/>
        </w:rPr>
        <w:t xml:space="preserve"> dni roboczych od dnia zaakceptowania wyceny i zlecenia wykonania czynności przez Zamawiającego. W przypadku braku porozumienia między Stronami termin zostanie wskazany przez Zamawiającego.</w:t>
      </w:r>
    </w:p>
    <w:p w14:paraId="7CFDBD50" w14:textId="77777777" w:rsidR="00C075A4" w:rsidRPr="008558B7" w:rsidRDefault="00C075A4" w:rsidP="00226C7A">
      <w:pPr>
        <w:jc w:val="both"/>
        <w:rPr>
          <w:rFonts w:ascii="Arial" w:hAnsi="Arial" w:cs="Arial"/>
          <w:b/>
          <w:sz w:val="20"/>
          <w:szCs w:val="20"/>
        </w:rPr>
      </w:pPr>
    </w:p>
    <w:p w14:paraId="2D54A84A" w14:textId="77777777" w:rsidR="0037256C" w:rsidRPr="008558B7" w:rsidRDefault="000A57BE" w:rsidP="0037256C">
      <w:pPr>
        <w:pStyle w:val="Tytu"/>
        <w:ind w:left="357" w:hanging="357"/>
        <w:rPr>
          <w:rFonts w:ascii="Arial" w:hAnsi="Arial" w:cs="Arial"/>
          <w:b/>
          <w:sz w:val="20"/>
        </w:rPr>
      </w:pPr>
      <w:r w:rsidRPr="008558B7">
        <w:rPr>
          <w:rFonts w:ascii="Arial" w:hAnsi="Arial" w:cs="Arial"/>
          <w:b/>
          <w:sz w:val="20"/>
        </w:rPr>
        <w:t>§ 3</w:t>
      </w:r>
    </w:p>
    <w:p w14:paraId="23C8ED09" w14:textId="77777777" w:rsidR="000A57BE" w:rsidRPr="008558B7" w:rsidRDefault="000A57BE" w:rsidP="000A57BE">
      <w:pPr>
        <w:pStyle w:val="Tytu"/>
        <w:ind w:left="357" w:hanging="357"/>
        <w:rPr>
          <w:rFonts w:ascii="Arial" w:hAnsi="Arial" w:cs="Arial"/>
          <w:b/>
          <w:sz w:val="20"/>
        </w:rPr>
      </w:pPr>
      <w:r w:rsidRPr="008558B7">
        <w:rPr>
          <w:rFonts w:ascii="Arial" w:hAnsi="Arial" w:cs="Arial"/>
          <w:b/>
          <w:sz w:val="20"/>
        </w:rPr>
        <w:t>Wynagrodzenie i warunki płatności</w:t>
      </w:r>
    </w:p>
    <w:p w14:paraId="6E3A370D" w14:textId="77777777" w:rsidR="008558B7" w:rsidRDefault="00E40EFF" w:rsidP="008558B7">
      <w:pPr>
        <w:numPr>
          <w:ilvl w:val="0"/>
          <w:numId w:val="2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20"/>
        </w:rPr>
      </w:pPr>
      <w:r w:rsidRPr="008558B7">
        <w:rPr>
          <w:rFonts w:ascii="Arial" w:hAnsi="Arial" w:cs="Arial"/>
          <w:sz w:val="20"/>
        </w:rPr>
        <w:t>Strony ustalają, że</w:t>
      </w:r>
      <w:r w:rsidR="007A152F" w:rsidRPr="008558B7">
        <w:rPr>
          <w:rFonts w:ascii="Arial" w:hAnsi="Arial" w:cs="Arial"/>
          <w:sz w:val="20"/>
        </w:rPr>
        <w:t xml:space="preserve"> </w:t>
      </w:r>
      <w:r w:rsidRPr="008558B7">
        <w:rPr>
          <w:rFonts w:ascii="Arial" w:hAnsi="Arial" w:cs="Arial"/>
          <w:sz w:val="20"/>
        </w:rPr>
        <w:t>wynagrodzenie za wykonanie przez Wykonawcę przedmiotu umowy zgodnie z</w:t>
      </w:r>
      <w:r w:rsidR="00666CD2">
        <w:rPr>
          <w:rFonts w:ascii="Arial" w:hAnsi="Arial" w:cs="Arial"/>
          <w:sz w:val="20"/>
        </w:rPr>
        <w:t> </w:t>
      </w:r>
      <w:r w:rsidRPr="008558B7">
        <w:rPr>
          <w:rFonts w:ascii="Arial" w:hAnsi="Arial" w:cs="Arial"/>
          <w:sz w:val="20"/>
        </w:rPr>
        <w:t>wymaganiami Zamawiającego wynosi:</w:t>
      </w:r>
    </w:p>
    <w:p w14:paraId="4A5EE42F" w14:textId="77777777" w:rsidR="008558B7" w:rsidRDefault="008558B7" w:rsidP="00D10F37">
      <w:pPr>
        <w:numPr>
          <w:ilvl w:val="0"/>
          <w:numId w:val="16"/>
        </w:numPr>
        <w:ind w:left="851" w:hanging="425"/>
        <w:rPr>
          <w:rFonts w:ascii="Arial" w:hAnsi="Arial" w:cs="Arial"/>
          <w:sz w:val="20"/>
          <w:szCs w:val="20"/>
        </w:rPr>
      </w:pPr>
      <w:r w:rsidRPr="00EE4CF9">
        <w:rPr>
          <w:rFonts w:ascii="Arial" w:hAnsi="Arial" w:cs="Arial"/>
          <w:sz w:val="20"/>
          <w:szCs w:val="20"/>
        </w:rPr>
        <w:t>wynagrodzenie</w:t>
      </w:r>
      <w:r>
        <w:rPr>
          <w:rFonts w:ascii="Arial" w:hAnsi="Arial" w:cs="Arial"/>
          <w:sz w:val="20"/>
          <w:szCs w:val="20"/>
        </w:rPr>
        <w:t xml:space="preserve"> </w:t>
      </w:r>
      <w:r w:rsidR="00B3042D">
        <w:rPr>
          <w:rFonts w:ascii="Arial" w:hAnsi="Arial" w:cs="Arial"/>
          <w:sz w:val="20"/>
          <w:szCs w:val="20"/>
        </w:rPr>
        <w:t>maksymalne</w:t>
      </w:r>
      <w:r w:rsidRPr="00EE4CF9">
        <w:rPr>
          <w:rFonts w:ascii="Arial" w:hAnsi="Arial" w:cs="Arial"/>
          <w:sz w:val="20"/>
          <w:szCs w:val="20"/>
        </w:rPr>
        <w:t xml:space="preserve"> (bez podatku VAT): ……</w:t>
      </w:r>
      <w:r>
        <w:rPr>
          <w:rFonts w:ascii="Arial" w:hAnsi="Arial" w:cs="Arial"/>
          <w:sz w:val="20"/>
          <w:szCs w:val="20"/>
        </w:rPr>
        <w:t>………………...</w:t>
      </w:r>
      <w:r w:rsidRPr="00EE4CF9">
        <w:rPr>
          <w:rFonts w:ascii="Arial" w:hAnsi="Arial" w:cs="Arial"/>
          <w:sz w:val="20"/>
          <w:szCs w:val="20"/>
        </w:rPr>
        <w:t>………………………..</w:t>
      </w:r>
      <w:r>
        <w:rPr>
          <w:rFonts w:ascii="Arial" w:hAnsi="Arial" w:cs="Arial"/>
          <w:sz w:val="20"/>
          <w:szCs w:val="20"/>
        </w:rPr>
        <w:t xml:space="preserve"> </w:t>
      </w:r>
      <w:r w:rsidRPr="00EE4CF9">
        <w:rPr>
          <w:rFonts w:ascii="Arial" w:hAnsi="Arial" w:cs="Arial"/>
          <w:sz w:val="20"/>
          <w:szCs w:val="20"/>
        </w:rPr>
        <w:t>zł</w:t>
      </w:r>
      <w:r>
        <w:rPr>
          <w:rFonts w:ascii="Arial" w:hAnsi="Arial" w:cs="Arial"/>
          <w:sz w:val="20"/>
          <w:szCs w:val="20"/>
        </w:rPr>
        <w:t>,</w:t>
      </w:r>
    </w:p>
    <w:p w14:paraId="3564BFA8" w14:textId="77777777" w:rsidR="008558B7" w:rsidRPr="00EE4CF9" w:rsidRDefault="008558B7" w:rsidP="008558B7">
      <w:pPr>
        <w:ind w:left="851"/>
        <w:rPr>
          <w:rFonts w:ascii="Arial" w:hAnsi="Arial" w:cs="Arial"/>
          <w:sz w:val="20"/>
          <w:szCs w:val="20"/>
        </w:rPr>
      </w:pPr>
      <w:r w:rsidRPr="00EE4CF9">
        <w:rPr>
          <w:rFonts w:ascii="Arial" w:hAnsi="Arial" w:cs="Arial"/>
          <w:sz w:val="20"/>
          <w:szCs w:val="20"/>
        </w:rPr>
        <w:t>(słownie:</w:t>
      </w:r>
      <w:r>
        <w:rPr>
          <w:rFonts w:ascii="Arial" w:hAnsi="Arial" w:cs="Arial"/>
          <w:sz w:val="20"/>
          <w:szCs w:val="20"/>
        </w:rPr>
        <w:t xml:space="preserve"> </w:t>
      </w:r>
      <w:r w:rsidRPr="00EE4CF9">
        <w:rPr>
          <w:rFonts w:ascii="Arial" w:hAnsi="Arial" w:cs="Arial"/>
          <w:sz w:val="20"/>
          <w:szCs w:val="20"/>
        </w:rPr>
        <w:t>………………………………………</w:t>
      </w:r>
      <w:r>
        <w:rPr>
          <w:rFonts w:ascii="Arial" w:hAnsi="Arial" w:cs="Arial"/>
          <w:sz w:val="20"/>
          <w:szCs w:val="20"/>
        </w:rPr>
        <w:t>………………………….</w:t>
      </w:r>
      <w:r w:rsidRPr="00EE4CF9">
        <w:rPr>
          <w:rFonts w:ascii="Arial" w:hAnsi="Arial" w:cs="Arial"/>
          <w:sz w:val="20"/>
          <w:szCs w:val="20"/>
        </w:rPr>
        <w:t>…………………………… )</w:t>
      </w:r>
      <w:r>
        <w:rPr>
          <w:rFonts w:ascii="Arial" w:hAnsi="Arial" w:cs="Arial"/>
          <w:sz w:val="20"/>
          <w:szCs w:val="20"/>
        </w:rPr>
        <w:t>,</w:t>
      </w:r>
    </w:p>
    <w:p w14:paraId="75196F0A" w14:textId="77777777" w:rsidR="008558B7" w:rsidRDefault="008558B7" w:rsidP="00D10F37">
      <w:pPr>
        <w:numPr>
          <w:ilvl w:val="0"/>
          <w:numId w:val="16"/>
        </w:numPr>
        <w:ind w:left="851" w:hanging="425"/>
        <w:rPr>
          <w:rFonts w:ascii="Arial" w:hAnsi="Arial" w:cs="Arial"/>
          <w:sz w:val="20"/>
          <w:szCs w:val="20"/>
        </w:rPr>
      </w:pPr>
      <w:r w:rsidRPr="00EE4CF9">
        <w:rPr>
          <w:rFonts w:ascii="Arial" w:hAnsi="Arial" w:cs="Arial"/>
          <w:sz w:val="20"/>
          <w:szCs w:val="20"/>
        </w:rPr>
        <w:lastRenderedPageBreak/>
        <w:t>podatek VA</w:t>
      </w:r>
      <w:r>
        <w:rPr>
          <w:rFonts w:ascii="Arial" w:hAnsi="Arial" w:cs="Arial"/>
          <w:sz w:val="20"/>
          <w:szCs w:val="20"/>
        </w:rPr>
        <w:t>T:</w:t>
      </w:r>
      <w:r w:rsidRPr="00EE4CF9">
        <w:rPr>
          <w:rFonts w:ascii="Arial" w:hAnsi="Arial" w:cs="Arial"/>
          <w:sz w:val="20"/>
          <w:szCs w:val="20"/>
        </w:rPr>
        <w:t xml:space="preserve"> …………………………..…….…………</w:t>
      </w:r>
      <w:r>
        <w:rPr>
          <w:rFonts w:ascii="Arial" w:hAnsi="Arial" w:cs="Arial"/>
          <w:sz w:val="20"/>
          <w:szCs w:val="20"/>
        </w:rPr>
        <w:t>……………</w:t>
      </w:r>
      <w:r w:rsidRPr="00EE4CF9">
        <w:rPr>
          <w:rFonts w:ascii="Arial" w:hAnsi="Arial" w:cs="Arial"/>
          <w:sz w:val="20"/>
          <w:szCs w:val="20"/>
        </w:rPr>
        <w:t>.……. zł</w:t>
      </w:r>
      <w:r>
        <w:rPr>
          <w:rFonts w:ascii="Arial" w:hAnsi="Arial" w:cs="Arial"/>
          <w:sz w:val="20"/>
          <w:szCs w:val="20"/>
        </w:rPr>
        <w:t>,</w:t>
      </w:r>
      <w:r w:rsidRPr="008558B7">
        <w:rPr>
          <w:rFonts w:ascii="Arial" w:hAnsi="Arial" w:cs="Arial"/>
          <w:sz w:val="20"/>
          <w:szCs w:val="20"/>
        </w:rPr>
        <w:t xml:space="preserve"> </w:t>
      </w:r>
      <w:r w:rsidRPr="00EE4CF9">
        <w:rPr>
          <w:rFonts w:ascii="Arial" w:hAnsi="Arial" w:cs="Arial"/>
          <w:sz w:val="20"/>
          <w:szCs w:val="20"/>
        </w:rPr>
        <w:t xml:space="preserve">wg stawki </w:t>
      </w:r>
      <w:r>
        <w:rPr>
          <w:rFonts w:ascii="Arial" w:hAnsi="Arial" w:cs="Arial"/>
          <w:sz w:val="20"/>
          <w:szCs w:val="20"/>
        </w:rPr>
        <w:t xml:space="preserve">VAT </w:t>
      </w:r>
      <w:r w:rsidRPr="00EE4CF9">
        <w:rPr>
          <w:rFonts w:ascii="Arial" w:hAnsi="Arial" w:cs="Arial"/>
          <w:sz w:val="20"/>
          <w:szCs w:val="20"/>
        </w:rPr>
        <w:t>… %</w:t>
      </w:r>
      <w:r>
        <w:rPr>
          <w:rFonts w:ascii="Arial" w:hAnsi="Arial" w:cs="Arial"/>
          <w:sz w:val="20"/>
          <w:szCs w:val="20"/>
        </w:rPr>
        <w:t>,</w:t>
      </w:r>
    </w:p>
    <w:p w14:paraId="6BC5B8C2" w14:textId="77777777" w:rsidR="008558B7" w:rsidRPr="008558B7" w:rsidRDefault="008558B7" w:rsidP="008558B7">
      <w:pPr>
        <w:ind w:left="851"/>
        <w:rPr>
          <w:rFonts w:ascii="Arial" w:hAnsi="Arial" w:cs="Arial"/>
          <w:sz w:val="20"/>
          <w:szCs w:val="20"/>
        </w:rPr>
      </w:pPr>
      <w:r w:rsidRPr="008558B7">
        <w:rPr>
          <w:rFonts w:ascii="Arial" w:hAnsi="Arial" w:cs="Arial"/>
          <w:sz w:val="20"/>
          <w:szCs w:val="20"/>
        </w:rPr>
        <w:t>(słownie</w:t>
      </w:r>
      <w:r>
        <w:rPr>
          <w:rFonts w:ascii="Arial" w:hAnsi="Arial" w:cs="Arial"/>
          <w:sz w:val="20"/>
          <w:szCs w:val="20"/>
        </w:rPr>
        <w:t>:</w:t>
      </w:r>
      <w:r w:rsidRPr="008558B7">
        <w:rPr>
          <w:rFonts w:ascii="Arial" w:hAnsi="Arial" w:cs="Arial"/>
          <w:sz w:val="20"/>
          <w:szCs w:val="20"/>
        </w:rPr>
        <w:t xml:space="preserve"> </w:t>
      </w:r>
      <w:r w:rsidRPr="00EE4CF9">
        <w:rPr>
          <w:rFonts w:ascii="Arial" w:hAnsi="Arial" w:cs="Arial"/>
          <w:sz w:val="20"/>
          <w:szCs w:val="20"/>
        </w:rPr>
        <w:t>………………………………………</w:t>
      </w:r>
      <w:r>
        <w:rPr>
          <w:rFonts w:ascii="Arial" w:hAnsi="Arial" w:cs="Arial"/>
          <w:sz w:val="20"/>
          <w:szCs w:val="20"/>
        </w:rPr>
        <w:t>………………………….</w:t>
      </w:r>
      <w:r w:rsidRPr="00EE4CF9">
        <w:rPr>
          <w:rFonts w:ascii="Arial" w:hAnsi="Arial" w:cs="Arial"/>
          <w:sz w:val="20"/>
          <w:szCs w:val="20"/>
        </w:rPr>
        <w:t xml:space="preserve">…………………………… </w:t>
      </w:r>
      <w:r w:rsidRPr="008558B7">
        <w:rPr>
          <w:rFonts w:ascii="Arial" w:hAnsi="Arial" w:cs="Arial"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>,</w:t>
      </w:r>
    </w:p>
    <w:p w14:paraId="1B4DDA7F" w14:textId="77777777" w:rsidR="008558B7" w:rsidRDefault="008558B7" w:rsidP="00D10F37">
      <w:pPr>
        <w:numPr>
          <w:ilvl w:val="0"/>
          <w:numId w:val="16"/>
        </w:numPr>
        <w:ind w:left="851" w:hanging="425"/>
        <w:rPr>
          <w:rFonts w:ascii="Arial" w:hAnsi="Arial" w:cs="Arial"/>
          <w:sz w:val="20"/>
          <w:szCs w:val="20"/>
        </w:rPr>
      </w:pPr>
      <w:r w:rsidRPr="00EE4CF9">
        <w:rPr>
          <w:rFonts w:ascii="Arial" w:hAnsi="Arial" w:cs="Arial"/>
          <w:sz w:val="20"/>
          <w:szCs w:val="20"/>
        </w:rPr>
        <w:t>wynagrodzenie</w:t>
      </w:r>
      <w:r>
        <w:rPr>
          <w:rFonts w:ascii="Arial" w:hAnsi="Arial" w:cs="Arial"/>
          <w:sz w:val="20"/>
          <w:szCs w:val="20"/>
        </w:rPr>
        <w:t xml:space="preserve"> </w:t>
      </w:r>
      <w:r w:rsidR="00B3042D">
        <w:rPr>
          <w:rFonts w:ascii="Arial" w:hAnsi="Arial" w:cs="Arial"/>
          <w:sz w:val="20"/>
          <w:szCs w:val="20"/>
        </w:rPr>
        <w:t>maksymalne</w:t>
      </w:r>
      <w:r w:rsidRPr="00EE4CF9">
        <w:rPr>
          <w:rFonts w:ascii="Arial" w:hAnsi="Arial" w:cs="Arial"/>
          <w:sz w:val="20"/>
          <w:szCs w:val="20"/>
        </w:rPr>
        <w:t xml:space="preserve"> (z podatkiem VAT)</w:t>
      </w:r>
      <w:r>
        <w:rPr>
          <w:rFonts w:ascii="Arial" w:hAnsi="Arial" w:cs="Arial"/>
          <w:sz w:val="20"/>
          <w:szCs w:val="20"/>
        </w:rPr>
        <w:t>:</w:t>
      </w:r>
      <w:r w:rsidRPr="00EE4CF9">
        <w:rPr>
          <w:rFonts w:ascii="Arial" w:hAnsi="Arial" w:cs="Arial"/>
          <w:sz w:val="20"/>
          <w:szCs w:val="20"/>
        </w:rPr>
        <w:t xml:space="preserve"> ………………</w:t>
      </w:r>
      <w:r w:rsidR="00B3042D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…………………………….… </w:t>
      </w:r>
      <w:r w:rsidRPr="00EE4CF9">
        <w:rPr>
          <w:rFonts w:ascii="Arial" w:hAnsi="Arial" w:cs="Arial"/>
          <w:sz w:val="20"/>
          <w:szCs w:val="20"/>
        </w:rPr>
        <w:t>zł</w:t>
      </w:r>
      <w:r>
        <w:rPr>
          <w:rFonts w:ascii="Arial" w:hAnsi="Arial" w:cs="Arial"/>
          <w:sz w:val="20"/>
          <w:szCs w:val="20"/>
        </w:rPr>
        <w:t>,</w:t>
      </w:r>
    </w:p>
    <w:p w14:paraId="14C402E5" w14:textId="77777777" w:rsidR="008558B7" w:rsidRDefault="008558B7" w:rsidP="008558B7">
      <w:pPr>
        <w:ind w:left="851"/>
        <w:rPr>
          <w:rFonts w:ascii="Arial" w:hAnsi="Arial" w:cs="Arial"/>
          <w:sz w:val="20"/>
          <w:szCs w:val="20"/>
        </w:rPr>
      </w:pPr>
      <w:r w:rsidRPr="008558B7">
        <w:rPr>
          <w:rFonts w:ascii="Arial" w:hAnsi="Arial" w:cs="Arial"/>
          <w:sz w:val="20"/>
          <w:szCs w:val="20"/>
        </w:rPr>
        <w:t xml:space="preserve">(słownie: </w:t>
      </w:r>
      <w:r w:rsidRPr="00EE4CF9">
        <w:rPr>
          <w:rFonts w:ascii="Arial" w:hAnsi="Arial" w:cs="Arial"/>
          <w:sz w:val="20"/>
          <w:szCs w:val="20"/>
        </w:rPr>
        <w:t>………………………………………</w:t>
      </w:r>
      <w:r>
        <w:rPr>
          <w:rFonts w:ascii="Arial" w:hAnsi="Arial" w:cs="Arial"/>
          <w:sz w:val="20"/>
          <w:szCs w:val="20"/>
        </w:rPr>
        <w:t>………………………….</w:t>
      </w:r>
      <w:r w:rsidRPr="00EE4CF9">
        <w:rPr>
          <w:rFonts w:ascii="Arial" w:hAnsi="Arial" w:cs="Arial"/>
          <w:sz w:val="20"/>
          <w:szCs w:val="20"/>
        </w:rPr>
        <w:t>……………………………</w:t>
      </w:r>
      <w:r>
        <w:rPr>
          <w:rFonts w:ascii="Arial" w:hAnsi="Arial" w:cs="Arial"/>
          <w:sz w:val="20"/>
          <w:szCs w:val="20"/>
        </w:rPr>
        <w:t xml:space="preserve"> ).</w:t>
      </w:r>
    </w:p>
    <w:p w14:paraId="3EAFCCFB" w14:textId="77777777" w:rsidR="00B86CC2" w:rsidRDefault="00B86CC2" w:rsidP="00B86CC2">
      <w:pPr>
        <w:pStyle w:val="Tekstpodstawowy"/>
        <w:ind w:left="851"/>
        <w:rPr>
          <w:rFonts w:cs="Arial"/>
          <w:sz w:val="20"/>
        </w:rPr>
      </w:pPr>
      <w:r>
        <w:rPr>
          <w:rFonts w:cs="Arial"/>
          <w:sz w:val="20"/>
        </w:rPr>
        <w:t>Gdzie</w:t>
      </w:r>
    </w:p>
    <w:p w14:paraId="79577F17" w14:textId="77777777" w:rsidR="00B86CC2" w:rsidRDefault="00B86CC2" w:rsidP="00D10F37">
      <w:pPr>
        <w:pStyle w:val="Tekstpodstawowy"/>
        <w:numPr>
          <w:ilvl w:val="1"/>
          <w:numId w:val="19"/>
        </w:numPr>
        <w:ind w:left="1276" w:hanging="425"/>
        <w:rPr>
          <w:rFonts w:cs="Arial"/>
          <w:sz w:val="20"/>
        </w:rPr>
      </w:pPr>
      <w:r>
        <w:rPr>
          <w:rFonts w:cs="Arial"/>
          <w:sz w:val="20"/>
        </w:rPr>
        <w:t>Wynagrodzenie maksymalne dla Zadania nr 1 wynosi:</w:t>
      </w:r>
    </w:p>
    <w:p w14:paraId="2CB38141" w14:textId="77777777" w:rsidR="00B86CC2" w:rsidRPr="00EA1ACB" w:rsidRDefault="00B86CC2" w:rsidP="00D10F37">
      <w:pPr>
        <w:pStyle w:val="Tekstpodstawowy"/>
        <w:numPr>
          <w:ilvl w:val="0"/>
          <w:numId w:val="21"/>
        </w:numPr>
        <w:ind w:left="1701" w:hanging="425"/>
        <w:rPr>
          <w:rFonts w:cs="Arial"/>
          <w:bCs/>
          <w:sz w:val="20"/>
        </w:rPr>
      </w:pPr>
      <w:r w:rsidRPr="00EA1ACB">
        <w:rPr>
          <w:rFonts w:cs="Arial"/>
          <w:bCs/>
          <w:sz w:val="20"/>
        </w:rPr>
        <w:t>Wynagrodzenie maksymalne (bez podatku VAT): ………</w:t>
      </w:r>
      <w:r>
        <w:rPr>
          <w:rFonts w:cs="Arial"/>
          <w:bCs/>
          <w:sz w:val="20"/>
        </w:rPr>
        <w:t>.......</w:t>
      </w:r>
      <w:r w:rsidRPr="00EA1ACB">
        <w:rPr>
          <w:rFonts w:cs="Arial"/>
          <w:bCs/>
          <w:sz w:val="20"/>
        </w:rPr>
        <w:t>…………………</w:t>
      </w:r>
      <w:r>
        <w:rPr>
          <w:rFonts w:cs="Arial"/>
          <w:bCs/>
          <w:sz w:val="20"/>
        </w:rPr>
        <w:t>....</w:t>
      </w:r>
      <w:r w:rsidRPr="00EA1ACB">
        <w:rPr>
          <w:rFonts w:cs="Arial"/>
          <w:bCs/>
          <w:sz w:val="20"/>
        </w:rPr>
        <w:t>…</w:t>
      </w:r>
      <w:r>
        <w:rPr>
          <w:rFonts w:cs="Arial"/>
          <w:bCs/>
          <w:sz w:val="20"/>
        </w:rPr>
        <w:t xml:space="preserve"> </w:t>
      </w:r>
      <w:r w:rsidRPr="00EA1ACB">
        <w:rPr>
          <w:rFonts w:cs="Arial"/>
          <w:bCs/>
          <w:sz w:val="20"/>
        </w:rPr>
        <w:t>zł</w:t>
      </w:r>
      <w:r>
        <w:rPr>
          <w:rFonts w:cs="Arial"/>
          <w:bCs/>
          <w:sz w:val="20"/>
        </w:rPr>
        <w:t>,</w:t>
      </w:r>
    </w:p>
    <w:p w14:paraId="7D7263AA" w14:textId="77777777" w:rsidR="00B86CC2" w:rsidRPr="00EA1ACB" w:rsidRDefault="00B86CC2" w:rsidP="00B86CC2">
      <w:pPr>
        <w:pStyle w:val="Tekstpodstawowy"/>
        <w:ind w:left="1701"/>
        <w:rPr>
          <w:rFonts w:cs="Arial"/>
          <w:bCs/>
          <w:sz w:val="20"/>
        </w:rPr>
      </w:pPr>
      <w:r w:rsidRPr="00EA1ACB">
        <w:rPr>
          <w:rFonts w:cs="Arial"/>
          <w:bCs/>
          <w:sz w:val="20"/>
        </w:rPr>
        <w:t>(słownie: ……………………………………………………</w:t>
      </w:r>
      <w:r>
        <w:rPr>
          <w:rFonts w:cs="Arial"/>
          <w:bCs/>
          <w:sz w:val="20"/>
        </w:rPr>
        <w:t>...................................</w:t>
      </w:r>
      <w:r w:rsidRPr="00EA1ACB">
        <w:rPr>
          <w:rFonts w:cs="Arial"/>
          <w:bCs/>
          <w:sz w:val="20"/>
        </w:rPr>
        <w:t>……..</w:t>
      </w:r>
      <w:r>
        <w:rPr>
          <w:rFonts w:cs="Arial"/>
          <w:bCs/>
          <w:sz w:val="20"/>
        </w:rPr>
        <w:t xml:space="preserve"> </w:t>
      </w:r>
      <w:r w:rsidRPr="00EA1ACB">
        <w:rPr>
          <w:rFonts w:cs="Arial"/>
          <w:bCs/>
          <w:sz w:val="20"/>
        </w:rPr>
        <w:t>),</w:t>
      </w:r>
    </w:p>
    <w:p w14:paraId="286674C9" w14:textId="77777777" w:rsidR="00B86CC2" w:rsidRPr="00EA1ACB" w:rsidRDefault="00B86CC2" w:rsidP="00D10F37">
      <w:pPr>
        <w:pStyle w:val="Tekstpodstawowy"/>
        <w:numPr>
          <w:ilvl w:val="0"/>
          <w:numId w:val="21"/>
        </w:numPr>
        <w:suppressAutoHyphens/>
        <w:ind w:left="1701" w:hanging="425"/>
        <w:jc w:val="both"/>
        <w:rPr>
          <w:rFonts w:cs="Arial"/>
          <w:bCs/>
          <w:sz w:val="20"/>
        </w:rPr>
      </w:pPr>
      <w:r w:rsidRPr="00EA1ACB">
        <w:rPr>
          <w:rFonts w:cs="Arial"/>
          <w:bCs/>
          <w:sz w:val="20"/>
        </w:rPr>
        <w:t>podatek VAT wynosi: …………</w:t>
      </w:r>
      <w:r>
        <w:rPr>
          <w:rFonts w:cs="Arial"/>
          <w:bCs/>
          <w:sz w:val="20"/>
        </w:rPr>
        <w:t>.......................................</w:t>
      </w:r>
      <w:r w:rsidRPr="00EA1ACB">
        <w:rPr>
          <w:rFonts w:cs="Arial"/>
          <w:bCs/>
          <w:sz w:val="20"/>
        </w:rPr>
        <w:t xml:space="preserve">……. </w:t>
      </w:r>
      <w:r>
        <w:rPr>
          <w:rFonts w:cs="Arial"/>
          <w:bCs/>
          <w:sz w:val="20"/>
        </w:rPr>
        <w:t>z</w:t>
      </w:r>
      <w:r w:rsidRPr="00EA1ACB">
        <w:rPr>
          <w:rFonts w:cs="Arial"/>
          <w:bCs/>
          <w:sz w:val="20"/>
        </w:rPr>
        <w:t>ł</w:t>
      </w:r>
      <w:r>
        <w:rPr>
          <w:rFonts w:cs="Arial"/>
          <w:bCs/>
          <w:sz w:val="20"/>
        </w:rPr>
        <w:t>,</w:t>
      </w:r>
      <w:r w:rsidRPr="00EA1ACB">
        <w:rPr>
          <w:rFonts w:cs="Arial"/>
          <w:bCs/>
          <w:sz w:val="20"/>
        </w:rPr>
        <w:t xml:space="preserve"> wg stawki VAT ….</w:t>
      </w:r>
      <w:r>
        <w:rPr>
          <w:rFonts w:cs="Arial"/>
          <w:bCs/>
          <w:sz w:val="20"/>
        </w:rPr>
        <w:t xml:space="preserve"> </w:t>
      </w:r>
      <w:r w:rsidRPr="00EA1ACB">
        <w:rPr>
          <w:rFonts w:cs="Arial"/>
          <w:bCs/>
          <w:sz w:val="20"/>
        </w:rPr>
        <w:t>%,</w:t>
      </w:r>
    </w:p>
    <w:p w14:paraId="7D9AF897" w14:textId="77777777" w:rsidR="00B86CC2" w:rsidRPr="00EA1ACB" w:rsidRDefault="00B86CC2" w:rsidP="00B86CC2">
      <w:pPr>
        <w:pStyle w:val="Tekstpodstawowy"/>
        <w:suppressAutoHyphens/>
        <w:ind w:left="1701"/>
        <w:jc w:val="both"/>
        <w:rPr>
          <w:rFonts w:cs="Arial"/>
          <w:bCs/>
          <w:sz w:val="20"/>
        </w:rPr>
      </w:pPr>
      <w:r w:rsidRPr="00EA1ACB">
        <w:rPr>
          <w:rFonts w:cs="Arial"/>
          <w:bCs/>
          <w:sz w:val="20"/>
        </w:rPr>
        <w:t>(słownie: ……………………………………………………</w:t>
      </w:r>
      <w:r>
        <w:rPr>
          <w:rFonts w:cs="Arial"/>
          <w:bCs/>
          <w:sz w:val="20"/>
        </w:rPr>
        <w:t>...................................</w:t>
      </w:r>
      <w:r w:rsidRPr="00EA1ACB">
        <w:rPr>
          <w:rFonts w:cs="Arial"/>
          <w:bCs/>
          <w:sz w:val="20"/>
        </w:rPr>
        <w:t>……..</w:t>
      </w:r>
      <w:r>
        <w:rPr>
          <w:rFonts w:cs="Arial"/>
          <w:bCs/>
          <w:sz w:val="20"/>
        </w:rPr>
        <w:t xml:space="preserve"> </w:t>
      </w:r>
      <w:r w:rsidRPr="00EA1ACB">
        <w:rPr>
          <w:rFonts w:cs="Arial"/>
          <w:bCs/>
          <w:sz w:val="20"/>
        </w:rPr>
        <w:t>),</w:t>
      </w:r>
    </w:p>
    <w:p w14:paraId="3D3FB430" w14:textId="77777777" w:rsidR="00B86CC2" w:rsidRPr="009D2B10" w:rsidRDefault="00B86CC2" w:rsidP="00D10F37">
      <w:pPr>
        <w:pStyle w:val="Tekstpodstawowy"/>
        <w:numPr>
          <w:ilvl w:val="0"/>
          <w:numId w:val="21"/>
        </w:numPr>
        <w:ind w:left="1701" w:hanging="425"/>
        <w:rPr>
          <w:rFonts w:cs="Arial"/>
          <w:sz w:val="20"/>
        </w:rPr>
      </w:pPr>
      <w:r w:rsidRPr="00EA1ACB">
        <w:rPr>
          <w:rFonts w:cs="Arial"/>
          <w:bCs/>
          <w:sz w:val="20"/>
        </w:rPr>
        <w:t xml:space="preserve">Wynagrodzenie maksymalne (z podatkiem VAT): </w:t>
      </w:r>
      <w:r>
        <w:rPr>
          <w:rFonts w:cs="Arial"/>
          <w:bCs/>
          <w:sz w:val="20"/>
        </w:rPr>
        <w:t>..............................................</w:t>
      </w:r>
      <w:r w:rsidRPr="00EA1ACB">
        <w:rPr>
          <w:rFonts w:cs="Arial"/>
          <w:bCs/>
          <w:sz w:val="20"/>
        </w:rPr>
        <w:t>…. zł</w:t>
      </w:r>
      <w:r>
        <w:rPr>
          <w:rFonts w:cs="Arial"/>
          <w:bCs/>
          <w:sz w:val="20"/>
        </w:rPr>
        <w:t>,</w:t>
      </w:r>
    </w:p>
    <w:p w14:paraId="4FF06EAD" w14:textId="77777777" w:rsidR="00B86CC2" w:rsidRDefault="00B86CC2" w:rsidP="00B86CC2">
      <w:pPr>
        <w:pStyle w:val="Tekstpodstawowy"/>
        <w:ind w:left="1701"/>
        <w:rPr>
          <w:rFonts w:cs="Arial"/>
          <w:sz w:val="20"/>
        </w:rPr>
      </w:pPr>
      <w:r w:rsidRPr="00EA1ACB">
        <w:rPr>
          <w:rFonts w:cs="Arial"/>
          <w:sz w:val="20"/>
        </w:rPr>
        <w:t xml:space="preserve">(słownie: </w:t>
      </w:r>
      <w:r w:rsidRPr="00EA1ACB">
        <w:rPr>
          <w:rFonts w:cs="Arial"/>
          <w:bCs/>
          <w:sz w:val="20"/>
        </w:rPr>
        <w:t>……………………………………………………</w:t>
      </w:r>
      <w:r>
        <w:rPr>
          <w:rFonts w:cs="Arial"/>
          <w:bCs/>
          <w:sz w:val="20"/>
        </w:rPr>
        <w:t>...................................</w:t>
      </w:r>
      <w:r w:rsidRPr="00EA1ACB">
        <w:rPr>
          <w:rFonts w:cs="Arial"/>
          <w:bCs/>
          <w:sz w:val="20"/>
        </w:rPr>
        <w:t>……..</w:t>
      </w:r>
      <w:r>
        <w:rPr>
          <w:rFonts w:cs="Arial"/>
          <w:bCs/>
          <w:sz w:val="20"/>
        </w:rPr>
        <w:t xml:space="preserve"> </w:t>
      </w:r>
      <w:r w:rsidRPr="00EA1ACB">
        <w:rPr>
          <w:rFonts w:cs="Arial"/>
          <w:sz w:val="20"/>
        </w:rPr>
        <w:t>).</w:t>
      </w:r>
    </w:p>
    <w:p w14:paraId="55D2C980" w14:textId="77777777" w:rsidR="00B86CC2" w:rsidRDefault="00B86CC2" w:rsidP="00D10F37">
      <w:pPr>
        <w:pStyle w:val="Tekstpodstawowy"/>
        <w:numPr>
          <w:ilvl w:val="1"/>
          <w:numId w:val="19"/>
        </w:numPr>
        <w:ind w:left="1276" w:hanging="425"/>
        <w:rPr>
          <w:rFonts w:cs="Arial"/>
          <w:sz w:val="20"/>
        </w:rPr>
      </w:pPr>
      <w:r>
        <w:rPr>
          <w:rFonts w:cs="Arial"/>
          <w:sz w:val="20"/>
        </w:rPr>
        <w:t>Wynagrodzenie maksymalne dla Zadania nr 2 wynosi:</w:t>
      </w:r>
    </w:p>
    <w:p w14:paraId="1289077F" w14:textId="77777777" w:rsidR="00B86CC2" w:rsidRPr="00EA1ACB" w:rsidRDefault="00B86CC2" w:rsidP="00D10F37">
      <w:pPr>
        <w:pStyle w:val="Tekstpodstawowy"/>
        <w:numPr>
          <w:ilvl w:val="0"/>
          <w:numId w:val="22"/>
        </w:numPr>
        <w:ind w:left="1701" w:hanging="425"/>
        <w:rPr>
          <w:rFonts w:cs="Arial"/>
          <w:bCs/>
          <w:sz w:val="20"/>
        </w:rPr>
      </w:pPr>
      <w:r w:rsidRPr="00EA1ACB">
        <w:rPr>
          <w:rFonts w:cs="Arial"/>
          <w:bCs/>
          <w:sz w:val="20"/>
        </w:rPr>
        <w:t>Wynagrodzenie maksymalne (bez podatku VAT): ………</w:t>
      </w:r>
      <w:r>
        <w:rPr>
          <w:rFonts w:cs="Arial"/>
          <w:bCs/>
          <w:sz w:val="20"/>
        </w:rPr>
        <w:t>.......</w:t>
      </w:r>
      <w:r w:rsidRPr="00EA1ACB">
        <w:rPr>
          <w:rFonts w:cs="Arial"/>
          <w:bCs/>
          <w:sz w:val="20"/>
        </w:rPr>
        <w:t>…………………</w:t>
      </w:r>
      <w:r>
        <w:rPr>
          <w:rFonts w:cs="Arial"/>
          <w:bCs/>
          <w:sz w:val="20"/>
        </w:rPr>
        <w:t>....</w:t>
      </w:r>
      <w:r w:rsidRPr="00EA1ACB">
        <w:rPr>
          <w:rFonts w:cs="Arial"/>
          <w:bCs/>
          <w:sz w:val="20"/>
        </w:rPr>
        <w:t>…</w:t>
      </w:r>
      <w:r>
        <w:rPr>
          <w:rFonts w:cs="Arial"/>
          <w:bCs/>
          <w:sz w:val="20"/>
        </w:rPr>
        <w:t xml:space="preserve"> </w:t>
      </w:r>
      <w:r w:rsidRPr="00EA1ACB">
        <w:rPr>
          <w:rFonts w:cs="Arial"/>
          <w:bCs/>
          <w:sz w:val="20"/>
        </w:rPr>
        <w:t>zł</w:t>
      </w:r>
      <w:r>
        <w:rPr>
          <w:rFonts w:cs="Arial"/>
          <w:bCs/>
          <w:sz w:val="20"/>
        </w:rPr>
        <w:t>,</w:t>
      </w:r>
    </w:p>
    <w:p w14:paraId="2DF15E5E" w14:textId="77777777" w:rsidR="00B86CC2" w:rsidRPr="00EA1ACB" w:rsidRDefault="00B86CC2" w:rsidP="00B86CC2">
      <w:pPr>
        <w:pStyle w:val="Tekstpodstawowy"/>
        <w:ind w:left="1701"/>
        <w:rPr>
          <w:rFonts w:cs="Arial"/>
          <w:bCs/>
          <w:sz w:val="20"/>
        </w:rPr>
      </w:pPr>
      <w:r w:rsidRPr="00EA1ACB">
        <w:rPr>
          <w:rFonts w:cs="Arial"/>
          <w:bCs/>
          <w:sz w:val="20"/>
        </w:rPr>
        <w:t>(słownie: ……………………………………………………</w:t>
      </w:r>
      <w:r>
        <w:rPr>
          <w:rFonts w:cs="Arial"/>
          <w:bCs/>
          <w:sz w:val="20"/>
        </w:rPr>
        <w:t>...................................</w:t>
      </w:r>
      <w:r w:rsidRPr="00EA1ACB">
        <w:rPr>
          <w:rFonts w:cs="Arial"/>
          <w:bCs/>
          <w:sz w:val="20"/>
        </w:rPr>
        <w:t>……..</w:t>
      </w:r>
      <w:r>
        <w:rPr>
          <w:rFonts w:cs="Arial"/>
          <w:bCs/>
          <w:sz w:val="20"/>
        </w:rPr>
        <w:t xml:space="preserve"> </w:t>
      </w:r>
      <w:r w:rsidRPr="00EA1ACB">
        <w:rPr>
          <w:rFonts w:cs="Arial"/>
          <w:bCs/>
          <w:sz w:val="20"/>
        </w:rPr>
        <w:t>),</w:t>
      </w:r>
    </w:p>
    <w:p w14:paraId="1FBDFDB7" w14:textId="77777777" w:rsidR="00B86CC2" w:rsidRPr="00EA1ACB" w:rsidRDefault="00B86CC2" w:rsidP="00D10F37">
      <w:pPr>
        <w:pStyle w:val="Tekstpodstawowy"/>
        <w:numPr>
          <w:ilvl w:val="0"/>
          <w:numId w:val="22"/>
        </w:numPr>
        <w:suppressAutoHyphens/>
        <w:ind w:left="1701" w:hanging="425"/>
        <w:jc w:val="both"/>
        <w:rPr>
          <w:rFonts w:cs="Arial"/>
          <w:bCs/>
          <w:sz w:val="20"/>
        </w:rPr>
      </w:pPr>
      <w:r w:rsidRPr="00EA1ACB">
        <w:rPr>
          <w:rFonts w:cs="Arial"/>
          <w:bCs/>
          <w:sz w:val="20"/>
        </w:rPr>
        <w:t>podatek VAT wynosi: …………</w:t>
      </w:r>
      <w:r>
        <w:rPr>
          <w:rFonts w:cs="Arial"/>
          <w:bCs/>
          <w:sz w:val="20"/>
        </w:rPr>
        <w:t>.......................................</w:t>
      </w:r>
      <w:r w:rsidRPr="00EA1ACB">
        <w:rPr>
          <w:rFonts w:cs="Arial"/>
          <w:bCs/>
          <w:sz w:val="20"/>
        </w:rPr>
        <w:t xml:space="preserve">……. </w:t>
      </w:r>
      <w:r>
        <w:rPr>
          <w:rFonts w:cs="Arial"/>
          <w:bCs/>
          <w:sz w:val="20"/>
        </w:rPr>
        <w:t>z</w:t>
      </w:r>
      <w:r w:rsidRPr="00EA1ACB">
        <w:rPr>
          <w:rFonts w:cs="Arial"/>
          <w:bCs/>
          <w:sz w:val="20"/>
        </w:rPr>
        <w:t>ł</w:t>
      </w:r>
      <w:r>
        <w:rPr>
          <w:rFonts w:cs="Arial"/>
          <w:bCs/>
          <w:sz w:val="20"/>
        </w:rPr>
        <w:t>,</w:t>
      </w:r>
      <w:r w:rsidRPr="00EA1ACB">
        <w:rPr>
          <w:rFonts w:cs="Arial"/>
          <w:bCs/>
          <w:sz w:val="20"/>
        </w:rPr>
        <w:t xml:space="preserve"> wg stawki VAT ….</w:t>
      </w:r>
      <w:r>
        <w:rPr>
          <w:rFonts w:cs="Arial"/>
          <w:bCs/>
          <w:sz w:val="20"/>
        </w:rPr>
        <w:t xml:space="preserve"> </w:t>
      </w:r>
      <w:r w:rsidRPr="00EA1ACB">
        <w:rPr>
          <w:rFonts w:cs="Arial"/>
          <w:bCs/>
          <w:sz w:val="20"/>
        </w:rPr>
        <w:t>%,</w:t>
      </w:r>
    </w:p>
    <w:p w14:paraId="56BB067C" w14:textId="77777777" w:rsidR="00B86CC2" w:rsidRPr="00EA1ACB" w:rsidRDefault="00B86CC2" w:rsidP="00B86CC2">
      <w:pPr>
        <w:pStyle w:val="Tekstpodstawowy"/>
        <w:suppressAutoHyphens/>
        <w:ind w:left="1701"/>
        <w:jc w:val="both"/>
        <w:rPr>
          <w:rFonts w:cs="Arial"/>
          <w:bCs/>
          <w:sz w:val="20"/>
        </w:rPr>
      </w:pPr>
      <w:r w:rsidRPr="00EA1ACB">
        <w:rPr>
          <w:rFonts w:cs="Arial"/>
          <w:bCs/>
          <w:sz w:val="20"/>
        </w:rPr>
        <w:t>(słownie: ……………………………………………………</w:t>
      </w:r>
      <w:r>
        <w:rPr>
          <w:rFonts w:cs="Arial"/>
          <w:bCs/>
          <w:sz w:val="20"/>
        </w:rPr>
        <w:t>...................................</w:t>
      </w:r>
      <w:r w:rsidRPr="00EA1ACB">
        <w:rPr>
          <w:rFonts w:cs="Arial"/>
          <w:bCs/>
          <w:sz w:val="20"/>
        </w:rPr>
        <w:t>……..</w:t>
      </w:r>
      <w:r>
        <w:rPr>
          <w:rFonts w:cs="Arial"/>
          <w:bCs/>
          <w:sz w:val="20"/>
        </w:rPr>
        <w:t xml:space="preserve"> </w:t>
      </w:r>
      <w:r w:rsidRPr="00EA1ACB">
        <w:rPr>
          <w:rFonts w:cs="Arial"/>
          <w:bCs/>
          <w:sz w:val="20"/>
        </w:rPr>
        <w:t>),</w:t>
      </w:r>
    </w:p>
    <w:p w14:paraId="5FF494F1" w14:textId="77777777" w:rsidR="00B86CC2" w:rsidRPr="009D2B10" w:rsidRDefault="00B86CC2" w:rsidP="00D10F37">
      <w:pPr>
        <w:pStyle w:val="Tekstpodstawowy"/>
        <w:numPr>
          <w:ilvl w:val="0"/>
          <w:numId w:val="22"/>
        </w:numPr>
        <w:ind w:left="1701" w:hanging="425"/>
        <w:rPr>
          <w:rFonts w:cs="Arial"/>
          <w:sz w:val="20"/>
        </w:rPr>
      </w:pPr>
      <w:r w:rsidRPr="00EA1ACB">
        <w:rPr>
          <w:rFonts w:cs="Arial"/>
          <w:bCs/>
          <w:sz w:val="20"/>
        </w:rPr>
        <w:t xml:space="preserve">Wynagrodzenie maksymalne (z podatkiem VAT): </w:t>
      </w:r>
      <w:r>
        <w:rPr>
          <w:rFonts w:cs="Arial"/>
          <w:bCs/>
          <w:sz w:val="20"/>
        </w:rPr>
        <w:t>..............................................</w:t>
      </w:r>
      <w:r w:rsidRPr="00EA1ACB">
        <w:rPr>
          <w:rFonts w:cs="Arial"/>
          <w:bCs/>
          <w:sz w:val="20"/>
        </w:rPr>
        <w:t>…. zł</w:t>
      </w:r>
      <w:r>
        <w:rPr>
          <w:rFonts w:cs="Arial"/>
          <w:bCs/>
          <w:sz w:val="20"/>
        </w:rPr>
        <w:t>,</w:t>
      </w:r>
    </w:p>
    <w:p w14:paraId="4502CFD8" w14:textId="77777777" w:rsidR="00B86CC2" w:rsidRDefault="00B86CC2" w:rsidP="00B86CC2">
      <w:pPr>
        <w:pStyle w:val="Tekstpodstawowy"/>
        <w:ind w:left="1701"/>
        <w:rPr>
          <w:rFonts w:cs="Arial"/>
          <w:sz w:val="20"/>
        </w:rPr>
      </w:pPr>
      <w:r w:rsidRPr="00EA1ACB">
        <w:rPr>
          <w:rFonts w:cs="Arial"/>
          <w:sz w:val="20"/>
        </w:rPr>
        <w:t xml:space="preserve">(słownie: </w:t>
      </w:r>
      <w:r w:rsidRPr="00EA1ACB">
        <w:rPr>
          <w:rFonts w:cs="Arial"/>
          <w:bCs/>
          <w:sz w:val="20"/>
        </w:rPr>
        <w:t>……………………………………………………</w:t>
      </w:r>
      <w:r>
        <w:rPr>
          <w:rFonts w:cs="Arial"/>
          <w:bCs/>
          <w:sz w:val="20"/>
        </w:rPr>
        <w:t>...................................</w:t>
      </w:r>
      <w:r w:rsidRPr="00EA1ACB">
        <w:rPr>
          <w:rFonts w:cs="Arial"/>
          <w:bCs/>
          <w:sz w:val="20"/>
        </w:rPr>
        <w:t>……..</w:t>
      </w:r>
      <w:r>
        <w:rPr>
          <w:rFonts w:cs="Arial"/>
          <w:bCs/>
          <w:sz w:val="20"/>
        </w:rPr>
        <w:t xml:space="preserve"> </w:t>
      </w:r>
      <w:r w:rsidRPr="00EA1ACB">
        <w:rPr>
          <w:rFonts w:cs="Arial"/>
          <w:sz w:val="20"/>
        </w:rPr>
        <w:t>).</w:t>
      </w:r>
    </w:p>
    <w:p w14:paraId="17EC79B2" w14:textId="77777777" w:rsidR="00B86CC2" w:rsidRDefault="00B86CC2" w:rsidP="00D10F37">
      <w:pPr>
        <w:pStyle w:val="Tekstpodstawowy"/>
        <w:numPr>
          <w:ilvl w:val="1"/>
          <w:numId w:val="19"/>
        </w:numPr>
        <w:ind w:left="1276" w:hanging="425"/>
        <w:rPr>
          <w:rFonts w:cs="Arial"/>
          <w:sz w:val="20"/>
        </w:rPr>
      </w:pPr>
      <w:r>
        <w:rPr>
          <w:rFonts w:cs="Arial"/>
          <w:sz w:val="20"/>
        </w:rPr>
        <w:t>Wynagrodzenie maksymalne dla Zadania nr 3 wynosi:</w:t>
      </w:r>
    </w:p>
    <w:p w14:paraId="66056E8A" w14:textId="77777777" w:rsidR="00B86CC2" w:rsidRPr="00EA1ACB" w:rsidRDefault="00B86CC2" w:rsidP="00D10F37">
      <w:pPr>
        <w:pStyle w:val="Tekstpodstawowy"/>
        <w:numPr>
          <w:ilvl w:val="0"/>
          <w:numId w:val="23"/>
        </w:numPr>
        <w:ind w:left="1701" w:hanging="425"/>
        <w:rPr>
          <w:rFonts w:cs="Arial"/>
          <w:bCs/>
          <w:sz w:val="20"/>
        </w:rPr>
      </w:pPr>
      <w:r w:rsidRPr="00EA1ACB">
        <w:rPr>
          <w:rFonts w:cs="Arial"/>
          <w:bCs/>
          <w:sz w:val="20"/>
        </w:rPr>
        <w:t>Wynagrodzenie maksymalne (bez podatku VAT): ………</w:t>
      </w:r>
      <w:r>
        <w:rPr>
          <w:rFonts w:cs="Arial"/>
          <w:bCs/>
          <w:sz w:val="20"/>
        </w:rPr>
        <w:t>.......</w:t>
      </w:r>
      <w:r w:rsidRPr="00EA1ACB">
        <w:rPr>
          <w:rFonts w:cs="Arial"/>
          <w:bCs/>
          <w:sz w:val="20"/>
        </w:rPr>
        <w:t>…………………</w:t>
      </w:r>
      <w:r>
        <w:rPr>
          <w:rFonts w:cs="Arial"/>
          <w:bCs/>
          <w:sz w:val="20"/>
        </w:rPr>
        <w:t>....</w:t>
      </w:r>
      <w:r w:rsidRPr="00EA1ACB">
        <w:rPr>
          <w:rFonts w:cs="Arial"/>
          <w:bCs/>
          <w:sz w:val="20"/>
        </w:rPr>
        <w:t>…</w:t>
      </w:r>
      <w:r>
        <w:rPr>
          <w:rFonts w:cs="Arial"/>
          <w:bCs/>
          <w:sz w:val="20"/>
        </w:rPr>
        <w:t xml:space="preserve"> </w:t>
      </w:r>
      <w:r w:rsidRPr="00EA1ACB">
        <w:rPr>
          <w:rFonts w:cs="Arial"/>
          <w:bCs/>
          <w:sz w:val="20"/>
        </w:rPr>
        <w:t>zł</w:t>
      </w:r>
      <w:r>
        <w:rPr>
          <w:rFonts w:cs="Arial"/>
          <w:bCs/>
          <w:sz w:val="20"/>
        </w:rPr>
        <w:t>,</w:t>
      </w:r>
    </w:p>
    <w:p w14:paraId="796E8BE8" w14:textId="77777777" w:rsidR="00B86CC2" w:rsidRPr="00EA1ACB" w:rsidRDefault="00B86CC2" w:rsidP="00B86CC2">
      <w:pPr>
        <w:pStyle w:val="Tekstpodstawowy"/>
        <w:ind w:left="1701"/>
        <w:rPr>
          <w:rFonts w:cs="Arial"/>
          <w:bCs/>
          <w:sz w:val="20"/>
        </w:rPr>
      </w:pPr>
      <w:r w:rsidRPr="00EA1ACB">
        <w:rPr>
          <w:rFonts w:cs="Arial"/>
          <w:bCs/>
          <w:sz w:val="20"/>
        </w:rPr>
        <w:t>(słownie: ……………………………………………………</w:t>
      </w:r>
      <w:r>
        <w:rPr>
          <w:rFonts w:cs="Arial"/>
          <w:bCs/>
          <w:sz w:val="20"/>
        </w:rPr>
        <w:t>...................................</w:t>
      </w:r>
      <w:r w:rsidRPr="00EA1ACB">
        <w:rPr>
          <w:rFonts w:cs="Arial"/>
          <w:bCs/>
          <w:sz w:val="20"/>
        </w:rPr>
        <w:t>……..</w:t>
      </w:r>
      <w:r>
        <w:rPr>
          <w:rFonts w:cs="Arial"/>
          <w:bCs/>
          <w:sz w:val="20"/>
        </w:rPr>
        <w:t xml:space="preserve"> </w:t>
      </w:r>
      <w:r w:rsidRPr="00EA1ACB">
        <w:rPr>
          <w:rFonts w:cs="Arial"/>
          <w:bCs/>
          <w:sz w:val="20"/>
        </w:rPr>
        <w:t>),</w:t>
      </w:r>
    </w:p>
    <w:p w14:paraId="20FA3314" w14:textId="77777777" w:rsidR="00B86CC2" w:rsidRPr="00EA1ACB" w:rsidRDefault="00B86CC2" w:rsidP="00D10F37">
      <w:pPr>
        <w:pStyle w:val="Tekstpodstawowy"/>
        <w:numPr>
          <w:ilvl w:val="0"/>
          <w:numId w:val="23"/>
        </w:numPr>
        <w:suppressAutoHyphens/>
        <w:ind w:left="1701" w:hanging="425"/>
        <w:jc w:val="both"/>
        <w:rPr>
          <w:rFonts w:cs="Arial"/>
          <w:bCs/>
          <w:sz w:val="20"/>
        </w:rPr>
      </w:pPr>
      <w:r w:rsidRPr="00EA1ACB">
        <w:rPr>
          <w:rFonts w:cs="Arial"/>
          <w:bCs/>
          <w:sz w:val="20"/>
        </w:rPr>
        <w:t>podatek VAT wynosi: …………</w:t>
      </w:r>
      <w:r>
        <w:rPr>
          <w:rFonts w:cs="Arial"/>
          <w:bCs/>
          <w:sz w:val="20"/>
        </w:rPr>
        <w:t>.......................................</w:t>
      </w:r>
      <w:r w:rsidRPr="00EA1ACB">
        <w:rPr>
          <w:rFonts w:cs="Arial"/>
          <w:bCs/>
          <w:sz w:val="20"/>
        </w:rPr>
        <w:t xml:space="preserve">……. </w:t>
      </w:r>
      <w:r>
        <w:rPr>
          <w:rFonts w:cs="Arial"/>
          <w:bCs/>
          <w:sz w:val="20"/>
        </w:rPr>
        <w:t>z</w:t>
      </w:r>
      <w:r w:rsidRPr="00EA1ACB">
        <w:rPr>
          <w:rFonts w:cs="Arial"/>
          <w:bCs/>
          <w:sz w:val="20"/>
        </w:rPr>
        <w:t>ł</w:t>
      </w:r>
      <w:r>
        <w:rPr>
          <w:rFonts w:cs="Arial"/>
          <w:bCs/>
          <w:sz w:val="20"/>
        </w:rPr>
        <w:t>,</w:t>
      </w:r>
      <w:r w:rsidRPr="00EA1ACB">
        <w:rPr>
          <w:rFonts w:cs="Arial"/>
          <w:bCs/>
          <w:sz w:val="20"/>
        </w:rPr>
        <w:t xml:space="preserve"> wg stawki VAT ….</w:t>
      </w:r>
      <w:r>
        <w:rPr>
          <w:rFonts w:cs="Arial"/>
          <w:bCs/>
          <w:sz w:val="20"/>
        </w:rPr>
        <w:t xml:space="preserve"> </w:t>
      </w:r>
      <w:r w:rsidRPr="00EA1ACB">
        <w:rPr>
          <w:rFonts w:cs="Arial"/>
          <w:bCs/>
          <w:sz w:val="20"/>
        </w:rPr>
        <w:t>%,</w:t>
      </w:r>
    </w:p>
    <w:p w14:paraId="39863A0B" w14:textId="77777777" w:rsidR="00B86CC2" w:rsidRPr="00EA1ACB" w:rsidRDefault="00B86CC2" w:rsidP="00B86CC2">
      <w:pPr>
        <w:pStyle w:val="Tekstpodstawowy"/>
        <w:suppressAutoHyphens/>
        <w:ind w:left="1701"/>
        <w:jc w:val="both"/>
        <w:rPr>
          <w:rFonts w:cs="Arial"/>
          <w:bCs/>
          <w:sz w:val="20"/>
        </w:rPr>
      </w:pPr>
      <w:r w:rsidRPr="00EA1ACB">
        <w:rPr>
          <w:rFonts w:cs="Arial"/>
          <w:bCs/>
          <w:sz w:val="20"/>
        </w:rPr>
        <w:t>(słownie: ……………………………………………………</w:t>
      </w:r>
      <w:r>
        <w:rPr>
          <w:rFonts w:cs="Arial"/>
          <w:bCs/>
          <w:sz w:val="20"/>
        </w:rPr>
        <w:t>...................................</w:t>
      </w:r>
      <w:r w:rsidRPr="00EA1ACB">
        <w:rPr>
          <w:rFonts w:cs="Arial"/>
          <w:bCs/>
          <w:sz w:val="20"/>
        </w:rPr>
        <w:t>……..</w:t>
      </w:r>
      <w:r>
        <w:rPr>
          <w:rFonts w:cs="Arial"/>
          <w:bCs/>
          <w:sz w:val="20"/>
        </w:rPr>
        <w:t xml:space="preserve"> </w:t>
      </w:r>
      <w:r w:rsidRPr="00EA1ACB">
        <w:rPr>
          <w:rFonts w:cs="Arial"/>
          <w:bCs/>
          <w:sz w:val="20"/>
        </w:rPr>
        <w:t>),</w:t>
      </w:r>
    </w:p>
    <w:p w14:paraId="6D6D7F2D" w14:textId="77777777" w:rsidR="00B86CC2" w:rsidRPr="009D2B10" w:rsidRDefault="00B86CC2" w:rsidP="00D10F37">
      <w:pPr>
        <w:pStyle w:val="Tekstpodstawowy"/>
        <w:numPr>
          <w:ilvl w:val="0"/>
          <w:numId w:val="23"/>
        </w:numPr>
        <w:ind w:left="1701" w:hanging="425"/>
        <w:rPr>
          <w:rFonts w:cs="Arial"/>
          <w:sz w:val="20"/>
        </w:rPr>
      </w:pPr>
      <w:r w:rsidRPr="00EA1ACB">
        <w:rPr>
          <w:rFonts w:cs="Arial"/>
          <w:bCs/>
          <w:sz w:val="20"/>
        </w:rPr>
        <w:t xml:space="preserve">Wynagrodzenie maksymalne (z podatkiem VAT): </w:t>
      </w:r>
      <w:r>
        <w:rPr>
          <w:rFonts w:cs="Arial"/>
          <w:bCs/>
          <w:sz w:val="20"/>
        </w:rPr>
        <w:t>..............................................</w:t>
      </w:r>
      <w:r w:rsidRPr="00EA1ACB">
        <w:rPr>
          <w:rFonts w:cs="Arial"/>
          <w:bCs/>
          <w:sz w:val="20"/>
        </w:rPr>
        <w:t>…. zł</w:t>
      </w:r>
      <w:r>
        <w:rPr>
          <w:rFonts w:cs="Arial"/>
          <w:bCs/>
          <w:sz w:val="20"/>
        </w:rPr>
        <w:t>,</w:t>
      </w:r>
    </w:p>
    <w:p w14:paraId="1CB4D09E" w14:textId="77777777" w:rsidR="00B86CC2" w:rsidRDefault="00B86CC2" w:rsidP="00B86CC2">
      <w:pPr>
        <w:pStyle w:val="Tekstpodstawowy"/>
        <w:ind w:left="1701"/>
        <w:rPr>
          <w:rFonts w:cs="Arial"/>
          <w:sz w:val="20"/>
        </w:rPr>
      </w:pPr>
      <w:r w:rsidRPr="00EA1ACB">
        <w:rPr>
          <w:rFonts w:cs="Arial"/>
          <w:sz w:val="20"/>
        </w:rPr>
        <w:t xml:space="preserve">(słownie: </w:t>
      </w:r>
      <w:r w:rsidRPr="00EA1ACB">
        <w:rPr>
          <w:rFonts w:cs="Arial"/>
          <w:bCs/>
          <w:sz w:val="20"/>
        </w:rPr>
        <w:t>……………………………………………………</w:t>
      </w:r>
      <w:r>
        <w:rPr>
          <w:rFonts w:cs="Arial"/>
          <w:bCs/>
          <w:sz w:val="20"/>
        </w:rPr>
        <w:t>...................................</w:t>
      </w:r>
      <w:r w:rsidRPr="00EA1ACB">
        <w:rPr>
          <w:rFonts w:cs="Arial"/>
          <w:bCs/>
          <w:sz w:val="20"/>
        </w:rPr>
        <w:t>……..</w:t>
      </w:r>
      <w:r>
        <w:rPr>
          <w:rFonts w:cs="Arial"/>
          <w:bCs/>
          <w:sz w:val="20"/>
        </w:rPr>
        <w:t xml:space="preserve"> </w:t>
      </w:r>
      <w:r w:rsidRPr="00EA1ACB">
        <w:rPr>
          <w:rFonts w:cs="Arial"/>
          <w:sz w:val="20"/>
        </w:rPr>
        <w:t>).</w:t>
      </w:r>
    </w:p>
    <w:p w14:paraId="5FB40D32" w14:textId="77777777" w:rsidR="00B86CC2" w:rsidRDefault="00B86CC2" w:rsidP="00D10F37">
      <w:pPr>
        <w:pStyle w:val="Tekstpodstawowy"/>
        <w:numPr>
          <w:ilvl w:val="1"/>
          <w:numId w:val="19"/>
        </w:numPr>
        <w:ind w:left="1276" w:hanging="425"/>
        <w:rPr>
          <w:rFonts w:cs="Arial"/>
          <w:sz w:val="20"/>
        </w:rPr>
      </w:pPr>
      <w:r>
        <w:rPr>
          <w:rFonts w:cs="Arial"/>
          <w:sz w:val="20"/>
        </w:rPr>
        <w:t>Wynagrodzenie maksymalne dla Zadania nr 4 wynosi:</w:t>
      </w:r>
    </w:p>
    <w:p w14:paraId="196B222A" w14:textId="77777777" w:rsidR="00B86CC2" w:rsidRPr="00EA1ACB" w:rsidRDefault="00B86CC2" w:rsidP="00D10F37">
      <w:pPr>
        <w:pStyle w:val="Tekstpodstawowy"/>
        <w:numPr>
          <w:ilvl w:val="0"/>
          <w:numId w:val="24"/>
        </w:numPr>
        <w:ind w:left="1701" w:hanging="425"/>
        <w:rPr>
          <w:rFonts w:cs="Arial"/>
          <w:bCs/>
          <w:sz w:val="20"/>
        </w:rPr>
      </w:pPr>
      <w:r w:rsidRPr="00EA1ACB">
        <w:rPr>
          <w:rFonts w:cs="Arial"/>
          <w:bCs/>
          <w:sz w:val="20"/>
        </w:rPr>
        <w:t>Wynagrodzenie maksymalne (bez podatku VAT): ………</w:t>
      </w:r>
      <w:r>
        <w:rPr>
          <w:rFonts w:cs="Arial"/>
          <w:bCs/>
          <w:sz w:val="20"/>
        </w:rPr>
        <w:t>.......</w:t>
      </w:r>
      <w:r w:rsidRPr="00EA1ACB">
        <w:rPr>
          <w:rFonts w:cs="Arial"/>
          <w:bCs/>
          <w:sz w:val="20"/>
        </w:rPr>
        <w:t>…………………</w:t>
      </w:r>
      <w:r>
        <w:rPr>
          <w:rFonts w:cs="Arial"/>
          <w:bCs/>
          <w:sz w:val="20"/>
        </w:rPr>
        <w:t>....</w:t>
      </w:r>
      <w:r w:rsidRPr="00EA1ACB">
        <w:rPr>
          <w:rFonts w:cs="Arial"/>
          <w:bCs/>
          <w:sz w:val="20"/>
        </w:rPr>
        <w:t>…</w:t>
      </w:r>
      <w:r>
        <w:rPr>
          <w:rFonts w:cs="Arial"/>
          <w:bCs/>
          <w:sz w:val="20"/>
        </w:rPr>
        <w:t xml:space="preserve"> </w:t>
      </w:r>
      <w:r w:rsidRPr="00EA1ACB">
        <w:rPr>
          <w:rFonts w:cs="Arial"/>
          <w:bCs/>
          <w:sz w:val="20"/>
        </w:rPr>
        <w:t>zł</w:t>
      </w:r>
      <w:r>
        <w:rPr>
          <w:rFonts w:cs="Arial"/>
          <w:bCs/>
          <w:sz w:val="20"/>
        </w:rPr>
        <w:t>,</w:t>
      </w:r>
    </w:p>
    <w:p w14:paraId="3E0A676C" w14:textId="77777777" w:rsidR="00B86CC2" w:rsidRPr="00EA1ACB" w:rsidRDefault="00B86CC2" w:rsidP="00B86CC2">
      <w:pPr>
        <w:pStyle w:val="Tekstpodstawowy"/>
        <w:ind w:left="1701"/>
        <w:rPr>
          <w:rFonts w:cs="Arial"/>
          <w:bCs/>
          <w:sz w:val="20"/>
        </w:rPr>
      </w:pPr>
      <w:r w:rsidRPr="00EA1ACB">
        <w:rPr>
          <w:rFonts w:cs="Arial"/>
          <w:bCs/>
          <w:sz w:val="20"/>
        </w:rPr>
        <w:t>(słownie: ……………………………………………………</w:t>
      </w:r>
      <w:r>
        <w:rPr>
          <w:rFonts w:cs="Arial"/>
          <w:bCs/>
          <w:sz w:val="20"/>
        </w:rPr>
        <w:t>...................................</w:t>
      </w:r>
      <w:r w:rsidRPr="00EA1ACB">
        <w:rPr>
          <w:rFonts w:cs="Arial"/>
          <w:bCs/>
          <w:sz w:val="20"/>
        </w:rPr>
        <w:t>……..</w:t>
      </w:r>
      <w:r>
        <w:rPr>
          <w:rFonts w:cs="Arial"/>
          <w:bCs/>
          <w:sz w:val="20"/>
        </w:rPr>
        <w:t xml:space="preserve"> </w:t>
      </w:r>
      <w:r w:rsidRPr="00EA1ACB">
        <w:rPr>
          <w:rFonts w:cs="Arial"/>
          <w:bCs/>
          <w:sz w:val="20"/>
        </w:rPr>
        <w:t>),</w:t>
      </w:r>
    </w:p>
    <w:p w14:paraId="302E5C9F" w14:textId="77777777" w:rsidR="00B86CC2" w:rsidRPr="00EA1ACB" w:rsidRDefault="00B86CC2" w:rsidP="00D10F37">
      <w:pPr>
        <w:pStyle w:val="Tekstpodstawowy"/>
        <w:numPr>
          <w:ilvl w:val="0"/>
          <w:numId w:val="24"/>
        </w:numPr>
        <w:suppressAutoHyphens/>
        <w:ind w:left="1701" w:hanging="425"/>
        <w:jc w:val="both"/>
        <w:rPr>
          <w:rFonts w:cs="Arial"/>
          <w:bCs/>
          <w:sz w:val="20"/>
        </w:rPr>
      </w:pPr>
      <w:r w:rsidRPr="00EA1ACB">
        <w:rPr>
          <w:rFonts w:cs="Arial"/>
          <w:bCs/>
          <w:sz w:val="20"/>
        </w:rPr>
        <w:t>podatek VAT wynosi: …………</w:t>
      </w:r>
      <w:r>
        <w:rPr>
          <w:rFonts w:cs="Arial"/>
          <w:bCs/>
          <w:sz w:val="20"/>
        </w:rPr>
        <w:t>.......................................</w:t>
      </w:r>
      <w:r w:rsidRPr="00EA1ACB">
        <w:rPr>
          <w:rFonts w:cs="Arial"/>
          <w:bCs/>
          <w:sz w:val="20"/>
        </w:rPr>
        <w:t xml:space="preserve">……. </w:t>
      </w:r>
      <w:r>
        <w:rPr>
          <w:rFonts w:cs="Arial"/>
          <w:bCs/>
          <w:sz w:val="20"/>
        </w:rPr>
        <w:t>z</w:t>
      </w:r>
      <w:r w:rsidRPr="00EA1ACB">
        <w:rPr>
          <w:rFonts w:cs="Arial"/>
          <w:bCs/>
          <w:sz w:val="20"/>
        </w:rPr>
        <w:t>ł</w:t>
      </w:r>
      <w:r>
        <w:rPr>
          <w:rFonts w:cs="Arial"/>
          <w:bCs/>
          <w:sz w:val="20"/>
        </w:rPr>
        <w:t>,</w:t>
      </w:r>
      <w:r w:rsidRPr="00EA1ACB">
        <w:rPr>
          <w:rFonts w:cs="Arial"/>
          <w:bCs/>
          <w:sz w:val="20"/>
        </w:rPr>
        <w:t xml:space="preserve"> wg stawki VAT ….</w:t>
      </w:r>
      <w:r>
        <w:rPr>
          <w:rFonts w:cs="Arial"/>
          <w:bCs/>
          <w:sz w:val="20"/>
        </w:rPr>
        <w:t xml:space="preserve"> </w:t>
      </w:r>
      <w:r w:rsidRPr="00EA1ACB">
        <w:rPr>
          <w:rFonts w:cs="Arial"/>
          <w:bCs/>
          <w:sz w:val="20"/>
        </w:rPr>
        <w:t>%,</w:t>
      </w:r>
    </w:p>
    <w:p w14:paraId="7DA4170D" w14:textId="77777777" w:rsidR="00B86CC2" w:rsidRPr="00EA1ACB" w:rsidRDefault="00B86CC2" w:rsidP="00B86CC2">
      <w:pPr>
        <w:pStyle w:val="Tekstpodstawowy"/>
        <w:suppressAutoHyphens/>
        <w:ind w:left="1701"/>
        <w:jc w:val="both"/>
        <w:rPr>
          <w:rFonts w:cs="Arial"/>
          <w:bCs/>
          <w:sz w:val="20"/>
        </w:rPr>
      </w:pPr>
      <w:r w:rsidRPr="00EA1ACB">
        <w:rPr>
          <w:rFonts w:cs="Arial"/>
          <w:bCs/>
          <w:sz w:val="20"/>
        </w:rPr>
        <w:t>(słownie: ……………………………………………………</w:t>
      </w:r>
      <w:r>
        <w:rPr>
          <w:rFonts w:cs="Arial"/>
          <w:bCs/>
          <w:sz w:val="20"/>
        </w:rPr>
        <w:t>...................................</w:t>
      </w:r>
      <w:r w:rsidRPr="00EA1ACB">
        <w:rPr>
          <w:rFonts w:cs="Arial"/>
          <w:bCs/>
          <w:sz w:val="20"/>
        </w:rPr>
        <w:t>……..</w:t>
      </w:r>
      <w:r>
        <w:rPr>
          <w:rFonts w:cs="Arial"/>
          <w:bCs/>
          <w:sz w:val="20"/>
        </w:rPr>
        <w:t xml:space="preserve"> </w:t>
      </w:r>
      <w:r w:rsidRPr="00EA1ACB">
        <w:rPr>
          <w:rFonts w:cs="Arial"/>
          <w:bCs/>
          <w:sz w:val="20"/>
        </w:rPr>
        <w:t>),</w:t>
      </w:r>
    </w:p>
    <w:p w14:paraId="1B153F04" w14:textId="77777777" w:rsidR="00B86CC2" w:rsidRPr="009D2B10" w:rsidRDefault="00B86CC2" w:rsidP="00D10F37">
      <w:pPr>
        <w:pStyle w:val="Tekstpodstawowy"/>
        <w:numPr>
          <w:ilvl w:val="0"/>
          <w:numId w:val="24"/>
        </w:numPr>
        <w:ind w:left="1701" w:hanging="425"/>
        <w:rPr>
          <w:rFonts w:cs="Arial"/>
          <w:sz w:val="20"/>
        </w:rPr>
      </w:pPr>
      <w:r w:rsidRPr="00EA1ACB">
        <w:rPr>
          <w:rFonts w:cs="Arial"/>
          <w:bCs/>
          <w:sz w:val="20"/>
        </w:rPr>
        <w:t xml:space="preserve">Wynagrodzenie maksymalne (z podatkiem VAT): </w:t>
      </w:r>
      <w:r>
        <w:rPr>
          <w:rFonts w:cs="Arial"/>
          <w:bCs/>
          <w:sz w:val="20"/>
        </w:rPr>
        <w:t>..............................................</w:t>
      </w:r>
      <w:r w:rsidRPr="00EA1ACB">
        <w:rPr>
          <w:rFonts w:cs="Arial"/>
          <w:bCs/>
          <w:sz w:val="20"/>
        </w:rPr>
        <w:t>…. zł</w:t>
      </w:r>
      <w:r>
        <w:rPr>
          <w:rFonts w:cs="Arial"/>
          <w:bCs/>
          <w:sz w:val="20"/>
        </w:rPr>
        <w:t>,</w:t>
      </w:r>
    </w:p>
    <w:p w14:paraId="191F4882" w14:textId="77777777" w:rsidR="00B86CC2" w:rsidRDefault="00B86CC2" w:rsidP="00B86CC2">
      <w:pPr>
        <w:pStyle w:val="Tekstpodstawowy"/>
        <w:ind w:left="1701"/>
        <w:rPr>
          <w:rFonts w:cs="Arial"/>
          <w:sz w:val="20"/>
        </w:rPr>
      </w:pPr>
      <w:r w:rsidRPr="00EA1ACB">
        <w:rPr>
          <w:rFonts w:cs="Arial"/>
          <w:sz w:val="20"/>
        </w:rPr>
        <w:t xml:space="preserve">(słownie: </w:t>
      </w:r>
      <w:r w:rsidRPr="00EA1ACB">
        <w:rPr>
          <w:rFonts w:cs="Arial"/>
          <w:bCs/>
          <w:sz w:val="20"/>
        </w:rPr>
        <w:t>……………………………………………………</w:t>
      </w:r>
      <w:r>
        <w:rPr>
          <w:rFonts w:cs="Arial"/>
          <w:bCs/>
          <w:sz w:val="20"/>
        </w:rPr>
        <w:t>...................................</w:t>
      </w:r>
      <w:r w:rsidRPr="00EA1ACB">
        <w:rPr>
          <w:rFonts w:cs="Arial"/>
          <w:bCs/>
          <w:sz w:val="20"/>
        </w:rPr>
        <w:t>……..</w:t>
      </w:r>
      <w:r>
        <w:rPr>
          <w:rFonts w:cs="Arial"/>
          <w:bCs/>
          <w:sz w:val="20"/>
        </w:rPr>
        <w:t xml:space="preserve"> </w:t>
      </w:r>
      <w:r w:rsidRPr="00EA1ACB">
        <w:rPr>
          <w:rFonts w:cs="Arial"/>
          <w:sz w:val="20"/>
        </w:rPr>
        <w:t>).</w:t>
      </w:r>
    </w:p>
    <w:p w14:paraId="602D64B6" w14:textId="77777777" w:rsidR="00B3042D" w:rsidRDefault="005E4D74" w:rsidP="00B3042D">
      <w:pPr>
        <w:numPr>
          <w:ilvl w:val="0"/>
          <w:numId w:val="2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20"/>
        </w:rPr>
      </w:pPr>
      <w:r w:rsidRPr="008558B7">
        <w:rPr>
          <w:rFonts w:ascii="Arial" w:hAnsi="Arial" w:cs="Arial"/>
          <w:sz w:val="20"/>
        </w:rPr>
        <w:t xml:space="preserve">Ceny jednostkowe za wykonanie czynności składających się na przedmiot umowy (dalej jako: ”ceny jednostkowe”) określa Formularz cenowy stanowiący załącznik nr 4 do umowy. </w:t>
      </w:r>
    </w:p>
    <w:p w14:paraId="487D90E1" w14:textId="77777777" w:rsidR="00B3042D" w:rsidRPr="00B3042D" w:rsidRDefault="00B3042D" w:rsidP="00B3042D">
      <w:pPr>
        <w:numPr>
          <w:ilvl w:val="0"/>
          <w:numId w:val="2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20"/>
        </w:rPr>
      </w:pPr>
      <w:r w:rsidRPr="00B3042D">
        <w:rPr>
          <w:rFonts w:ascii="Arial" w:hAnsi="Arial" w:cs="Arial"/>
          <w:sz w:val="20"/>
        </w:rPr>
        <w:t>Maksymalne wynagrodzenie (z podatkiem VAT) określone w ust. 1 pkt 3) oraz ceny jednostkowe określone w Formularzu cenowym są stałe do końca umowy i nie podlegają zmianie, z</w:t>
      </w:r>
      <w:r w:rsidR="008A5045">
        <w:rPr>
          <w:rFonts w:ascii="Arial" w:hAnsi="Arial" w:cs="Arial"/>
          <w:sz w:val="20"/>
        </w:rPr>
        <w:t> </w:t>
      </w:r>
      <w:r w:rsidRPr="00B3042D">
        <w:rPr>
          <w:rFonts w:ascii="Arial" w:hAnsi="Arial" w:cs="Arial"/>
          <w:sz w:val="20"/>
        </w:rPr>
        <w:t>zastrzeżeniem ust. 1</w:t>
      </w:r>
      <w:r w:rsidR="00B86CC2">
        <w:rPr>
          <w:rFonts w:ascii="Arial" w:hAnsi="Arial" w:cs="Arial"/>
          <w:sz w:val="20"/>
        </w:rPr>
        <w:t>6</w:t>
      </w:r>
      <w:r w:rsidRPr="00B3042D">
        <w:rPr>
          <w:rFonts w:ascii="Arial" w:hAnsi="Arial" w:cs="Arial"/>
          <w:sz w:val="20"/>
        </w:rPr>
        <w:t>. Maksymalne wynagrodzenie oraz ceny jednostkowe obejmują wszystkie koszty niezbędne do zrealizowania przedmiotu umowy, w tym między innymi: wartość usług, koszt materiałów i części zastosowanych do realizacji przedmiotu umowy, koszt udzielenia Zamawiającemu gwarancji i rękojmi na przedmiot umowy, wszelkie koszty transportu, koszt opracowania i dostarczenia dokumentów, które zostaną przekazane w czasie czynności odbioru, wszystkie wymagane uzgodnienia, ubezpieczenia, należny podatek VAT, narzuty, ewentualne opusty, koszt wykonania prac przygotowawczych, pomocniczych i porządkowych związanych z</w:t>
      </w:r>
      <w:r w:rsidR="008A5045">
        <w:rPr>
          <w:rFonts w:ascii="Arial" w:hAnsi="Arial" w:cs="Arial"/>
          <w:sz w:val="20"/>
        </w:rPr>
        <w:t> </w:t>
      </w:r>
      <w:r w:rsidRPr="00B3042D">
        <w:rPr>
          <w:rFonts w:ascii="Arial" w:hAnsi="Arial" w:cs="Arial"/>
          <w:sz w:val="20"/>
        </w:rPr>
        <w:t>realizacją zakresu usług oraz pozostałe czynniki cenotwórcze.</w:t>
      </w:r>
    </w:p>
    <w:p w14:paraId="142BDDC2" w14:textId="77777777" w:rsidR="008558B7" w:rsidRPr="008558B7" w:rsidRDefault="00484AEA" w:rsidP="00B3042D">
      <w:pPr>
        <w:numPr>
          <w:ilvl w:val="0"/>
          <w:numId w:val="2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20"/>
        </w:rPr>
      </w:pPr>
      <w:r w:rsidRPr="008558B7">
        <w:rPr>
          <w:rFonts w:ascii="Arial" w:hAnsi="Arial" w:cs="Arial"/>
          <w:snapToGrid w:val="0"/>
          <w:sz w:val="20"/>
          <w:szCs w:val="20"/>
        </w:rPr>
        <w:t xml:space="preserve">Płatność wynagrodzenia </w:t>
      </w:r>
      <w:r w:rsidR="005D367F" w:rsidRPr="008558B7">
        <w:rPr>
          <w:rFonts w:ascii="Arial" w:hAnsi="Arial" w:cs="Arial"/>
          <w:snapToGrid w:val="0"/>
          <w:sz w:val="20"/>
          <w:szCs w:val="20"/>
        </w:rPr>
        <w:t>za wykonanie przedmiotu umowy</w:t>
      </w:r>
      <w:r w:rsidRPr="008558B7">
        <w:rPr>
          <w:rFonts w:ascii="Arial" w:hAnsi="Arial" w:cs="Arial"/>
          <w:snapToGrid w:val="0"/>
          <w:sz w:val="20"/>
          <w:szCs w:val="20"/>
        </w:rPr>
        <w:t xml:space="preserve"> </w:t>
      </w:r>
      <w:r w:rsidR="005D367F" w:rsidRPr="008558B7">
        <w:rPr>
          <w:rFonts w:ascii="Arial" w:hAnsi="Arial" w:cs="Arial"/>
          <w:snapToGrid w:val="0"/>
          <w:sz w:val="20"/>
          <w:szCs w:val="20"/>
        </w:rPr>
        <w:t>zostanie</w:t>
      </w:r>
      <w:r w:rsidRPr="008558B7">
        <w:rPr>
          <w:rFonts w:ascii="Arial" w:hAnsi="Arial" w:cs="Arial"/>
          <w:snapToGrid w:val="0"/>
          <w:sz w:val="20"/>
          <w:szCs w:val="20"/>
        </w:rPr>
        <w:t xml:space="preserve"> </w:t>
      </w:r>
      <w:r w:rsidR="005D367F" w:rsidRPr="008558B7">
        <w:rPr>
          <w:rFonts w:ascii="Arial" w:hAnsi="Arial" w:cs="Arial"/>
          <w:snapToGrid w:val="0"/>
          <w:sz w:val="20"/>
          <w:szCs w:val="20"/>
        </w:rPr>
        <w:t>z</w:t>
      </w:r>
      <w:r w:rsidRPr="008558B7">
        <w:rPr>
          <w:rFonts w:ascii="Arial" w:hAnsi="Arial" w:cs="Arial"/>
          <w:snapToGrid w:val="0"/>
          <w:sz w:val="20"/>
          <w:szCs w:val="20"/>
        </w:rPr>
        <w:t xml:space="preserve">realizowana </w:t>
      </w:r>
      <w:r w:rsidR="00B86CC2">
        <w:rPr>
          <w:rFonts w:ascii="Arial" w:hAnsi="Arial" w:cs="Arial"/>
          <w:b/>
          <w:snapToGrid w:val="0"/>
          <w:sz w:val="20"/>
          <w:szCs w:val="20"/>
        </w:rPr>
        <w:t>częściowo</w:t>
      </w:r>
      <w:r w:rsidRPr="00683EC5">
        <w:rPr>
          <w:rFonts w:ascii="Arial" w:hAnsi="Arial" w:cs="Arial"/>
          <w:snapToGrid w:val="0"/>
          <w:sz w:val="20"/>
          <w:szCs w:val="20"/>
        </w:rPr>
        <w:t xml:space="preserve">, </w:t>
      </w:r>
      <w:r w:rsidR="005D367F" w:rsidRPr="008558B7">
        <w:rPr>
          <w:rFonts w:ascii="Arial" w:hAnsi="Arial" w:cs="Arial"/>
          <w:snapToGrid w:val="0"/>
          <w:sz w:val="20"/>
          <w:szCs w:val="20"/>
        </w:rPr>
        <w:t>w</w:t>
      </w:r>
      <w:r w:rsidR="00683EC5">
        <w:rPr>
          <w:rFonts w:ascii="Arial" w:hAnsi="Arial" w:cs="Arial"/>
          <w:snapToGrid w:val="0"/>
          <w:sz w:val="20"/>
          <w:szCs w:val="20"/>
        </w:rPr>
        <w:t> </w:t>
      </w:r>
      <w:r w:rsidR="005D367F" w:rsidRPr="008558B7">
        <w:rPr>
          <w:rFonts w:ascii="Arial" w:hAnsi="Arial" w:cs="Arial"/>
          <w:snapToGrid w:val="0"/>
          <w:sz w:val="20"/>
          <w:szCs w:val="20"/>
        </w:rPr>
        <w:t xml:space="preserve">oparciu o ceny jednostkowe określone w </w:t>
      </w:r>
      <w:r w:rsidRPr="008558B7">
        <w:rPr>
          <w:rFonts w:ascii="Arial" w:hAnsi="Arial" w:cs="Arial"/>
          <w:snapToGrid w:val="0"/>
          <w:sz w:val="20"/>
          <w:szCs w:val="20"/>
        </w:rPr>
        <w:t>Formularzem cenowym</w:t>
      </w:r>
      <w:r w:rsidR="005D367F" w:rsidRPr="008558B7">
        <w:rPr>
          <w:rFonts w:ascii="Arial" w:hAnsi="Arial" w:cs="Arial"/>
          <w:snapToGrid w:val="0"/>
          <w:sz w:val="20"/>
          <w:szCs w:val="20"/>
        </w:rPr>
        <w:t>,</w:t>
      </w:r>
      <w:r w:rsidR="002D42D3" w:rsidRPr="008558B7">
        <w:rPr>
          <w:rFonts w:ascii="Arial" w:hAnsi="Arial" w:cs="Arial"/>
          <w:snapToGrid w:val="0"/>
          <w:sz w:val="20"/>
          <w:szCs w:val="20"/>
        </w:rPr>
        <w:t xml:space="preserve"> </w:t>
      </w:r>
      <w:r w:rsidR="00B86CC2">
        <w:rPr>
          <w:rFonts w:ascii="Arial" w:hAnsi="Arial" w:cs="Arial"/>
          <w:snapToGrid w:val="0"/>
          <w:sz w:val="20"/>
          <w:szCs w:val="20"/>
        </w:rPr>
        <w:t>każdorazowo</w:t>
      </w:r>
      <w:r w:rsidR="00B86CC2" w:rsidRPr="00683EC5">
        <w:rPr>
          <w:rFonts w:ascii="Arial" w:hAnsi="Arial" w:cs="Arial"/>
          <w:snapToGrid w:val="0"/>
          <w:sz w:val="20"/>
          <w:szCs w:val="20"/>
        </w:rPr>
        <w:t xml:space="preserve"> </w:t>
      </w:r>
      <w:r w:rsidRPr="008558B7">
        <w:rPr>
          <w:rFonts w:ascii="Arial" w:hAnsi="Arial" w:cs="Arial"/>
          <w:snapToGrid w:val="0"/>
          <w:sz w:val="20"/>
          <w:szCs w:val="20"/>
        </w:rPr>
        <w:t>za faktycznie</w:t>
      </w:r>
      <w:r w:rsidR="002D42D3" w:rsidRPr="008558B7">
        <w:rPr>
          <w:rFonts w:ascii="Arial" w:hAnsi="Arial" w:cs="Arial"/>
          <w:snapToGrid w:val="0"/>
          <w:sz w:val="20"/>
          <w:szCs w:val="20"/>
        </w:rPr>
        <w:t xml:space="preserve"> </w:t>
      </w:r>
      <w:r w:rsidRPr="008558B7">
        <w:rPr>
          <w:rFonts w:ascii="Arial" w:hAnsi="Arial" w:cs="Arial"/>
          <w:snapToGrid w:val="0"/>
          <w:sz w:val="20"/>
          <w:szCs w:val="20"/>
        </w:rPr>
        <w:t xml:space="preserve">wykonane </w:t>
      </w:r>
      <w:r w:rsidR="00C7185A" w:rsidRPr="008558B7">
        <w:rPr>
          <w:rFonts w:ascii="Arial" w:hAnsi="Arial" w:cs="Arial"/>
          <w:snapToGrid w:val="0"/>
          <w:sz w:val="20"/>
          <w:szCs w:val="20"/>
        </w:rPr>
        <w:t>czynności</w:t>
      </w:r>
      <w:r w:rsidR="00B86CC2">
        <w:rPr>
          <w:rFonts w:ascii="Arial" w:hAnsi="Arial" w:cs="Arial"/>
          <w:snapToGrid w:val="0"/>
          <w:sz w:val="20"/>
          <w:szCs w:val="20"/>
        </w:rPr>
        <w:t xml:space="preserve"> zrealizowane w danym zleceniu</w:t>
      </w:r>
      <w:r w:rsidR="00D10F37">
        <w:rPr>
          <w:rFonts w:ascii="Arial" w:hAnsi="Arial" w:cs="Arial"/>
          <w:snapToGrid w:val="0"/>
          <w:sz w:val="20"/>
          <w:szCs w:val="20"/>
        </w:rPr>
        <w:t xml:space="preserve"> (zgłoszeniu)</w:t>
      </w:r>
      <w:r w:rsidR="002D42D3" w:rsidRPr="008558B7">
        <w:rPr>
          <w:rFonts w:ascii="Arial" w:hAnsi="Arial" w:cs="Arial"/>
          <w:snapToGrid w:val="0"/>
          <w:sz w:val="20"/>
          <w:szCs w:val="20"/>
        </w:rPr>
        <w:t>,</w:t>
      </w:r>
      <w:r w:rsidR="001523F5" w:rsidRPr="008558B7">
        <w:rPr>
          <w:rFonts w:ascii="Arial" w:hAnsi="Arial" w:cs="Arial"/>
          <w:snapToGrid w:val="0"/>
          <w:sz w:val="20"/>
          <w:szCs w:val="20"/>
        </w:rPr>
        <w:t xml:space="preserve"> </w:t>
      </w:r>
      <w:r w:rsidRPr="008558B7">
        <w:rPr>
          <w:rFonts w:ascii="Arial" w:hAnsi="Arial" w:cs="Arial"/>
          <w:snapToGrid w:val="0"/>
          <w:sz w:val="20"/>
          <w:szCs w:val="20"/>
        </w:rPr>
        <w:t xml:space="preserve">po podpisaniu przez Strony Protokołu odbioru </w:t>
      </w:r>
      <w:r w:rsidR="00B86CC2">
        <w:rPr>
          <w:rFonts w:ascii="Arial" w:hAnsi="Arial" w:cs="Arial"/>
          <w:snapToGrid w:val="0"/>
          <w:sz w:val="20"/>
          <w:szCs w:val="20"/>
        </w:rPr>
        <w:t>częściowego</w:t>
      </w:r>
      <w:r w:rsidRPr="008558B7">
        <w:rPr>
          <w:rFonts w:ascii="Arial" w:hAnsi="Arial" w:cs="Arial"/>
          <w:snapToGrid w:val="0"/>
          <w:sz w:val="20"/>
          <w:szCs w:val="20"/>
        </w:rPr>
        <w:t xml:space="preserve"> wykonania usługi bez uwag, zgodnie z postanowieniami § </w:t>
      </w:r>
      <w:r w:rsidR="00C2302D" w:rsidRPr="008558B7">
        <w:rPr>
          <w:rFonts w:ascii="Arial" w:hAnsi="Arial" w:cs="Arial"/>
          <w:snapToGrid w:val="0"/>
          <w:sz w:val="20"/>
          <w:szCs w:val="20"/>
        </w:rPr>
        <w:t>5</w:t>
      </w:r>
      <w:r w:rsidRPr="008558B7">
        <w:rPr>
          <w:rFonts w:ascii="Arial" w:hAnsi="Arial" w:cs="Arial"/>
          <w:snapToGrid w:val="0"/>
          <w:sz w:val="20"/>
          <w:szCs w:val="20"/>
        </w:rPr>
        <w:t>.</w:t>
      </w:r>
    </w:p>
    <w:p w14:paraId="71E72308" w14:textId="77777777" w:rsidR="00683EC5" w:rsidRPr="00683EC5" w:rsidRDefault="00484AEA" w:rsidP="00B3042D">
      <w:pPr>
        <w:numPr>
          <w:ilvl w:val="0"/>
          <w:numId w:val="2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20"/>
        </w:rPr>
      </w:pPr>
      <w:r w:rsidRPr="008558B7">
        <w:rPr>
          <w:rFonts w:ascii="Arial" w:hAnsi="Arial" w:cs="Arial"/>
          <w:snapToGrid w:val="0"/>
          <w:sz w:val="20"/>
        </w:rPr>
        <w:t>Płatność wynagrodzenia będzie realizowana w terminie 30 dni od daty otrzymania przez Zamawiającego prawidłowo wystawionej przez Wykonawcę faktury VAT</w:t>
      </w:r>
      <w:r w:rsidR="00F51CAF" w:rsidRPr="008558B7">
        <w:rPr>
          <w:rFonts w:ascii="Arial" w:hAnsi="Arial" w:cs="Arial"/>
          <w:snapToGrid w:val="0"/>
          <w:sz w:val="20"/>
        </w:rPr>
        <w:t xml:space="preserve"> na rachunek Wykonawcy n</w:t>
      </w:r>
      <w:r w:rsidR="00683EC5">
        <w:rPr>
          <w:rFonts w:ascii="Arial" w:hAnsi="Arial" w:cs="Arial"/>
          <w:snapToGrid w:val="0"/>
          <w:sz w:val="20"/>
        </w:rPr>
        <w:t>ume</w:t>
      </w:r>
      <w:r w:rsidR="00F51CAF" w:rsidRPr="008558B7">
        <w:rPr>
          <w:rFonts w:ascii="Arial" w:hAnsi="Arial" w:cs="Arial"/>
          <w:snapToGrid w:val="0"/>
          <w:sz w:val="20"/>
        </w:rPr>
        <w:t>r</w:t>
      </w:r>
      <w:r w:rsidR="00683EC5">
        <w:rPr>
          <w:rFonts w:ascii="Arial" w:hAnsi="Arial" w:cs="Arial"/>
          <w:snapToGrid w:val="0"/>
          <w:sz w:val="20"/>
        </w:rPr>
        <w:t>:</w:t>
      </w:r>
    </w:p>
    <w:p w14:paraId="4B37D5A7" w14:textId="77777777" w:rsidR="002A32AC" w:rsidRDefault="00F51CAF" w:rsidP="00683EC5">
      <w:pPr>
        <w:ind w:left="426"/>
        <w:jc w:val="both"/>
        <w:rPr>
          <w:rFonts w:ascii="Arial" w:hAnsi="Arial" w:cs="Arial"/>
          <w:snapToGrid w:val="0"/>
          <w:sz w:val="20"/>
        </w:rPr>
      </w:pPr>
      <w:r w:rsidRPr="008558B7">
        <w:rPr>
          <w:rFonts w:ascii="Arial" w:hAnsi="Arial" w:cs="Arial"/>
          <w:snapToGrid w:val="0"/>
          <w:sz w:val="20"/>
        </w:rPr>
        <w:t>……………………………………………………………………………………………………………...</w:t>
      </w:r>
      <w:r w:rsidR="00683EC5">
        <w:rPr>
          <w:rFonts w:ascii="Arial" w:hAnsi="Arial" w:cs="Arial"/>
          <w:snapToGrid w:val="0"/>
          <w:sz w:val="20"/>
        </w:rPr>
        <w:t>…</w:t>
      </w:r>
    </w:p>
    <w:p w14:paraId="380C494D" w14:textId="77777777" w:rsidR="008558B7" w:rsidRPr="008558B7" w:rsidRDefault="00F51CAF" w:rsidP="00683EC5">
      <w:pPr>
        <w:ind w:left="426"/>
        <w:jc w:val="both"/>
        <w:rPr>
          <w:rFonts w:ascii="Arial" w:hAnsi="Arial" w:cs="Arial"/>
          <w:sz w:val="20"/>
        </w:rPr>
      </w:pPr>
      <w:r w:rsidRPr="008558B7">
        <w:rPr>
          <w:rFonts w:ascii="Arial" w:hAnsi="Arial" w:cs="Arial"/>
          <w:snapToGrid w:val="0"/>
          <w:sz w:val="20"/>
        </w:rPr>
        <w:t xml:space="preserve">Zmiana numeru rachunku bankowego Wykonawcy wymaga </w:t>
      </w:r>
      <w:r w:rsidR="002D42D3" w:rsidRPr="008558B7">
        <w:rPr>
          <w:rFonts w:ascii="Arial" w:hAnsi="Arial" w:cs="Arial"/>
          <w:snapToGrid w:val="0"/>
          <w:sz w:val="20"/>
        </w:rPr>
        <w:t>zawarcia</w:t>
      </w:r>
      <w:r w:rsidRPr="008558B7">
        <w:rPr>
          <w:rFonts w:ascii="Arial" w:hAnsi="Arial" w:cs="Arial"/>
          <w:snapToGrid w:val="0"/>
          <w:sz w:val="20"/>
        </w:rPr>
        <w:t xml:space="preserve"> aneksu do umowy.</w:t>
      </w:r>
      <w:r w:rsidR="00484AEA" w:rsidRPr="008558B7">
        <w:rPr>
          <w:rFonts w:ascii="Arial" w:hAnsi="Arial" w:cs="Arial"/>
          <w:snapToGrid w:val="0"/>
          <w:sz w:val="20"/>
        </w:rPr>
        <w:t xml:space="preserve"> Wykonawca jest uprawniony do wystawienia faktury VAT, nie wcześniej niż </w:t>
      </w:r>
      <w:r w:rsidR="00484AEA" w:rsidRPr="008558B7">
        <w:rPr>
          <w:rFonts w:ascii="Arial" w:hAnsi="Arial" w:cs="Arial"/>
          <w:sz w:val="20"/>
        </w:rPr>
        <w:t>po</w:t>
      </w:r>
      <w:r w:rsidR="00484AEA" w:rsidRPr="008558B7">
        <w:rPr>
          <w:rFonts w:ascii="Arial" w:hAnsi="Arial" w:cs="Arial"/>
          <w:snapToGrid w:val="0"/>
          <w:sz w:val="20"/>
        </w:rPr>
        <w:t xml:space="preserve"> podpisaniu przez Strony odpowiedniego Protokołu odbioru </w:t>
      </w:r>
      <w:r w:rsidR="00B86CC2">
        <w:rPr>
          <w:rFonts w:ascii="Arial" w:hAnsi="Arial" w:cs="Arial"/>
          <w:snapToGrid w:val="0"/>
          <w:sz w:val="20"/>
        </w:rPr>
        <w:t>częściowego</w:t>
      </w:r>
      <w:r w:rsidR="00484AEA" w:rsidRPr="008558B7">
        <w:rPr>
          <w:rFonts w:ascii="Arial" w:hAnsi="Arial" w:cs="Arial"/>
          <w:snapToGrid w:val="0"/>
          <w:sz w:val="20"/>
        </w:rPr>
        <w:t xml:space="preserve"> wykonania usługi bez uwag, zgodnie z</w:t>
      </w:r>
      <w:r w:rsidR="002A32AC">
        <w:rPr>
          <w:rFonts w:ascii="Arial" w:hAnsi="Arial" w:cs="Arial"/>
          <w:snapToGrid w:val="0"/>
          <w:sz w:val="20"/>
        </w:rPr>
        <w:t> </w:t>
      </w:r>
      <w:r w:rsidR="00484AEA" w:rsidRPr="008558B7">
        <w:rPr>
          <w:rFonts w:ascii="Arial" w:hAnsi="Arial" w:cs="Arial"/>
          <w:snapToGrid w:val="0"/>
          <w:sz w:val="20"/>
        </w:rPr>
        <w:t xml:space="preserve">postanowieniami § </w:t>
      </w:r>
      <w:r w:rsidR="005D367F" w:rsidRPr="008558B7">
        <w:rPr>
          <w:rFonts w:ascii="Arial" w:hAnsi="Arial" w:cs="Arial"/>
          <w:snapToGrid w:val="0"/>
          <w:sz w:val="20"/>
        </w:rPr>
        <w:t>5</w:t>
      </w:r>
      <w:r w:rsidRPr="008558B7">
        <w:rPr>
          <w:rFonts w:ascii="Arial" w:hAnsi="Arial" w:cs="Arial"/>
          <w:snapToGrid w:val="0"/>
          <w:sz w:val="20"/>
        </w:rPr>
        <w:t xml:space="preserve">. </w:t>
      </w:r>
      <w:r w:rsidR="008558B7" w:rsidRPr="008558B7">
        <w:rPr>
          <w:rFonts w:ascii="Arial" w:hAnsi="Arial" w:cs="Arial"/>
          <w:sz w:val="20"/>
        </w:rPr>
        <w:t xml:space="preserve">Za dzień zapłaty uznaje się dzień, w którym nastąpiło obciążenie rachunku bankowego Zamawiającego. </w:t>
      </w:r>
    </w:p>
    <w:p w14:paraId="4A64DC73" w14:textId="77777777" w:rsidR="008558B7" w:rsidRPr="008558B7" w:rsidRDefault="00F51CAF" w:rsidP="00B3042D">
      <w:pPr>
        <w:numPr>
          <w:ilvl w:val="0"/>
          <w:numId w:val="2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20"/>
        </w:rPr>
      </w:pPr>
      <w:r w:rsidRPr="008558B7">
        <w:rPr>
          <w:rFonts w:ascii="Arial" w:hAnsi="Arial" w:cs="Arial"/>
          <w:sz w:val="20"/>
          <w:szCs w:val="20"/>
        </w:rPr>
        <w:t>Zamawiający będzie realizował płatności wyłącznie na rachunki bankowe Wykonawcy, figurujące w</w:t>
      </w:r>
      <w:r w:rsidR="00CB706B">
        <w:rPr>
          <w:rFonts w:ascii="Arial" w:hAnsi="Arial" w:cs="Arial"/>
          <w:sz w:val="20"/>
          <w:szCs w:val="20"/>
        </w:rPr>
        <w:t> </w:t>
      </w:r>
      <w:r w:rsidRPr="008558B7">
        <w:rPr>
          <w:rFonts w:ascii="Arial" w:hAnsi="Arial" w:cs="Arial"/>
          <w:sz w:val="20"/>
          <w:szCs w:val="20"/>
        </w:rPr>
        <w:t>wykazie podatników VAT prowadzonym w postaci elektronicznej przez Szefa Krajowej Administracji Skarbowej (tzn. biała lista podatników VAT), dalej jako: wykaz podatników VAT. Wykonawca oświadcza, że rachunek bankowy, o którym mowa powyżej figuruje w wykazie podatników VAT.</w:t>
      </w:r>
    </w:p>
    <w:p w14:paraId="1A69FA93" w14:textId="77777777" w:rsidR="008558B7" w:rsidRPr="008558B7" w:rsidRDefault="00F51CAF" w:rsidP="00B3042D">
      <w:pPr>
        <w:numPr>
          <w:ilvl w:val="0"/>
          <w:numId w:val="2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20"/>
        </w:rPr>
      </w:pPr>
      <w:r w:rsidRPr="008558B7">
        <w:rPr>
          <w:rFonts w:ascii="Arial" w:hAnsi="Arial" w:cs="Arial"/>
          <w:sz w:val="20"/>
          <w:szCs w:val="20"/>
        </w:rPr>
        <w:lastRenderedPageBreak/>
        <w:t>Wykonawca jest zobowiązany do niezwłocznego powiadomienia Zamawiającego o zmianie rachunku bankowego w wykazie podatników VAT i konieczności podpisania aneksu do umowy, w</w:t>
      </w:r>
      <w:r w:rsidR="00CB706B">
        <w:rPr>
          <w:rFonts w:ascii="Arial" w:hAnsi="Arial" w:cs="Arial"/>
          <w:sz w:val="20"/>
          <w:szCs w:val="20"/>
        </w:rPr>
        <w:t> </w:t>
      </w:r>
      <w:r w:rsidRPr="008558B7">
        <w:rPr>
          <w:rFonts w:ascii="Arial" w:hAnsi="Arial" w:cs="Arial"/>
          <w:sz w:val="20"/>
          <w:szCs w:val="20"/>
        </w:rPr>
        <w:t xml:space="preserve">tym przedmiocie. </w:t>
      </w:r>
    </w:p>
    <w:p w14:paraId="6EBEA839" w14:textId="77777777" w:rsidR="008558B7" w:rsidRPr="008558B7" w:rsidRDefault="00F51CAF" w:rsidP="00B3042D">
      <w:pPr>
        <w:numPr>
          <w:ilvl w:val="0"/>
          <w:numId w:val="2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20"/>
        </w:rPr>
      </w:pPr>
      <w:r w:rsidRPr="008558B7">
        <w:rPr>
          <w:rFonts w:ascii="Arial" w:hAnsi="Arial" w:cs="Arial"/>
          <w:sz w:val="20"/>
        </w:rPr>
        <w:t>Wykonawca jest zobowiązany do pokrycia wszelkich szkód powstałych po stronie Zamawiającego, w przypadku złożenia przez Wykonawcę niezgodnego z prawdą oświadczenia o którym mowa w</w:t>
      </w:r>
      <w:r w:rsidR="00CB706B">
        <w:rPr>
          <w:rFonts w:ascii="Arial" w:hAnsi="Arial" w:cs="Arial"/>
          <w:sz w:val="20"/>
        </w:rPr>
        <w:t> </w:t>
      </w:r>
      <w:r w:rsidRPr="008558B7">
        <w:rPr>
          <w:rFonts w:ascii="Arial" w:hAnsi="Arial" w:cs="Arial"/>
          <w:sz w:val="20"/>
        </w:rPr>
        <w:t>ust.</w:t>
      </w:r>
      <w:r w:rsidR="00CB706B">
        <w:rPr>
          <w:rFonts w:ascii="Arial" w:hAnsi="Arial" w:cs="Arial"/>
          <w:sz w:val="20"/>
        </w:rPr>
        <w:t> </w:t>
      </w:r>
      <w:r w:rsidRPr="008558B7">
        <w:rPr>
          <w:rFonts w:ascii="Arial" w:hAnsi="Arial" w:cs="Arial"/>
          <w:sz w:val="20"/>
        </w:rPr>
        <w:t xml:space="preserve">6 powyżej lub niedopełnienia przez Wykonawcę obowiązku, o którym mowa w ust. 7 powyżej. </w:t>
      </w:r>
    </w:p>
    <w:p w14:paraId="23489635" w14:textId="77777777" w:rsidR="008558B7" w:rsidRPr="008558B7" w:rsidRDefault="00247283" w:rsidP="00B3042D">
      <w:pPr>
        <w:numPr>
          <w:ilvl w:val="0"/>
          <w:numId w:val="2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20"/>
        </w:rPr>
      </w:pPr>
      <w:r w:rsidRPr="008558B7">
        <w:rPr>
          <w:rFonts w:ascii="Arial" w:hAnsi="Arial" w:cs="Arial"/>
          <w:sz w:val="20"/>
          <w:szCs w:val="20"/>
        </w:rPr>
        <w:t>Wykonawcy nie przysługuje jakiekolwiek roszczenie z tytułu niewykorzystania w całości wynagrodzenia</w:t>
      </w:r>
      <w:r w:rsidR="007031B4" w:rsidRPr="008558B7">
        <w:rPr>
          <w:rFonts w:ascii="Arial" w:hAnsi="Arial" w:cs="Arial"/>
          <w:sz w:val="20"/>
          <w:szCs w:val="20"/>
        </w:rPr>
        <w:t>, o którym mowa w ust. 1 pkt 3)</w:t>
      </w:r>
      <w:r w:rsidRPr="008558B7">
        <w:rPr>
          <w:rFonts w:ascii="Arial" w:hAnsi="Arial" w:cs="Arial"/>
          <w:sz w:val="20"/>
          <w:szCs w:val="20"/>
        </w:rPr>
        <w:t>.</w:t>
      </w:r>
    </w:p>
    <w:p w14:paraId="32B740B4" w14:textId="77777777" w:rsidR="008558B7" w:rsidRPr="008558B7" w:rsidRDefault="00E35D14" w:rsidP="00B3042D">
      <w:pPr>
        <w:numPr>
          <w:ilvl w:val="0"/>
          <w:numId w:val="2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20"/>
        </w:rPr>
      </w:pPr>
      <w:r w:rsidRPr="008558B7">
        <w:rPr>
          <w:rFonts w:ascii="Arial" w:hAnsi="Arial" w:cs="Arial"/>
          <w:sz w:val="20"/>
        </w:rPr>
        <w:t xml:space="preserve">Faktury VAT będą wystawiane na Miejskie Przedsiębiorstwo Wodociągów i Kanalizacji </w:t>
      </w:r>
      <w:r w:rsidR="002A32AC">
        <w:rPr>
          <w:rFonts w:ascii="Arial" w:hAnsi="Arial" w:cs="Arial"/>
          <w:sz w:val="20"/>
        </w:rPr>
        <w:br/>
      </w:r>
      <w:r w:rsidRPr="008558B7">
        <w:rPr>
          <w:rFonts w:ascii="Arial" w:hAnsi="Arial" w:cs="Arial"/>
          <w:sz w:val="20"/>
        </w:rPr>
        <w:t>w m. st. Warszawie Spółka Akcyjna, Plac Starynkiewicza 5, 02-015 Warszawa</w:t>
      </w:r>
      <w:r w:rsidRPr="008558B7">
        <w:rPr>
          <w:rFonts w:ascii="Arial" w:hAnsi="Arial" w:cs="Arial"/>
          <w:snapToGrid w:val="0"/>
          <w:sz w:val="20"/>
        </w:rPr>
        <w:t>. Fakturę VAT wraz z</w:t>
      </w:r>
      <w:r w:rsidR="002A32AC">
        <w:rPr>
          <w:rFonts w:ascii="Arial" w:hAnsi="Arial" w:cs="Arial"/>
          <w:snapToGrid w:val="0"/>
          <w:sz w:val="20"/>
        </w:rPr>
        <w:t> </w:t>
      </w:r>
      <w:r w:rsidRPr="008558B7">
        <w:rPr>
          <w:rFonts w:ascii="Arial" w:hAnsi="Arial" w:cs="Arial"/>
          <w:snapToGrid w:val="0"/>
          <w:sz w:val="20"/>
        </w:rPr>
        <w:t xml:space="preserve">załączonym odpowiednim </w:t>
      </w:r>
      <w:r w:rsidRPr="008558B7">
        <w:rPr>
          <w:rFonts w:ascii="Arial" w:hAnsi="Arial" w:cs="Arial"/>
          <w:sz w:val="20"/>
        </w:rPr>
        <w:t>Protokołem podpisanym przez Strony, będącym podstawą wystawienia tej faktury</w:t>
      </w:r>
      <w:r w:rsidRPr="008558B7">
        <w:rPr>
          <w:rFonts w:ascii="Arial" w:hAnsi="Arial" w:cs="Arial"/>
          <w:snapToGrid w:val="0"/>
          <w:sz w:val="20"/>
        </w:rPr>
        <w:t xml:space="preserve">, należy przesyłać na adres: Miejskie Przedsiębiorstwo Wodociągów i Kanalizacji </w:t>
      </w:r>
      <w:r w:rsidR="002A32AC">
        <w:rPr>
          <w:rFonts w:ascii="Arial" w:hAnsi="Arial" w:cs="Arial"/>
          <w:snapToGrid w:val="0"/>
          <w:sz w:val="20"/>
        </w:rPr>
        <w:br/>
      </w:r>
      <w:r w:rsidRPr="008558B7">
        <w:rPr>
          <w:rFonts w:ascii="Arial" w:hAnsi="Arial" w:cs="Arial"/>
          <w:snapToGrid w:val="0"/>
          <w:sz w:val="20"/>
        </w:rPr>
        <w:t xml:space="preserve">w m. st. Warszawie S. A., </w:t>
      </w:r>
      <w:r w:rsidRPr="008558B7">
        <w:rPr>
          <w:rFonts w:ascii="Arial" w:hAnsi="Arial" w:cs="Arial"/>
          <w:sz w:val="20"/>
        </w:rPr>
        <w:t>Plac Starynkiewicza 5, 02-015 Warszawa</w:t>
      </w:r>
      <w:r w:rsidRPr="008558B7">
        <w:rPr>
          <w:rFonts w:ascii="Arial" w:hAnsi="Arial" w:cs="Arial"/>
          <w:snapToGrid w:val="0"/>
          <w:sz w:val="20"/>
        </w:rPr>
        <w:t>.</w:t>
      </w:r>
      <w:r w:rsidRPr="008558B7">
        <w:rPr>
          <w:rFonts w:ascii="Arial" w:hAnsi="Arial" w:cs="Arial"/>
          <w:sz w:val="20"/>
        </w:rPr>
        <w:t xml:space="preserve"> Na fakturze VAT należy umieścić numer niniejszej umowy. Zamawiający wyraża zgodę na przesyłanie przez Wykonawcę faktur VAT w formie elektronicznej, zgodnie z przepisami ustawy z dnia 11 marca 2004 r. o podatku od towarów i usług, na warunkach określonych w załączniku nr </w:t>
      </w:r>
      <w:r w:rsidR="001523F5" w:rsidRPr="008558B7">
        <w:rPr>
          <w:rFonts w:ascii="Arial" w:hAnsi="Arial" w:cs="Arial"/>
          <w:sz w:val="20"/>
        </w:rPr>
        <w:t>2</w:t>
      </w:r>
      <w:r w:rsidRPr="008558B7">
        <w:rPr>
          <w:rFonts w:ascii="Arial" w:hAnsi="Arial" w:cs="Arial"/>
          <w:sz w:val="20"/>
        </w:rPr>
        <w:t xml:space="preserve"> do niniejszej umowy. W związku z</w:t>
      </w:r>
      <w:r w:rsidR="002A32AC">
        <w:rPr>
          <w:rFonts w:ascii="Arial" w:hAnsi="Arial" w:cs="Arial"/>
          <w:sz w:val="20"/>
        </w:rPr>
        <w:t> </w:t>
      </w:r>
      <w:r w:rsidRPr="008558B7">
        <w:rPr>
          <w:rFonts w:ascii="Arial" w:hAnsi="Arial" w:cs="Arial"/>
          <w:sz w:val="20"/>
        </w:rPr>
        <w:t>w/w zgodą Zamawiającego, Wykonawca może wybrać formę elektroniczną przesyłania faktur VAT poprzez przekazanie Zamawiającemu podpisanego przez siebie oświadczenia „Akceptacja Przesyłania Faktur Elektronicznych (E-Faktur)”, którego wzór stanowi załącznik nr </w:t>
      </w:r>
      <w:r w:rsidR="007C6B80" w:rsidRPr="008558B7">
        <w:rPr>
          <w:rFonts w:ascii="Arial" w:hAnsi="Arial" w:cs="Arial"/>
          <w:sz w:val="20"/>
        </w:rPr>
        <w:t xml:space="preserve">2 </w:t>
      </w:r>
      <w:r w:rsidRPr="008558B7">
        <w:rPr>
          <w:rFonts w:ascii="Arial" w:hAnsi="Arial" w:cs="Arial"/>
          <w:sz w:val="20"/>
        </w:rPr>
        <w:t>do niniejszej umowy.</w:t>
      </w:r>
    </w:p>
    <w:p w14:paraId="3B39FDE0" w14:textId="77777777" w:rsidR="00B86CC2" w:rsidRPr="00B76F6C" w:rsidRDefault="00B86CC2" w:rsidP="00B86CC2">
      <w:pPr>
        <w:pStyle w:val="Tekstpodstawowy"/>
        <w:numPr>
          <w:ilvl w:val="0"/>
          <w:numId w:val="2"/>
        </w:numPr>
        <w:tabs>
          <w:tab w:val="clear" w:pos="720"/>
        </w:tabs>
        <w:ind w:left="426" w:hanging="426"/>
        <w:jc w:val="both"/>
        <w:rPr>
          <w:rFonts w:cs="Arial"/>
          <w:sz w:val="20"/>
        </w:rPr>
      </w:pPr>
      <w:r w:rsidRPr="00B76F6C">
        <w:rPr>
          <w:rFonts w:cs="Arial"/>
          <w:sz w:val="20"/>
        </w:rPr>
        <w:t>Niezależnie od powyższych postanowień faktury wystawione przez Wykonawcę winny odpowiadać aktualnym w chwili ich wystawienia wymogom określonym przez polskie prawo.</w:t>
      </w:r>
    </w:p>
    <w:p w14:paraId="3ACD54F7" w14:textId="77777777" w:rsidR="00B86CC2" w:rsidRPr="00B76F6C" w:rsidRDefault="00B86CC2" w:rsidP="00B86CC2">
      <w:pPr>
        <w:pStyle w:val="Tekstpodstawowy"/>
        <w:numPr>
          <w:ilvl w:val="0"/>
          <w:numId w:val="2"/>
        </w:numPr>
        <w:tabs>
          <w:tab w:val="clear" w:pos="720"/>
        </w:tabs>
        <w:ind w:left="426" w:hanging="426"/>
        <w:jc w:val="both"/>
        <w:rPr>
          <w:rFonts w:cs="Arial"/>
          <w:sz w:val="20"/>
        </w:rPr>
      </w:pPr>
      <w:r w:rsidRPr="00B76F6C">
        <w:rPr>
          <w:rFonts w:cs="Arial"/>
          <w:color w:val="000000"/>
          <w:sz w:val="20"/>
          <w:shd w:val="clear" w:color="auto" w:fill="FFFFFF"/>
          <w:lang w:eastAsia="x-none"/>
        </w:rPr>
        <w:t>Jeśli w trakcie obowiązywania umowy Wykonawca zobowiązany będzie do wystawienia ustrukturyzowanej faktury w Krajowym Systemie e-Faktur (dalej „</w:t>
      </w:r>
      <w:proofErr w:type="spellStart"/>
      <w:r w:rsidRPr="00B76F6C">
        <w:rPr>
          <w:rFonts w:cs="Arial"/>
          <w:color w:val="000000"/>
          <w:sz w:val="20"/>
          <w:shd w:val="clear" w:color="auto" w:fill="FFFFFF"/>
          <w:lang w:eastAsia="x-none"/>
        </w:rPr>
        <w:t>KSeF</w:t>
      </w:r>
      <w:proofErr w:type="spellEnd"/>
      <w:r w:rsidRPr="00B76F6C">
        <w:rPr>
          <w:rFonts w:cs="Arial"/>
          <w:color w:val="000000"/>
          <w:sz w:val="20"/>
          <w:shd w:val="clear" w:color="auto" w:fill="FFFFFF"/>
          <w:lang w:eastAsia="x-none"/>
        </w:rPr>
        <w:t xml:space="preserve">”) - zapłata wynagrodzenia zostanie dokonana na rachunek bankowy wskazany w ust. </w:t>
      </w:r>
      <w:r>
        <w:rPr>
          <w:rFonts w:cs="Arial"/>
          <w:color w:val="000000"/>
          <w:sz w:val="20"/>
          <w:shd w:val="clear" w:color="auto" w:fill="FFFFFF"/>
          <w:lang w:eastAsia="x-none"/>
        </w:rPr>
        <w:t>5</w:t>
      </w:r>
      <w:r w:rsidRPr="00B76F6C">
        <w:rPr>
          <w:rFonts w:cs="Arial"/>
          <w:color w:val="000000"/>
          <w:sz w:val="20"/>
          <w:shd w:val="clear" w:color="auto" w:fill="FFFFFF"/>
          <w:lang w:eastAsia="x-none"/>
        </w:rPr>
        <w:t xml:space="preserve"> powyżej oraz w treści faktury, w</w:t>
      </w:r>
      <w:r>
        <w:rPr>
          <w:rFonts w:cs="Arial"/>
          <w:color w:val="000000"/>
          <w:sz w:val="20"/>
          <w:shd w:val="clear" w:color="auto" w:fill="FFFFFF"/>
          <w:lang w:eastAsia="x-none"/>
        </w:rPr>
        <w:t> </w:t>
      </w:r>
      <w:r w:rsidRPr="00B76F6C">
        <w:rPr>
          <w:rFonts w:cs="Arial"/>
          <w:color w:val="000000"/>
          <w:sz w:val="20"/>
          <w:shd w:val="clear" w:color="auto" w:fill="FFFFFF"/>
          <w:lang w:eastAsia="x-none"/>
        </w:rPr>
        <w:t xml:space="preserve">terminie 30 dni od dnia wystawienia przez Wykonawcę ustrukturyzowanej faktury w </w:t>
      </w:r>
      <w:proofErr w:type="spellStart"/>
      <w:r w:rsidRPr="00B76F6C">
        <w:rPr>
          <w:rFonts w:cs="Arial"/>
          <w:color w:val="000000"/>
          <w:sz w:val="20"/>
          <w:shd w:val="clear" w:color="auto" w:fill="FFFFFF"/>
          <w:lang w:eastAsia="x-none"/>
        </w:rPr>
        <w:t>KSeF</w:t>
      </w:r>
      <w:proofErr w:type="spellEnd"/>
      <w:r w:rsidRPr="00B76F6C">
        <w:rPr>
          <w:rFonts w:cs="Arial"/>
          <w:color w:val="000000"/>
          <w:sz w:val="20"/>
          <w:shd w:val="clear" w:color="auto" w:fill="FFFFFF"/>
          <w:lang w:eastAsia="x-none"/>
        </w:rPr>
        <w:t xml:space="preserve"> z</w:t>
      </w:r>
      <w:r>
        <w:rPr>
          <w:rFonts w:cs="Arial"/>
          <w:color w:val="000000"/>
          <w:sz w:val="20"/>
          <w:shd w:val="clear" w:color="auto" w:fill="FFFFFF"/>
          <w:lang w:eastAsia="x-none"/>
        </w:rPr>
        <w:t> </w:t>
      </w:r>
      <w:r w:rsidRPr="00B76F6C">
        <w:rPr>
          <w:rFonts w:cs="Arial"/>
          <w:color w:val="000000"/>
          <w:sz w:val="20"/>
          <w:shd w:val="clear" w:color="auto" w:fill="FFFFFF"/>
          <w:lang w:eastAsia="x-none"/>
        </w:rPr>
        <w:t xml:space="preserve">zastrzeżeniem postanowień ust. </w:t>
      </w:r>
      <w:r>
        <w:rPr>
          <w:rFonts w:cs="Arial"/>
          <w:color w:val="000000"/>
          <w:sz w:val="20"/>
          <w:shd w:val="clear" w:color="auto" w:fill="FFFFFF"/>
          <w:lang w:eastAsia="x-none"/>
        </w:rPr>
        <w:t>15</w:t>
      </w:r>
      <w:r w:rsidRPr="00B76F6C">
        <w:rPr>
          <w:rFonts w:cs="Arial"/>
          <w:color w:val="000000"/>
          <w:sz w:val="20"/>
          <w:shd w:val="clear" w:color="auto" w:fill="FFFFFF"/>
          <w:lang w:eastAsia="x-none"/>
        </w:rPr>
        <w:t xml:space="preserve">. </w:t>
      </w:r>
    </w:p>
    <w:p w14:paraId="7241525B" w14:textId="77777777" w:rsidR="00B86CC2" w:rsidRPr="00B76F6C" w:rsidRDefault="00B86CC2" w:rsidP="00B86CC2">
      <w:pPr>
        <w:pStyle w:val="Tekstpodstawowy"/>
        <w:numPr>
          <w:ilvl w:val="0"/>
          <w:numId w:val="2"/>
        </w:numPr>
        <w:tabs>
          <w:tab w:val="clear" w:pos="720"/>
        </w:tabs>
        <w:ind w:left="426" w:hanging="426"/>
        <w:jc w:val="both"/>
        <w:rPr>
          <w:rFonts w:cs="Arial"/>
          <w:sz w:val="20"/>
        </w:rPr>
      </w:pPr>
      <w:r w:rsidRPr="00B76F6C">
        <w:rPr>
          <w:rFonts w:cs="Arial"/>
          <w:sz w:val="20"/>
          <w:lang w:eastAsia="x-none"/>
        </w:rPr>
        <w:t xml:space="preserve">Na </w:t>
      </w:r>
      <w:r w:rsidRPr="00B76F6C">
        <w:rPr>
          <w:rFonts w:cs="Arial"/>
          <w:sz w:val="20"/>
        </w:rPr>
        <w:t xml:space="preserve">ustrukturyzowanej fakturze wystawionej w </w:t>
      </w:r>
      <w:proofErr w:type="spellStart"/>
      <w:r w:rsidRPr="00B76F6C">
        <w:rPr>
          <w:rFonts w:cs="Arial"/>
          <w:sz w:val="20"/>
        </w:rPr>
        <w:t>KSeF</w:t>
      </w:r>
      <w:proofErr w:type="spellEnd"/>
      <w:r w:rsidRPr="00B76F6C">
        <w:rPr>
          <w:rFonts w:cs="Arial"/>
          <w:sz w:val="20"/>
        </w:rPr>
        <w:t xml:space="preserve"> </w:t>
      </w:r>
      <w:r w:rsidRPr="00B76F6C">
        <w:rPr>
          <w:rFonts w:cs="Arial"/>
          <w:sz w:val="20"/>
          <w:lang w:eastAsia="x-none"/>
        </w:rPr>
        <w:t>należy bezwzględnie umieścić numer niniejszej Umowy.</w:t>
      </w:r>
    </w:p>
    <w:p w14:paraId="4F0169F7" w14:textId="77777777" w:rsidR="00B86CC2" w:rsidRPr="00B76F6C" w:rsidRDefault="00B86CC2" w:rsidP="00B86CC2">
      <w:pPr>
        <w:pStyle w:val="Tekstpodstawowy"/>
        <w:numPr>
          <w:ilvl w:val="0"/>
          <w:numId w:val="2"/>
        </w:numPr>
        <w:tabs>
          <w:tab w:val="clear" w:pos="720"/>
        </w:tabs>
        <w:ind w:left="426" w:hanging="426"/>
        <w:jc w:val="both"/>
        <w:rPr>
          <w:rFonts w:cs="Arial"/>
          <w:sz w:val="20"/>
        </w:rPr>
      </w:pPr>
      <w:r w:rsidRPr="00B76F6C">
        <w:rPr>
          <w:rFonts w:cs="Arial"/>
          <w:sz w:val="20"/>
        </w:rPr>
        <w:t xml:space="preserve">W przypadku problemów technicznych po stronie Wykonawcy uniemożliwiających mu wystawienie ustrukturyzowanej faktury w </w:t>
      </w:r>
      <w:proofErr w:type="spellStart"/>
      <w:r w:rsidRPr="00B76F6C">
        <w:rPr>
          <w:rFonts w:cs="Arial"/>
          <w:sz w:val="20"/>
        </w:rPr>
        <w:t>KSeF</w:t>
      </w:r>
      <w:proofErr w:type="spellEnd"/>
      <w:r w:rsidRPr="00B76F6C">
        <w:rPr>
          <w:rFonts w:cs="Arial"/>
          <w:sz w:val="20"/>
        </w:rPr>
        <w:t>, Wykonawca wystawi fakturę w tzw. trybie offline24, o którym mowa w ustawie o podatku od towarów i usług.</w:t>
      </w:r>
    </w:p>
    <w:p w14:paraId="044AFAC8" w14:textId="77777777" w:rsidR="00B86CC2" w:rsidRPr="00B76F6C" w:rsidRDefault="00B86CC2" w:rsidP="00B86CC2">
      <w:pPr>
        <w:pStyle w:val="Tekstpodstawowy"/>
        <w:numPr>
          <w:ilvl w:val="0"/>
          <w:numId w:val="2"/>
        </w:numPr>
        <w:tabs>
          <w:tab w:val="clear" w:pos="720"/>
        </w:tabs>
        <w:ind w:left="426" w:hanging="426"/>
        <w:jc w:val="both"/>
        <w:rPr>
          <w:rFonts w:cs="Arial"/>
          <w:sz w:val="20"/>
        </w:rPr>
      </w:pPr>
      <w:r w:rsidRPr="00B76F6C">
        <w:rPr>
          <w:rFonts w:cs="Arial"/>
          <w:sz w:val="20"/>
        </w:rPr>
        <w:t>W przypadku awarii Krajowego Systemu e-Faktur, Wykonawca wystawi fakturę zgodnie z</w:t>
      </w:r>
      <w:r>
        <w:rPr>
          <w:rFonts w:cs="Arial"/>
          <w:sz w:val="20"/>
        </w:rPr>
        <w:t> </w:t>
      </w:r>
      <w:r w:rsidRPr="00B76F6C">
        <w:rPr>
          <w:rFonts w:cs="Arial"/>
          <w:sz w:val="20"/>
        </w:rPr>
        <w:t>obowiązującymi w tym zakresie przepisami ustawy o podatku od towarów i usług i prześle ją na</w:t>
      </w:r>
      <w:r>
        <w:rPr>
          <w:rFonts w:cs="Arial"/>
          <w:sz w:val="20"/>
        </w:rPr>
        <w:t> </w:t>
      </w:r>
      <w:r w:rsidRPr="00B76F6C">
        <w:rPr>
          <w:rFonts w:cs="Arial"/>
          <w:sz w:val="20"/>
        </w:rPr>
        <w:t>adres e-mail: .................. .</w:t>
      </w:r>
    </w:p>
    <w:p w14:paraId="4B837A29" w14:textId="77777777" w:rsidR="008A5045" w:rsidRDefault="00E35D14" w:rsidP="008A5045">
      <w:pPr>
        <w:numPr>
          <w:ilvl w:val="0"/>
          <w:numId w:val="2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20"/>
        </w:rPr>
      </w:pPr>
      <w:r w:rsidRPr="008558B7">
        <w:rPr>
          <w:rFonts w:ascii="Arial" w:hAnsi="Arial" w:cs="Arial"/>
          <w:sz w:val="20"/>
        </w:rPr>
        <w:t xml:space="preserve">W przypadku zmiany ustawowej stawki VAT w trakcie realizacji umowy, Wykonawca zobowiązany jest do wystawienia faktury VAT według aktualnie obowiązującej stawki podatku VAT, zaś Zamawiający zobowiązany jest do zapłaty kwoty wynagrodzenia netto powiększonej o należny podatek VAT. </w:t>
      </w:r>
      <w:r w:rsidRPr="008558B7">
        <w:rPr>
          <w:rFonts w:ascii="Arial" w:hAnsi="Arial" w:cs="Arial"/>
          <w:bCs/>
          <w:sz w:val="20"/>
        </w:rPr>
        <w:t>Zmiana ustawowej stawki VAT powoduje zmianę wysokości wynagrodzenia umownego brutto i nie stanowi zmiany postanowień umowy, o której mowa w § 1</w:t>
      </w:r>
      <w:r w:rsidR="00E843C9" w:rsidRPr="008558B7">
        <w:rPr>
          <w:rFonts w:ascii="Arial" w:hAnsi="Arial" w:cs="Arial"/>
          <w:bCs/>
          <w:sz w:val="20"/>
        </w:rPr>
        <w:t>1</w:t>
      </w:r>
      <w:r w:rsidRPr="008558B7">
        <w:rPr>
          <w:rFonts w:ascii="Arial" w:hAnsi="Arial" w:cs="Arial"/>
          <w:bCs/>
          <w:sz w:val="20"/>
        </w:rPr>
        <w:t xml:space="preserve"> ust. 3 umowy.</w:t>
      </w:r>
    </w:p>
    <w:p w14:paraId="0DF256E2" w14:textId="77777777" w:rsidR="007837BE" w:rsidRPr="008558B7" w:rsidRDefault="007837BE" w:rsidP="005C3E2F">
      <w:pPr>
        <w:rPr>
          <w:rFonts w:ascii="Arial" w:hAnsi="Arial" w:cs="Arial"/>
          <w:b/>
          <w:sz w:val="20"/>
          <w:szCs w:val="20"/>
        </w:rPr>
      </w:pPr>
    </w:p>
    <w:p w14:paraId="24FBC35E" w14:textId="77777777" w:rsidR="009B7850" w:rsidRPr="008558B7" w:rsidRDefault="009B7850" w:rsidP="009B7850">
      <w:pPr>
        <w:jc w:val="center"/>
        <w:rPr>
          <w:rFonts w:ascii="Arial" w:hAnsi="Arial" w:cs="Arial"/>
          <w:b/>
          <w:sz w:val="20"/>
          <w:szCs w:val="20"/>
        </w:rPr>
      </w:pPr>
      <w:r w:rsidRPr="008558B7">
        <w:rPr>
          <w:rFonts w:ascii="Arial" w:hAnsi="Arial" w:cs="Arial"/>
          <w:b/>
          <w:sz w:val="20"/>
          <w:szCs w:val="20"/>
        </w:rPr>
        <w:t>§ 4</w:t>
      </w:r>
    </w:p>
    <w:p w14:paraId="6982A784" w14:textId="77777777" w:rsidR="009B7850" w:rsidRPr="008558B7" w:rsidRDefault="009B7850" w:rsidP="009B7850">
      <w:pPr>
        <w:jc w:val="center"/>
        <w:rPr>
          <w:rFonts w:ascii="Arial" w:hAnsi="Arial" w:cs="Arial"/>
          <w:b/>
          <w:sz w:val="20"/>
          <w:szCs w:val="20"/>
        </w:rPr>
      </w:pPr>
      <w:r w:rsidRPr="008558B7">
        <w:rPr>
          <w:rFonts w:ascii="Arial" w:hAnsi="Arial" w:cs="Arial"/>
          <w:b/>
          <w:sz w:val="20"/>
          <w:szCs w:val="20"/>
        </w:rPr>
        <w:t>Zasady i warunki realizacji umowy</w:t>
      </w:r>
    </w:p>
    <w:p w14:paraId="54615FE6" w14:textId="77777777" w:rsidR="00D102CB" w:rsidRPr="00EE4CF9" w:rsidRDefault="00D102CB" w:rsidP="00D10F37">
      <w:pPr>
        <w:numPr>
          <w:ilvl w:val="0"/>
          <w:numId w:val="8"/>
        </w:numPr>
        <w:tabs>
          <w:tab w:val="clear" w:pos="360"/>
        </w:tabs>
        <w:ind w:left="426" w:hanging="426"/>
        <w:jc w:val="both"/>
        <w:rPr>
          <w:rFonts w:ascii="Arial" w:hAnsi="Arial" w:cs="Arial"/>
          <w:bCs/>
          <w:sz w:val="20"/>
          <w:szCs w:val="20"/>
        </w:rPr>
      </w:pPr>
      <w:r w:rsidRPr="008558B7">
        <w:rPr>
          <w:rFonts w:ascii="Arial" w:hAnsi="Arial" w:cs="Arial"/>
          <w:bCs/>
          <w:sz w:val="20"/>
          <w:szCs w:val="20"/>
        </w:rPr>
        <w:t>Wykonawca zobowiązany</w:t>
      </w:r>
      <w:r w:rsidRPr="00EE4CF9">
        <w:rPr>
          <w:rFonts w:ascii="Arial" w:hAnsi="Arial" w:cs="Arial"/>
          <w:bCs/>
          <w:sz w:val="20"/>
          <w:szCs w:val="20"/>
        </w:rPr>
        <w:t xml:space="preserve"> jest do wykonania przedmiotu umowy z należytą starannością, najlepszą wiedzą oraz zasadami profesjonalizmu zawodowego, zgodnie z obowiązującymi przepisami prawa, spełniając wymagania wynikające z Polskich Norm, Norm Branżowych, przepisów BHP i ppoż. oraz stosując się do wskazań Zamawiającego. Zobowiązuje się Wykonawcę do zapoznawania się z</w:t>
      </w:r>
      <w:r w:rsidR="003E7609">
        <w:rPr>
          <w:rFonts w:ascii="Arial" w:hAnsi="Arial" w:cs="Arial"/>
          <w:bCs/>
          <w:sz w:val="20"/>
          <w:szCs w:val="20"/>
        </w:rPr>
        <w:t> </w:t>
      </w:r>
      <w:r w:rsidRPr="00EE4CF9">
        <w:rPr>
          <w:rFonts w:ascii="Arial" w:hAnsi="Arial" w:cs="Arial"/>
          <w:bCs/>
          <w:sz w:val="20"/>
          <w:szCs w:val="20"/>
        </w:rPr>
        <w:t>instrukcją obsługi urządzeń/dokumentacją techniczną urządzeń.</w:t>
      </w:r>
    </w:p>
    <w:p w14:paraId="36A8D871" w14:textId="77777777" w:rsidR="00D102CB" w:rsidRPr="00EE4CF9" w:rsidRDefault="00D102CB" w:rsidP="00D10F37">
      <w:pPr>
        <w:numPr>
          <w:ilvl w:val="0"/>
          <w:numId w:val="8"/>
        </w:numPr>
        <w:tabs>
          <w:tab w:val="clear" w:pos="360"/>
        </w:tabs>
        <w:ind w:left="426" w:hanging="426"/>
        <w:jc w:val="both"/>
        <w:rPr>
          <w:rFonts w:ascii="Arial" w:hAnsi="Arial" w:cs="Arial"/>
          <w:bCs/>
          <w:sz w:val="20"/>
          <w:szCs w:val="20"/>
        </w:rPr>
      </w:pPr>
      <w:r w:rsidRPr="00EE4CF9">
        <w:rPr>
          <w:rFonts w:ascii="Arial" w:hAnsi="Arial" w:cs="Arial"/>
          <w:bCs/>
          <w:sz w:val="20"/>
          <w:szCs w:val="20"/>
        </w:rPr>
        <w:t xml:space="preserve">Do wykonania czynności składających się na przedmiot umowy Wykonawca zobowiązany jest użyć technik i materiałów gwarantujących spełnienie wszelkich wymagań technologicznych oraz właściwą jakość przedmiotu umowy. </w:t>
      </w:r>
    </w:p>
    <w:p w14:paraId="06843162" w14:textId="3920EAA2" w:rsidR="00B86CC2" w:rsidRDefault="00B86CC2" w:rsidP="00D10F37">
      <w:pPr>
        <w:numPr>
          <w:ilvl w:val="0"/>
          <w:numId w:val="8"/>
        </w:numPr>
        <w:tabs>
          <w:tab w:val="clear" w:pos="360"/>
        </w:tabs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Wykonawca jest zobowiązany do </w:t>
      </w:r>
      <w:r w:rsidRPr="00EA1ACB">
        <w:rPr>
          <w:rFonts w:ascii="Arial" w:hAnsi="Arial" w:cs="Arial"/>
          <w:sz w:val="20"/>
          <w:szCs w:val="20"/>
        </w:rPr>
        <w:t xml:space="preserve">realizowania przedmiotu </w:t>
      </w:r>
      <w:r>
        <w:rPr>
          <w:rFonts w:ascii="Arial" w:hAnsi="Arial" w:cs="Arial"/>
          <w:sz w:val="20"/>
          <w:szCs w:val="20"/>
        </w:rPr>
        <w:t>u</w:t>
      </w:r>
      <w:r w:rsidRPr="00EA1ACB">
        <w:rPr>
          <w:rFonts w:ascii="Arial" w:hAnsi="Arial" w:cs="Arial"/>
          <w:sz w:val="20"/>
          <w:szCs w:val="20"/>
        </w:rPr>
        <w:t>mowy z użyciem materiałów nowych, spełniających wymagania ustawy z dnia 7 lipca 1994 r. Prawo budowlane oraz zgodnych z</w:t>
      </w:r>
      <w:r w:rsidR="009E3935">
        <w:rPr>
          <w:rFonts w:ascii="Arial" w:hAnsi="Arial" w:cs="Arial"/>
          <w:sz w:val="20"/>
          <w:szCs w:val="20"/>
        </w:rPr>
        <w:t> </w:t>
      </w:r>
      <w:r w:rsidRPr="00EA1ACB">
        <w:rPr>
          <w:rFonts w:ascii="Arial" w:hAnsi="Arial" w:cs="Arial"/>
          <w:sz w:val="20"/>
          <w:szCs w:val="20"/>
        </w:rPr>
        <w:t>przepisami ustawy z dnia 30</w:t>
      </w:r>
      <w:r>
        <w:rPr>
          <w:rFonts w:ascii="Arial" w:hAnsi="Arial" w:cs="Arial"/>
          <w:sz w:val="20"/>
          <w:szCs w:val="20"/>
        </w:rPr>
        <w:t> </w:t>
      </w:r>
      <w:r w:rsidRPr="00EA1ACB">
        <w:rPr>
          <w:rFonts w:ascii="Arial" w:hAnsi="Arial" w:cs="Arial"/>
          <w:sz w:val="20"/>
          <w:szCs w:val="20"/>
        </w:rPr>
        <w:t>sierpnia 2002 r. o systemie oceny zgodności oraz wydanych na ich podstawie aktów wykonawczych, jak i innych obowiązujących przepisów prawa. Wykonawca najpóźniej w dniu odbioru końcowego lub na każde żądanie Zamawiającego przedstawi dokumenty potwierdzające spełnienie ww. warunków oraz certyfikaty na znak bezpieczeństwa i deklaracje zgodności producenta dla wyrobów budowlanych, w rozumieniu ustawy z dnia 7 lipca 1994 r. Prawo budowlane;</w:t>
      </w:r>
    </w:p>
    <w:p w14:paraId="18673746" w14:textId="77777777" w:rsidR="00B86CC2" w:rsidRPr="00B86CC2" w:rsidRDefault="00B86CC2" w:rsidP="00D10F37">
      <w:pPr>
        <w:numPr>
          <w:ilvl w:val="0"/>
          <w:numId w:val="8"/>
        </w:numPr>
        <w:tabs>
          <w:tab w:val="clear" w:pos="360"/>
        </w:tabs>
        <w:ind w:left="426" w:hanging="426"/>
        <w:jc w:val="both"/>
        <w:rPr>
          <w:rFonts w:ascii="Arial" w:hAnsi="Arial" w:cs="Arial"/>
          <w:sz w:val="20"/>
          <w:szCs w:val="20"/>
        </w:rPr>
      </w:pPr>
      <w:r w:rsidRPr="00B86CC2">
        <w:rPr>
          <w:rFonts w:ascii="Arial" w:hAnsi="Arial" w:cs="Arial"/>
          <w:bCs/>
          <w:sz w:val="20"/>
          <w:szCs w:val="20"/>
        </w:rPr>
        <w:t xml:space="preserve">Wykonawca będzie delegować do wykonywania robót w ramach umowy pracowników posiadających wiedzę fachową oraz doświadczenie w realizacji przedmiotu Umowy o podobnym charakterze i zakresie oraz wyznaczenie kierownika </w:t>
      </w:r>
      <w:r w:rsidRPr="00B86CC2">
        <w:rPr>
          <w:rFonts w:ascii="Arial" w:hAnsi="Arial" w:cs="Arial"/>
          <w:sz w:val="20"/>
          <w:szCs w:val="20"/>
        </w:rPr>
        <w:t>robót</w:t>
      </w:r>
      <w:r w:rsidRPr="00B86CC2">
        <w:rPr>
          <w:rFonts w:ascii="Arial" w:hAnsi="Arial" w:cs="Arial"/>
          <w:bCs/>
          <w:sz w:val="20"/>
          <w:szCs w:val="20"/>
        </w:rPr>
        <w:t xml:space="preserve"> posiadającego uprawnienia określone w Prawie budowlanym</w:t>
      </w:r>
      <w:r w:rsidRPr="00B86CC2">
        <w:rPr>
          <w:rFonts w:ascii="Arial" w:hAnsi="Arial" w:cs="Arial"/>
          <w:sz w:val="20"/>
          <w:szCs w:val="20"/>
        </w:rPr>
        <w:t xml:space="preserve">. Do obowiązków Wykonawcy należy również zapewnienie odpowiedniego </w:t>
      </w:r>
      <w:r w:rsidRPr="00B86CC2">
        <w:rPr>
          <w:rFonts w:ascii="Arial" w:hAnsi="Arial" w:cs="Arial"/>
          <w:sz w:val="20"/>
          <w:szCs w:val="20"/>
        </w:rPr>
        <w:lastRenderedPageBreak/>
        <w:t>dozoru technicznego właściwego dla zakresu robót i zapewnienia wykonania robót o wysokiej, jakości, jak również pokrycie kosztów obsługi służb pomocniczych i branżowych nadzorów technicznych</w:t>
      </w:r>
      <w:r>
        <w:rPr>
          <w:rFonts w:ascii="Arial" w:hAnsi="Arial" w:cs="Arial"/>
          <w:sz w:val="20"/>
          <w:szCs w:val="20"/>
        </w:rPr>
        <w:t xml:space="preserve"> (w razie konieczności)</w:t>
      </w:r>
      <w:r w:rsidRPr="00B86CC2">
        <w:rPr>
          <w:rFonts w:ascii="Arial" w:hAnsi="Arial" w:cs="Arial"/>
          <w:sz w:val="20"/>
          <w:szCs w:val="20"/>
        </w:rPr>
        <w:t>;</w:t>
      </w:r>
    </w:p>
    <w:p w14:paraId="4AC03486" w14:textId="77777777" w:rsidR="00D102CB" w:rsidRPr="00EE4CF9" w:rsidRDefault="00D102CB" w:rsidP="00D10F37">
      <w:pPr>
        <w:numPr>
          <w:ilvl w:val="0"/>
          <w:numId w:val="8"/>
        </w:numPr>
        <w:tabs>
          <w:tab w:val="clear" w:pos="360"/>
        </w:tabs>
        <w:ind w:left="426" w:hanging="426"/>
        <w:jc w:val="both"/>
        <w:rPr>
          <w:rFonts w:ascii="Arial" w:hAnsi="Arial" w:cs="Arial"/>
          <w:bCs/>
          <w:sz w:val="20"/>
          <w:szCs w:val="20"/>
        </w:rPr>
      </w:pPr>
      <w:r w:rsidRPr="00EE4CF9">
        <w:rPr>
          <w:rFonts w:ascii="Arial" w:hAnsi="Arial" w:cs="Arial"/>
          <w:bCs/>
          <w:sz w:val="20"/>
          <w:szCs w:val="20"/>
        </w:rPr>
        <w:t xml:space="preserve">Wykonawca ponosi koszty materiałów i części niezbędnych do wykonania przedmiotu umowy. </w:t>
      </w:r>
    </w:p>
    <w:p w14:paraId="4AABC615" w14:textId="77777777" w:rsidR="00D102CB" w:rsidRPr="00EE4CF9" w:rsidRDefault="00D102CB" w:rsidP="00D10F37">
      <w:pPr>
        <w:numPr>
          <w:ilvl w:val="0"/>
          <w:numId w:val="8"/>
        </w:numPr>
        <w:tabs>
          <w:tab w:val="clear" w:pos="360"/>
        </w:tabs>
        <w:ind w:left="426" w:hanging="426"/>
        <w:jc w:val="both"/>
        <w:rPr>
          <w:rFonts w:ascii="Arial" w:hAnsi="Arial" w:cs="Arial"/>
          <w:bCs/>
          <w:sz w:val="20"/>
          <w:szCs w:val="20"/>
        </w:rPr>
      </w:pPr>
      <w:r w:rsidRPr="00EE4CF9">
        <w:rPr>
          <w:rFonts w:ascii="Arial" w:hAnsi="Arial" w:cs="Arial"/>
          <w:bCs/>
          <w:sz w:val="20"/>
          <w:szCs w:val="20"/>
        </w:rPr>
        <w:t>Wykonawca ponosi odpowiedzialność odszkodowawczą za wszelkie szkody, jakich może doznać Zamawiający, jak i osoby trzecie w związku z wykonywaniem przedmiotu umowy, w tym także za szkody związane z jej nienależytym wykonaniem.</w:t>
      </w:r>
    </w:p>
    <w:p w14:paraId="3ADADF75" w14:textId="77777777" w:rsidR="00B86CC2" w:rsidRDefault="00D102CB" w:rsidP="00D10F37">
      <w:pPr>
        <w:numPr>
          <w:ilvl w:val="0"/>
          <w:numId w:val="8"/>
        </w:numPr>
        <w:tabs>
          <w:tab w:val="clear" w:pos="360"/>
        </w:tabs>
        <w:ind w:left="426" w:hanging="426"/>
        <w:jc w:val="both"/>
        <w:rPr>
          <w:rFonts w:ascii="Arial" w:hAnsi="Arial" w:cs="Arial"/>
          <w:bCs/>
          <w:sz w:val="20"/>
          <w:szCs w:val="20"/>
        </w:rPr>
      </w:pPr>
      <w:r w:rsidRPr="00EE4CF9">
        <w:rPr>
          <w:rFonts w:ascii="Arial" w:hAnsi="Arial" w:cs="Arial"/>
          <w:bCs/>
          <w:sz w:val="20"/>
          <w:szCs w:val="20"/>
        </w:rPr>
        <w:t xml:space="preserve">Wykonawca będzie realizował przedmiot umowy </w:t>
      </w:r>
      <w:r w:rsidR="00972233" w:rsidRPr="00EE4CF9">
        <w:rPr>
          <w:rFonts w:ascii="Arial" w:hAnsi="Arial" w:cs="Arial"/>
          <w:bCs/>
          <w:sz w:val="20"/>
          <w:szCs w:val="20"/>
        </w:rPr>
        <w:t xml:space="preserve">w dni robocze, tj. </w:t>
      </w:r>
      <w:r w:rsidRPr="00EE4CF9">
        <w:rPr>
          <w:rFonts w:ascii="Arial" w:hAnsi="Arial" w:cs="Arial"/>
          <w:bCs/>
          <w:sz w:val="20"/>
          <w:szCs w:val="20"/>
        </w:rPr>
        <w:t xml:space="preserve">od poniedziałku do </w:t>
      </w:r>
      <w:r w:rsidR="003D70F2" w:rsidRPr="00EE4CF9">
        <w:rPr>
          <w:rFonts w:ascii="Arial" w:hAnsi="Arial" w:cs="Arial"/>
          <w:bCs/>
          <w:sz w:val="20"/>
          <w:szCs w:val="20"/>
        </w:rPr>
        <w:t>pi</w:t>
      </w:r>
      <w:r w:rsidR="006B6BFF" w:rsidRPr="00EE4CF9">
        <w:rPr>
          <w:rFonts w:ascii="Arial" w:hAnsi="Arial" w:cs="Arial"/>
          <w:bCs/>
          <w:sz w:val="20"/>
          <w:szCs w:val="20"/>
        </w:rPr>
        <w:t>ą</w:t>
      </w:r>
      <w:r w:rsidR="003D70F2" w:rsidRPr="00EE4CF9">
        <w:rPr>
          <w:rFonts w:ascii="Arial" w:hAnsi="Arial" w:cs="Arial"/>
          <w:bCs/>
          <w:sz w:val="20"/>
          <w:szCs w:val="20"/>
        </w:rPr>
        <w:t>tku</w:t>
      </w:r>
      <w:r w:rsidR="00A24D3B">
        <w:rPr>
          <w:rFonts w:ascii="Arial" w:hAnsi="Arial" w:cs="Arial"/>
          <w:bCs/>
          <w:sz w:val="20"/>
          <w:szCs w:val="20"/>
        </w:rPr>
        <w:t xml:space="preserve"> </w:t>
      </w:r>
      <w:r w:rsidR="00A24D3B">
        <w:rPr>
          <w:rFonts w:ascii="Arial" w:hAnsi="Arial" w:cs="Arial"/>
          <w:bCs/>
          <w:sz w:val="20"/>
          <w:szCs w:val="20"/>
        </w:rPr>
        <w:br/>
      </w:r>
      <w:r w:rsidR="009D5F4F" w:rsidRPr="00EE4CF9">
        <w:rPr>
          <w:rFonts w:ascii="Arial" w:hAnsi="Arial" w:cs="Arial"/>
          <w:bCs/>
          <w:sz w:val="20"/>
          <w:szCs w:val="20"/>
        </w:rPr>
        <w:t>w godz</w:t>
      </w:r>
      <w:r w:rsidR="003E7609">
        <w:rPr>
          <w:rFonts w:ascii="Arial" w:hAnsi="Arial" w:cs="Arial"/>
          <w:bCs/>
          <w:sz w:val="20"/>
          <w:szCs w:val="20"/>
        </w:rPr>
        <w:t>inach</w:t>
      </w:r>
      <w:r w:rsidRPr="00EE4CF9">
        <w:rPr>
          <w:rFonts w:ascii="Arial" w:hAnsi="Arial" w:cs="Arial"/>
          <w:bCs/>
          <w:sz w:val="20"/>
          <w:szCs w:val="20"/>
        </w:rPr>
        <w:t xml:space="preserve"> </w:t>
      </w:r>
      <w:r w:rsidR="009D5F4F" w:rsidRPr="00EE4CF9">
        <w:rPr>
          <w:rFonts w:ascii="Arial" w:hAnsi="Arial" w:cs="Arial"/>
          <w:bCs/>
          <w:sz w:val="20"/>
          <w:szCs w:val="20"/>
        </w:rPr>
        <w:t>o</w:t>
      </w:r>
      <w:r w:rsidRPr="00EE4CF9">
        <w:rPr>
          <w:rFonts w:ascii="Arial" w:hAnsi="Arial" w:cs="Arial"/>
          <w:bCs/>
          <w:sz w:val="20"/>
          <w:szCs w:val="20"/>
        </w:rPr>
        <w:t>d</w:t>
      </w:r>
      <w:r w:rsidR="009D5F4F" w:rsidRPr="00EE4CF9">
        <w:rPr>
          <w:rFonts w:ascii="Arial" w:hAnsi="Arial" w:cs="Arial"/>
          <w:bCs/>
          <w:sz w:val="20"/>
          <w:szCs w:val="20"/>
        </w:rPr>
        <w:t xml:space="preserve"> </w:t>
      </w:r>
      <w:r w:rsidRPr="00EE4CF9">
        <w:rPr>
          <w:rFonts w:ascii="Arial" w:hAnsi="Arial" w:cs="Arial"/>
          <w:bCs/>
          <w:sz w:val="20"/>
          <w:szCs w:val="20"/>
        </w:rPr>
        <w:t>7</w:t>
      </w:r>
      <w:r w:rsidRPr="00EE4CF9">
        <w:rPr>
          <w:rFonts w:ascii="Arial" w:hAnsi="Arial" w:cs="Arial"/>
          <w:bCs/>
          <w:sz w:val="20"/>
          <w:szCs w:val="20"/>
          <w:vertAlign w:val="superscript"/>
        </w:rPr>
        <w:t>00</w:t>
      </w:r>
      <w:r w:rsidRPr="00EE4CF9">
        <w:rPr>
          <w:rFonts w:ascii="Arial" w:hAnsi="Arial" w:cs="Arial"/>
          <w:bCs/>
          <w:sz w:val="20"/>
          <w:szCs w:val="20"/>
        </w:rPr>
        <w:t xml:space="preserve"> do 1</w:t>
      </w:r>
      <w:r w:rsidR="001523F5" w:rsidRPr="00EE4CF9">
        <w:rPr>
          <w:rFonts w:ascii="Arial" w:hAnsi="Arial" w:cs="Arial"/>
          <w:bCs/>
          <w:sz w:val="20"/>
          <w:szCs w:val="20"/>
        </w:rPr>
        <w:t>8</w:t>
      </w:r>
      <w:r w:rsidRPr="00EE4CF9">
        <w:rPr>
          <w:rFonts w:ascii="Arial" w:hAnsi="Arial" w:cs="Arial"/>
          <w:bCs/>
          <w:sz w:val="20"/>
          <w:szCs w:val="20"/>
          <w:vertAlign w:val="superscript"/>
        </w:rPr>
        <w:t xml:space="preserve">00 </w:t>
      </w:r>
      <w:r w:rsidRPr="00EE4CF9">
        <w:rPr>
          <w:rFonts w:ascii="Arial" w:hAnsi="Arial" w:cs="Arial"/>
          <w:bCs/>
          <w:sz w:val="20"/>
          <w:szCs w:val="20"/>
        </w:rPr>
        <w:t>z możliwością wydłużenia czasu pracy</w:t>
      </w:r>
      <w:r w:rsidR="00AE0204">
        <w:rPr>
          <w:rFonts w:ascii="Arial" w:hAnsi="Arial" w:cs="Arial"/>
          <w:bCs/>
          <w:sz w:val="20"/>
          <w:szCs w:val="20"/>
        </w:rPr>
        <w:t xml:space="preserve"> oraz realizacji przedmiotu umowy w dni ustawowo </w:t>
      </w:r>
      <w:r w:rsidR="00A24D3B">
        <w:rPr>
          <w:rFonts w:ascii="Arial" w:hAnsi="Arial" w:cs="Arial"/>
          <w:bCs/>
          <w:sz w:val="20"/>
          <w:szCs w:val="20"/>
        </w:rPr>
        <w:t>wolne od pracy,</w:t>
      </w:r>
      <w:r w:rsidRPr="00EE4CF9">
        <w:rPr>
          <w:rFonts w:ascii="Arial" w:hAnsi="Arial" w:cs="Arial"/>
          <w:bCs/>
          <w:sz w:val="20"/>
          <w:szCs w:val="20"/>
        </w:rPr>
        <w:t xml:space="preserve"> jeżeli ze względów technologicznych zajdzie taka potrzeba</w:t>
      </w:r>
      <w:r w:rsidR="00B86CC2">
        <w:rPr>
          <w:rFonts w:ascii="Arial" w:hAnsi="Arial" w:cs="Arial"/>
          <w:bCs/>
          <w:sz w:val="20"/>
          <w:szCs w:val="20"/>
        </w:rPr>
        <w:t xml:space="preserve">, z zastrzeżeniem ust. 8. </w:t>
      </w:r>
      <w:r w:rsidRPr="00EE4CF9">
        <w:rPr>
          <w:rFonts w:ascii="Arial" w:hAnsi="Arial" w:cs="Arial"/>
          <w:bCs/>
          <w:sz w:val="20"/>
          <w:szCs w:val="20"/>
        </w:rPr>
        <w:t>Każdorazowe przedłużenie czasu pracy</w:t>
      </w:r>
      <w:r w:rsidR="00A24D3B">
        <w:rPr>
          <w:rFonts w:ascii="Arial" w:hAnsi="Arial" w:cs="Arial"/>
          <w:bCs/>
          <w:sz w:val="20"/>
          <w:szCs w:val="20"/>
        </w:rPr>
        <w:t xml:space="preserve"> oraz realizacja przedmiotu umowy w dni ustawowo wolne od pracy</w:t>
      </w:r>
      <w:r w:rsidRPr="00EE4CF9">
        <w:rPr>
          <w:rFonts w:ascii="Arial" w:hAnsi="Arial" w:cs="Arial"/>
          <w:bCs/>
          <w:sz w:val="20"/>
          <w:szCs w:val="20"/>
        </w:rPr>
        <w:t xml:space="preserve"> wymaga zgody Zamawiającego. Wnioski w przedmiotowej sprawie należy składać na piśmie do Kierownika </w:t>
      </w:r>
      <w:r w:rsidRPr="00EE4CF9">
        <w:rPr>
          <w:rFonts w:ascii="Arial" w:hAnsi="Arial" w:cs="Arial"/>
          <w:bCs/>
          <w:iCs/>
          <w:sz w:val="20"/>
          <w:szCs w:val="20"/>
        </w:rPr>
        <w:t>Zakładu</w:t>
      </w:r>
      <w:r w:rsidR="001C25F3">
        <w:rPr>
          <w:rFonts w:ascii="Arial" w:hAnsi="Arial" w:cs="Arial"/>
          <w:bCs/>
          <w:iCs/>
          <w:sz w:val="20"/>
          <w:szCs w:val="20"/>
        </w:rPr>
        <w:t xml:space="preserve"> / Kierownika Działu Utrzymania Nieruchomości</w:t>
      </w:r>
      <w:r w:rsidRPr="00EE4CF9">
        <w:rPr>
          <w:rFonts w:ascii="Arial" w:hAnsi="Arial" w:cs="Arial"/>
          <w:bCs/>
          <w:sz w:val="20"/>
          <w:szCs w:val="20"/>
        </w:rPr>
        <w:t xml:space="preserve"> na terenie, którego realizowana jest usługa.</w:t>
      </w:r>
    </w:p>
    <w:p w14:paraId="79BB5E72" w14:textId="77777777" w:rsidR="00B86CC2" w:rsidRPr="00B86CC2" w:rsidRDefault="00B86CC2" w:rsidP="00D10F37">
      <w:pPr>
        <w:numPr>
          <w:ilvl w:val="0"/>
          <w:numId w:val="8"/>
        </w:numPr>
        <w:tabs>
          <w:tab w:val="clear" w:pos="360"/>
        </w:tabs>
        <w:ind w:left="426" w:hanging="426"/>
        <w:jc w:val="both"/>
        <w:rPr>
          <w:rFonts w:ascii="Arial" w:hAnsi="Arial" w:cs="Arial"/>
          <w:bCs/>
          <w:sz w:val="20"/>
          <w:szCs w:val="20"/>
        </w:rPr>
      </w:pPr>
      <w:r w:rsidRPr="00B86CC2">
        <w:rPr>
          <w:rFonts w:ascii="Arial" w:hAnsi="Arial" w:cs="Arial"/>
          <w:bCs/>
          <w:sz w:val="20"/>
          <w:szCs w:val="20"/>
        </w:rPr>
        <w:t>Wszystkie prace uciążliwe, w tym w szczególności wywołujące hałas, powodujące kurz, będą odbywały się w godz. 16:00-21:00, a w dni wolne od pracy do godz. 21:00, po wcześniejszej akceptacji terminu przez Zamawiającego;</w:t>
      </w:r>
    </w:p>
    <w:p w14:paraId="24233E8A" w14:textId="77777777" w:rsidR="00D102CB" w:rsidRPr="00EE4CF9" w:rsidRDefault="00D102CB" w:rsidP="00D10F37">
      <w:pPr>
        <w:numPr>
          <w:ilvl w:val="0"/>
          <w:numId w:val="8"/>
        </w:numPr>
        <w:tabs>
          <w:tab w:val="clear" w:pos="360"/>
        </w:tabs>
        <w:ind w:left="426" w:hanging="426"/>
        <w:jc w:val="both"/>
        <w:rPr>
          <w:rFonts w:ascii="Arial" w:hAnsi="Arial" w:cs="Arial"/>
          <w:bCs/>
          <w:sz w:val="20"/>
          <w:szCs w:val="20"/>
        </w:rPr>
      </w:pPr>
      <w:r w:rsidRPr="00EE4CF9">
        <w:rPr>
          <w:rFonts w:ascii="Arial" w:hAnsi="Arial" w:cs="Arial"/>
          <w:bCs/>
          <w:sz w:val="20"/>
          <w:szCs w:val="20"/>
        </w:rPr>
        <w:t>Wykonawca ma obowiązek na żądanie Zamawiającego zapewnić możliwość kontrolowania przez Zamawiającego jakości wykonywanych czynności. W związku z przeprowadzoną przez Zamawiającego kontrolą, Wykonawca ma obowiązek uwzględnić zalecenia i uwagi Zamawiającego.</w:t>
      </w:r>
    </w:p>
    <w:p w14:paraId="7723092C" w14:textId="77777777" w:rsidR="00D102CB" w:rsidRPr="00EE4CF9" w:rsidRDefault="00D102CB" w:rsidP="00D10F37">
      <w:pPr>
        <w:numPr>
          <w:ilvl w:val="0"/>
          <w:numId w:val="8"/>
        </w:numPr>
        <w:tabs>
          <w:tab w:val="clear" w:pos="360"/>
        </w:tabs>
        <w:ind w:left="426" w:hanging="426"/>
        <w:jc w:val="both"/>
        <w:rPr>
          <w:rFonts w:ascii="Arial" w:hAnsi="Arial" w:cs="Arial"/>
          <w:bCs/>
          <w:sz w:val="20"/>
          <w:szCs w:val="20"/>
        </w:rPr>
      </w:pPr>
      <w:r w:rsidRPr="00EE4CF9">
        <w:rPr>
          <w:rFonts w:ascii="Arial" w:hAnsi="Arial" w:cs="Arial"/>
          <w:bCs/>
          <w:sz w:val="20"/>
          <w:szCs w:val="20"/>
        </w:rPr>
        <w:t xml:space="preserve">Wykonawca zobowiązuje się wykonywać wszystkie czynności składające się na przedmiot umowy w sposób nieuciążliwy dla Zamawiającego, w szczególności po wykonaniu pełnego zakresu czynności określonych w </w:t>
      </w:r>
      <w:r w:rsidR="00F37570" w:rsidRPr="00EE4CF9">
        <w:rPr>
          <w:rFonts w:ascii="Arial" w:hAnsi="Arial" w:cs="Arial"/>
          <w:bCs/>
          <w:sz w:val="20"/>
          <w:szCs w:val="20"/>
        </w:rPr>
        <w:t>OPZ</w:t>
      </w:r>
      <w:r w:rsidRPr="00EE4CF9">
        <w:rPr>
          <w:rFonts w:ascii="Arial" w:hAnsi="Arial" w:cs="Arial"/>
          <w:bCs/>
          <w:sz w:val="20"/>
          <w:szCs w:val="20"/>
        </w:rPr>
        <w:t>, Wykonawca pozostawi miejsce, w którym realizowany był przedmiot umowy w należytym stanie.</w:t>
      </w:r>
    </w:p>
    <w:p w14:paraId="1623E369" w14:textId="77777777" w:rsidR="00D102CB" w:rsidRPr="00EE4CF9" w:rsidRDefault="00D102CB" w:rsidP="00D10F37">
      <w:pPr>
        <w:numPr>
          <w:ilvl w:val="0"/>
          <w:numId w:val="8"/>
        </w:numPr>
        <w:tabs>
          <w:tab w:val="clear" w:pos="360"/>
        </w:tabs>
        <w:ind w:left="426" w:hanging="426"/>
        <w:jc w:val="both"/>
        <w:rPr>
          <w:rFonts w:ascii="Arial" w:hAnsi="Arial" w:cs="Arial"/>
          <w:bCs/>
          <w:sz w:val="20"/>
          <w:szCs w:val="20"/>
        </w:rPr>
      </w:pPr>
      <w:r w:rsidRPr="00EE4CF9">
        <w:rPr>
          <w:rFonts w:ascii="Arial" w:hAnsi="Arial" w:cs="Arial"/>
          <w:bCs/>
          <w:sz w:val="20"/>
          <w:szCs w:val="20"/>
        </w:rPr>
        <w:t>Czynności związane z realizacją przedmiotu umowy mogą być wykonywane wyłącznie pod stałym nadzorem pracowników Zakładu na terenie, którego realizowana jest usługa.</w:t>
      </w:r>
    </w:p>
    <w:p w14:paraId="79D7E186" w14:textId="77777777" w:rsidR="00D102CB" w:rsidRPr="00EE4CF9" w:rsidRDefault="00D102CB" w:rsidP="00D10F37">
      <w:pPr>
        <w:numPr>
          <w:ilvl w:val="0"/>
          <w:numId w:val="8"/>
        </w:numPr>
        <w:tabs>
          <w:tab w:val="clear" w:pos="360"/>
        </w:tabs>
        <w:ind w:left="426" w:hanging="426"/>
        <w:jc w:val="both"/>
        <w:rPr>
          <w:rFonts w:ascii="Arial" w:hAnsi="Arial" w:cs="Arial"/>
          <w:bCs/>
          <w:sz w:val="20"/>
          <w:szCs w:val="20"/>
        </w:rPr>
      </w:pPr>
      <w:r w:rsidRPr="00EE4CF9">
        <w:rPr>
          <w:rFonts w:ascii="Arial" w:hAnsi="Arial" w:cs="Arial"/>
          <w:bCs/>
          <w:sz w:val="20"/>
          <w:szCs w:val="20"/>
        </w:rPr>
        <w:t>Wykonawca jest zobowiązany do wystąpienia do Kierownika Zakładu</w:t>
      </w:r>
      <w:r w:rsidR="001C25F3">
        <w:rPr>
          <w:rFonts w:ascii="Arial" w:hAnsi="Arial" w:cs="Arial"/>
          <w:bCs/>
          <w:sz w:val="20"/>
          <w:szCs w:val="20"/>
        </w:rPr>
        <w:t xml:space="preserve"> / Kierownika Działu Utrzymania Nieruchomości</w:t>
      </w:r>
      <w:r w:rsidR="00B968C7" w:rsidRPr="00EE4CF9">
        <w:rPr>
          <w:rFonts w:ascii="Arial" w:hAnsi="Arial" w:cs="Arial"/>
          <w:bCs/>
          <w:sz w:val="20"/>
          <w:szCs w:val="20"/>
        </w:rPr>
        <w:t>,</w:t>
      </w:r>
      <w:r w:rsidRPr="00EE4CF9">
        <w:rPr>
          <w:rFonts w:ascii="Arial" w:hAnsi="Arial" w:cs="Arial"/>
          <w:bCs/>
          <w:sz w:val="20"/>
          <w:szCs w:val="20"/>
        </w:rPr>
        <w:t xml:space="preserve"> na terenie którego realizowana jest usługa, </w:t>
      </w:r>
      <w:r w:rsidRPr="00EE4CF9">
        <w:rPr>
          <w:rFonts w:ascii="Arial" w:hAnsi="Arial" w:cs="Arial"/>
          <w:bCs/>
          <w:iCs/>
          <w:sz w:val="20"/>
          <w:szCs w:val="20"/>
        </w:rPr>
        <w:t>o</w:t>
      </w:r>
      <w:r w:rsidRPr="00EE4CF9">
        <w:rPr>
          <w:rFonts w:ascii="Arial" w:hAnsi="Arial" w:cs="Arial"/>
          <w:bCs/>
          <w:sz w:val="20"/>
          <w:szCs w:val="20"/>
        </w:rPr>
        <w:t xml:space="preserve"> wydanie przepustek upoważniających do wstępu na teren </w:t>
      </w:r>
      <w:r w:rsidR="001C25F3">
        <w:rPr>
          <w:rFonts w:ascii="Arial" w:hAnsi="Arial" w:cs="Arial"/>
          <w:bCs/>
          <w:sz w:val="20"/>
          <w:szCs w:val="20"/>
        </w:rPr>
        <w:t xml:space="preserve">Obiektu / </w:t>
      </w:r>
      <w:r w:rsidRPr="00EE4CF9">
        <w:rPr>
          <w:rFonts w:ascii="Arial" w:hAnsi="Arial" w:cs="Arial"/>
          <w:bCs/>
          <w:sz w:val="20"/>
          <w:szCs w:val="20"/>
        </w:rPr>
        <w:t>Zakładu, zgodnie z zasadami obowiązującymi u Zamawiającego.</w:t>
      </w:r>
    </w:p>
    <w:p w14:paraId="69F3BC3A" w14:textId="77777777" w:rsidR="00D102CB" w:rsidRPr="00EE4CF9" w:rsidRDefault="00D102CB" w:rsidP="00D10F37">
      <w:pPr>
        <w:numPr>
          <w:ilvl w:val="0"/>
          <w:numId w:val="8"/>
        </w:numPr>
        <w:tabs>
          <w:tab w:val="clear" w:pos="360"/>
        </w:tabs>
        <w:ind w:left="426" w:hanging="426"/>
        <w:jc w:val="both"/>
        <w:rPr>
          <w:rFonts w:ascii="Arial" w:hAnsi="Arial" w:cs="Arial"/>
          <w:bCs/>
          <w:sz w:val="20"/>
          <w:szCs w:val="20"/>
        </w:rPr>
      </w:pPr>
      <w:r w:rsidRPr="00EE4CF9">
        <w:rPr>
          <w:rFonts w:ascii="Arial" w:hAnsi="Arial" w:cs="Arial"/>
          <w:bCs/>
          <w:sz w:val="20"/>
          <w:szCs w:val="20"/>
        </w:rPr>
        <w:t>Wykonawca może przebywać wyłącznie na terenie, na którym wykonywany jest przedmiot umowy oraz w miejscach wyznaczonych przez Zamawiającego.</w:t>
      </w:r>
    </w:p>
    <w:p w14:paraId="4688E24C" w14:textId="77777777" w:rsidR="00D102CB" w:rsidRPr="00EE4CF9" w:rsidRDefault="00D102CB" w:rsidP="00D10F37">
      <w:pPr>
        <w:numPr>
          <w:ilvl w:val="0"/>
          <w:numId w:val="8"/>
        </w:numPr>
        <w:tabs>
          <w:tab w:val="clear" w:pos="360"/>
        </w:tabs>
        <w:ind w:left="426" w:hanging="426"/>
        <w:jc w:val="both"/>
        <w:rPr>
          <w:rFonts w:ascii="Arial" w:hAnsi="Arial" w:cs="Arial"/>
          <w:bCs/>
          <w:sz w:val="20"/>
          <w:szCs w:val="20"/>
        </w:rPr>
      </w:pPr>
      <w:r w:rsidRPr="00EE4CF9">
        <w:rPr>
          <w:rFonts w:ascii="Arial" w:hAnsi="Arial" w:cs="Arial"/>
          <w:bCs/>
          <w:sz w:val="20"/>
          <w:szCs w:val="20"/>
        </w:rPr>
        <w:t>Za składowane na terenie Zamawiającego części i materiały Wykonawcy Zamawiający nie ponosi odpowiedzialności.</w:t>
      </w:r>
    </w:p>
    <w:p w14:paraId="0C5E66AA" w14:textId="77777777" w:rsidR="00D102CB" w:rsidRPr="00EE4CF9" w:rsidRDefault="00D102CB" w:rsidP="00D10F37">
      <w:pPr>
        <w:numPr>
          <w:ilvl w:val="0"/>
          <w:numId w:val="8"/>
        </w:numPr>
        <w:tabs>
          <w:tab w:val="clear" w:pos="360"/>
        </w:tabs>
        <w:ind w:left="426" w:hanging="426"/>
        <w:jc w:val="both"/>
        <w:rPr>
          <w:rFonts w:ascii="Arial" w:hAnsi="Arial" w:cs="Arial"/>
          <w:bCs/>
          <w:sz w:val="20"/>
          <w:szCs w:val="20"/>
        </w:rPr>
      </w:pPr>
      <w:r w:rsidRPr="00EE4CF9">
        <w:rPr>
          <w:rFonts w:ascii="Arial" w:hAnsi="Arial" w:cs="Arial"/>
          <w:bCs/>
          <w:sz w:val="20"/>
          <w:szCs w:val="20"/>
        </w:rPr>
        <w:t>Zakres czynności obejmuje również wykonanie czynności przygotowawczych, pomocniczych, zabezpieczających i porządkowych związanych z realizacją podstawowego zakresu czynności w</w:t>
      </w:r>
      <w:r w:rsidR="00CB706B">
        <w:rPr>
          <w:rFonts w:ascii="Arial" w:hAnsi="Arial" w:cs="Arial"/>
          <w:bCs/>
          <w:sz w:val="20"/>
          <w:szCs w:val="20"/>
        </w:rPr>
        <w:t> </w:t>
      </w:r>
      <w:r w:rsidRPr="00EE4CF9">
        <w:rPr>
          <w:rFonts w:ascii="Arial" w:hAnsi="Arial" w:cs="Arial"/>
          <w:bCs/>
          <w:sz w:val="20"/>
          <w:szCs w:val="20"/>
        </w:rPr>
        <w:t>szczególności organizację i zabezpieczenie miejsca, w którym wykonywany jest przedmiot umowy.</w:t>
      </w:r>
    </w:p>
    <w:p w14:paraId="1C952E33" w14:textId="77777777" w:rsidR="002C0C9E" w:rsidRPr="003E7609" w:rsidRDefault="00D102CB" w:rsidP="00D10F37">
      <w:pPr>
        <w:numPr>
          <w:ilvl w:val="0"/>
          <w:numId w:val="8"/>
        </w:numPr>
        <w:tabs>
          <w:tab w:val="clear" w:pos="360"/>
        </w:tabs>
        <w:ind w:left="426" w:hanging="426"/>
        <w:jc w:val="both"/>
        <w:rPr>
          <w:rFonts w:ascii="Arial" w:hAnsi="Arial" w:cs="Arial"/>
          <w:sz w:val="20"/>
          <w:szCs w:val="20"/>
        </w:rPr>
      </w:pPr>
      <w:r w:rsidRPr="00EE4CF9">
        <w:rPr>
          <w:rFonts w:ascii="Arial" w:hAnsi="Arial" w:cs="Arial"/>
          <w:bCs/>
          <w:sz w:val="20"/>
          <w:szCs w:val="20"/>
        </w:rPr>
        <w:t xml:space="preserve">Wykonawca jest wytwórcą odpadów powstałych w wyniku realizacji przedmiotu umowy. Wykonawca, jako wytwórca odpadów zobowiązany jest do </w:t>
      </w:r>
      <w:r w:rsidRPr="003E7609">
        <w:rPr>
          <w:rFonts w:ascii="Arial" w:hAnsi="Arial" w:cs="Arial"/>
          <w:bCs/>
          <w:sz w:val="20"/>
          <w:szCs w:val="20"/>
        </w:rPr>
        <w:t>postępowania z odpadami zgodnie z</w:t>
      </w:r>
      <w:r w:rsidR="00CB706B">
        <w:rPr>
          <w:rFonts w:ascii="Arial" w:hAnsi="Arial" w:cs="Arial"/>
          <w:bCs/>
          <w:sz w:val="20"/>
          <w:szCs w:val="20"/>
        </w:rPr>
        <w:t> </w:t>
      </w:r>
      <w:r w:rsidRPr="003E7609">
        <w:rPr>
          <w:rFonts w:ascii="Arial" w:hAnsi="Arial" w:cs="Arial"/>
          <w:bCs/>
          <w:sz w:val="20"/>
          <w:szCs w:val="20"/>
        </w:rPr>
        <w:t>obowiązującymi przepisami prawa, a w szczególności zgodnie z ustawą z dnia 14 grudnia 2012 r. o odpadach i ponosi pełną odpowiedzialność za gospodarowanie wytworzonymi przez siebie odpadami.</w:t>
      </w:r>
    </w:p>
    <w:p w14:paraId="221A14F9" w14:textId="77777777" w:rsidR="00F37570" w:rsidRPr="003E7609" w:rsidRDefault="00F37570" w:rsidP="00D10F37">
      <w:pPr>
        <w:numPr>
          <w:ilvl w:val="0"/>
          <w:numId w:val="8"/>
        </w:numPr>
        <w:tabs>
          <w:tab w:val="clear" w:pos="360"/>
        </w:tabs>
        <w:ind w:left="426" w:hanging="426"/>
        <w:jc w:val="both"/>
        <w:rPr>
          <w:rFonts w:ascii="Arial" w:hAnsi="Arial" w:cs="Arial"/>
          <w:sz w:val="20"/>
          <w:szCs w:val="20"/>
        </w:rPr>
      </w:pPr>
      <w:r w:rsidRPr="003E7609">
        <w:rPr>
          <w:rFonts w:ascii="Arial" w:hAnsi="Arial" w:cs="Arial"/>
          <w:sz w:val="20"/>
          <w:szCs w:val="20"/>
        </w:rPr>
        <w:t xml:space="preserve">Zamawiający informuje o funkcjonującym Zintegrowanym Systemie Zarządzania, którego zasady zostały opisane w Polityce ZSZ dostępnej na stronie </w:t>
      </w:r>
      <w:hyperlink r:id="rId8" w:history="1">
        <w:r w:rsidR="003E7609" w:rsidRPr="00125E03">
          <w:rPr>
            <w:rStyle w:val="Hipercze"/>
            <w:rFonts w:ascii="Arial" w:hAnsi="Arial" w:cs="Arial"/>
            <w:sz w:val="20"/>
            <w:szCs w:val="20"/>
          </w:rPr>
          <w:t>www.mpwik.com.pl</w:t>
        </w:r>
      </w:hyperlink>
      <w:r w:rsidR="003E7609">
        <w:rPr>
          <w:rFonts w:ascii="Arial" w:hAnsi="Arial" w:cs="Arial"/>
          <w:sz w:val="20"/>
          <w:szCs w:val="20"/>
        </w:rPr>
        <w:t xml:space="preserve">. </w:t>
      </w:r>
    </w:p>
    <w:p w14:paraId="5DA36202" w14:textId="77777777" w:rsidR="00557728" w:rsidRPr="003E7609" w:rsidRDefault="00F37570" w:rsidP="00D10F37">
      <w:pPr>
        <w:numPr>
          <w:ilvl w:val="0"/>
          <w:numId w:val="8"/>
        </w:numPr>
        <w:tabs>
          <w:tab w:val="clear" w:pos="360"/>
        </w:tabs>
        <w:ind w:left="426" w:hanging="426"/>
        <w:jc w:val="both"/>
        <w:rPr>
          <w:rFonts w:ascii="Arial" w:hAnsi="Arial" w:cs="Arial"/>
          <w:sz w:val="20"/>
          <w:szCs w:val="20"/>
        </w:rPr>
      </w:pPr>
      <w:r w:rsidRPr="003E7609">
        <w:rPr>
          <w:rFonts w:ascii="Arial" w:hAnsi="Arial" w:cs="Arial"/>
          <w:iCs/>
          <w:sz w:val="20"/>
          <w:szCs w:val="20"/>
        </w:rPr>
        <w:t>Wykonawca powinien spełniać wymagania wynikające z wdrożonych u Zamawiającego systemów zarządzania. Zobowiązuje się Wykonawcę do zapoznania się z „</w:t>
      </w:r>
      <w:r w:rsidR="00B86CC2" w:rsidRPr="00B86CC2">
        <w:rPr>
          <w:rFonts w:ascii="Arial" w:hAnsi="Arial" w:cs="Arial"/>
          <w:bCs/>
          <w:iCs/>
          <w:sz w:val="20"/>
          <w:szCs w:val="20"/>
        </w:rPr>
        <w:t>Wytycznymi dla wykonawców z</w:t>
      </w:r>
      <w:r w:rsidR="00B86CC2">
        <w:rPr>
          <w:rFonts w:ascii="Arial" w:hAnsi="Arial" w:cs="Arial"/>
          <w:bCs/>
          <w:iCs/>
          <w:sz w:val="20"/>
          <w:szCs w:val="20"/>
        </w:rPr>
        <w:t> </w:t>
      </w:r>
      <w:r w:rsidR="00B86CC2" w:rsidRPr="00B86CC2">
        <w:rPr>
          <w:rFonts w:ascii="Arial" w:hAnsi="Arial" w:cs="Arial"/>
          <w:bCs/>
          <w:iCs/>
          <w:sz w:val="20"/>
          <w:szCs w:val="20"/>
        </w:rPr>
        <w:t>zakresu bezpieczeństwa i higieny pracy, ochrony przeciwpożarowej, ochrony środowiska, bezpieczeństwa informacji i bezpieczeństwa fizycznego</w:t>
      </w:r>
      <w:r w:rsidRPr="003E7609">
        <w:rPr>
          <w:rFonts w:ascii="Arial" w:hAnsi="Arial" w:cs="Arial"/>
          <w:iCs/>
          <w:sz w:val="20"/>
          <w:szCs w:val="20"/>
        </w:rPr>
        <w:t xml:space="preserve">” dostępnymi na stronie internetowej </w:t>
      </w:r>
      <w:hyperlink r:id="rId9" w:history="1">
        <w:r w:rsidR="003E7609" w:rsidRPr="00125E03">
          <w:rPr>
            <w:rStyle w:val="Hipercze"/>
            <w:rFonts w:ascii="Arial" w:hAnsi="Arial" w:cs="Arial"/>
            <w:iCs/>
            <w:sz w:val="20"/>
            <w:szCs w:val="20"/>
          </w:rPr>
          <w:t>www.mpwik.com.pl</w:t>
        </w:r>
      </w:hyperlink>
      <w:r w:rsidR="003E7609">
        <w:rPr>
          <w:rFonts w:ascii="Arial" w:hAnsi="Arial" w:cs="Arial"/>
          <w:iCs/>
          <w:sz w:val="20"/>
          <w:szCs w:val="20"/>
        </w:rPr>
        <w:t xml:space="preserve">. </w:t>
      </w:r>
    </w:p>
    <w:p w14:paraId="5FF3C07D" w14:textId="108849E4" w:rsidR="00BC49C2" w:rsidRDefault="00277029" w:rsidP="00D10F37">
      <w:pPr>
        <w:numPr>
          <w:ilvl w:val="0"/>
          <w:numId w:val="8"/>
        </w:numPr>
        <w:tabs>
          <w:tab w:val="clear" w:pos="360"/>
        </w:tabs>
        <w:ind w:left="426" w:hanging="426"/>
        <w:jc w:val="both"/>
        <w:rPr>
          <w:rFonts w:ascii="Arial" w:hAnsi="Arial" w:cs="Arial"/>
          <w:sz w:val="20"/>
          <w:szCs w:val="20"/>
        </w:rPr>
      </w:pPr>
      <w:r w:rsidRPr="003E7609">
        <w:rPr>
          <w:rFonts w:ascii="Arial" w:hAnsi="Arial" w:cs="Arial"/>
          <w:sz w:val="20"/>
          <w:szCs w:val="20"/>
        </w:rPr>
        <w:t xml:space="preserve">W przypadku stwierdzenia podczas wykonywania przedmiotu umowy konieczności wykonania czynności innych niż określone w </w:t>
      </w:r>
      <w:r w:rsidR="001523F5" w:rsidRPr="003E7609">
        <w:rPr>
          <w:rFonts w:ascii="Arial" w:hAnsi="Arial" w:cs="Arial"/>
          <w:sz w:val="20"/>
          <w:szCs w:val="20"/>
        </w:rPr>
        <w:t xml:space="preserve">OPZ, </w:t>
      </w:r>
      <w:r w:rsidRPr="003E7609">
        <w:rPr>
          <w:rFonts w:ascii="Arial" w:hAnsi="Arial" w:cs="Arial"/>
          <w:sz w:val="20"/>
          <w:szCs w:val="20"/>
        </w:rPr>
        <w:t>bez których niemożliwym jest zakończenie wykonania przedmiotu umowy, w tym dokonania wymiany części lub materiałów innych niż wskazane w</w:t>
      </w:r>
      <w:r w:rsidR="00CB706B">
        <w:rPr>
          <w:rFonts w:ascii="Arial" w:hAnsi="Arial" w:cs="Arial"/>
          <w:sz w:val="20"/>
          <w:szCs w:val="20"/>
        </w:rPr>
        <w:t> </w:t>
      </w:r>
      <w:r w:rsidRPr="003E7609">
        <w:rPr>
          <w:rFonts w:ascii="Arial" w:hAnsi="Arial" w:cs="Arial"/>
          <w:sz w:val="20"/>
          <w:szCs w:val="20"/>
        </w:rPr>
        <w:t>Formularzu cenowym („czynności dodatkowe”), Wykonawca niezwłocznie (w dniu stwierdzenia konieczności wykonania czynności dodatkowych</w:t>
      </w:r>
      <w:r w:rsidR="00B9367A" w:rsidRPr="003E7609">
        <w:rPr>
          <w:rFonts w:ascii="Arial" w:hAnsi="Arial" w:cs="Arial"/>
          <w:sz w:val="20"/>
          <w:szCs w:val="20"/>
        </w:rPr>
        <w:t xml:space="preserve"> nie określonych w OPZ</w:t>
      </w:r>
      <w:r w:rsidRPr="003E7609">
        <w:rPr>
          <w:rFonts w:ascii="Arial" w:hAnsi="Arial" w:cs="Arial"/>
          <w:sz w:val="20"/>
          <w:szCs w:val="20"/>
        </w:rPr>
        <w:t>) powiadomi o tym Zamawiającego. W przypadku</w:t>
      </w:r>
      <w:r w:rsidRPr="00EE4CF9">
        <w:rPr>
          <w:rFonts w:ascii="Arial" w:hAnsi="Arial" w:cs="Arial"/>
          <w:sz w:val="20"/>
          <w:szCs w:val="20"/>
        </w:rPr>
        <w:t xml:space="preserve">, o którym mowa w zdaniu poprzedzającym, Wykonawca zobowiązany będzie do wykonania czynności dodatkowych wyłącznie po zaakceptowaniu przez Zamawiającego kalkulacji obejmującej koszty wykonania poszczególnych czynności dodatkowych. Wynagrodzenie za czynności dodatkowe płatne będzie </w:t>
      </w:r>
      <w:r w:rsidR="008E7ABA">
        <w:rPr>
          <w:rFonts w:ascii="Arial" w:hAnsi="Arial" w:cs="Arial"/>
          <w:sz w:val="20"/>
          <w:szCs w:val="20"/>
        </w:rPr>
        <w:t xml:space="preserve">w ramach wynagrodzenia za dane Zadanie a w przypadku jego przekroczenia </w:t>
      </w:r>
      <w:r w:rsidRPr="00EE4CF9">
        <w:rPr>
          <w:rFonts w:ascii="Arial" w:hAnsi="Arial" w:cs="Arial"/>
          <w:sz w:val="20"/>
          <w:szCs w:val="20"/>
        </w:rPr>
        <w:t>na podstawie odrębnego zlecenia udzielonego zgodnie z</w:t>
      </w:r>
      <w:r w:rsidR="005A02EE">
        <w:rPr>
          <w:rFonts w:ascii="Arial" w:hAnsi="Arial" w:cs="Arial"/>
          <w:sz w:val="20"/>
          <w:szCs w:val="20"/>
        </w:rPr>
        <w:t> </w:t>
      </w:r>
      <w:r w:rsidRPr="00EE4CF9">
        <w:rPr>
          <w:rFonts w:ascii="Arial" w:hAnsi="Arial" w:cs="Arial"/>
          <w:sz w:val="20"/>
          <w:szCs w:val="20"/>
        </w:rPr>
        <w:t>regulacjami obowiązującymi u Zamawiającego.</w:t>
      </w:r>
      <w:r w:rsidR="00A706BA">
        <w:rPr>
          <w:rFonts w:ascii="Arial" w:hAnsi="Arial" w:cs="Arial"/>
          <w:sz w:val="20"/>
          <w:szCs w:val="20"/>
        </w:rPr>
        <w:t xml:space="preserve"> </w:t>
      </w:r>
      <w:r w:rsidR="00A706BA" w:rsidRPr="00A706BA">
        <w:rPr>
          <w:rFonts w:ascii="Arial" w:hAnsi="Arial" w:cs="Arial"/>
          <w:sz w:val="20"/>
          <w:szCs w:val="20"/>
        </w:rPr>
        <w:t>W przypadku konieczności wymiany części Wykonawca jest zobowiązany użyć części fabrycznie nowych w oryginalnych opakowaniach producenta</w:t>
      </w:r>
      <w:r w:rsidR="003E7609">
        <w:rPr>
          <w:rFonts w:ascii="Arial" w:hAnsi="Arial" w:cs="Arial"/>
          <w:sz w:val="20"/>
          <w:szCs w:val="20"/>
        </w:rPr>
        <w:t>.</w:t>
      </w:r>
    </w:p>
    <w:p w14:paraId="252C6C7B" w14:textId="77777777" w:rsidR="00BC49C2" w:rsidRPr="00BC49C2" w:rsidRDefault="00BC49C2" w:rsidP="00D10F37">
      <w:pPr>
        <w:numPr>
          <w:ilvl w:val="0"/>
          <w:numId w:val="8"/>
        </w:numPr>
        <w:tabs>
          <w:tab w:val="clear" w:pos="360"/>
        </w:tabs>
        <w:ind w:left="426" w:hanging="426"/>
        <w:jc w:val="both"/>
        <w:rPr>
          <w:rFonts w:ascii="Arial" w:hAnsi="Arial" w:cs="Arial"/>
          <w:sz w:val="20"/>
          <w:szCs w:val="20"/>
        </w:rPr>
      </w:pPr>
      <w:r w:rsidRPr="00BC49C2">
        <w:rPr>
          <w:rFonts w:ascii="Arial" w:hAnsi="Arial" w:cs="Arial"/>
          <w:sz w:val="20"/>
          <w:szCs w:val="20"/>
        </w:rPr>
        <w:lastRenderedPageBreak/>
        <w:t xml:space="preserve">Zamawiający </w:t>
      </w:r>
      <w:r w:rsidRPr="00BC49C2">
        <w:rPr>
          <w:rFonts w:ascii="Arial" w:hAnsi="Arial" w:cs="Arial"/>
          <w:b/>
          <w:sz w:val="20"/>
          <w:szCs w:val="20"/>
        </w:rPr>
        <w:t>nie zezwala</w:t>
      </w:r>
      <w:r w:rsidRPr="00BC49C2">
        <w:rPr>
          <w:rFonts w:ascii="Arial" w:hAnsi="Arial" w:cs="Arial"/>
          <w:sz w:val="20"/>
          <w:szCs w:val="20"/>
        </w:rPr>
        <w:t xml:space="preserve"> na udział podwykonawców przy realizacji umowy. </w:t>
      </w:r>
    </w:p>
    <w:p w14:paraId="2497F63B" w14:textId="77777777" w:rsidR="00B86CC2" w:rsidRPr="00EE4CF9" w:rsidRDefault="00B86CC2" w:rsidP="009E3935">
      <w:pPr>
        <w:pStyle w:val="Tytu"/>
        <w:jc w:val="left"/>
        <w:rPr>
          <w:rFonts w:ascii="Arial" w:hAnsi="Arial" w:cs="Arial"/>
          <w:b/>
          <w:bCs/>
          <w:iCs/>
          <w:sz w:val="20"/>
        </w:rPr>
      </w:pPr>
    </w:p>
    <w:p w14:paraId="74CE04B4" w14:textId="77777777" w:rsidR="009B7850" w:rsidRPr="00EE4CF9" w:rsidRDefault="009B7850" w:rsidP="009B7850">
      <w:pPr>
        <w:pStyle w:val="Tytu"/>
        <w:tabs>
          <w:tab w:val="num" w:pos="360"/>
        </w:tabs>
        <w:ind w:left="360" w:hanging="360"/>
        <w:rPr>
          <w:rFonts w:ascii="Arial" w:hAnsi="Arial" w:cs="Arial"/>
          <w:b/>
          <w:bCs/>
          <w:iCs/>
          <w:sz w:val="20"/>
        </w:rPr>
      </w:pPr>
      <w:r w:rsidRPr="00EE4CF9">
        <w:rPr>
          <w:rFonts w:ascii="Arial" w:hAnsi="Arial" w:cs="Arial"/>
          <w:b/>
          <w:bCs/>
          <w:iCs/>
          <w:sz w:val="20"/>
        </w:rPr>
        <w:t>§ 5</w:t>
      </w:r>
    </w:p>
    <w:p w14:paraId="1E977457" w14:textId="77777777" w:rsidR="009B7850" w:rsidRPr="00EE4CF9" w:rsidRDefault="009B7850" w:rsidP="009B7850">
      <w:pPr>
        <w:pStyle w:val="Podtytu"/>
        <w:rPr>
          <w:rFonts w:cs="Arial"/>
          <w:b/>
          <w:sz w:val="20"/>
          <w:szCs w:val="20"/>
        </w:rPr>
      </w:pPr>
      <w:r w:rsidRPr="00EE4CF9">
        <w:rPr>
          <w:rFonts w:cs="Arial"/>
          <w:b/>
          <w:sz w:val="20"/>
          <w:szCs w:val="20"/>
        </w:rPr>
        <w:t>Odbiory</w:t>
      </w:r>
    </w:p>
    <w:p w14:paraId="3356E654" w14:textId="77777777" w:rsidR="00D102CB" w:rsidRPr="00EE4CF9" w:rsidRDefault="00D102CB" w:rsidP="002A32AC">
      <w:pPr>
        <w:pStyle w:val="Tekstpodstawowy"/>
        <w:numPr>
          <w:ilvl w:val="0"/>
          <w:numId w:val="3"/>
        </w:numPr>
        <w:tabs>
          <w:tab w:val="clear" w:pos="360"/>
        </w:tabs>
        <w:ind w:left="426" w:hanging="426"/>
        <w:jc w:val="both"/>
        <w:rPr>
          <w:rFonts w:cs="Arial"/>
          <w:sz w:val="20"/>
          <w:szCs w:val="20"/>
          <w:lang w:val="x-none"/>
        </w:rPr>
      </w:pPr>
      <w:r w:rsidRPr="00EE4CF9">
        <w:rPr>
          <w:rFonts w:cs="Arial"/>
          <w:sz w:val="20"/>
          <w:szCs w:val="20"/>
          <w:lang w:val="x-none"/>
        </w:rPr>
        <w:t>Prawidłowe, zgodne z umową (w tym OPZ) wykonanie</w:t>
      </w:r>
      <w:r w:rsidR="00B9367A" w:rsidRPr="00EE4CF9">
        <w:rPr>
          <w:rFonts w:cs="Arial"/>
          <w:sz w:val="20"/>
          <w:szCs w:val="20"/>
        </w:rPr>
        <w:t xml:space="preserve"> </w:t>
      </w:r>
      <w:r w:rsidR="00C2302D" w:rsidRPr="00EE4CF9">
        <w:rPr>
          <w:rFonts w:cs="Arial"/>
          <w:sz w:val="20"/>
          <w:szCs w:val="20"/>
        </w:rPr>
        <w:t>przedmiotu umowy</w:t>
      </w:r>
      <w:r w:rsidR="00B86CC2">
        <w:rPr>
          <w:rFonts w:cs="Arial"/>
          <w:sz w:val="20"/>
          <w:szCs w:val="20"/>
        </w:rPr>
        <w:t xml:space="preserve"> (prac objętych danym zgłoszeniem)</w:t>
      </w:r>
      <w:r w:rsidR="00C2302D" w:rsidRPr="00EE4CF9">
        <w:rPr>
          <w:rFonts w:cs="Arial"/>
          <w:sz w:val="20"/>
          <w:szCs w:val="20"/>
        </w:rPr>
        <w:t xml:space="preserve"> </w:t>
      </w:r>
      <w:r w:rsidRPr="00EE4CF9">
        <w:rPr>
          <w:rFonts w:cs="Arial"/>
          <w:sz w:val="20"/>
          <w:szCs w:val="20"/>
          <w:lang w:val="x-none"/>
        </w:rPr>
        <w:t xml:space="preserve">zostanie potwierdzone podpisaniem przez Strony </w:t>
      </w:r>
      <w:r w:rsidRPr="00EE4CF9">
        <w:rPr>
          <w:rFonts w:cs="Arial"/>
          <w:b/>
          <w:sz w:val="20"/>
          <w:szCs w:val="20"/>
          <w:lang w:val="x-none"/>
        </w:rPr>
        <w:t xml:space="preserve">Protokołu odbioru </w:t>
      </w:r>
      <w:r w:rsidR="00B86CC2">
        <w:rPr>
          <w:rFonts w:cs="Arial"/>
          <w:b/>
          <w:sz w:val="20"/>
          <w:szCs w:val="20"/>
        </w:rPr>
        <w:t>częściowego</w:t>
      </w:r>
      <w:r w:rsidRPr="00EE4CF9">
        <w:rPr>
          <w:rFonts w:cs="Arial"/>
          <w:b/>
          <w:sz w:val="20"/>
          <w:szCs w:val="20"/>
          <w:lang w:val="x-none"/>
        </w:rPr>
        <w:t xml:space="preserve"> wykonania usługi bez uwag</w:t>
      </w:r>
      <w:r w:rsidRPr="00EE4CF9">
        <w:rPr>
          <w:rFonts w:cs="Arial"/>
          <w:sz w:val="20"/>
          <w:szCs w:val="20"/>
          <w:lang w:val="x-none"/>
        </w:rPr>
        <w:t>, z</w:t>
      </w:r>
      <w:r w:rsidR="00CB706B">
        <w:rPr>
          <w:rFonts w:cs="Arial"/>
          <w:sz w:val="20"/>
          <w:szCs w:val="20"/>
        </w:rPr>
        <w:t> </w:t>
      </w:r>
      <w:r w:rsidRPr="00EE4CF9">
        <w:rPr>
          <w:rFonts w:cs="Arial"/>
          <w:sz w:val="20"/>
          <w:szCs w:val="20"/>
          <w:lang w:val="x-none"/>
        </w:rPr>
        <w:t>zastrzeżeniem ust. 3.</w:t>
      </w:r>
    </w:p>
    <w:p w14:paraId="27CEEB40" w14:textId="77777777" w:rsidR="00D102CB" w:rsidRPr="00EE4CF9" w:rsidRDefault="00D102CB" w:rsidP="002A32AC">
      <w:pPr>
        <w:pStyle w:val="Tekstpodstawowy"/>
        <w:numPr>
          <w:ilvl w:val="0"/>
          <w:numId w:val="3"/>
        </w:numPr>
        <w:tabs>
          <w:tab w:val="clear" w:pos="360"/>
        </w:tabs>
        <w:ind w:left="426" w:hanging="426"/>
        <w:jc w:val="both"/>
        <w:rPr>
          <w:rFonts w:cs="Arial"/>
          <w:sz w:val="20"/>
          <w:szCs w:val="20"/>
          <w:lang w:val="x-none"/>
        </w:rPr>
      </w:pPr>
      <w:r w:rsidRPr="00EE4CF9">
        <w:rPr>
          <w:rFonts w:cs="Arial"/>
          <w:sz w:val="20"/>
          <w:szCs w:val="20"/>
          <w:lang w:val="x-none"/>
        </w:rPr>
        <w:t>Zamawiający przystąpi do odbioru prac</w:t>
      </w:r>
      <w:r w:rsidR="00A742F0" w:rsidRPr="00EE4CF9">
        <w:rPr>
          <w:rFonts w:cs="Arial"/>
          <w:sz w:val="20"/>
          <w:szCs w:val="20"/>
        </w:rPr>
        <w:t xml:space="preserve">, o których mowa w ust. 1, </w:t>
      </w:r>
      <w:r w:rsidRPr="00EE4CF9">
        <w:rPr>
          <w:rFonts w:cs="Arial"/>
          <w:sz w:val="20"/>
          <w:szCs w:val="20"/>
          <w:lang w:val="x-none"/>
        </w:rPr>
        <w:t>niezwłocznie nie później niż w</w:t>
      </w:r>
      <w:r w:rsidR="00CB706B">
        <w:rPr>
          <w:rFonts w:cs="Arial"/>
          <w:sz w:val="20"/>
          <w:szCs w:val="20"/>
        </w:rPr>
        <w:t> </w:t>
      </w:r>
      <w:r w:rsidR="00D10F37">
        <w:rPr>
          <w:rFonts w:cs="Arial"/>
          <w:sz w:val="20"/>
          <w:szCs w:val="20"/>
        </w:rPr>
        <w:t>terminie</w:t>
      </w:r>
      <w:r w:rsidRPr="00EE4CF9">
        <w:rPr>
          <w:rFonts w:cs="Arial"/>
          <w:sz w:val="20"/>
          <w:szCs w:val="20"/>
          <w:lang w:val="x-none"/>
        </w:rPr>
        <w:t xml:space="preserve"> 3 dni robocz</w:t>
      </w:r>
      <w:r w:rsidR="00A742F0" w:rsidRPr="00EE4CF9">
        <w:rPr>
          <w:rFonts w:cs="Arial"/>
          <w:sz w:val="20"/>
          <w:szCs w:val="20"/>
        </w:rPr>
        <w:t>ych</w:t>
      </w:r>
      <w:r w:rsidRPr="00EE4CF9">
        <w:rPr>
          <w:rFonts w:cs="Arial"/>
          <w:sz w:val="20"/>
          <w:szCs w:val="20"/>
          <w:lang w:val="x-none"/>
        </w:rPr>
        <w:t xml:space="preserve"> od daty zgłoszenia przez Wykonawcę gotowości do odbioru. Jeśli Strony nie ustalą inaczej, zgłoszenie do odbioru zostanie dokonane przez Wykonawcę </w:t>
      </w:r>
      <w:r w:rsidR="00B9367A" w:rsidRPr="00EE4CF9">
        <w:rPr>
          <w:rFonts w:cs="Arial"/>
          <w:sz w:val="20"/>
          <w:szCs w:val="20"/>
        </w:rPr>
        <w:t xml:space="preserve">na </w:t>
      </w:r>
      <w:r w:rsidR="002B2A87" w:rsidRPr="00EE4CF9">
        <w:rPr>
          <w:rFonts w:cs="Arial"/>
          <w:sz w:val="20"/>
          <w:szCs w:val="20"/>
        </w:rPr>
        <w:t xml:space="preserve">adres </w:t>
      </w:r>
      <w:r w:rsidRPr="00EE4CF9">
        <w:rPr>
          <w:rFonts w:cs="Arial"/>
          <w:sz w:val="20"/>
          <w:szCs w:val="20"/>
          <w:lang w:val="x-none"/>
        </w:rPr>
        <w:t>e-mail</w:t>
      </w:r>
      <w:r w:rsidR="002B2A87" w:rsidRPr="00EE4CF9">
        <w:rPr>
          <w:rFonts w:cs="Arial"/>
          <w:sz w:val="20"/>
          <w:szCs w:val="20"/>
        </w:rPr>
        <w:t xml:space="preserve"> Zamawiającego wskazany w</w:t>
      </w:r>
      <w:r w:rsidRPr="00EE4CF9">
        <w:rPr>
          <w:rFonts w:cs="Arial"/>
          <w:sz w:val="20"/>
          <w:szCs w:val="20"/>
          <w:lang w:val="x-none"/>
        </w:rPr>
        <w:t xml:space="preserve"> </w:t>
      </w:r>
      <w:r w:rsidR="002B2A87" w:rsidRPr="00EE4CF9">
        <w:rPr>
          <w:rFonts w:cs="Arial"/>
          <w:bCs/>
          <w:iCs/>
          <w:sz w:val="20"/>
        </w:rPr>
        <w:t>§ 1</w:t>
      </w:r>
      <w:r w:rsidR="00E843C9" w:rsidRPr="00EE4CF9">
        <w:rPr>
          <w:rFonts w:cs="Arial"/>
          <w:bCs/>
          <w:iCs/>
          <w:sz w:val="20"/>
        </w:rPr>
        <w:t>1</w:t>
      </w:r>
      <w:r w:rsidR="002B2A87" w:rsidRPr="00EE4CF9">
        <w:rPr>
          <w:rFonts w:cs="Arial"/>
          <w:bCs/>
          <w:iCs/>
          <w:sz w:val="20"/>
        </w:rPr>
        <w:t xml:space="preserve"> ust. 2</w:t>
      </w:r>
      <w:r w:rsidR="002B2A87" w:rsidRPr="00EE4CF9">
        <w:rPr>
          <w:rFonts w:cs="Arial"/>
          <w:b/>
          <w:bCs/>
          <w:iCs/>
          <w:sz w:val="20"/>
        </w:rPr>
        <w:t xml:space="preserve">. </w:t>
      </w:r>
    </w:p>
    <w:p w14:paraId="4823BBB5" w14:textId="77777777" w:rsidR="00D10F37" w:rsidRDefault="00D102CB" w:rsidP="00D10F37">
      <w:pPr>
        <w:pStyle w:val="Tekstpodstawowy"/>
        <w:numPr>
          <w:ilvl w:val="0"/>
          <w:numId w:val="3"/>
        </w:numPr>
        <w:tabs>
          <w:tab w:val="clear" w:pos="360"/>
        </w:tabs>
        <w:ind w:left="426" w:hanging="426"/>
        <w:jc w:val="both"/>
        <w:rPr>
          <w:rFonts w:cs="Arial"/>
          <w:sz w:val="20"/>
          <w:szCs w:val="20"/>
          <w:lang w:val="x-none"/>
        </w:rPr>
      </w:pPr>
      <w:r w:rsidRPr="00EE4CF9">
        <w:rPr>
          <w:rFonts w:cs="Arial"/>
          <w:sz w:val="20"/>
          <w:szCs w:val="20"/>
          <w:lang w:val="x-none"/>
        </w:rPr>
        <w:t>W przypadku niewykonania lub nienależytego wykonania prac</w:t>
      </w:r>
      <w:r w:rsidR="00A742F0" w:rsidRPr="00EE4CF9">
        <w:rPr>
          <w:rFonts w:cs="Arial"/>
          <w:sz w:val="20"/>
          <w:szCs w:val="20"/>
        </w:rPr>
        <w:t xml:space="preserve">, o których mowa w ust. 1, </w:t>
      </w:r>
      <w:r w:rsidRPr="00EE4CF9">
        <w:rPr>
          <w:rFonts w:cs="Arial"/>
          <w:sz w:val="20"/>
          <w:szCs w:val="20"/>
          <w:lang w:val="x-none"/>
        </w:rPr>
        <w:t xml:space="preserve">zostanie podpisany </w:t>
      </w:r>
      <w:r w:rsidRPr="00EE4CF9">
        <w:rPr>
          <w:rFonts w:cs="Arial"/>
          <w:b/>
          <w:sz w:val="20"/>
          <w:szCs w:val="20"/>
          <w:lang w:val="x-none"/>
        </w:rPr>
        <w:t xml:space="preserve">Protokół odbioru </w:t>
      </w:r>
      <w:r w:rsidR="00B86CC2">
        <w:rPr>
          <w:rFonts w:cs="Arial"/>
          <w:b/>
          <w:sz w:val="20"/>
          <w:szCs w:val="20"/>
        </w:rPr>
        <w:t>częściowego</w:t>
      </w:r>
      <w:r w:rsidRPr="00EE4CF9">
        <w:rPr>
          <w:rFonts w:cs="Arial"/>
          <w:b/>
          <w:sz w:val="20"/>
          <w:szCs w:val="20"/>
          <w:lang w:val="x-none"/>
        </w:rPr>
        <w:t xml:space="preserve"> wykonania usługi z uwagami</w:t>
      </w:r>
      <w:r w:rsidRPr="00EE4CF9">
        <w:rPr>
          <w:rFonts w:cs="Arial"/>
          <w:sz w:val="20"/>
          <w:szCs w:val="20"/>
          <w:lang w:val="x-none"/>
        </w:rPr>
        <w:t xml:space="preserve"> dotyczącymi stwierdzonych nieprawidłowości, w tym wad i usterek. W takim przypadku, Zamawiający wyznaczy Wykonawcy termin na usunięcie stwierdzonych nieprawidłowości. Po stwierdzeniu przez przedstawicieli Zamawiającego, iż wszelkie nieprawidłowości zostały usunięte, Strony podpiszą </w:t>
      </w:r>
      <w:r w:rsidRPr="00EE4CF9">
        <w:rPr>
          <w:rFonts w:cs="Arial"/>
          <w:b/>
          <w:sz w:val="20"/>
          <w:szCs w:val="20"/>
          <w:lang w:val="x-none"/>
        </w:rPr>
        <w:t xml:space="preserve">Protokół odbioru </w:t>
      </w:r>
      <w:r w:rsidR="00B86CC2">
        <w:rPr>
          <w:rFonts w:cs="Arial"/>
          <w:b/>
          <w:sz w:val="20"/>
          <w:szCs w:val="20"/>
        </w:rPr>
        <w:t>częściowego</w:t>
      </w:r>
      <w:r w:rsidRPr="00EE4CF9">
        <w:rPr>
          <w:rFonts w:cs="Arial"/>
          <w:b/>
          <w:sz w:val="20"/>
          <w:szCs w:val="20"/>
          <w:lang w:val="x-none"/>
        </w:rPr>
        <w:t xml:space="preserve"> wykonania usługi bez uwag</w:t>
      </w:r>
      <w:r w:rsidRPr="00EE4CF9">
        <w:rPr>
          <w:rFonts w:cs="Arial"/>
          <w:sz w:val="20"/>
          <w:szCs w:val="20"/>
          <w:lang w:val="x-none"/>
        </w:rPr>
        <w:t xml:space="preserve">. Jeżeli stwierdzone w trakcie odbioru nieprawidłowości nie dadzą się usunąć lub nie zostaną usunięte w terminie wyznaczonym przez Zamawiającego, a jednocześnie nieprawidłowości te uniemożliwiają lub w znacznym stopniu utrudniają korzystanie z przedmiotu umowy, Zamawiający może </w:t>
      </w:r>
      <w:r w:rsidR="00B9367A" w:rsidRPr="00EE4CF9">
        <w:rPr>
          <w:rFonts w:cs="Arial"/>
          <w:sz w:val="20"/>
          <w:szCs w:val="20"/>
        </w:rPr>
        <w:t>skorzystać z uprawnień przewidzianych w</w:t>
      </w:r>
      <w:r w:rsidRPr="00EE4CF9">
        <w:rPr>
          <w:rFonts w:cs="Arial"/>
          <w:sz w:val="20"/>
          <w:szCs w:val="20"/>
          <w:lang w:val="x-none"/>
        </w:rPr>
        <w:t xml:space="preserve"> § 8.</w:t>
      </w:r>
    </w:p>
    <w:p w14:paraId="1DE4F735" w14:textId="57875CA2" w:rsidR="00D10F37" w:rsidRPr="00D10F37" w:rsidRDefault="00D10F37" w:rsidP="00D10F37">
      <w:pPr>
        <w:pStyle w:val="Tekstpodstawowy"/>
        <w:numPr>
          <w:ilvl w:val="0"/>
          <w:numId w:val="3"/>
        </w:numPr>
        <w:tabs>
          <w:tab w:val="clear" w:pos="360"/>
        </w:tabs>
        <w:ind w:left="426" w:hanging="426"/>
        <w:jc w:val="both"/>
        <w:rPr>
          <w:rFonts w:cs="Arial"/>
          <w:sz w:val="20"/>
          <w:szCs w:val="20"/>
          <w:lang w:val="x-none"/>
        </w:rPr>
      </w:pPr>
      <w:r w:rsidRPr="00D10F37">
        <w:rPr>
          <w:rFonts w:cs="Arial"/>
          <w:sz w:val="20"/>
          <w:szCs w:val="20"/>
          <w:lang w:val="x-none"/>
        </w:rPr>
        <w:t>Ostatni Protokół odbioru częściowego wykonania usługi bez uwag będzie jednocześnie Protokołem odbioru końcowego wykonania usługi</w:t>
      </w:r>
      <w:r w:rsidR="001C25F3">
        <w:rPr>
          <w:rFonts w:cs="Arial"/>
          <w:sz w:val="20"/>
          <w:szCs w:val="20"/>
        </w:rPr>
        <w:t xml:space="preserve"> dla każdego z zadań</w:t>
      </w:r>
      <w:r w:rsidRPr="00D10F37">
        <w:rPr>
          <w:rFonts w:cs="Arial"/>
          <w:sz w:val="20"/>
          <w:szCs w:val="20"/>
          <w:lang w:val="x-none"/>
        </w:rPr>
        <w:t>.</w:t>
      </w:r>
    </w:p>
    <w:p w14:paraId="73EC67AB" w14:textId="77777777" w:rsidR="009B7850" w:rsidRPr="002A32AC" w:rsidRDefault="009B7850" w:rsidP="002A32AC">
      <w:pPr>
        <w:pStyle w:val="Tytu"/>
        <w:tabs>
          <w:tab w:val="num" w:pos="360"/>
        </w:tabs>
        <w:ind w:left="360" w:hanging="360"/>
        <w:rPr>
          <w:rFonts w:ascii="Arial" w:hAnsi="Arial" w:cs="Arial"/>
          <w:b/>
          <w:bCs/>
          <w:iCs/>
          <w:sz w:val="20"/>
        </w:rPr>
      </w:pPr>
    </w:p>
    <w:p w14:paraId="4F520CE5" w14:textId="77777777" w:rsidR="009B7850" w:rsidRPr="002A32AC" w:rsidRDefault="009B7850" w:rsidP="002A32AC">
      <w:pPr>
        <w:pStyle w:val="Tytu"/>
        <w:rPr>
          <w:rFonts w:ascii="Arial" w:hAnsi="Arial" w:cs="Arial"/>
          <w:b/>
          <w:bCs/>
          <w:iCs/>
          <w:sz w:val="20"/>
        </w:rPr>
      </w:pPr>
      <w:r w:rsidRPr="002A32AC">
        <w:rPr>
          <w:rFonts w:ascii="Arial" w:hAnsi="Arial" w:cs="Arial"/>
          <w:b/>
          <w:bCs/>
          <w:iCs/>
          <w:sz w:val="20"/>
        </w:rPr>
        <w:t>§ 6</w:t>
      </w:r>
    </w:p>
    <w:p w14:paraId="19C59E1C" w14:textId="77777777" w:rsidR="009B7850" w:rsidRPr="002A32AC" w:rsidRDefault="009B7850" w:rsidP="002A32AC">
      <w:pPr>
        <w:pStyle w:val="Tytu"/>
        <w:tabs>
          <w:tab w:val="num" w:pos="360"/>
        </w:tabs>
        <w:ind w:left="360" w:hanging="360"/>
        <w:rPr>
          <w:rFonts w:ascii="Arial" w:hAnsi="Arial" w:cs="Arial"/>
          <w:b/>
          <w:bCs/>
          <w:iCs/>
          <w:sz w:val="20"/>
        </w:rPr>
      </w:pPr>
      <w:r w:rsidRPr="002A32AC">
        <w:rPr>
          <w:rFonts w:ascii="Arial" w:hAnsi="Arial" w:cs="Arial"/>
          <w:b/>
          <w:bCs/>
          <w:iCs/>
          <w:sz w:val="20"/>
        </w:rPr>
        <w:t>Nadzór prawidłowego wykonania przedmiotu umowy</w:t>
      </w:r>
    </w:p>
    <w:p w14:paraId="4D4F67BF" w14:textId="77777777" w:rsidR="002A32AC" w:rsidRDefault="009B7850" w:rsidP="002A32AC">
      <w:pPr>
        <w:numPr>
          <w:ilvl w:val="0"/>
          <w:numId w:val="1"/>
        </w:numPr>
        <w:tabs>
          <w:tab w:val="clear" w:pos="720"/>
          <w:tab w:val="num" w:pos="-1920"/>
        </w:tabs>
        <w:ind w:left="426" w:hanging="426"/>
        <w:rPr>
          <w:rFonts w:ascii="Arial" w:hAnsi="Arial" w:cs="Arial"/>
          <w:bCs/>
          <w:sz w:val="20"/>
          <w:szCs w:val="20"/>
        </w:rPr>
      </w:pPr>
      <w:r w:rsidRPr="00EE4CF9">
        <w:rPr>
          <w:rFonts w:ascii="Arial" w:hAnsi="Arial" w:cs="Arial"/>
          <w:bCs/>
          <w:sz w:val="20"/>
          <w:szCs w:val="20"/>
        </w:rPr>
        <w:t>Osobami odpowiedzialnymi za prawidłową realizację umowy są:</w:t>
      </w:r>
    </w:p>
    <w:p w14:paraId="7A4BE07A" w14:textId="77777777" w:rsidR="002A32AC" w:rsidRDefault="002A32AC" w:rsidP="002A32AC">
      <w:pPr>
        <w:ind w:left="426"/>
        <w:rPr>
          <w:rFonts w:ascii="Arial" w:hAnsi="Arial" w:cs="Arial"/>
          <w:bCs/>
          <w:sz w:val="20"/>
          <w:szCs w:val="20"/>
        </w:rPr>
      </w:pPr>
      <w:r w:rsidRPr="00EE4CF9">
        <w:rPr>
          <w:rFonts w:ascii="Arial" w:hAnsi="Arial" w:cs="Arial"/>
          <w:bCs/>
          <w:sz w:val="20"/>
          <w:szCs w:val="20"/>
        </w:rPr>
        <w:t xml:space="preserve">1) po stronie Zamawiającego: </w:t>
      </w:r>
    </w:p>
    <w:p w14:paraId="4BEF9D35" w14:textId="77777777" w:rsidR="00D10F37" w:rsidRPr="00EE4CF9" w:rsidRDefault="00D10F37" w:rsidP="00D10F37">
      <w:pPr>
        <w:ind w:left="426" w:firstLine="282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Dla zadania nr 1</w:t>
      </w:r>
    </w:p>
    <w:p w14:paraId="426EE1E1" w14:textId="77777777" w:rsidR="002A32AC" w:rsidRPr="00EE4CF9" w:rsidRDefault="002A32AC" w:rsidP="002A32AC">
      <w:pPr>
        <w:ind w:left="426" w:firstLine="282"/>
        <w:rPr>
          <w:rFonts w:ascii="Arial" w:hAnsi="Arial" w:cs="Arial"/>
          <w:bCs/>
          <w:sz w:val="20"/>
          <w:szCs w:val="20"/>
        </w:rPr>
      </w:pPr>
      <w:r w:rsidRPr="00EE4CF9">
        <w:rPr>
          <w:rFonts w:ascii="Arial" w:hAnsi="Arial" w:cs="Arial"/>
          <w:bCs/>
          <w:sz w:val="20"/>
          <w:szCs w:val="20"/>
        </w:rPr>
        <w:t>a</w:t>
      </w:r>
      <w:r w:rsidR="00CB706B">
        <w:rPr>
          <w:rFonts w:ascii="Arial" w:hAnsi="Arial" w:cs="Arial"/>
          <w:bCs/>
          <w:sz w:val="20"/>
          <w:szCs w:val="20"/>
        </w:rPr>
        <w:t xml:space="preserve">) </w:t>
      </w:r>
      <w:r w:rsidR="00CB706B" w:rsidRPr="00EE4CF9">
        <w:rPr>
          <w:rFonts w:ascii="Arial" w:hAnsi="Arial" w:cs="Arial"/>
          <w:bCs/>
          <w:sz w:val="20"/>
          <w:szCs w:val="20"/>
        </w:rPr>
        <w:t>………………………….……………</w:t>
      </w:r>
    </w:p>
    <w:p w14:paraId="32DC5699" w14:textId="77777777" w:rsidR="002A32AC" w:rsidRDefault="002A32AC" w:rsidP="002A32AC">
      <w:pPr>
        <w:ind w:left="426" w:firstLine="282"/>
        <w:rPr>
          <w:rFonts w:ascii="Arial" w:hAnsi="Arial" w:cs="Arial"/>
          <w:bCs/>
          <w:sz w:val="20"/>
          <w:szCs w:val="20"/>
        </w:rPr>
      </w:pPr>
      <w:r w:rsidRPr="00EE4CF9">
        <w:rPr>
          <w:rFonts w:ascii="Arial" w:hAnsi="Arial" w:cs="Arial"/>
          <w:bCs/>
          <w:sz w:val="20"/>
          <w:szCs w:val="20"/>
        </w:rPr>
        <w:t>b</w:t>
      </w:r>
      <w:r w:rsidR="00CB706B">
        <w:rPr>
          <w:rFonts w:ascii="Arial" w:hAnsi="Arial" w:cs="Arial"/>
          <w:bCs/>
          <w:sz w:val="20"/>
          <w:szCs w:val="20"/>
        </w:rPr>
        <w:t xml:space="preserve">) </w:t>
      </w:r>
      <w:r w:rsidR="00CB706B" w:rsidRPr="00EE4CF9">
        <w:rPr>
          <w:rFonts w:ascii="Arial" w:hAnsi="Arial" w:cs="Arial"/>
          <w:bCs/>
          <w:sz w:val="20"/>
          <w:szCs w:val="20"/>
        </w:rPr>
        <w:t>………………………….……………</w:t>
      </w:r>
    </w:p>
    <w:p w14:paraId="49F2E799" w14:textId="77777777" w:rsidR="00D10F37" w:rsidRPr="00EE4CF9" w:rsidRDefault="00D10F37" w:rsidP="00D10F37">
      <w:pPr>
        <w:ind w:left="426" w:firstLine="282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Dla zadania nr 2</w:t>
      </w:r>
    </w:p>
    <w:p w14:paraId="06ABC562" w14:textId="77777777" w:rsidR="00D10F37" w:rsidRPr="00EE4CF9" w:rsidRDefault="00D10F37" w:rsidP="00D10F37">
      <w:pPr>
        <w:ind w:left="426" w:firstLine="282"/>
        <w:rPr>
          <w:rFonts w:ascii="Arial" w:hAnsi="Arial" w:cs="Arial"/>
          <w:bCs/>
          <w:sz w:val="20"/>
          <w:szCs w:val="20"/>
        </w:rPr>
      </w:pPr>
      <w:r w:rsidRPr="00EE4CF9">
        <w:rPr>
          <w:rFonts w:ascii="Arial" w:hAnsi="Arial" w:cs="Arial"/>
          <w:bCs/>
          <w:sz w:val="20"/>
          <w:szCs w:val="20"/>
        </w:rPr>
        <w:t>a</w:t>
      </w:r>
      <w:r>
        <w:rPr>
          <w:rFonts w:ascii="Arial" w:hAnsi="Arial" w:cs="Arial"/>
          <w:bCs/>
          <w:sz w:val="20"/>
          <w:szCs w:val="20"/>
        </w:rPr>
        <w:t xml:space="preserve">) </w:t>
      </w:r>
      <w:r w:rsidRPr="00EE4CF9">
        <w:rPr>
          <w:rFonts w:ascii="Arial" w:hAnsi="Arial" w:cs="Arial"/>
          <w:bCs/>
          <w:sz w:val="20"/>
          <w:szCs w:val="20"/>
        </w:rPr>
        <w:t>………………………….……………</w:t>
      </w:r>
    </w:p>
    <w:p w14:paraId="06BFEA31" w14:textId="77777777" w:rsidR="00D10F37" w:rsidRPr="00EE4CF9" w:rsidRDefault="00D10F37" w:rsidP="00D10F37">
      <w:pPr>
        <w:ind w:left="426" w:firstLine="282"/>
        <w:rPr>
          <w:rFonts w:ascii="Arial" w:hAnsi="Arial" w:cs="Arial"/>
          <w:bCs/>
          <w:sz w:val="20"/>
          <w:szCs w:val="20"/>
        </w:rPr>
      </w:pPr>
      <w:r w:rsidRPr="00EE4CF9">
        <w:rPr>
          <w:rFonts w:ascii="Arial" w:hAnsi="Arial" w:cs="Arial"/>
          <w:bCs/>
          <w:sz w:val="20"/>
          <w:szCs w:val="20"/>
        </w:rPr>
        <w:t>b</w:t>
      </w:r>
      <w:r>
        <w:rPr>
          <w:rFonts w:ascii="Arial" w:hAnsi="Arial" w:cs="Arial"/>
          <w:bCs/>
          <w:sz w:val="20"/>
          <w:szCs w:val="20"/>
        </w:rPr>
        <w:t xml:space="preserve">) </w:t>
      </w:r>
      <w:r w:rsidRPr="00EE4CF9">
        <w:rPr>
          <w:rFonts w:ascii="Arial" w:hAnsi="Arial" w:cs="Arial"/>
          <w:bCs/>
          <w:sz w:val="20"/>
          <w:szCs w:val="20"/>
        </w:rPr>
        <w:t>………………………….……………</w:t>
      </w:r>
    </w:p>
    <w:p w14:paraId="0B880603" w14:textId="77777777" w:rsidR="00D10F37" w:rsidRPr="00EE4CF9" w:rsidRDefault="00D10F37" w:rsidP="00D10F37">
      <w:pPr>
        <w:ind w:left="426" w:firstLine="282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Dla zadania nr 3</w:t>
      </w:r>
    </w:p>
    <w:p w14:paraId="7C5B5B02" w14:textId="77777777" w:rsidR="00D10F37" w:rsidRPr="00EE4CF9" w:rsidRDefault="00D10F37" w:rsidP="00D10F37">
      <w:pPr>
        <w:ind w:left="426" w:firstLine="282"/>
        <w:rPr>
          <w:rFonts w:ascii="Arial" w:hAnsi="Arial" w:cs="Arial"/>
          <w:bCs/>
          <w:sz w:val="20"/>
          <w:szCs w:val="20"/>
        </w:rPr>
      </w:pPr>
      <w:r w:rsidRPr="00EE4CF9">
        <w:rPr>
          <w:rFonts w:ascii="Arial" w:hAnsi="Arial" w:cs="Arial"/>
          <w:bCs/>
          <w:sz w:val="20"/>
          <w:szCs w:val="20"/>
        </w:rPr>
        <w:t>a</w:t>
      </w:r>
      <w:r>
        <w:rPr>
          <w:rFonts w:ascii="Arial" w:hAnsi="Arial" w:cs="Arial"/>
          <w:bCs/>
          <w:sz w:val="20"/>
          <w:szCs w:val="20"/>
        </w:rPr>
        <w:t xml:space="preserve">) </w:t>
      </w:r>
      <w:r w:rsidRPr="00EE4CF9">
        <w:rPr>
          <w:rFonts w:ascii="Arial" w:hAnsi="Arial" w:cs="Arial"/>
          <w:bCs/>
          <w:sz w:val="20"/>
          <w:szCs w:val="20"/>
        </w:rPr>
        <w:t>………………………….……………</w:t>
      </w:r>
    </w:p>
    <w:p w14:paraId="57BF4539" w14:textId="77777777" w:rsidR="00D10F37" w:rsidRPr="00EE4CF9" w:rsidRDefault="00D10F37" w:rsidP="00D10F37">
      <w:pPr>
        <w:ind w:left="426" w:firstLine="282"/>
        <w:rPr>
          <w:rFonts w:ascii="Arial" w:hAnsi="Arial" w:cs="Arial"/>
          <w:bCs/>
          <w:sz w:val="20"/>
          <w:szCs w:val="20"/>
        </w:rPr>
      </w:pPr>
      <w:r w:rsidRPr="00EE4CF9">
        <w:rPr>
          <w:rFonts w:ascii="Arial" w:hAnsi="Arial" w:cs="Arial"/>
          <w:bCs/>
          <w:sz w:val="20"/>
          <w:szCs w:val="20"/>
        </w:rPr>
        <w:t>b</w:t>
      </w:r>
      <w:r>
        <w:rPr>
          <w:rFonts w:ascii="Arial" w:hAnsi="Arial" w:cs="Arial"/>
          <w:bCs/>
          <w:sz w:val="20"/>
          <w:szCs w:val="20"/>
        </w:rPr>
        <w:t xml:space="preserve">) </w:t>
      </w:r>
      <w:r w:rsidRPr="00EE4CF9">
        <w:rPr>
          <w:rFonts w:ascii="Arial" w:hAnsi="Arial" w:cs="Arial"/>
          <w:bCs/>
          <w:sz w:val="20"/>
          <w:szCs w:val="20"/>
        </w:rPr>
        <w:t>………………………….……………</w:t>
      </w:r>
    </w:p>
    <w:p w14:paraId="5FCF9251" w14:textId="77777777" w:rsidR="00D10F37" w:rsidRPr="00EE4CF9" w:rsidRDefault="00D10F37" w:rsidP="00D10F37">
      <w:pPr>
        <w:ind w:left="426" w:firstLine="282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Dla zadania nr 4</w:t>
      </w:r>
    </w:p>
    <w:p w14:paraId="392D1BDF" w14:textId="77777777" w:rsidR="00D10F37" w:rsidRPr="00EE4CF9" w:rsidRDefault="00D10F37" w:rsidP="00D10F37">
      <w:pPr>
        <w:ind w:left="426" w:firstLine="282"/>
        <w:rPr>
          <w:rFonts w:ascii="Arial" w:hAnsi="Arial" w:cs="Arial"/>
          <w:bCs/>
          <w:sz w:val="20"/>
          <w:szCs w:val="20"/>
        </w:rPr>
      </w:pPr>
      <w:r w:rsidRPr="00EE4CF9">
        <w:rPr>
          <w:rFonts w:ascii="Arial" w:hAnsi="Arial" w:cs="Arial"/>
          <w:bCs/>
          <w:sz w:val="20"/>
          <w:szCs w:val="20"/>
        </w:rPr>
        <w:t>a</w:t>
      </w:r>
      <w:r>
        <w:rPr>
          <w:rFonts w:ascii="Arial" w:hAnsi="Arial" w:cs="Arial"/>
          <w:bCs/>
          <w:sz w:val="20"/>
          <w:szCs w:val="20"/>
        </w:rPr>
        <w:t xml:space="preserve">) </w:t>
      </w:r>
      <w:r w:rsidRPr="00EE4CF9">
        <w:rPr>
          <w:rFonts w:ascii="Arial" w:hAnsi="Arial" w:cs="Arial"/>
          <w:bCs/>
          <w:sz w:val="20"/>
          <w:szCs w:val="20"/>
        </w:rPr>
        <w:t>………………………….……………</w:t>
      </w:r>
    </w:p>
    <w:p w14:paraId="129309D0" w14:textId="77777777" w:rsidR="00D10F37" w:rsidRPr="00EE4CF9" w:rsidRDefault="00D10F37" w:rsidP="00D10F37">
      <w:pPr>
        <w:ind w:left="426" w:firstLine="282"/>
        <w:rPr>
          <w:rFonts w:ascii="Arial" w:hAnsi="Arial" w:cs="Arial"/>
          <w:bCs/>
          <w:sz w:val="20"/>
          <w:szCs w:val="20"/>
        </w:rPr>
      </w:pPr>
      <w:r w:rsidRPr="00EE4CF9">
        <w:rPr>
          <w:rFonts w:ascii="Arial" w:hAnsi="Arial" w:cs="Arial"/>
          <w:bCs/>
          <w:sz w:val="20"/>
          <w:szCs w:val="20"/>
        </w:rPr>
        <w:t>b</w:t>
      </w:r>
      <w:r>
        <w:rPr>
          <w:rFonts w:ascii="Arial" w:hAnsi="Arial" w:cs="Arial"/>
          <w:bCs/>
          <w:sz w:val="20"/>
          <w:szCs w:val="20"/>
        </w:rPr>
        <w:t xml:space="preserve">) </w:t>
      </w:r>
      <w:r w:rsidRPr="00EE4CF9">
        <w:rPr>
          <w:rFonts w:ascii="Arial" w:hAnsi="Arial" w:cs="Arial"/>
          <w:bCs/>
          <w:sz w:val="20"/>
          <w:szCs w:val="20"/>
        </w:rPr>
        <w:t>………………………….……………</w:t>
      </w:r>
    </w:p>
    <w:p w14:paraId="2DEC3533" w14:textId="77777777" w:rsidR="002A32AC" w:rsidRPr="00EE4CF9" w:rsidRDefault="002A32AC" w:rsidP="002A32AC">
      <w:pPr>
        <w:ind w:left="426"/>
        <w:rPr>
          <w:rFonts w:ascii="Arial" w:hAnsi="Arial" w:cs="Arial"/>
          <w:bCs/>
          <w:sz w:val="20"/>
          <w:szCs w:val="20"/>
        </w:rPr>
      </w:pPr>
      <w:r w:rsidRPr="00EE4CF9">
        <w:rPr>
          <w:rFonts w:ascii="Arial" w:hAnsi="Arial" w:cs="Arial"/>
          <w:bCs/>
          <w:sz w:val="20"/>
          <w:szCs w:val="20"/>
        </w:rPr>
        <w:t>2) po stronie Wykonawcy:</w:t>
      </w:r>
    </w:p>
    <w:p w14:paraId="59C1A7B0" w14:textId="77777777" w:rsidR="002A32AC" w:rsidRDefault="002A32AC" w:rsidP="002A32AC">
      <w:pPr>
        <w:ind w:left="426" w:firstLine="282"/>
        <w:rPr>
          <w:rFonts w:ascii="Arial" w:hAnsi="Arial" w:cs="Arial"/>
          <w:bCs/>
          <w:sz w:val="20"/>
          <w:szCs w:val="20"/>
        </w:rPr>
      </w:pPr>
      <w:r w:rsidRPr="00EE4CF9">
        <w:rPr>
          <w:rFonts w:ascii="Arial" w:hAnsi="Arial" w:cs="Arial"/>
          <w:bCs/>
          <w:sz w:val="20"/>
          <w:szCs w:val="20"/>
        </w:rPr>
        <w:t>a) ………………………….……………</w:t>
      </w:r>
    </w:p>
    <w:p w14:paraId="754AF3AF" w14:textId="77777777" w:rsidR="002A32AC" w:rsidRPr="00EE4CF9" w:rsidRDefault="002A32AC" w:rsidP="002A32AC">
      <w:pPr>
        <w:ind w:left="426" w:firstLine="282"/>
        <w:rPr>
          <w:rFonts w:ascii="Arial" w:hAnsi="Arial" w:cs="Arial"/>
          <w:bCs/>
          <w:sz w:val="20"/>
          <w:szCs w:val="20"/>
        </w:rPr>
      </w:pPr>
      <w:r w:rsidRPr="00EE4CF9">
        <w:rPr>
          <w:rFonts w:ascii="Arial" w:hAnsi="Arial" w:cs="Arial"/>
          <w:bCs/>
          <w:sz w:val="20"/>
          <w:szCs w:val="20"/>
        </w:rPr>
        <w:t>b) …………………………….…………</w:t>
      </w:r>
    </w:p>
    <w:p w14:paraId="57737E3A" w14:textId="4139D8C8" w:rsidR="002A32AC" w:rsidRPr="00EE4CF9" w:rsidRDefault="002A32AC" w:rsidP="002A32AC">
      <w:pPr>
        <w:widowControl w:val="0"/>
        <w:autoSpaceDE w:val="0"/>
        <w:ind w:left="426"/>
        <w:jc w:val="both"/>
        <w:rPr>
          <w:rFonts w:ascii="Arial" w:eastAsia="SimSun" w:hAnsi="Arial" w:cs="Arial"/>
          <w:sz w:val="20"/>
          <w:szCs w:val="20"/>
        </w:rPr>
      </w:pPr>
      <w:r w:rsidRPr="00EE4CF9">
        <w:rPr>
          <w:rFonts w:ascii="Arial" w:hAnsi="Arial" w:cs="Arial"/>
          <w:sz w:val="20"/>
          <w:szCs w:val="20"/>
        </w:rPr>
        <w:t>Każda ze Stron oświadcza, że wskazane powyżej osoby są umocowane przez Stronę do</w:t>
      </w:r>
      <w:r w:rsidR="00CB706B">
        <w:rPr>
          <w:rFonts w:ascii="Arial" w:hAnsi="Arial" w:cs="Arial"/>
          <w:sz w:val="20"/>
          <w:szCs w:val="20"/>
        </w:rPr>
        <w:t> </w:t>
      </w:r>
      <w:r w:rsidRPr="00EE4CF9">
        <w:rPr>
          <w:rFonts w:ascii="Arial" w:hAnsi="Arial" w:cs="Arial"/>
          <w:sz w:val="20"/>
          <w:szCs w:val="20"/>
        </w:rPr>
        <w:t>dokonywania czynności związanych z realizacją przedmiotu umowy. Osoby te nie są upoważnione do dokonywania czynności, które mogłyby powodować zmiany w niniejszej umowie.</w:t>
      </w:r>
      <w:r w:rsidRPr="00EE4CF9">
        <w:rPr>
          <w:rFonts w:ascii="Arial" w:eastAsia="SimSun" w:hAnsi="Arial" w:cs="Arial"/>
          <w:sz w:val="20"/>
          <w:szCs w:val="20"/>
        </w:rPr>
        <w:t xml:space="preserve"> Zmiana lub uzupełnienie tych osób nie stanowi zmiany umowy i wymaga jedynie pisemnego oświadczenia złożonego drugiej Stronie. </w:t>
      </w:r>
      <w:r w:rsidR="00D10F37" w:rsidRPr="00EA1ACB">
        <w:rPr>
          <w:rFonts w:ascii="Arial" w:hAnsi="Arial" w:cs="Arial"/>
          <w:sz w:val="20"/>
          <w:szCs w:val="20"/>
        </w:rPr>
        <w:t>Osobą upoważnioną do złożenia takiego oświadczenia ze</w:t>
      </w:r>
      <w:r w:rsidR="009E3935">
        <w:rPr>
          <w:rFonts w:ascii="Arial" w:hAnsi="Arial" w:cs="Arial"/>
          <w:sz w:val="20"/>
          <w:szCs w:val="20"/>
        </w:rPr>
        <w:t> </w:t>
      </w:r>
      <w:r w:rsidR="00D10F37" w:rsidRPr="00EA1ACB">
        <w:rPr>
          <w:rFonts w:ascii="Arial" w:hAnsi="Arial" w:cs="Arial"/>
          <w:sz w:val="20"/>
          <w:szCs w:val="20"/>
        </w:rPr>
        <w:t xml:space="preserve">strony Zamawiającego jest </w:t>
      </w:r>
      <w:r w:rsidR="00D10F37">
        <w:rPr>
          <w:rFonts w:ascii="Arial" w:hAnsi="Arial" w:cs="Arial"/>
          <w:sz w:val="20"/>
          <w:szCs w:val="20"/>
        </w:rPr>
        <w:t xml:space="preserve">właściwy </w:t>
      </w:r>
      <w:r w:rsidR="00D10F37" w:rsidRPr="00EA1ACB">
        <w:rPr>
          <w:rFonts w:ascii="Arial" w:eastAsia="SimSun" w:hAnsi="Arial" w:cs="Arial"/>
          <w:sz w:val="20"/>
          <w:szCs w:val="20"/>
        </w:rPr>
        <w:t>Dyrektor</w:t>
      </w:r>
      <w:r w:rsidR="00D10F37">
        <w:rPr>
          <w:rFonts w:ascii="Arial" w:eastAsia="SimSun" w:hAnsi="Arial" w:cs="Arial"/>
          <w:sz w:val="20"/>
          <w:szCs w:val="20"/>
        </w:rPr>
        <w:t xml:space="preserve"> bądź jego Zastępca</w:t>
      </w:r>
      <w:r w:rsidR="00D10F37" w:rsidRPr="00EA1ACB">
        <w:rPr>
          <w:rFonts w:ascii="Arial" w:eastAsia="SimSun" w:hAnsi="Arial" w:cs="Arial"/>
          <w:sz w:val="20"/>
          <w:szCs w:val="20"/>
        </w:rPr>
        <w:t xml:space="preserve"> </w:t>
      </w:r>
      <w:r w:rsidR="00D10F37">
        <w:rPr>
          <w:rFonts w:ascii="Arial" w:eastAsia="SimSun" w:hAnsi="Arial" w:cs="Arial"/>
          <w:sz w:val="20"/>
          <w:szCs w:val="20"/>
        </w:rPr>
        <w:t>dla danego Pionu</w:t>
      </w:r>
      <w:r w:rsidRPr="00EE4CF9">
        <w:rPr>
          <w:rFonts w:ascii="Arial" w:eastAsia="SimSun" w:hAnsi="Arial" w:cs="Arial"/>
          <w:sz w:val="20"/>
          <w:szCs w:val="20"/>
        </w:rPr>
        <w:t>.</w:t>
      </w:r>
    </w:p>
    <w:p w14:paraId="04BE6871" w14:textId="77777777" w:rsidR="009B7850" w:rsidRPr="002A32AC" w:rsidRDefault="009B7850" w:rsidP="002A32AC">
      <w:pPr>
        <w:numPr>
          <w:ilvl w:val="0"/>
          <w:numId w:val="1"/>
        </w:numPr>
        <w:tabs>
          <w:tab w:val="clear" w:pos="720"/>
          <w:tab w:val="num" w:pos="-1920"/>
        </w:tabs>
        <w:ind w:left="426" w:hanging="426"/>
        <w:jc w:val="both"/>
        <w:rPr>
          <w:rFonts w:ascii="Arial" w:hAnsi="Arial" w:cs="Arial"/>
          <w:bCs/>
          <w:sz w:val="20"/>
          <w:szCs w:val="20"/>
        </w:rPr>
      </w:pPr>
      <w:r w:rsidRPr="002A32AC">
        <w:rPr>
          <w:rFonts w:ascii="Arial" w:hAnsi="Arial" w:cs="Arial"/>
          <w:sz w:val="20"/>
          <w:szCs w:val="20"/>
        </w:rPr>
        <w:t>Każda z osób wymienionych w ust. 1 uprawniona jest do samodzielnego działania, z zastrzeżeniem, iż do wykonywania czynności związanych z odbiorami, konieczne jest łączne działanie dwóch osób wymienionych w ust. 1 niniejszego paragrafu po stronie Zamawiającego i jednej osoby po stronie Wykonawcy.</w:t>
      </w:r>
    </w:p>
    <w:p w14:paraId="17B963B6" w14:textId="77777777" w:rsidR="009B7850" w:rsidRPr="00EE4CF9" w:rsidRDefault="009B7850" w:rsidP="002A32AC">
      <w:pPr>
        <w:pStyle w:val="Tytu"/>
        <w:tabs>
          <w:tab w:val="num" w:pos="360"/>
        </w:tabs>
        <w:ind w:left="360" w:hanging="360"/>
        <w:rPr>
          <w:rFonts w:ascii="Arial" w:hAnsi="Arial" w:cs="Arial"/>
          <w:b/>
          <w:bCs/>
          <w:iCs/>
          <w:sz w:val="20"/>
        </w:rPr>
      </w:pPr>
    </w:p>
    <w:p w14:paraId="3E32FA7C" w14:textId="77777777" w:rsidR="009B7850" w:rsidRPr="00EE4CF9" w:rsidRDefault="009B7850" w:rsidP="002A32AC">
      <w:pPr>
        <w:pStyle w:val="Tytu"/>
        <w:tabs>
          <w:tab w:val="num" w:pos="360"/>
        </w:tabs>
        <w:ind w:left="360" w:hanging="360"/>
        <w:rPr>
          <w:rFonts w:ascii="Arial" w:hAnsi="Arial" w:cs="Arial"/>
          <w:b/>
          <w:bCs/>
          <w:iCs/>
          <w:sz w:val="20"/>
        </w:rPr>
      </w:pPr>
      <w:r w:rsidRPr="00EE4CF9">
        <w:rPr>
          <w:rFonts w:ascii="Arial" w:hAnsi="Arial" w:cs="Arial"/>
          <w:b/>
          <w:bCs/>
          <w:iCs/>
          <w:sz w:val="20"/>
        </w:rPr>
        <w:t>§ 7</w:t>
      </w:r>
    </w:p>
    <w:p w14:paraId="44C037D2" w14:textId="77777777" w:rsidR="009B7850" w:rsidRPr="002A32AC" w:rsidRDefault="009B7850" w:rsidP="002A32AC">
      <w:pPr>
        <w:pStyle w:val="Tytu"/>
        <w:tabs>
          <w:tab w:val="num" w:pos="360"/>
        </w:tabs>
        <w:ind w:left="360" w:hanging="360"/>
        <w:rPr>
          <w:rFonts w:ascii="Arial" w:hAnsi="Arial" w:cs="Arial"/>
          <w:b/>
          <w:bCs/>
          <w:iCs/>
          <w:sz w:val="20"/>
        </w:rPr>
      </w:pPr>
      <w:r w:rsidRPr="002A32AC">
        <w:rPr>
          <w:rFonts w:ascii="Arial" w:hAnsi="Arial" w:cs="Arial"/>
          <w:b/>
          <w:bCs/>
          <w:iCs/>
          <w:sz w:val="20"/>
        </w:rPr>
        <w:t>Kary umowne</w:t>
      </w:r>
    </w:p>
    <w:p w14:paraId="1D2A45CA" w14:textId="77777777" w:rsidR="002A32AC" w:rsidRDefault="00D102CB" w:rsidP="00D10F37">
      <w:pPr>
        <w:widowControl w:val="0"/>
        <w:numPr>
          <w:ilvl w:val="0"/>
          <w:numId w:val="6"/>
        </w:numPr>
        <w:tabs>
          <w:tab w:val="clear" w:pos="397"/>
        </w:tabs>
        <w:ind w:right="-30"/>
        <w:jc w:val="both"/>
        <w:rPr>
          <w:rFonts w:ascii="Arial" w:hAnsi="Arial" w:cs="Arial"/>
          <w:sz w:val="20"/>
          <w:szCs w:val="20"/>
        </w:rPr>
      </w:pPr>
      <w:r w:rsidRPr="00EE4CF9">
        <w:rPr>
          <w:rFonts w:ascii="Arial" w:hAnsi="Arial" w:cs="Arial"/>
          <w:sz w:val="20"/>
          <w:szCs w:val="20"/>
        </w:rPr>
        <w:t xml:space="preserve">Z tytułu niewykonania lub nienależytego wykonania umowy Wykonawca jest zobowiązany zapłacić na rzecz Zamawiającego następujące kary umowne: </w:t>
      </w:r>
    </w:p>
    <w:p w14:paraId="79C40955" w14:textId="77777777" w:rsidR="002A32AC" w:rsidRPr="00EE4CF9" w:rsidRDefault="002A32AC" w:rsidP="00D10F37">
      <w:pPr>
        <w:pStyle w:val="Tytu"/>
        <w:widowControl w:val="0"/>
        <w:numPr>
          <w:ilvl w:val="0"/>
          <w:numId w:val="10"/>
        </w:numPr>
        <w:tabs>
          <w:tab w:val="clear" w:pos="720"/>
        </w:tabs>
        <w:ind w:left="851" w:hanging="488"/>
        <w:jc w:val="both"/>
        <w:rPr>
          <w:rFonts w:ascii="Arial" w:hAnsi="Arial" w:cs="Arial"/>
          <w:sz w:val="20"/>
        </w:rPr>
      </w:pPr>
      <w:r w:rsidRPr="00EE4CF9">
        <w:rPr>
          <w:rFonts w:ascii="Arial" w:hAnsi="Arial" w:cs="Arial"/>
          <w:sz w:val="20"/>
        </w:rPr>
        <w:t xml:space="preserve">w razie zwłoki w wykonaniu przedmiotu umowy – w wysokości 0,5% wynagrodzenia </w:t>
      </w:r>
      <w:r w:rsidR="00BC49C2">
        <w:rPr>
          <w:rFonts w:ascii="Arial" w:hAnsi="Arial" w:cs="Arial"/>
          <w:sz w:val="20"/>
        </w:rPr>
        <w:t xml:space="preserve">maksymalnego </w:t>
      </w:r>
      <w:r w:rsidRPr="00EE4CF9">
        <w:rPr>
          <w:rFonts w:ascii="Arial" w:hAnsi="Arial" w:cs="Arial"/>
          <w:sz w:val="20"/>
        </w:rPr>
        <w:t>określonego w § 3 ust. 1 pkt 3), za każdy dzień zwłoki w stosunku do terminów określonych w</w:t>
      </w:r>
      <w:r>
        <w:rPr>
          <w:rFonts w:ascii="Arial" w:hAnsi="Arial" w:cs="Arial"/>
          <w:sz w:val="20"/>
        </w:rPr>
        <w:t> </w:t>
      </w:r>
      <w:r w:rsidRPr="00EE4CF9">
        <w:rPr>
          <w:rFonts w:ascii="Arial" w:hAnsi="Arial" w:cs="Arial"/>
          <w:sz w:val="20"/>
        </w:rPr>
        <w:t xml:space="preserve">umowie lub na jej podstawie, </w:t>
      </w:r>
    </w:p>
    <w:p w14:paraId="70A6EF7F" w14:textId="77777777" w:rsidR="002A32AC" w:rsidRPr="00EE4CF9" w:rsidRDefault="002A32AC" w:rsidP="00D10F37">
      <w:pPr>
        <w:pStyle w:val="Tytu"/>
        <w:widowControl w:val="0"/>
        <w:numPr>
          <w:ilvl w:val="0"/>
          <w:numId w:val="10"/>
        </w:numPr>
        <w:tabs>
          <w:tab w:val="clear" w:pos="720"/>
        </w:tabs>
        <w:ind w:left="851" w:hanging="488"/>
        <w:jc w:val="both"/>
        <w:rPr>
          <w:rFonts w:ascii="Arial" w:hAnsi="Arial" w:cs="Arial"/>
          <w:sz w:val="20"/>
        </w:rPr>
      </w:pPr>
      <w:r w:rsidRPr="00EE4CF9">
        <w:rPr>
          <w:rFonts w:ascii="Arial" w:hAnsi="Arial" w:cs="Arial"/>
          <w:sz w:val="20"/>
        </w:rPr>
        <w:t>za zwłokę w usunięciu wad lub usterek ujawnionych w okresie rękojmi i gwarancji, w wysokości 0,5% wynagrodzenia</w:t>
      </w:r>
      <w:r>
        <w:rPr>
          <w:rFonts w:ascii="Arial" w:hAnsi="Arial" w:cs="Arial"/>
          <w:sz w:val="20"/>
        </w:rPr>
        <w:t xml:space="preserve"> </w:t>
      </w:r>
      <w:r w:rsidR="00BC49C2">
        <w:rPr>
          <w:rFonts w:ascii="Arial" w:hAnsi="Arial" w:cs="Arial"/>
          <w:sz w:val="20"/>
        </w:rPr>
        <w:t xml:space="preserve">maksymalnego </w:t>
      </w:r>
      <w:r w:rsidRPr="00EE4CF9">
        <w:rPr>
          <w:rFonts w:ascii="Arial" w:hAnsi="Arial" w:cs="Arial"/>
          <w:sz w:val="20"/>
        </w:rPr>
        <w:t xml:space="preserve">określonego w § 3 ust. 1 pkt 3), za każdy dzień zwłoki, </w:t>
      </w:r>
      <w:r w:rsidRPr="00EE4CF9">
        <w:rPr>
          <w:rFonts w:ascii="Arial" w:hAnsi="Arial" w:cs="Arial"/>
          <w:sz w:val="20"/>
        </w:rPr>
        <w:lastRenderedPageBreak/>
        <w:t>liczony od upływu terminu na usunięcie wady lub usterki,</w:t>
      </w:r>
    </w:p>
    <w:p w14:paraId="4F3ED173" w14:textId="77777777" w:rsidR="00D10F37" w:rsidRDefault="002A32AC" w:rsidP="00D10F37">
      <w:pPr>
        <w:pStyle w:val="Tytu"/>
        <w:widowControl w:val="0"/>
        <w:numPr>
          <w:ilvl w:val="0"/>
          <w:numId w:val="10"/>
        </w:numPr>
        <w:tabs>
          <w:tab w:val="clear" w:pos="720"/>
        </w:tabs>
        <w:ind w:left="851" w:hanging="488"/>
        <w:jc w:val="both"/>
        <w:rPr>
          <w:rFonts w:ascii="Arial" w:hAnsi="Arial" w:cs="Arial"/>
          <w:sz w:val="20"/>
        </w:rPr>
      </w:pPr>
      <w:r w:rsidRPr="00EE4CF9">
        <w:rPr>
          <w:rFonts w:ascii="Arial" w:hAnsi="Arial" w:cs="Arial"/>
          <w:sz w:val="20"/>
        </w:rPr>
        <w:t>w razie odstąpienia od umowy lub wypowiedzenia umowy z przyczyn leżących po stronie Wykonawcy, w wysokości 20% wynagrodzenia</w:t>
      </w:r>
      <w:r>
        <w:rPr>
          <w:rFonts w:ascii="Arial" w:hAnsi="Arial" w:cs="Arial"/>
          <w:sz w:val="20"/>
        </w:rPr>
        <w:t xml:space="preserve"> </w:t>
      </w:r>
      <w:r w:rsidR="00BC49C2">
        <w:rPr>
          <w:rFonts w:ascii="Arial" w:hAnsi="Arial" w:cs="Arial"/>
          <w:sz w:val="20"/>
        </w:rPr>
        <w:t xml:space="preserve">maksymalnego </w:t>
      </w:r>
      <w:r w:rsidRPr="00EE4CF9">
        <w:rPr>
          <w:rFonts w:ascii="Arial" w:hAnsi="Arial" w:cs="Arial"/>
          <w:sz w:val="20"/>
        </w:rPr>
        <w:t>określonego w § 3 ust. 1 pkt 3),</w:t>
      </w:r>
    </w:p>
    <w:p w14:paraId="37F5FB6D" w14:textId="77777777" w:rsidR="00D10F37" w:rsidRPr="00D10F37" w:rsidRDefault="00D10F37" w:rsidP="00D10F37">
      <w:pPr>
        <w:pStyle w:val="Tytu"/>
        <w:widowControl w:val="0"/>
        <w:numPr>
          <w:ilvl w:val="0"/>
          <w:numId w:val="10"/>
        </w:numPr>
        <w:tabs>
          <w:tab w:val="clear" w:pos="720"/>
        </w:tabs>
        <w:ind w:left="851" w:hanging="488"/>
        <w:jc w:val="both"/>
        <w:rPr>
          <w:rFonts w:ascii="Arial" w:hAnsi="Arial" w:cs="Arial"/>
          <w:sz w:val="20"/>
        </w:rPr>
      </w:pPr>
      <w:r w:rsidRPr="00D10F37">
        <w:rPr>
          <w:rFonts w:ascii="Arial" w:hAnsi="Arial" w:cs="Arial"/>
          <w:sz w:val="20"/>
        </w:rPr>
        <w:t xml:space="preserve">za każdorazowy przypadek przebywania pracownika Wykonawcy na terenie </w:t>
      </w:r>
      <w:r>
        <w:rPr>
          <w:rFonts w:ascii="Arial" w:hAnsi="Arial" w:cs="Arial"/>
          <w:sz w:val="20"/>
        </w:rPr>
        <w:t>prac</w:t>
      </w:r>
      <w:r w:rsidRPr="00D10F37">
        <w:rPr>
          <w:rFonts w:ascii="Arial" w:hAnsi="Arial" w:cs="Arial"/>
          <w:sz w:val="20"/>
        </w:rPr>
        <w:t xml:space="preserve"> pod wpływem alkoholu lub innych środków odurzających w wysokości 1 500 zł (słownie: jeden tysiąc pięćset złotych);</w:t>
      </w:r>
    </w:p>
    <w:p w14:paraId="72BB457C" w14:textId="77777777" w:rsidR="002A32AC" w:rsidRPr="002A32AC" w:rsidRDefault="002A32AC" w:rsidP="00D10F37">
      <w:pPr>
        <w:pStyle w:val="Tytu"/>
        <w:widowControl w:val="0"/>
        <w:numPr>
          <w:ilvl w:val="0"/>
          <w:numId w:val="10"/>
        </w:numPr>
        <w:tabs>
          <w:tab w:val="clear" w:pos="720"/>
        </w:tabs>
        <w:ind w:left="851" w:hanging="488"/>
        <w:jc w:val="both"/>
        <w:rPr>
          <w:rFonts w:ascii="Arial" w:hAnsi="Arial" w:cs="Arial"/>
          <w:sz w:val="20"/>
        </w:rPr>
      </w:pPr>
      <w:r w:rsidRPr="002A32AC">
        <w:rPr>
          <w:rFonts w:ascii="Arial" w:hAnsi="Arial" w:cs="Arial"/>
          <w:sz w:val="20"/>
        </w:rPr>
        <w:t>za każdorazowy stwierdzony przez Zamawiającego przypadek przebywania pracownika Wykonawcy poza terenem wyznaczonym przez Zamawiającego – w wysokości 500 zł (słownie: pięćset złotych);</w:t>
      </w:r>
    </w:p>
    <w:p w14:paraId="15658B6E" w14:textId="77777777" w:rsidR="00BF6E90" w:rsidRDefault="00BF6E90" w:rsidP="00D10F37">
      <w:pPr>
        <w:pStyle w:val="Tytu"/>
        <w:widowControl w:val="0"/>
        <w:numPr>
          <w:ilvl w:val="0"/>
          <w:numId w:val="10"/>
        </w:numPr>
        <w:tabs>
          <w:tab w:val="clear" w:pos="720"/>
        </w:tabs>
        <w:ind w:left="851" w:hanging="488"/>
        <w:jc w:val="both"/>
        <w:rPr>
          <w:rFonts w:ascii="Arial" w:hAnsi="Arial" w:cs="Arial"/>
          <w:sz w:val="20"/>
        </w:rPr>
      </w:pPr>
      <w:r w:rsidRPr="00BF6E90">
        <w:rPr>
          <w:rFonts w:ascii="Arial" w:hAnsi="Arial" w:cs="Arial"/>
          <w:sz w:val="20"/>
        </w:rPr>
        <w:t>za każdy stwierdzony przez Zamawiającego przypadek niespełnienia przez Wykonawcę wymagań wynikających z przepisów prawa dotyczących BHP, ochrony środowiska i ochrony ppoż. oraz wewnętrznych regulacji Zamawiającego w zakresie BHP, ochrony środowiska i</w:t>
      </w:r>
      <w:r>
        <w:rPr>
          <w:rFonts w:ascii="Arial" w:hAnsi="Arial" w:cs="Arial"/>
          <w:sz w:val="20"/>
        </w:rPr>
        <w:t> </w:t>
      </w:r>
      <w:r w:rsidRPr="00BF6E90">
        <w:rPr>
          <w:rFonts w:ascii="Arial" w:hAnsi="Arial" w:cs="Arial"/>
          <w:sz w:val="20"/>
        </w:rPr>
        <w:t>ochrony ppoż., w szczególności instrukcji IN-ZSZ-01, skutkujący narażeniem człowieka na</w:t>
      </w:r>
      <w:r>
        <w:rPr>
          <w:rFonts w:ascii="Arial" w:hAnsi="Arial" w:cs="Arial"/>
          <w:sz w:val="20"/>
        </w:rPr>
        <w:t> </w:t>
      </w:r>
      <w:r w:rsidRPr="00BF6E90">
        <w:rPr>
          <w:rFonts w:ascii="Arial" w:hAnsi="Arial" w:cs="Arial"/>
          <w:sz w:val="20"/>
        </w:rPr>
        <w:t>bezpośrednie niebezpieczeństwo utraty życia albo ciężkiego uszczerbku na zdrowiu w</w:t>
      </w:r>
      <w:r>
        <w:rPr>
          <w:rFonts w:ascii="Arial" w:hAnsi="Arial" w:cs="Arial"/>
          <w:sz w:val="20"/>
        </w:rPr>
        <w:t> </w:t>
      </w:r>
      <w:r w:rsidRPr="00BF6E90">
        <w:rPr>
          <w:rFonts w:ascii="Arial" w:hAnsi="Arial" w:cs="Arial"/>
          <w:sz w:val="20"/>
        </w:rPr>
        <w:t>wysokości 1 500,00 złotych (słownie: jeden tysiąc pięćset złotych),</w:t>
      </w:r>
    </w:p>
    <w:p w14:paraId="73A2A54B" w14:textId="77777777" w:rsidR="002A32AC" w:rsidRDefault="002A32AC" w:rsidP="00D10F37">
      <w:pPr>
        <w:pStyle w:val="Tytu"/>
        <w:widowControl w:val="0"/>
        <w:numPr>
          <w:ilvl w:val="0"/>
          <w:numId w:val="10"/>
        </w:numPr>
        <w:tabs>
          <w:tab w:val="clear" w:pos="720"/>
        </w:tabs>
        <w:ind w:left="851" w:hanging="488"/>
        <w:jc w:val="both"/>
        <w:rPr>
          <w:rFonts w:ascii="Arial" w:hAnsi="Arial" w:cs="Arial"/>
          <w:sz w:val="20"/>
        </w:rPr>
      </w:pPr>
      <w:r w:rsidRPr="00EE4CF9">
        <w:rPr>
          <w:rFonts w:ascii="Arial" w:hAnsi="Arial" w:cs="Arial"/>
          <w:sz w:val="20"/>
        </w:rPr>
        <w:t>za każdy przypadek naruszenia przez wykonawcę zobowiązań zawartych w § 11 ust. 9 - 1</w:t>
      </w:r>
      <w:r w:rsidR="00BC49C2">
        <w:rPr>
          <w:rFonts w:ascii="Arial" w:hAnsi="Arial" w:cs="Arial"/>
          <w:sz w:val="20"/>
        </w:rPr>
        <w:t>1</w:t>
      </w:r>
      <w:r w:rsidRPr="00EE4CF9">
        <w:rPr>
          <w:rFonts w:ascii="Arial" w:hAnsi="Arial" w:cs="Arial"/>
          <w:sz w:val="20"/>
        </w:rPr>
        <w:t xml:space="preserve"> w</w:t>
      </w:r>
      <w:r w:rsidR="00BF6E90">
        <w:rPr>
          <w:rFonts w:ascii="Arial" w:hAnsi="Arial" w:cs="Arial"/>
          <w:sz w:val="20"/>
        </w:rPr>
        <w:t> </w:t>
      </w:r>
      <w:r w:rsidRPr="00EE4CF9">
        <w:rPr>
          <w:rFonts w:ascii="Arial" w:hAnsi="Arial" w:cs="Arial"/>
          <w:sz w:val="20"/>
        </w:rPr>
        <w:t>wysokości 5 000 zł (pięć tysięcy złotych)</w:t>
      </w:r>
      <w:r>
        <w:rPr>
          <w:rFonts w:ascii="Arial" w:hAnsi="Arial" w:cs="Arial"/>
          <w:sz w:val="20"/>
        </w:rPr>
        <w:t>;</w:t>
      </w:r>
    </w:p>
    <w:p w14:paraId="41AC2023" w14:textId="77777777" w:rsidR="002A32AC" w:rsidRPr="002A32AC" w:rsidRDefault="00F07EBA" w:rsidP="00D10F37">
      <w:pPr>
        <w:widowControl w:val="0"/>
        <w:numPr>
          <w:ilvl w:val="0"/>
          <w:numId w:val="6"/>
        </w:numPr>
        <w:tabs>
          <w:tab w:val="clear" w:pos="397"/>
        </w:tabs>
        <w:ind w:right="-30"/>
        <w:jc w:val="both"/>
        <w:rPr>
          <w:rFonts w:ascii="Arial" w:hAnsi="Arial" w:cs="Arial"/>
          <w:sz w:val="20"/>
          <w:szCs w:val="20"/>
        </w:rPr>
      </w:pPr>
      <w:r w:rsidRPr="002A32AC">
        <w:rPr>
          <w:rFonts w:ascii="Arial" w:hAnsi="Arial" w:cs="Arial"/>
          <w:sz w:val="20"/>
        </w:rPr>
        <w:t>Kary umowne określone w niniejszej umowie mogą być naliczane i dochodzone niezależnie z</w:t>
      </w:r>
      <w:r w:rsidR="00BF6E90">
        <w:rPr>
          <w:rFonts w:ascii="Arial" w:hAnsi="Arial" w:cs="Arial"/>
          <w:sz w:val="20"/>
        </w:rPr>
        <w:t> </w:t>
      </w:r>
      <w:r w:rsidRPr="002A32AC">
        <w:rPr>
          <w:rFonts w:ascii="Arial" w:hAnsi="Arial" w:cs="Arial"/>
          <w:sz w:val="20"/>
        </w:rPr>
        <w:t xml:space="preserve">różnych tytułów z zastrzeżeniem, że łącznie nie mogą przekroczyć kwoty </w:t>
      </w:r>
      <w:r w:rsidR="002E189A" w:rsidRPr="002A32AC">
        <w:rPr>
          <w:rFonts w:ascii="Arial" w:hAnsi="Arial" w:cs="Arial"/>
          <w:sz w:val="20"/>
        </w:rPr>
        <w:t xml:space="preserve">30% wynagrodzenia </w:t>
      </w:r>
      <w:r w:rsidR="00BC49C2">
        <w:rPr>
          <w:rFonts w:ascii="Arial" w:hAnsi="Arial" w:cs="Arial"/>
          <w:sz w:val="20"/>
        </w:rPr>
        <w:t xml:space="preserve">maksymalnego </w:t>
      </w:r>
      <w:r w:rsidR="002E189A" w:rsidRPr="002A32AC">
        <w:rPr>
          <w:rFonts w:ascii="Arial" w:hAnsi="Arial" w:cs="Arial"/>
          <w:sz w:val="20"/>
        </w:rPr>
        <w:t>określonego w § 3 ust. 1 pkt 3)</w:t>
      </w:r>
      <w:r w:rsidR="007857B4" w:rsidRPr="002A32AC">
        <w:rPr>
          <w:rFonts w:ascii="Arial" w:hAnsi="Arial" w:cs="Arial"/>
          <w:bCs/>
          <w:sz w:val="20"/>
        </w:rPr>
        <w:t xml:space="preserve">. </w:t>
      </w:r>
    </w:p>
    <w:p w14:paraId="0359BC28" w14:textId="77777777" w:rsidR="002A32AC" w:rsidRDefault="00F07EBA" w:rsidP="00D10F37">
      <w:pPr>
        <w:widowControl w:val="0"/>
        <w:numPr>
          <w:ilvl w:val="0"/>
          <w:numId w:val="6"/>
        </w:numPr>
        <w:tabs>
          <w:tab w:val="clear" w:pos="397"/>
        </w:tabs>
        <w:ind w:right="-30"/>
        <w:jc w:val="both"/>
        <w:rPr>
          <w:rFonts w:ascii="Arial" w:hAnsi="Arial" w:cs="Arial"/>
          <w:sz w:val="20"/>
          <w:szCs w:val="20"/>
        </w:rPr>
      </w:pPr>
      <w:r w:rsidRPr="002A32AC">
        <w:rPr>
          <w:rFonts w:ascii="Arial" w:hAnsi="Arial" w:cs="Arial"/>
          <w:sz w:val="20"/>
        </w:rPr>
        <w:t>Zamawiający może dochodzić na zasadach ogólnych odszkodowania przewyższającego wysokość kary umownej.</w:t>
      </w:r>
    </w:p>
    <w:p w14:paraId="2493EB0D" w14:textId="77777777" w:rsidR="00E71351" w:rsidRPr="002A32AC" w:rsidRDefault="006A07AE" w:rsidP="00D10F37">
      <w:pPr>
        <w:widowControl w:val="0"/>
        <w:numPr>
          <w:ilvl w:val="0"/>
          <w:numId w:val="6"/>
        </w:numPr>
        <w:tabs>
          <w:tab w:val="clear" w:pos="397"/>
        </w:tabs>
        <w:ind w:right="-30"/>
        <w:jc w:val="both"/>
        <w:rPr>
          <w:rFonts w:ascii="Arial" w:hAnsi="Arial" w:cs="Arial"/>
          <w:sz w:val="20"/>
          <w:szCs w:val="20"/>
        </w:rPr>
      </w:pPr>
      <w:r w:rsidRPr="002A32AC">
        <w:rPr>
          <w:rFonts w:ascii="Arial" w:hAnsi="Arial" w:cs="Arial"/>
          <w:iCs/>
          <w:sz w:val="20"/>
          <w:szCs w:val="20"/>
        </w:rPr>
        <w:t>Zamawiającemu przysługuje uprawnienie, na co Wykonawca wyraża zgodę, do potrącania z</w:t>
      </w:r>
      <w:r w:rsidR="00BF6E90">
        <w:rPr>
          <w:rFonts w:ascii="Arial" w:hAnsi="Arial" w:cs="Arial"/>
          <w:iCs/>
          <w:sz w:val="20"/>
          <w:szCs w:val="20"/>
        </w:rPr>
        <w:t> </w:t>
      </w:r>
      <w:r w:rsidRPr="002A32AC">
        <w:rPr>
          <w:rFonts w:ascii="Arial" w:hAnsi="Arial" w:cs="Arial"/>
          <w:iCs/>
          <w:sz w:val="20"/>
          <w:szCs w:val="20"/>
        </w:rPr>
        <w:t>wszelkich wierzytelności Wykonawcy przysługujących mu od Zamawiającego z tytułu realizacji niniejszej umowy (w szczególności z wynagrodzenia za wykonanie umowy) wszelkich kwot należnych Zamawiającemu od Wykonawcy z tytułu kar umownych naliczonych na podstawie niniejszej umowy, w tym również niewymagalnych wierzytelności z tego tytułu (potrącenie umowne). Potrącenia opisanego w niniejszym ustępie Zamawiający dokonuje przez doręczenie Wykonawcy pisemnego oświadczenia o potrąceniu, co może nastąpić w formie noty księgowej lub innego dokumentu, w którym zostaną wskazane co najmniej następujące elementy: potrącane należności stron, stosunek zobowiązaniowy z którego wynikają oraz określona w niniejszym ustępie podstawa potrącenia. Uprawnienie do potrącenia umownego kar umownych na wyżej opisanych zasadach nie wyłącza możliwości dokonania przez Zamawiającego potrącenia tych kar lub innych wierzytelności na zasadach określonych w art. 498 i następne Kodeksu Cywilnego (potrącenie ustawowe)</w:t>
      </w:r>
      <w:r w:rsidR="00F07EBA" w:rsidRPr="002A32AC">
        <w:rPr>
          <w:rFonts w:ascii="Arial" w:hAnsi="Arial" w:cs="Arial"/>
          <w:sz w:val="20"/>
          <w:szCs w:val="20"/>
        </w:rPr>
        <w:t>.</w:t>
      </w:r>
    </w:p>
    <w:p w14:paraId="59AD251E" w14:textId="77777777" w:rsidR="00E11B05" w:rsidRPr="00BF6E90" w:rsidRDefault="00E11B05" w:rsidP="00BF6E90">
      <w:pPr>
        <w:pStyle w:val="Tytu"/>
        <w:tabs>
          <w:tab w:val="num" w:pos="360"/>
        </w:tabs>
        <w:ind w:left="360" w:hanging="360"/>
        <w:rPr>
          <w:rFonts w:ascii="Arial" w:hAnsi="Arial" w:cs="Arial"/>
          <w:b/>
          <w:bCs/>
          <w:iCs/>
          <w:sz w:val="20"/>
        </w:rPr>
      </w:pPr>
    </w:p>
    <w:p w14:paraId="6275D01B" w14:textId="77777777" w:rsidR="00E11B05" w:rsidRPr="00BF6E90" w:rsidRDefault="00E11B05" w:rsidP="00BF6E90">
      <w:pPr>
        <w:pStyle w:val="Tytu"/>
        <w:tabs>
          <w:tab w:val="num" w:pos="360"/>
        </w:tabs>
        <w:ind w:left="360" w:hanging="360"/>
        <w:rPr>
          <w:rFonts w:ascii="Arial" w:hAnsi="Arial" w:cs="Arial"/>
          <w:b/>
          <w:bCs/>
          <w:iCs/>
          <w:sz w:val="20"/>
        </w:rPr>
      </w:pPr>
      <w:r w:rsidRPr="00BF6E90">
        <w:rPr>
          <w:rFonts w:ascii="Arial" w:hAnsi="Arial" w:cs="Arial"/>
          <w:b/>
          <w:bCs/>
          <w:iCs/>
          <w:sz w:val="20"/>
        </w:rPr>
        <w:t>§ 8</w:t>
      </w:r>
    </w:p>
    <w:p w14:paraId="5CBD7E56" w14:textId="77777777" w:rsidR="00E11B05" w:rsidRPr="00BF6E90" w:rsidRDefault="00E11B05" w:rsidP="00BF6E90">
      <w:pPr>
        <w:pStyle w:val="Tytu"/>
        <w:tabs>
          <w:tab w:val="num" w:pos="360"/>
        </w:tabs>
        <w:ind w:left="360" w:hanging="360"/>
        <w:rPr>
          <w:rFonts w:ascii="Arial" w:hAnsi="Arial" w:cs="Arial"/>
          <w:b/>
          <w:bCs/>
          <w:iCs/>
          <w:sz w:val="20"/>
        </w:rPr>
      </w:pPr>
      <w:r w:rsidRPr="00BF6E90">
        <w:rPr>
          <w:rFonts w:ascii="Arial" w:hAnsi="Arial" w:cs="Arial"/>
          <w:b/>
          <w:bCs/>
          <w:iCs/>
          <w:sz w:val="20"/>
        </w:rPr>
        <w:t>Wypowiedzenie i odstąpienie od umowy</w:t>
      </w:r>
    </w:p>
    <w:p w14:paraId="6CA4A3F9" w14:textId="77777777" w:rsidR="008D2BED" w:rsidRPr="00EE4CF9" w:rsidRDefault="00E11B05" w:rsidP="00D10F37">
      <w:pPr>
        <w:pStyle w:val="Tekstpodstawowy"/>
        <w:numPr>
          <w:ilvl w:val="0"/>
          <w:numId w:val="9"/>
        </w:numPr>
        <w:tabs>
          <w:tab w:val="clear" w:pos="2912"/>
        </w:tabs>
        <w:ind w:left="426" w:hanging="426"/>
        <w:jc w:val="both"/>
        <w:rPr>
          <w:rFonts w:cs="Arial"/>
          <w:sz w:val="20"/>
          <w:szCs w:val="20"/>
        </w:rPr>
      </w:pPr>
      <w:r w:rsidRPr="00EE4CF9">
        <w:rPr>
          <w:rFonts w:cs="Arial"/>
          <w:sz w:val="20"/>
          <w:szCs w:val="20"/>
        </w:rPr>
        <w:t>Zamawiający ma prawo do wypowiedzenia umowy ze skutkiem natychmiastowym w przypadku niewykonywania lub nienależytego wykonywania umowy przez Wykonawcę, w szczególności w</w:t>
      </w:r>
      <w:r w:rsidR="00BF6E90">
        <w:rPr>
          <w:rFonts w:cs="Arial"/>
          <w:sz w:val="20"/>
          <w:szCs w:val="20"/>
        </w:rPr>
        <w:t> </w:t>
      </w:r>
      <w:r w:rsidRPr="00EE4CF9">
        <w:rPr>
          <w:rFonts w:cs="Arial"/>
          <w:sz w:val="20"/>
          <w:szCs w:val="20"/>
        </w:rPr>
        <w:t>przypadku co najmniej 7 dniowej zwłoki Wykonawcy w realizacji przedmiotu umowy względem terminów określonych w umowie lub na jej podstawie.</w:t>
      </w:r>
    </w:p>
    <w:p w14:paraId="03337588" w14:textId="77777777" w:rsidR="00E11B05" w:rsidRPr="00EE4CF9" w:rsidRDefault="00E11B05" w:rsidP="00D10F37">
      <w:pPr>
        <w:pStyle w:val="Tekstpodstawowy"/>
        <w:numPr>
          <w:ilvl w:val="0"/>
          <w:numId w:val="9"/>
        </w:numPr>
        <w:tabs>
          <w:tab w:val="clear" w:pos="2912"/>
        </w:tabs>
        <w:ind w:left="426" w:hanging="426"/>
        <w:jc w:val="both"/>
        <w:rPr>
          <w:rFonts w:cs="Arial"/>
          <w:sz w:val="20"/>
          <w:szCs w:val="20"/>
        </w:rPr>
      </w:pPr>
      <w:r w:rsidRPr="00EE4CF9">
        <w:rPr>
          <w:rFonts w:cs="Arial"/>
          <w:sz w:val="20"/>
          <w:szCs w:val="20"/>
        </w:rPr>
        <w:t>Zamawiający ma prawo do wypowiedzenia umowy ze skutkiem natychmiastowym, w przypadku:</w:t>
      </w:r>
    </w:p>
    <w:p w14:paraId="68308F70" w14:textId="77777777" w:rsidR="009D3DD0" w:rsidRPr="00FF3F5A" w:rsidRDefault="009D3DD0" w:rsidP="00D10F37">
      <w:pPr>
        <w:pStyle w:val="Tytu"/>
        <w:widowControl w:val="0"/>
        <w:numPr>
          <w:ilvl w:val="0"/>
          <w:numId w:val="17"/>
        </w:numPr>
        <w:tabs>
          <w:tab w:val="clear" w:pos="720"/>
        </w:tabs>
        <w:ind w:left="851" w:hanging="425"/>
        <w:jc w:val="both"/>
        <w:rPr>
          <w:rFonts w:ascii="Arial" w:hAnsi="Arial" w:cs="Arial"/>
          <w:bCs/>
          <w:sz w:val="20"/>
        </w:rPr>
      </w:pPr>
      <w:r w:rsidRPr="00FF3F5A">
        <w:rPr>
          <w:rFonts w:ascii="Arial" w:hAnsi="Arial" w:cs="Arial"/>
          <w:bCs/>
          <w:sz w:val="20"/>
        </w:rPr>
        <w:t>otwarcia likwidacji Wykonawcy;</w:t>
      </w:r>
    </w:p>
    <w:p w14:paraId="29FB9BE6" w14:textId="77777777" w:rsidR="009D3DD0" w:rsidRPr="00FF3F5A" w:rsidRDefault="009D3DD0" w:rsidP="00D10F37">
      <w:pPr>
        <w:pStyle w:val="Tytu"/>
        <w:widowControl w:val="0"/>
        <w:numPr>
          <w:ilvl w:val="0"/>
          <w:numId w:val="17"/>
        </w:numPr>
        <w:tabs>
          <w:tab w:val="clear" w:pos="720"/>
        </w:tabs>
        <w:ind w:left="851" w:hanging="425"/>
        <w:jc w:val="both"/>
        <w:rPr>
          <w:rFonts w:ascii="Arial" w:hAnsi="Arial" w:cs="Arial"/>
          <w:bCs/>
          <w:sz w:val="20"/>
        </w:rPr>
      </w:pPr>
      <w:r w:rsidRPr="00FF3F5A">
        <w:rPr>
          <w:rFonts w:ascii="Arial" w:hAnsi="Arial" w:cs="Arial"/>
          <w:bCs/>
          <w:sz w:val="20"/>
        </w:rPr>
        <w:t>wykreślenia Wykonawcy z właściwej ewidencji;</w:t>
      </w:r>
    </w:p>
    <w:p w14:paraId="349899BA" w14:textId="77777777" w:rsidR="009D3DD0" w:rsidRPr="00FF3F5A" w:rsidRDefault="009D3DD0" w:rsidP="00D10F37">
      <w:pPr>
        <w:pStyle w:val="Tytu"/>
        <w:widowControl w:val="0"/>
        <w:numPr>
          <w:ilvl w:val="0"/>
          <w:numId w:val="17"/>
        </w:numPr>
        <w:tabs>
          <w:tab w:val="clear" w:pos="720"/>
        </w:tabs>
        <w:ind w:left="851" w:hanging="425"/>
        <w:jc w:val="both"/>
        <w:rPr>
          <w:rFonts w:ascii="Arial" w:hAnsi="Arial" w:cs="Arial"/>
          <w:bCs/>
          <w:sz w:val="20"/>
        </w:rPr>
      </w:pPr>
      <w:r w:rsidRPr="00FF3F5A">
        <w:rPr>
          <w:rFonts w:ascii="Arial" w:hAnsi="Arial" w:cs="Arial"/>
          <w:bCs/>
          <w:sz w:val="20"/>
        </w:rPr>
        <w:t>zajęcia majątku Wykonawcy w stopniu uniemożliwiającym mu wykonanie umowy;</w:t>
      </w:r>
    </w:p>
    <w:p w14:paraId="5D4E3FDF" w14:textId="77777777" w:rsidR="009D3DD0" w:rsidRDefault="009D3DD0" w:rsidP="00D10F37">
      <w:pPr>
        <w:pStyle w:val="Tytu"/>
        <w:widowControl w:val="0"/>
        <w:numPr>
          <w:ilvl w:val="0"/>
          <w:numId w:val="17"/>
        </w:numPr>
        <w:tabs>
          <w:tab w:val="clear" w:pos="720"/>
        </w:tabs>
        <w:ind w:left="851" w:hanging="425"/>
        <w:jc w:val="both"/>
        <w:rPr>
          <w:rFonts w:ascii="Arial" w:hAnsi="Arial" w:cs="Arial"/>
          <w:bCs/>
          <w:sz w:val="20"/>
        </w:rPr>
      </w:pPr>
      <w:r w:rsidRPr="00FF3F5A">
        <w:rPr>
          <w:rFonts w:ascii="Arial" w:hAnsi="Arial" w:cs="Arial"/>
          <w:bCs/>
          <w:sz w:val="20"/>
        </w:rPr>
        <w:t>utraty uprawnień niezbędnych do prawidłowego wykonania umowy.</w:t>
      </w:r>
    </w:p>
    <w:p w14:paraId="1DF53CE8" w14:textId="77777777" w:rsidR="009D3DD0" w:rsidRPr="00786CE5" w:rsidRDefault="009D3DD0" w:rsidP="00D10F37">
      <w:pPr>
        <w:pStyle w:val="Tytu"/>
        <w:widowControl w:val="0"/>
        <w:numPr>
          <w:ilvl w:val="0"/>
          <w:numId w:val="17"/>
        </w:numPr>
        <w:tabs>
          <w:tab w:val="clear" w:pos="720"/>
        </w:tabs>
        <w:ind w:left="851" w:hanging="425"/>
        <w:jc w:val="both"/>
        <w:rPr>
          <w:rFonts w:ascii="Arial" w:hAnsi="Arial" w:cs="Arial"/>
          <w:bCs/>
          <w:sz w:val="20"/>
        </w:rPr>
      </w:pPr>
      <w:r w:rsidRPr="00786CE5">
        <w:rPr>
          <w:rFonts w:ascii="Arial" w:hAnsi="Arial" w:cs="Arial"/>
          <w:sz w:val="20"/>
        </w:rPr>
        <w:t>gdy Wykonawca dokonał zawieszenia działalności gospodarczej</w:t>
      </w:r>
    </w:p>
    <w:p w14:paraId="642E6386" w14:textId="77777777" w:rsidR="009D3DD0" w:rsidRPr="00FF3F5A" w:rsidRDefault="009D3DD0" w:rsidP="009D3DD0">
      <w:pPr>
        <w:pStyle w:val="Tytu"/>
        <w:ind w:left="426"/>
        <w:jc w:val="both"/>
        <w:rPr>
          <w:rFonts w:ascii="Arial" w:hAnsi="Arial" w:cs="Arial"/>
          <w:bCs/>
          <w:sz w:val="20"/>
        </w:rPr>
      </w:pPr>
      <w:r w:rsidRPr="00FF3F5A">
        <w:rPr>
          <w:rFonts w:ascii="Arial" w:hAnsi="Arial" w:cs="Arial"/>
          <w:bCs/>
          <w:sz w:val="20"/>
        </w:rPr>
        <w:t xml:space="preserve">Wykonawca ma obowiązek zawiadomić Zamawiającego o wystąpieniu zdarzeń opisanych </w:t>
      </w:r>
      <w:r w:rsidR="004108A5">
        <w:rPr>
          <w:rFonts w:ascii="Arial" w:hAnsi="Arial" w:cs="Arial"/>
          <w:bCs/>
          <w:sz w:val="20"/>
        </w:rPr>
        <w:br/>
      </w:r>
      <w:r w:rsidRPr="00FF3F5A">
        <w:rPr>
          <w:rFonts w:ascii="Arial" w:hAnsi="Arial" w:cs="Arial"/>
          <w:bCs/>
          <w:sz w:val="20"/>
        </w:rPr>
        <w:t xml:space="preserve">w pkt 1) – </w:t>
      </w:r>
      <w:r>
        <w:rPr>
          <w:rFonts w:ascii="Arial" w:hAnsi="Arial" w:cs="Arial"/>
          <w:bCs/>
          <w:sz w:val="20"/>
        </w:rPr>
        <w:t>5</w:t>
      </w:r>
      <w:r w:rsidRPr="00FF3F5A">
        <w:rPr>
          <w:rFonts w:ascii="Arial" w:hAnsi="Arial" w:cs="Arial"/>
          <w:bCs/>
          <w:sz w:val="20"/>
        </w:rPr>
        <w:t xml:space="preserve">) niniejszego ustępu w </w:t>
      </w:r>
      <w:r w:rsidR="00D10F37">
        <w:rPr>
          <w:rFonts w:ascii="Arial" w:hAnsi="Arial" w:cs="Arial"/>
          <w:bCs/>
          <w:sz w:val="20"/>
        </w:rPr>
        <w:t>terminie</w:t>
      </w:r>
      <w:r w:rsidRPr="00FF3F5A">
        <w:rPr>
          <w:rFonts w:ascii="Arial" w:hAnsi="Arial" w:cs="Arial"/>
          <w:bCs/>
          <w:sz w:val="20"/>
        </w:rPr>
        <w:t xml:space="preserve"> 24 godzin od ich zaistnienia.</w:t>
      </w:r>
    </w:p>
    <w:p w14:paraId="62AD0450" w14:textId="77777777" w:rsidR="00E11B05" w:rsidRPr="00EE4CF9" w:rsidRDefault="00E11B05" w:rsidP="00D10F37">
      <w:pPr>
        <w:pStyle w:val="Tytu"/>
        <w:numPr>
          <w:ilvl w:val="0"/>
          <w:numId w:val="9"/>
        </w:numPr>
        <w:tabs>
          <w:tab w:val="clear" w:pos="2912"/>
        </w:tabs>
        <w:ind w:left="426" w:hanging="426"/>
        <w:jc w:val="both"/>
        <w:rPr>
          <w:rFonts w:ascii="Arial" w:eastAsia="SimSun" w:hAnsi="Arial" w:cs="Arial"/>
          <w:sz w:val="20"/>
        </w:rPr>
      </w:pPr>
      <w:r w:rsidRPr="00EE4CF9">
        <w:rPr>
          <w:rFonts w:ascii="Arial" w:eastAsia="SimSun" w:hAnsi="Arial" w:cs="Arial"/>
          <w:sz w:val="20"/>
        </w:rPr>
        <w:t xml:space="preserve">Zamawiający może odstąpić od niniejszej umowy w terminie </w:t>
      </w:r>
      <w:r w:rsidR="00D10F37">
        <w:rPr>
          <w:rFonts w:ascii="Arial" w:eastAsia="SimSun" w:hAnsi="Arial" w:cs="Arial"/>
          <w:sz w:val="20"/>
        </w:rPr>
        <w:t>12</w:t>
      </w:r>
      <w:r w:rsidR="001D465E" w:rsidRPr="00EE4CF9">
        <w:rPr>
          <w:rFonts w:ascii="Arial" w:eastAsia="SimSun" w:hAnsi="Arial" w:cs="Arial"/>
          <w:sz w:val="20"/>
        </w:rPr>
        <w:t xml:space="preserve"> </w:t>
      </w:r>
      <w:r w:rsidRPr="00EE4CF9">
        <w:rPr>
          <w:rFonts w:ascii="Arial" w:eastAsia="SimSun" w:hAnsi="Arial" w:cs="Arial"/>
          <w:sz w:val="20"/>
        </w:rPr>
        <w:t>miesięcy od dnia zawarcia niniejszej umowy, według własnego wyboru w całości lub w części w przypadku niewykonywania lub nienależytego wykonywania umowy przez Wykonawcę.</w:t>
      </w:r>
    </w:p>
    <w:p w14:paraId="228B5BD6" w14:textId="77777777" w:rsidR="00E11B05" w:rsidRPr="00EE4CF9" w:rsidRDefault="00E11B05" w:rsidP="00D10F37">
      <w:pPr>
        <w:pStyle w:val="Tytu"/>
        <w:numPr>
          <w:ilvl w:val="0"/>
          <w:numId w:val="9"/>
        </w:numPr>
        <w:tabs>
          <w:tab w:val="clear" w:pos="2912"/>
          <w:tab w:val="left" w:pos="360"/>
        </w:tabs>
        <w:ind w:left="426" w:hanging="426"/>
        <w:jc w:val="both"/>
        <w:rPr>
          <w:rFonts w:ascii="Arial" w:eastAsia="SimSun" w:hAnsi="Arial" w:cs="Arial"/>
          <w:sz w:val="20"/>
        </w:rPr>
      </w:pPr>
      <w:r w:rsidRPr="00EE4CF9">
        <w:rPr>
          <w:rFonts w:ascii="Arial" w:eastAsia="SimSun" w:hAnsi="Arial" w:cs="Arial"/>
          <w:sz w:val="20"/>
        </w:rPr>
        <w:t>Zamawiający</w:t>
      </w:r>
      <w:r w:rsidRPr="00EE4CF9">
        <w:rPr>
          <w:rFonts w:ascii="Arial" w:hAnsi="Arial" w:cs="Arial"/>
          <w:sz w:val="20"/>
        </w:rPr>
        <w:t xml:space="preserve"> </w:t>
      </w:r>
      <w:r w:rsidRPr="00EE4CF9">
        <w:rPr>
          <w:rFonts w:ascii="Arial" w:eastAsia="SimSun" w:hAnsi="Arial" w:cs="Arial"/>
          <w:sz w:val="20"/>
        </w:rPr>
        <w:t>może odstąpić od umowy, bez wyznaczania dodatkowego terminu, w całości lub w</w:t>
      </w:r>
      <w:r w:rsidR="00864908">
        <w:rPr>
          <w:rFonts w:ascii="Arial" w:eastAsia="SimSun" w:hAnsi="Arial" w:cs="Arial"/>
          <w:sz w:val="20"/>
        </w:rPr>
        <w:t> </w:t>
      </w:r>
      <w:r w:rsidRPr="00EE4CF9">
        <w:rPr>
          <w:rFonts w:ascii="Arial" w:eastAsia="SimSun" w:hAnsi="Arial" w:cs="Arial"/>
          <w:sz w:val="20"/>
        </w:rPr>
        <w:t>części według własnego wyboru, w przypadku co najmniej 7 dniowej zwłoki Wykonawcy w</w:t>
      </w:r>
      <w:r w:rsidR="00864908">
        <w:rPr>
          <w:rFonts w:ascii="Arial" w:eastAsia="SimSun" w:hAnsi="Arial" w:cs="Arial"/>
          <w:sz w:val="20"/>
        </w:rPr>
        <w:t> </w:t>
      </w:r>
      <w:r w:rsidRPr="00EE4CF9">
        <w:rPr>
          <w:rFonts w:ascii="Arial" w:eastAsia="SimSun" w:hAnsi="Arial" w:cs="Arial"/>
          <w:sz w:val="20"/>
        </w:rPr>
        <w:t>realizacji umowy, w stosunku do terminów określonych w umowie lub na jej podstawie.</w:t>
      </w:r>
    </w:p>
    <w:p w14:paraId="574EF45C" w14:textId="77777777" w:rsidR="00E11B05" w:rsidRPr="00EE4CF9" w:rsidRDefault="00E11B05" w:rsidP="00D10F37">
      <w:pPr>
        <w:pStyle w:val="Tytu"/>
        <w:numPr>
          <w:ilvl w:val="0"/>
          <w:numId w:val="9"/>
        </w:numPr>
        <w:tabs>
          <w:tab w:val="clear" w:pos="2912"/>
          <w:tab w:val="left" w:pos="360"/>
        </w:tabs>
        <w:ind w:left="426" w:hanging="426"/>
        <w:jc w:val="both"/>
        <w:rPr>
          <w:rFonts w:ascii="Arial" w:hAnsi="Arial" w:cs="Arial"/>
          <w:sz w:val="20"/>
        </w:rPr>
      </w:pPr>
      <w:r w:rsidRPr="00EE4CF9">
        <w:rPr>
          <w:rFonts w:ascii="Arial" w:hAnsi="Arial" w:cs="Arial"/>
          <w:sz w:val="20"/>
        </w:rPr>
        <w:t>W przypadku wypowiedzenia lub odstąpienia od umowy w części, Wykonawca sporządzi przy udziale Zamawiającego Protokół inwentaryzacji na dzień wypowiedzenia lub odstąpienia od umowy. W</w:t>
      </w:r>
      <w:r w:rsidR="00864908">
        <w:rPr>
          <w:rFonts w:ascii="Arial" w:hAnsi="Arial" w:cs="Arial"/>
          <w:sz w:val="20"/>
        </w:rPr>
        <w:t> </w:t>
      </w:r>
      <w:r w:rsidRPr="00EE4CF9">
        <w:rPr>
          <w:rFonts w:ascii="Arial" w:hAnsi="Arial" w:cs="Arial"/>
          <w:sz w:val="20"/>
        </w:rPr>
        <w:t>każdym przypadku wypowiedzenia lub odstąpienia od umowy (zarówno z przyczyn leżących po stronie Wykonawcy jak i nie leżących po stronie Wykonawcy), Wykonawca ma obowiązek przy podpisaniu Protokołu inwentaryzacji przekazać wykonaną część przedmiotu niniejszej umowy.</w:t>
      </w:r>
    </w:p>
    <w:p w14:paraId="0B01628A" w14:textId="77777777" w:rsidR="004108A5" w:rsidRDefault="00E11B05" w:rsidP="00D10F37">
      <w:pPr>
        <w:pStyle w:val="Tytu"/>
        <w:numPr>
          <w:ilvl w:val="0"/>
          <w:numId w:val="9"/>
        </w:numPr>
        <w:tabs>
          <w:tab w:val="clear" w:pos="2912"/>
          <w:tab w:val="num" w:pos="1440"/>
          <w:tab w:val="num" w:pos="2520"/>
        </w:tabs>
        <w:ind w:left="426" w:hanging="426"/>
        <w:jc w:val="both"/>
        <w:rPr>
          <w:rFonts w:ascii="Arial" w:eastAsia="SimSun" w:hAnsi="Arial" w:cs="Arial"/>
          <w:sz w:val="20"/>
        </w:rPr>
      </w:pPr>
      <w:r w:rsidRPr="00EE4CF9">
        <w:rPr>
          <w:rFonts w:ascii="Arial" w:hAnsi="Arial" w:cs="Arial"/>
          <w:sz w:val="20"/>
        </w:rPr>
        <w:t xml:space="preserve">W przypadku, o którym mowa w ust. 5, odbiór robót zostanie dokonany Protokołem </w:t>
      </w:r>
      <w:r w:rsidR="00864908">
        <w:rPr>
          <w:rFonts w:ascii="Arial" w:hAnsi="Arial" w:cs="Arial"/>
          <w:sz w:val="20"/>
        </w:rPr>
        <w:br/>
      </w:r>
      <w:r w:rsidRPr="00EE4CF9">
        <w:rPr>
          <w:rFonts w:ascii="Arial" w:hAnsi="Arial" w:cs="Arial"/>
          <w:sz w:val="20"/>
        </w:rPr>
        <w:t>zdawczo-odbiorczym podpisanym przez uprawnionych przedstawicieli obu stron. Wynagrodzenie za</w:t>
      </w:r>
      <w:r w:rsidR="00864908">
        <w:rPr>
          <w:rFonts w:ascii="Arial" w:hAnsi="Arial" w:cs="Arial"/>
          <w:sz w:val="20"/>
        </w:rPr>
        <w:t> </w:t>
      </w:r>
      <w:r w:rsidRPr="00EE4CF9">
        <w:rPr>
          <w:rFonts w:ascii="Arial" w:hAnsi="Arial" w:cs="Arial"/>
          <w:sz w:val="20"/>
        </w:rPr>
        <w:t xml:space="preserve">wykonane roboty zostanie obliczone w oparciu o stopień zaawansowania robót, określony </w:t>
      </w:r>
      <w:r w:rsidRPr="00EE4CF9">
        <w:rPr>
          <w:rFonts w:ascii="Arial" w:hAnsi="Arial" w:cs="Arial"/>
          <w:sz w:val="20"/>
        </w:rPr>
        <w:lastRenderedPageBreak/>
        <w:t>w</w:t>
      </w:r>
      <w:r w:rsidR="00864908">
        <w:rPr>
          <w:rFonts w:ascii="Arial" w:hAnsi="Arial" w:cs="Arial"/>
          <w:sz w:val="20"/>
        </w:rPr>
        <w:t> </w:t>
      </w:r>
      <w:r w:rsidRPr="00EE4CF9">
        <w:rPr>
          <w:rFonts w:ascii="Arial" w:hAnsi="Arial" w:cs="Arial"/>
          <w:sz w:val="20"/>
        </w:rPr>
        <w:t>Protokole inwentaryzacji w stosunku do całkowitego wynagrodzenia wynikającego z umowy. Do</w:t>
      </w:r>
      <w:r w:rsidR="00864908">
        <w:rPr>
          <w:rFonts w:ascii="Arial" w:hAnsi="Arial" w:cs="Arial"/>
          <w:sz w:val="20"/>
        </w:rPr>
        <w:t> </w:t>
      </w:r>
      <w:r w:rsidRPr="00EE4CF9">
        <w:rPr>
          <w:rFonts w:ascii="Arial" w:hAnsi="Arial" w:cs="Arial"/>
          <w:sz w:val="20"/>
        </w:rPr>
        <w:t>czasu przekazania Protokołem zdawczo-odbiorczym robót Zamawiającemu, Wykonawca ponosi pełną odpowiedzialność za utratę, uszkodzenie lub inne zmniejszenie użyteczności i wartości przedmiotu umowy.</w:t>
      </w:r>
      <w:r w:rsidRPr="00EE4CF9">
        <w:rPr>
          <w:rFonts w:ascii="Arial" w:eastAsia="SimSun" w:hAnsi="Arial" w:cs="Arial"/>
          <w:sz w:val="20"/>
        </w:rPr>
        <w:t xml:space="preserve"> </w:t>
      </w:r>
    </w:p>
    <w:p w14:paraId="4F2DF7F0" w14:textId="77777777" w:rsidR="00E11B05" w:rsidRPr="004108A5" w:rsidRDefault="00E11B05" w:rsidP="00D10F37">
      <w:pPr>
        <w:pStyle w:val="Tytu"/>
        <w:numPr>
          <w:ilvl w:val="0"/>
          <w:numId w:val="9"/>
        </w:numPr>
        <w:tabs>
          <w:tab w:val="clear" w:pos="2912"/>
          <w:tab w:val="num" w:pos="1440"/>
          <w:tab w:val="num" w:pos="2520"/>
        </w:tabs>
        <w:ind w:left="426" w:hanging="426"/>
        <w:jc w:val="both"/>
        <w:rPr>
          <w:rFonts w:ascii="Arial" w:eastAsia="SimSun" w:hAnsi="Arial" w:cs="Arial"/>
          <w:sz w:val="20"/>
        </w:rPr>
      </w:pPr>
      <w:r w:rsidRPr="004108A5">
        <w:rPr>
          <w:rFonts w:ascii="Arial" w:eastAsia="SimSun" w:hAnsi="Arial" w:cs="Arial"/>
          <w:sz w:val="20"/>
        </w:rPr>
        <w:t>Wypowiedzenie lub odstąpienie od umowy nie ogranicza możliwości dochodzenia kar umownych.</w:t>
      </w:r>
    </w:p>
    <w:p w14:paraId="318D87AF" w14:textId="77777777" w:rsidR="009B7850" w:rsidRPr="002A32AC" w:rsidRDefault="009B7850" w:rsidP="002A32AC">
      <w:pPr>
        <w:pStyle w:val="Tytu"/>
        <w:tabs>
          <w:tab w:val="num" w:pos="360"/>
        </w:tabs>
        <w:ind w:left="360" w:hanging="360"/>
        <w:rPr>
          <w:rFonts w:ascii="Arial" w:hAnsi="Arial" w:cs="Arial"/>
          <w:b/>
          <w:bCs/>
          <w:iCs/>
          <w:sz w:val="20"/>
        </w:rPr>
      </w:pPr>
    </w:p>
    <w:p w14:paraId="1D9B01B8" w14:textId="77777777" w:rsidR="009B7850" w:rsidRPr="00EE4CF9" w:rsidRDefault="009B7850" w:rsidP="002A32AC">
      <w:pPr>
        <w:pStyle w:val="Tytu"/>
        <w:tabs>
          <w:tab w:val="num" w:pos="360"/>
        </w:tabs>
        <w:ind w:left="360" w:hanging="360"/>
        <w:rPr>
          <w:rFonts w:ascii="Arial" w:hAnsi="Arial" w:cs="Arial"/>
          <w:b/>
          <w:bCs/>
          <w:iCs/>
          <w:sz w:val="20"/>
        </w:rPr>
      </w:pPr>
      <w:r w:rsidRPr="00EE4CF9">
        <w:rPr>
          <w:rFonts w:ascii="Arial" w:hAnsi="Arial" w:cs="Arial"/>
          <w:b/>
          <w:bCs/>
          <w:iCs/>
          <w:sz w:val="20"/>
        </w:rPr>
        <w:t>§ 9</w:t>
      </w:r>
    </w:p>
    <w:p w14:paraId="5E9DABB6" w14:textId="77777777" w:rsidR="009B7850" w:rsidRPr="002A32AC" w:rsidRDefault="009B7850" w:rsidP="002A32AC">
      <w:pPr>
        <w:pStyle w:val="Tytu"/>
        <w:tabs>
          <w:tab w:val="num" w:pos="360"/>
        </w:tabs>
        <w:ind w:left="360" w:hanging="360"/>
        <w:rPr>
          <w:rFonts w:ascii="Arial" w:hAnsi="Arial" w:cs="Arial"/>
          <w:b/>
          <w:bCs/>
          <w:iCs/>
          <w:sz w:val="20"/>
        </w:rPr>
      </w:pPr>
      <w:r w:rsidRPr="002A32AC">
        <w:rPr>
          <w:rFonts w:ascii="Arial" w:hAnsi="Arial" w:cs="Arial"/>
          <w:b/>
          <w:bCs/>
          <w:iCs/>
          <w:sz w:val="20"/>
        </w:rPr>
        <w:t xml:space="preserve">Gwarancja i rękojmia </w:t>
      </w:r>
    </w:p>
    <w:p w14:paraId="61D143FA" w14:textId="77777777" w:rsidR="00E46A77" w:rsidRPr="00EE4CF9" w:rsidRDefault="009B7850" w:rsidP="00D10F37">
      <w:pPr>
        <w:numPr>
          <w:ilvl w:val="0"/>
          <w:numId w:val="5"/>
        </w:numPr>
        <w:tabs>
          <w:tab w:val="clear" w:pos="360"/>
        </w:tabs>
        <w:ind w:left="426" w:hanging="426"/>
        <w:jc w:val="both"/>
        <w:rPr>
          <w:i/>
        </w:rPr>
      </w:pPr>
      <w:r w:rsidRPr="00EE4CF9">
        <w:rPr>
          <w:rFonts w:ascii="Arial" w:hAnsi="Arial" w:cs="Arial"/>
          <w:sz w:val="20"/>
          <w:szCs w:val="20"/>
        </w:rPr>
        <w:t>Wykonawca udziela Zamawiającemu gwarancji i rękojmi na czynności wykonane w związku z</w:t>
      </w:r>
      <w:r w:rsidR="004108A5">
        <w:rPr>
          <w:rFonts w:ascii="Arial" w:hAnsi="Arial" w:cs="Arial"/>
          <w:sz w:val="20"/>
          <w:szCs w:val="20"/>
        </w:rPr>
        <w:t> </w:t>
      </w:r>
      <w:r w:rsidRPr="00EE4CF9">
        <w:rPr>
          <w:rFonts w:ascii="Arial" w:hAnsi="Arial" w:cs="Arial"/>
          <w:sz w:val="20"/>
          <w:szCs w:val="20"/>
        </w:rPr>
        <w:t xml:space="preserve">realizacją przedmiotu umowy na okres </w:t>
      </w:r>
      <w:r w:rsidRPr="00EE4CF9">
        <w:rPr>
          <w:rFonts w:ascii="Arial" w:hAnsi="Arial" w:cs="Arial"/>
          <w:b/>
          <w:sz w:val="20"/>
          <w:szCs w:val="20"/>
        </w:rPr>
        <w:t xml:space="preserve">12 miesięcy </w:t>
      </w:r>
      <w:r w:rsidRPr="00EE4CF9">
        <w:rPr>
          <w:rFonts w:ascii="Arial" w:hAnsi="Arial" w:cs="Arial"/>
          <w:sz w:val="20"/>
          <w:szCs w:val="20"/>
        </w:rPr>
        <w:t xml:space="preserve">oraz na użyte części i materiały na okres przewidziany przez producenta tych materiałów lub części, jednak nie krótszy niż </w:t>
      </w:r>
      <w:r w:rsidRPr="00EE4CF9">
        <w:rPr>
          <w:rFonts w:ascii="Arial" w:hAnsi="Arial" w:cs="Arial"/>
          <w:b/>
          <w:sz w:val="20"/>
          <w:szCs w:val="20"/>
        </w:rPr>
        <w:t>12 miesięcy</w:t>
      </w:r>
      <w:r w:rsidRPr="00EE4CF9">
        <w:rPr>
          <w:rFonts w:ascii="Arial" w:hAnsi="Arial" w:cs="Arial"/>
          <w:sz w:val="20"/>
          <w:szCs w:val="20"/>
        </w:rPr>
        <w:t>. Okres gwarancji i rękojmi biegnie od dnia podpisania przez Zamawiającego</w:t>
      </w:r>
      <w:r w:rsidR="002B2A87" w:rsidRPr="00EE4CF9">
        <w:rPr>
          <w:rFonts w:ascii="Arial" w:hAnsi="Arial" w:cs="Arial"/>
          <w:sz w:val="20"/>
          <w:szCs w:val="20"/>
        </w:rPr>
        <w:t xml:space="preserve"> </w:t>
      </w:r>
      <w:r w:rsidR="00D10F37">
        <w:rPr>
          <w:rFonts w:ascii="Arial" w:hAnsi="Arial" w:cs="Arial"/>
          <w:sz w:val="20"/>
          <w:szCs w:val="20"/>
        </w:rPr>
        <w:t xml:space="preserve">odpowiedniego </w:t>
      </w:r>
      <w:r w:rsidRPr="00EE4CF9">
        <w:rPr>
          <w:rFonts w:ascii="Arial" w:hAnsi="Arial" w:cs="Arial"/>
          <w:sz w:val="20"/>
          <w:szCs w:val="20"/>
        </w:rPr>
        <w:t xml:space="preserve">Protokołu odbioru </w:t>
      </w:r>
      <w:r w:rsidR="00D10F37">
        <w:rPr>
          <w:rFonts w:ascii="Arial" w:hAnsi="Arial" w:cs="Arial"/>
          <w:sz w:val="20"/>
          <w:szCs w:val="20"/>
        </w:rPr>
        <w:t>częściowego/</w:t>
      </w:r>
      <w:r w:rsidR="00683E81" w:rsidRPr="00EE4CF9">
        <w:rPr>
          <w:rFonts w:ascii="Arial" w:hAnsi="Arial" w:cs="Arial"/>
          <w:sz w:val="20"/>
          <w:szCs w:val="20"/>
        </w:rPr>
        <w:t>końcowego</w:t>
      </w:r>
      <w:r w:rsidRPr="00EE4CF9">
        <w:rPr>
          <w:rFonts w:ascii="Arial" w:hAnsi="Arial" w:cs="Arial"/>
          <w:sz w:val="20"/>
          <w:szCs w:val="20"/>
        </w:rPr>
        <w:t xml:space="preserve"> wykonania usługi bez uwag</w:t>
      </w:r>
      <w:r w:rsidR="00D10F37">
        <w:rPr>
          <w:rFonts w:ascii="Arial" w:hAnsi="Arial" w:cs="Arial"/>
          <w:sz w:val="20"/>
          <w:szCs w:val="20"/>
        </w:rPr>
        <w:t xml:space="preserve"> dla danego zlecenia (zgłoszenia)</w:t>
      </w:r>
      <w:r w:rsidRPr="00EE4CF9">
        <w:rPr>
          <w:rFonts w:ascii="Arial" w:hAnsi="Arial" w:cs="Arial"/>
          <w:sz w:val="20"/>
          <w:szCs w:val="20"/>
        </w:rPr>
        <w:t>.</w:t>
      </w:r>
      <w:r w:rsidR="00FA2E54" w:rsidRPr="00EE4CF9">
        <w:rPr>
          <w:rFonts w:ascii="Arial" w:hAnsi="Arial" w:cs="Arial"/>
          <w:sz w:val="20"/>
          <w:szCs w:val="20"/>
        </w:rPr>
        <w:t xml:space="preserve"> </w:t>
      </w:r>
    </w:p>
    <w:p w14:paraId="3429A603" w14:textId="77777777" w:rsidR="009B7850" w:rsidRPr="00EE4CF9" w:rsidRDefault="009B7850" w:rsidP="00D10F37">
      <w:pPr>
        <w:numPr>
          <w:ilvl w:val="0"/>
          <w:numId w:val="5"/>
        </w:numPr>
        <w:tabs>
          <w:tab w:val="clear" w:pos="360"/>
        </w:tabs>
        <w:ind w:left="426" w:hanging="426"/>
        <w:jc w:val="both"/>
        <w:rPr>
          <w:rFonts w:ascii="Arial" w:hAnsi="Arial" w:cs="Arial"/>
          <w:sz w:val="20"/>
          <w:szCs w:val="20"/>
        </w:rPr>
      </w:pPr>
      <w:r w:rsidRPr="00EE4CF9">
        <w:rPr>
          <w:rFonts w:ascii="Arial" w:hAnsi="Arial" w:cs="Arial"/>
          <w:sz w:val="20"/>
          <w:szCs w:val="20"/>
        </w:rPr>
        <w:t xml:space="preserve">W okresie gwarancji i rękojmi wszelkie naprawy oraz wymiany, objęte gwarancją lub rękojmią, dokonywane są w ramach wynagrodzenia określonego w § 3 ust. 1. Zamawiający nie ponosi jakichkolwiek kosztów związanych z naprawami lub wymianami. </w:t>
      </w:r>
    </w:p>
    <w:p w14:paraId="3CD292E9" w14:textId="77777777" w:rsidR="009B7850" w:rsidRPr="00EE4CF9" w:rsidRDefault="009B7850" w:rsidP="00D10F37">
      <w:pPr>
        <w:numPr>
          <w:ilvl w:val="0"/>
          <w:numId w:val="5"/>
        </w:numPr>
        <w:tabs>
          <w:tab w:val="clear" w:pos="360"/>
        </w:tabs>
        <w:ind w:left="426" w:hanging="426"/>
        <w:jc w:val="both"/>
        <w:rPr>
          <w:rFonts w:ascii="Arial" w:hAnsi="Arial" w:cs="Arial"/>
          <w:sz w:val="20"/>
          <w:szCs w:val="20"/>
        </w:rPr>
      </w:pPr>
      <w:r w:rsidRPr="00EE4CF9">
        <w:rPr>
          <w:rFonts w:ascii="Arial" w:hAnsi="Arial" w:cs="Arial"/>
          <w:sz w:val="20"/>
          <w:szCs w:val="20"/>
        </w:rPr>
        <w:t>Ustala się następujący tryb zgłoszenia reklamacji w okresie gwarancji i rękojmi:</w:t>
      </w:r>
    </w:p>
    <w:p w14:paraId="755ADBF8" w14:textId="77777777" w:rsidR="009B7850" w:rsidRPr="00EE4CF9" w:rsidRDefault="009B7850" w:rsidP="00D10F37">
      <w:pPr>
        <w:numPr>
          <w:ilvl w:val="1"/>
          <w:numId w:val="5"/>
        </w:numPr>
        <w:tabs>
          <w:tab w:val="clear" w:pos="786"/>
        </w:tabs>
        <w:ind w:left="851" w:hanging="425"/>
        <w:jc w:val="both"/>
        <w:rPr>
          <w:rFonts w:ascii="Arial" w:hAnsi="Arial" w:cs="Arial"/>
          <w:sz w:val="20"/>
          <w:szCs w:val="20"/>
        </w:rPr>
      </w:pPr>
      <w:r w:rsidRPr="00EE4CF9">
        <w:rPr>
          <w:rFonts w:ascii="Arial" w:hAnsi="Arial" w:cs="Arial"/>
          <w:sz w:val="20"/>
          <w:szCs w:val="20"/>
        </w:rPr>
        <w:t xml:space="preserve">Zamawiający, w okresie gwarancji i rękojmi zgłaszać będzie ujawnione wady w </w:t>
      </w:r>
      <w:r w:rsidR="00864908">
        <w:rPr>
          <w:rFonts w:ascii="Arial" w:hAnsi="Arial" w:cs="Arial"/>
          <w:sz w:val="20"/>
          <w:szCs w:val="20"/>
        </w:rPr>
        <w:t>terminie</w:t>
      </w:r>
      <w:r w:rsidRPr="00EE4CF9">
        <w:rPr>
          <w:rFonts w:ascii="Arial" w:hAnsi="Arial" w:cs="Arial"/>
          <w:sz w:val="20"/>
          <w:szCs w:val="20"/>
        </w:rPr>
        <w:t xml:space="preserve"> </w:t>
      </w:r>
      <w:r w:rsidR="00B20BD6" w:rsidRPr="00EE4CF9">
        <w:rPr>
          <w:rFonts w:ascii="Arial" w:hAnsi="Arial" w:cs="Arial"/>
          <w:sz w:val="20"/>
          <w:szCs w:val="20"/>
        </w:rPr>
        <w:t>5</w:t>
      </w:r>
      <w:r w:rsidRPr="00EE4CF9">
        <w:rPr>
          <w:rFonts w:ascii="Arial" w:hAnsi="Arial" w:cs="Arial"/>
          <w:sz w:val="20"/>
          <w:szCs w:val="20"/>
        </w:rPr>
        <w:t xml:space="preserve"> dni kalendarzowych od ich ujawnienia</w:t>
      </w:r>
      <w:r w:rsidR="008D2BED" w:rsidRPr="00EE4CF9">
        <w:rPr>
          <w:rFonts w:ascii="Arial" w:hAnsi="Arial" w:cs="Arial"/>
          <w:sz w:val="20"/>
          <w:szCs w:val="20"/>
        </w:rPr>
        <w:t>,</w:t>
      </w:r>
      <w:r w:rsidRPr="00EE4CF9">
        <w:rPr>
          <w:rFonts w:ascii="Arial" w:hAnsi="Arial" w:cs="Arial"/>
          <w:sz w:val="20"/>
          <w:szCs w:val="20"/>
        </w:rPr>
        <w:t xml:space="preserve"> </w:t>
      </w:r>
      <w:r w:rsidR="00B20BD6" w:rsidRPr="00EE4CF9">
        <w:rPr>
          <w:rFonts w:ascii="Arial" w:hAnsi="Arial" w:cs="Arial"/>
          <w:sz w:val="20"/>
          <w:szCs w:val="20"/>
        </w:rPr>
        <w:t>drogą elektroniczną</w:t>
      </w:r>
      <w:r w:rsidRPr="00EE4CF9">
        <w:rPr>
          <w:rFonts w:ascii="Arial" w:hAnsi="Arial" w:cs="Arial"/>
          <w:sz w:val="20"/>
          <w:szCs w:val="20"/>
        </w:rPr>
        <w:t xml:space="preserve"> na adres </w:t>
      </w:r>
      <w:r w:rsidR="0074690E" w:rsidRPr="00EE4CF9">
        <w:rPr>
          <w:rFonts w:ascii="Arial" w:hAnsi="Arial" w:cs="Arial"/>
          <w:sz w:val="20"/>
          <w:szCs w:val="20"/>
        </w:rPr>
        <w:t xml:space="preserve">email </w:t>
      </w:r>
      <w:r w:rsidRPr="00EE4CF9">
        <w:rPr>
          <w:rFonts w:ascii="Arial" w:hAnsi="Arial" w:cs="Arial"/>
          <w:sz w:val="20"/>
          <w:szCs w:val="20"/>
        </w:rPr>
        <w:t xml:space="preserve">Wykonawcy </w:t>
      </w:r>
      <w:r w:rsidR="0074690E" w:rsidRPr="00EE4CF9">
        <w:rPr>
          <w:rFonts w:ascii="Arial" w:hAnsi="Arial" w:cs="Arial"/>
          <w:sz w:val="20"/>
          <w:szCs w:val="20"/>
        </w:rPr>
        <w:t xml:space="preserve">wskazany w </w:t>
      </w:r>
      <w:r w:rsidR="0074690E" w:rsidRPr="00EE4CF9">
        <w:rPr>
          <w:rFonts w:ascii="Arial" w:hAnsi="Arial" w:cs="Arial"/>
          <w:bCs/>
          <w:iCs/>
          <w:sz w:val="20"/>
        </w:rPr>
        <w:t>§ 1</w:t>
      </w:r>
      <w:r w:rsidR="002C0C9E" w:rsidRPr="00EE4CF9">
        <w:rPr>
          <w:rFonts w:ascii="Arial" w:hAnsi="Arial" w:cs="Arial"/>
          <w:bCs/>
          <w:iCs/>
          <w:sz w:val="20"/>
        </w:rPr>
        <w:t>1</w:t>
      </w:r>
      <w:r w:rsidR="0074690E" w:rsidRPr="00EE4CF9">
        <w:rPr>
          <w:rFonts w:ascii="Arial" w:hAnsi="Arial" w:cs="Arial"/>
          <w:bCs/>
          <w:iCs/>
          <w:sz w:val="20"/>
        </w:rPr>
        <w:t xml:space="preserve"> ust. 2. </w:t>
      </w:r>
      <w:r w:rsidR="002A32AC" w:rsidRPr="005271E4">
        <w:rPr>
          <w:rFonts w:ascii="Arial" w:hAnsi="Arial" w:cs="Arial"/>
          <w:sz w:val="20"/>
        </w:rPr>
        <w:t>Termin ten jest terminem instrukcyjnym. Strony ustalają, że skutek w postaci utraty uprawnienia z rękojmi następuje, jeżeli zawiadomienie o wadzie nastąpi później niż w</w:t>
      </w:r>
      <w:r w:rsidR="00864908">
        <w:rPr>
          <w:rFonts w:ascii="Arial" w:hAnsi="Arial" w:cs="Arial"/>
          <w:sz w:val="20"/>
        </w:rPr>
        <w:t> </w:t>
      </w:r>
      <w:r w:rsidR="002A32AC" w:rsidRPr="005271E4">
        <w:rPr>
          <w:rFonts w:ascii="Arial" w:hAnsi="Arial" w:cs="Arial"/>
          <w:sz w:val="20"/>
        </w:rPr>
        <w:t xml:space="preserve">terminie 60 dni od dnia wykrycia wady. </w:t>
      </w:r>
      <w:r w:rsidRPr="00EE4CF9">
        <w:rPr>
          <w:rFonts w:ascii="Arial" w:hAnsi="Arial" w:cs="Arial"/>
          <w:sz w:val="20"/>
          <w:szCs w:val="20"/>
        </w:rPr>
        <w:t xml:space="preserve">Zgłoszenie zostanie potwierdzone przez Wykonawcę tego samego dnia </w:t>
      </w:r>
      <w:r w:rsidR="00B20BD6" w:rsidRPr="00EE4CF9">
        <w:rPr>
          <w:rFonts w:ascii="Arial" w:hAnsi="Arial" w:cs="Arial"/>
          <w:sz w:val="20"/>
          <w:szCs w:val="20"/>
        </w:rPr>
        <w:t>drogą elektroniczną</w:t>
      </w:r>
      <w:r w:rsidRPr="00EE4CF9">
        <w:rPr>
          <w:rFonts w:ascii="Arial" w:hAnsi="Arial" w:cs="Arial"/>
          <w:sz w:val="20"/>
          <w:szCs w:val="20"/>
        </w:rPr>
        <w:t xml:space="preserve"> na adres</w:t>
      </w:r>
      <w:r w:rsidR="0074690E" w:rsidRPr="00EE4CF9">
        <w:rPr>
          <w:rFonts w:ascii="Arial" w:hAnsi="Arial" w:cs="Arial"/>
          <w:sz w:val="20"/>
          <w:szCs w:val="20"/>
        </w:rPr>
        <w:t xml:space="preserve"> email Zamawiającego wskazany w </w:t>
      </w:r>
      <w:r w:rsidR="0074690E" w:rsidRPr="00EE4CF9">
        <w:rPr>
          <w:rFonts w:ascii="Arial" w:hAnsi="Arial" w:cs="Arial"/>
          <w:bCs/>
          <w:iCs/>
          <w:sz w:val="20"/>
        </w:rPr>
        <w:t>§ 1</w:t>
      </w:r>
      <w:r w:rsidR="002C0C9E" w:rsidRPr="00EE4CF9">
        <w:rPr>
          <w:rFonts w:ascii="Arial" w:hAnsi="Arial" w:cs="Arial"/>
          <w:bCs/>
          <w:iCs/>
          <w:sz w:val="20"/>
        </w:rPr>
        <w:t>1</w:t>
      </w:r>
      <w:r w:rsidR="0074690E" w:rsidRPr="00EE4CF9">
        <w:rPr>
          <w:rFonts w:ascii="Arial" w:hAnsi="Arial" w:cs="Arial"/>
          <w:bCs/>
          <w:iCs/>
          <w:sz w:val="20"/>
        </w:rPr>
        <w:t xml:space="preserve"> ust. 2; </w:t>
      </w:r>
    </w:p>
    <w:p w14:paraId="39B5A571" w14:textId="77777777" w:rsidR="009B7850" w:rsidRPr="00EE4CF9" w:rsidRDefault="009B7850" w:rsidP="00D10F37">
      <w:pPr>
        <w:numPr>
          <w:ilvl w:val="1"/>
          <w:numId w:val="5"/>
        </w:numPr>
        <w:tabs>
          <w:tab w:val="clear" w:pos="786"/>
        </w:tabs>
        <w:ind w:left="851" w:hanging="425"/>
        <w:jc w:val="both"/>
        <w:rPr>
          <w:rFonts w:ascii="Arial" w:hAnsi="Arial" w:cs="Arial"/>
          <w:sz w:val="20"/>
          <w:szCs w:val="20"/>
        </w:rPr>
      </w:pPr>
      <w:r w:rsidRPr="00EE4CF9">
        <w:rPr>
          <w:rFonts w:ascii="Arial" w:hAnsi="Arial" w:cs="Arial"/>
          <w:sz w:val="20"/>
          <w:szCs w:val="20"/>
        </w:rPr>
        <w:t xml:space="preserve">Przedstawiciel Wykonawcy przybędzie w celu stwierdzenia wystąpienia wad w </w:t>
      </w:r>
      <w:r w:rsidR="00D10F37">
        <w:rPr>
          <w:rFonts w:ascii="Arial" w:hAnsi="Arial" w:cs="Arial"/>
          <w:sz w:val="20"/>
          <w:szCs w:val="20"/>
        </w:rPr>
        <w:t>terminie</w:t>
      </w:r>
      <w:r w:rsidRPr="00EE4CF9">
        <w:rPr>
          <w:rFonts w:ascii="Arial" w:hAnsi="Arial" w:cs="Arial"/>
          <w:sz w:val="20"/>
          <w:szCs w:val="20"/>
        </w:rPr>
        <w:t xml:space="preserve"> </w:t>
      </w:r>
      <w:r w:rsidR="00B20BD6" w:rsidRPr="00EE4CF9">
        <w:rPr>
          <w:rFonts w:ascii="Arial" w:hAnsi="Arial" w:cs="Arial"/>
          <w:sz w:val="20"/>
          <w:szCs w:val="20"/>
        </w:rPr>
        <w:t>3</w:t>
      </w:r>
      <w:r w:rsidRPr="00EE4CF9">
        <w:rPr>
          <w:rFonts w:ascii="Arial" w:hAnsi="Arial" w:cs="Arial"/>
          <w:sz w:val="20"/>
          <w:szCs w:val="20"/>
        </w:rPr>
        <w:t xml:space="preserve"> dni roboczych od momentu wysłania przez Zamawiającego </w:t>
      </w:r>
      <w:r w:rsidR="00B20BD6" w:rsidRPr="00EE4CF9">
        <w:rPr>
          <w:rFonts w:ascii="Arial" w:hAnsi="Arial" w:cs="Arial"/>
          <w:sz w:val="20"/>
          <w:szCs w:val="20"/>
        </w:rPr>
        <w:t>drogą</w:t>
      </w:r>
      <w:r w:rsidRPr="00EE4CF9">
        <w:rPr>
          <w:rFonts w:ascii="Arial" w:hAnsi="Arial" w:cs="Arial"/>
          <w:sz w:val="20"/>
          <w:szCs w:val="20"/>
        </w:rPr>
        <w:t xml:space="preserve"> elektroniczn</w:t>
      </w:r>
      <w:r w:rsidR="00B20BD6" w:rsidRPr="00EE4CF9">
        <w:rPr>
          <w:rFonts w:ascii="Arial" w:hAnsi="Arial" w:cs="Arial"/>
          <w:sz w:val="20"/>
          <w:szCs w:val="20"/>
        </w:rPr>
        <w:t>ą</w:t>
      </w:r>
      <w:r w:rsidRPr="00EE4CF9">
        <w:rPr>
          <w:rFonts w:ascii="Arial" w:hAnsi="Arial" w:cs="Arial"/>
          <w:sz w:val="20"/>
          <w:szCs w:val="20"/>
        </w:rPr>
        <w:t xml:space="preserve">; </w:t>
      </w:r>
    </w:p>
    <w:p w14:paraId="0898ACB5" w14:textId="77777777" w:rsidR="002B2A87" w:rsidRPr="00EE4CF9" w:rsidRDefault="002B2A87" w:rsidP="00D10F37">
      <w:pPr>
        <w:numPr>
          <w:ilvl w:val="1"/>
          <w:numId w:val="5"/>
        </w:numPr>
        <w:tabs>
          <w:tab w:val="clear" w:pos="786"/>
        </w:tabs>
        <w:ind w:left="851" w:hanging="425"/>
        <w:jc w:val="both"/>
        <w:rPr>
          <w:rFonts w:ascii="Arial" w:hAnsi="Arial" w:cs="Arial"/>
          <w:sz w:val="20"/>
          <w:szCs w:val="20"/>
        </w:rPr>
      </w:pPr>
      <w:r w:rsidRPr="00EE4CF9">
        <w:rPr>
          <w:rFonts w:ascii="Arial" w:hAnsi="Arial" w:cs="Arial"/>
          <w:sz w:val="20"/>
          <w:szCs w:val="20"/>
        </w:rPr>
        <w:t>W przypadku nieprzybycia przez Wykonawcę do Zamawiającego w terminie określonym w lit.</w:t>
      </w:r>
      <w:r w:rsidR="00070A2F">
        <w:rPr>
          <w:rFonts w:ascii="Arial" w:hAnsi="Arial" w:cs="Arial"/>
          <w:sz w:val="20"/>
          <w:szCs w:val="20"/>
        </w:rPr>
        <w:t> </w:t>
      </w:r>
      <w:r w:rsidRPr="00EE4CF9">
        <w:rPr>
          <w:rFonts w:ascii="Arial" w:hAnsi="Arial" w:cs="Arial"/>
          <w:sz w:val="20"/>
          <w:szCs w:val="20"/>
        </w:rPr>
        <w:t xml:space="preserve">b) celem stwierdzenia wady bądź nieuzasadnionego niepodpisania przez Wykonawcę protokołu stwierdzenia wady zostanie on sporządzony i podpisany jednostronnie przez Zamawiającego; </w:t>
      </w:r>
    </w:p>
    <w:p w14:paraId="64264842" w14:textId="77777777" w:rsidR="009B7850" w:rsidRPr="00EE4CF9" w:rsidRDefault="009B7850" w:rsidP="00D10F37">
      <w:pPr>
        <w:numPr>
          <w:ilvl w:val="1"/>
          <w:numId w:val="5"/>
        </w:numPr>
        <w:tabs>
          <w:tab w:val="clear" w:pos="786"/>
        </w:tabs>
        <w:ind w:left="851" w:hanging="425"/>
        <w:jc w:val="both"/>
        <w:rPr>
          <w:rFonts w:ascii="Arial" w:hAnsi="Arial" w:cs="Arial"/>
          <w:sz w:val="20"/>
          <w:szCs w:val="20"/>
        </w:rPr>
      </w:pPr>
      <w:r w:rsidRPr="00EE4CF9">
        <w:rPr>
          <w:rFonts w:ascii="Arial" w:hAnsi="Arial" w:cs="Arial"/>
          <w:sz w:val="20"/>
          <w:szCs w:val="20"/>
        </w:rPr>
        <w:t xml:space="preserve">Stwierdzenie wystąpienia wad oraz ich usunięcie będzie dokonane protokolarnie. </w:t>
      </w:r>
    </w:p>
    <w:p w14:paraId="2BAF0822" w14:textId="77777777" w:rsidR="009B7850" w:rsidRPr="00EE4CF9" w:rsidRDefault="009B7850" w:rsidP="00D10F37">
      <w:pPr>
        <w:numPr>
          <w:ilvl w:val="1"/>
          <w:numId w:val="5"/>
        </w:numPr>
        <w:tabs>
          <w:tab w:val="clear" w:pos="786"/>
        </w:tabs>
        <w:ind w:left="851" w:hanging="425"/>
        <w:jc w:val="both"/>
        <w:rPr>
          <w:rFonts w:ascii="Arial" w:hAnsi="Arial" w:cs="Arial"/>
          <w:sz w:val="20"/>
          <w:szCs w:val="20"/>
        </w:rPr>
      </w:pPr>
      <w:r w:rsidRPr="00EE4CF9">
        <w:rPr>
          <w:rFonts w:ascii="Arial" w:hAnsi="Arial" w:cs="Arial"/>
          <w:sz w:val="20"/>
          <w:szCs w:val="20"/>
        </w:rPr>
        <w:t>Termin usunięcia wady będzie każdorazowo pisemnie wskazany przez Zamawiającego</w:t>
      </w:r>
      <w:r w:rsidR="00885F74" w:rsidRPr="00EE4CF9">
        <w:rPr>
          <w:rFonts w:ascii="Arial" w:hAnsi="Arial" w:cs="Arial"/>
          <w:sz w:val="20"/>
          <w:szCs w:val="20"/>
        </w:rPr>
        <w:t>.</w:t>
      </w:r>
    </w:p>
    <w:p w14:paraId="74D7D95D" w14:textId="77777777" w:rsidR="009B7850" w:rsidRPr="00EE4CF9" w:rsidRDefault="009B7850" w:rsidP="00D10F37">
      <w:pPr>
        <w:numPr>
          <w:ilvl w:val="0"/>
          <w:numId w:val="5"/>
        </w:numPr>
        <w:tabs>
          <w:tab w:val="clear" w:pos="360"/>
        </w:tabs>
        <w:ind w:left="426" w:hanging="426"/>
        <w:jc w:val="both"/>
        <w:rPr>
          <w:rFonts w:ascii="Arial" w:hAnsi="Arial" w:cs="Arial"/>
          <w:sz w:val="20"/>
          <w:szCs w:val="20"/>
        </w:rPr>
      </w:pPr>
      <w:r w:rsidRPr="00EE4CF9">
        <w:rPr>
          <w:rFonts w:ascii="Arial" w:hAnsi="Arial" w:cs="Arial"/>
          <w:sz w:val="20"/>
          <w:szCs w:val="20"/>
        </w:rPr>
        <w:t>Jeżeli Wykonawca nie usunie wad w terminie, o którym mowa w niniejszym paragrafie, Zamawiający po uprzednim zawiadomieniu Wykonawcy, może zlecić ich usunięcie podmiotowi trzeciemu na koszt Wykonawcy.</w:t>
      </w:r>
    </w:p>
    <w:p w14:paraId="17BABCE6" w14:textId="77777777" w:rsidR="009B7850" w:rsidRPr="00EE4CF9" w:rsidRDefault="009B7850" w:rsidP="00D10F37">
      <w:pPr>
        <w:numPr>
          <w:ilvl w:val="0"/>
          <w:numId w:val="5"/>
        </w:numPr>
        <w:tabs>
          <w:tab w:val="clear" w:pos="360"/>
        </w:tabs>
        <w:ind w:left="426" w:hanging="426"/>
        <w:jc w:val="both"/>
        <w:rPr>
          <w:rFonts w:ascii="Arial" w:hAnsi="Arial" w:cs="Arial"/>
          <w:sz w:val="20"/>
          <w:szCs w:val="20"/>
        </w:rPr>
      </w:pPr>
      <w:r w:rsidRPr="00EE4CF9">
        <w:rPr>
          <w:rFonts w:ascii="Arial" w:hAnsi="Arial" w:cs="Arial"/>
          <w:sz w:val="20"/>
          <w:szCs w:val="20"/>
        </w:rPr>
        <w:t>Dla materiałów lub części naprawianych w okresie gwarancji i rękojmi okres obowiązywania gwarancji i rękojmi wydłuża się o czas od dnia wysłania przez Zamawiającego zgłoszenia reklamacji do dnia podpisania przez Strony Protokołu usunięcia wad lub usterek. Dla materiałów lub części wymienianych gwarancja i rękojmia biegnie na nowo licząc od dnia podpisania przez Zamawiającego protokołu usunięcia wad lub usterek.</w:t>
      </w:r>
    </w:p>
    <w:p w14:paraId="71ED7D9F" w14:textId="77777777" w:rsidR="009B7850" w:rsidRPr="00EE4CF9" w:rsidRDefault="009B7850" w:rsidP="00D10F37">
      <w:pPr>
        <w:numPr>
          <w:ilvl w:val="0"/>
          <w:numId w:val="5"/>
        </w:numPr>
        <w:tabs>
          <w:tab w:val="clear" w:pos="360"/>
        </w:tabs>
        <w:ind w:left="426" w:hanging="426"/>
        <w:jc w:val="both"/>
        <w:rPr>
          <w:rFonts w:ascii="Arial" w:hAnsi="Arial" w:cs="Arial"/>
          <w:sz w:val="20"/>
          <w:szCs w:val="20"/>
        </w:rPr>
      </w:pPr>
      <w:r w:rsidRPr="00EE4CF9">
        <w:rPr>
          <w:rFonts w:ascii="Arial" w:hAnsi="Arial" w:cs="Arial"/>
          <w:sz w:val="20"/>
          <w:szCs w:val="20"/>
        </w:rPr>
        <w:t>Zgłoszenie wad lub usterek przed upływem okresu rękojmi i gwarancji skutkuje obowiązkiem ich usunięcia także po upływie okresu rękojmi i gwarancji.</w:t>
      </w:r>
    </w:p>
    <w:p w14:paraId="3EF93433" w14:textId="77777777" w:rsidR="009B7850" w:rsidRPr="00EE4CF9" w:rsidRDefault="009B7850" w:rsidP="00D10F37">
      <w:pPr>
        <w:numPr>
          <w:ilvl w:val="0"/>
          <w:numId w:val="5"/>
        </w:numPr>
        <w:tabs>
          <w:tab w:val="clear" w:pos="360"/>
        </w:tabs>
        <w:ind w:left="426" w:hanging="426"/>
        <w:jc w:val="both"/>
        <w:rPr>
          <w:rFonts w:ascii="Arial" w:hAnsi="Arial" w:cs="Arial"/>
          <w:sz w:val="20"/>
          <w:szCs w:val="20"/>
        </w:rPr>
      </w:pPr>
      <w:r w:rsidRPr="00EE4CF9">
        <w:rPr>
          <w:rFonts w:ascii="Arial" w:hAnsi="Arial" w:cs="Arial"/>
          <w:sz w:val="20"/>
          <w:szCs w:val="20"/>
        </w:rPr>
        <w:t>Odpowiedzialność Wykonawcy z tytułu gwarancji i rękojmi obejmuje wszelkie wady i wszelkie usterki przedmiotu umowy.</w:t>
      </w:r>
    </w:p>
    <w:p w14:paraId="795450AE" w14:textId="77777777" w:rsidR="002C0C9E" w:rsidRPr="00EE4CF9" w:rsidRDefault="002C0C9E" w:rsidP="002C0C9E">
      <w:pPr>
        <w:jc w:val="both"/>
        <w:rPr>
          <w:rFonts w:ascii="Arial" w:hAnsi="Arial" w:cs="Arial"/>
          <w:sz w:val="20"/>
          <w:szCs w:val="20"/>
        </w:rPr>
      </w:pPr>
    </w:p>
    <w:p w14:paraId="32A82058" w14:textId="77777777" w:rsidR="00FD63CA" w:rsidRPr="00EE4CF9" w:rsidRDefault="00FD63CA" w:rsidP="00FD63CA">
      <w:pPr>
        <w:jc w:val="center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EE4CF9">
        <w:rPr>
          <w:rFonts w:ascii="Arial" w:eastAsia="Calibri" w:hAnsi="Arial" w:cs="Arial"/>
          <w:b/>
          <w:sz w:val="20"/>
          <w:szCs w:val="20"/>
          <w:lang w:eastAsia="en-US"/>
        </w:rPr>
        <w:t>§ 10</w:t>
      </w:r>
    </w:p>
    <w:p w14:paraId="76ED90A1" w14:textId="77777777" w:rsidR="00FD63CA" w:rsidRPr="00EE4CF9" w:rsidRDefault="00FD63CA" w:rsidP="00FD63CA">
      <w:pPr>
        <w:jc w:val="center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EE4CF9">
        <w:rPr>
          <w:rFonts w:ascii="Arial" w:eastAsia="Calibri" w:hAnsi="Arial" w:cs="Arial"/>
          <w:b/>
          <w:sz w:val="20"/>
          <w:szCs w:val="20"/>
          <w:lang w:eastAsia="en-US"/>
        </w:rPr>
        <w:t>Klauzula informacyjna dla reprezentantów, w tym pełnomocników oraz osób wskazanych do</w:t>
      </w:r>
      <w:r w:rsidR="004108A5">
        <w:rPr>
          <w:rFonts w:ascii="Arial" w:eastAsia="Calibri" w:hAnsi="Arial" w:cs="Arial"/>
          <w:b/>
          <w:sz w:val="20"/>
          <w:szCs w:val="20"/>
          <w:lang w:eastAsia="en-US"/>
        </w:rPr>
        <w:t> </w:t>
      </w:r>
      <w:r w:rsidRPr="00EE4CF9">
        <w:rPr>
          <w:rFonts w:ascii="Arial" w:eastAsia="Calibri" w:hAnsi="Arial" w:cs="Arial"/>
          <w:b/>
          <w:sz w:val="20"/>
          <w:szCs w:val="20"/>
          <w:lang w:eastAsia="en-US"/>
        </w:rPr>
        <w:t>współpracy przez osobę prawną</w:t>
      </w:r>
    </w:p>
    <w:p w14:paraId="12D26754" w14:textId="77777777" w:rsidR="004108A5" w:rsidRPr="007F23FC" w:rsidRDefault="004108A5" w:rsidP="004108A5">
      <w:pPr>
        <w:jc w:val="both"/>
        <w:rPr>
          <w:rFonts w:ascii="Arial" w:hAnsi="Arial" w:cs="Arial"/>
          <w:sz w:val="20"/>
          <w:szCs w:val="20"/>
        </w:rPr>
      </w:pPr>
      <w:r w:rsidRPr="007F23FC">
        <w:rPr>
          <w:rFonts w:ascii="Arial" w:hAnsi="Arial" w:cs="Arial"/>
          <w:sz w:val="20"/>
          <w:szCs w:val="20"/>
        </w:rPr>
        <w:t>Zgodnie z art. 13 ust. 1-2 oraz art. 14 ust. 1-2 Rozporządzenia Parlamentu Europejskiego i Rady (UE) 2016/679 z dnia 27 kwietnia 2016 r. w sprawie ochrony osób fizycznych w związku z przetwarzaniem danych osobowych i w sprawie swobodnego przepływu takich danych oraz uchylenia dyrektywy 95/46/WE (ogólne rozporządzenie o ochronie danych - w skrócie RODO) informujemy, że:</w:t>
      </w:r>
    </w:p>
    <w:p w14:paraId="2CD2B84A" w14:textId="77777777" w:rsidR="004108A5" w:rsidRPr="007F23FC" w:rsidRDefault="004108A5" w:rsidP="00D10F37">
      <w:pPr>
        <w:numPr>
          <w:ilvl w:val="0"/>
          <w:numId w:val="11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 w:rsidRPr="007F23FC">
        <w:rPr>
          <w:rFonts w:ascii="Arial" w:hAnsi="Arial" w:cs="Arial"/>
          <w:sz w:val="20"/>
          <w:szCs w:val="20"/>
        </w:rPr>
        <w:t>Administratorem Pani/Pana danych osobowych jest Miejskie Przedsiębiorstwo Wodociągów i Kanalizacji w m.st. Warszawie S.A. z siedzibą w Wa</w:t>
      </w:r>
      <w:r>
        <w:rPr>
          <w:rFonts w:ascii="Arial" w:hAnsi="Arial" w:cs="Arial"/>
          <w:sz w:val="20"/>
          <w:szCs w:val="20"/>
        </w:rPr>
        <w:t>rszawie, pl. Starynkiewicza 5.</w:t>
      </w:r>
    </w:p>
    <w:p w14:paraId="2AF4C042" w14:textId="77777777" w:rsidR="004108A5" w:rsidRPr="007F23FC" w:rsidRDefault="004108A5" w:rsidP="00D10F37">
      <w:pPr>
        <w:numPr>
          <w:ilvl w:val="0"/>
          <w:numId w:val="11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 w:rsidRPr="007F23FC">
        <w:rPr>
          <w:rFonts w:ascii="Arial" w:hAnsi="Arial" w:cs="Arial"/>
          <w:sz w:val="20"/>
          <w:szCs w:val="20"/>
        </w:rPr>
        <w:t>Dane kontaktowe do Inspektora Ochrony Danych w Miejskim Przedsiębiorstwie Wodociągów i Kanalizacji w m.st. Warszawie S</w:t>
      </w:r>
      <w:r w:rsidRPr="00102181">
        <w:rPr>
          <w:rFonts w:ascii="Arial" w:hAnsi="Arial" w:cs="Arial"/>
          <w:sz w:val="20"/>
          <w:szCs w:val="20"/>
        </w:rPr>
        <w:t xml:space="preserve">.A.: </w:t>
      </w:r>
      <w:hyperlink r:id="rId10" w:history="1">
        <w:r w:rsidRPr="001E18F1">
          <w:rPr>
            <w:rStyle w:val="Hipercze"/>
            <w:rFonts w:ascii="Arial" w:hAnsi="Arial" w:cs="Arial"/>
            <w:sz w:val="20"/>
            <w:szCs w:val="20"/>
          </w:rPr>
          <w:t>iodo@mpwik.com.pl</w:t>
        </w:r>
      </w:hyperlink>
      <w:r w:rsidRPr="00102181">
        <w:rPr>
          <w:rFonts w:ascii="Arial" w:hAnsi="Arial" w:cs="Arial"/>
          <w:sz w:val="20"/>
          <w:szCs w:val="20"/>
        </w:rPr>
        <w:t>.</w:t>
      </w:r>
    </w:p>
    <w:p w14:paraId="0A80617F" w14:textId="77777777" w:rsidR="004108A5" w:rsidRPr="007F23FC" w:rsidRDefault="004108A5" w:rsidP="00D10F37">
      <w:pPr>
        <w:numPr>
          <w:ilvl w:val="0"/>
          <w:numId w:val="11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 w:rsidRPr="007F23FC">
        <w:rPr>
          <w:rFonts w:ascii="Arial" w:hAnsi="Arial" w:cs="Arial"/>
          <w:sz w:val="20"/>
          <w:szCs w:val="20"/>
        </w:rPr>
        <w:t>Pani/Pana dane osobowe przetwarzane będą w celu:</w:t>
      </w:r>
    </w:p>
    <w:p w14:paraId="7A28FD7B" w14:textId="77777777" w:rsidR="004108A5" w:rsidRPr="007F23FC" w:rsidRDefault="004108A5" w:rsidP="00D10F37">
      <w:pPr>
        <w:numPr>
          <w:ilvl w:val="0"/>
          <w:numId w:val="12"/>
        </w:numPr>
        <w:ind w:left="851" w:hanging="425"/>
        <w:jc w:val="both"/>
        <w:rPr>
          <w:rFonts w:ascii="Arial" w:hAnsi="Arial" w:cs="Arial"/>
          <w:sz w:val="20"/>
          <w:szCs w:val="20"/>
        </w:rPr>
      </w:pPr>
      <w:r w:rsidRPr="007F23FC">
        <w:rPr>
          <w:rFonts w:ascii="Arial" w:hAnsi="Arial" w:cs="Arial"/>
          <w:sz w:val="20"/>
          <w:szCs w:val="20"/>
        </w:rPr>
        <w:t>zawarcia i wykonania umowy zawartej pomiędzy Miejskim Przedsiębiorstwem Wodociągów i Kanalizacji w m.st. Warszawie S.A., a podmiotem, który jest Pani/Pana reprezentantem lub</w:t>
      </w:r>
      <w:r>
        <w:rPr>
          <w:rFonts w:ascii="Arial" w:hAnsi="Arial" w:cs="Arial"/>
          <w:sz w:val="20"/>
          <w:szCs w:val="20"/>
        </w:rPr>
        <w:t> </w:t>
      </w:r>
      <w:r w:rsidRPr="007F23FC">
        <w:rPr>
          <w:rFonts w:ascii="Arial" w:hAnsi="Arial" w:cs="Arial"/>
          <w:sz w:val="20"/>
          <w:szCs w:val="20"/>
        </w:rPr>
        <w:t>który wskazał Panią/Pana, jako osobę do współpracy w związku z</w:t>
      </w:r>
      <w:r>
        <w:rPr>
          <w:rFonts w:ascii="Arial" w:hAnsi="Arial" w:cs="Arial"/>
          <w:sz w:val="20"/>
          <w:szCs w:val="20"/>
        </w:rPr>
        <w:t> </w:t>
      </w:r>
      <w:r w:rsidRPr="007F23FC">
        <w:rPr>
          <w:rFonts w:ascii="Arial" w:hAnsi="Arial" w:cs="Arial"/>
          <w:sz w:val="20"/>
          <w:szCs w:val="20"/>
        </w:rPr>
        <w:t>zawarciem/wykonywaniem umowy (podstawa z art. 6 ust. 1 lit. b i f RODO);</w:t>
      </w:r>
    </w:p>
    <w:p w14:paraId="1191484E" w14:textId="77777777" w:rsidR="004108A5" w:rsidRPr="007F23FC" w:rsidRDefault="004108A5" w:rsidP="00D10F37">
      <w:pPr>
        <w:numPr>
          <w:ilvl w:val="0"/>
          <w:numId w:val="12"/>
        </w:numPr>
        <w:ind w:left="851" w:hanging="425"/>
        <w:jc w:val="both"/>
        <w:rPr>
          <w:rFonts w:ascii="Arial" w:hAnsi="Arial" w:cs="Arial"/>
          <w:sz w:val="20"/>
          <w:szCs w:val="20"/>
        </w:rPr>
      </w:pPr>
      <w:r w:rsidRPr="007F23FC">
        <w:rPr>
          <w:rFonts w:ascii="Arial" w:hAnsi="Arial" w:cs="Arial"/>
          <w:sz w:val="20"/>
          <w:szCs w:val="20"/>
        </w:rPr>
        <w:t>w celu ustalenia, obrony i dochodzenia roszczeń w przypadku, gdy stanowią dowód w postępowaniu prowadzonym na podstawie przepisów prawa (podstawa z art. 6 ust. 1 lit. f RODO).</w:t>
      </w:r>
    </w:p>
    <w:p w14:paraId="0D8F8C1D" w14:textId="77777777" w:rsidR="004108A5" w:rsidRPr="007F23FC" w:rsidRDefault="004108A5" w:rsidP="00D10F37">
      <w:pPr>
        <w:numPr>
          <w:ilvl w:val="0"/>
          <w:numId w:val="11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 w:rsidRPr="007F23FC">
        <w:rPr>
          <w:rFonts w:ascii="Arial" w:hAnsi="Arial" w:cs="Arial"/>
          <w:sz w:val="20"/>
          <w:szCs w:val="20"/>
        </w:rPr>
        <w:lastRenderedPageBreak/>
        <w:t>Pani/Pana dane osobowe otrzymane zostały od podmiotu, który jest Pani/Pana reprezentantem lub który wskazał Panią/Pana jako osobę do współpracy w związku z zawarciem/wykonywaniem umowy.</w:t>
      </w:r>
    </w:p>
    <w:p w14:paraId="56FEFBB7" w14:textId="77777777" w:rsidR="004108A5" w:rsidRPr="007F23FC" w:rsidRDefault="004108A5" w:rsidP="00D10F37">
      <w:pPr>
        <w:numPr>
          <w:ilvl w:val="0"/>
          <w:numId w:val="11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 w:rsidRPr="007F23FC">
        <w:rPr>
          <w:rFonts w:ascii="Arial" w:hAnsi="Arial" w:cs="Arial"/>
          <w:sz w:val="20"/>
          <w:szCs w:val="20"/>
        </w:rPr>
        <w:t>Pani/Pana dane osobowe przetwarzane będą w poniżej wskazanym zakresie, gdy jest Pani/Pan:</w:t>
      </w:r>
    </w:p>
    <w:p w14:paraId="0F0B8AC1" w14:textId="77777777" w:rsidR="004108A5" w:rsidRPr="007F23FC" w:rsidRDefault="004108A5" w:rsidP="00D10F37">
      <w:pPr>
        <w:numPr>
          <w:ilvl w:val="0"/>
          <w:numId w:val="13"/>
        </w:numPr>
        <w:ind w:left="851" w:hanging="425"/>
        <w:jc w:val="both"/>
        <w:rPr>
          <w:rFonts w:ascii="Arial" w:hAnsi="Arial" w:cs="Arial"/>
          <w:sz w:val="20"/>
          <w:szCs w:val="20"/>
        </w:rPr>
      </w:pPr>
      <w:r w:rsidRPr="007F23FC">
        <w:rPr>
          <w:rFonts w:ascii="Arial" w:hAnsi="Arial" w:cs="Arial"/>
          <w:sz w:val="20"/>
          <w:szCs w:val="20"/>
        </w:rPr>
        <w:t>reprezentantem (w tym pełnomocnikiem) w/w podmiotu - są to dane osobowe wskazane w dokumentach przekazywanych przez ten podmiot, w tym w umowie (w szczególności: imię i</w:t>
      </w:r>
      <w:r>
        <w:rPr>
          <w:rFonts w:ascii="Arial" w:hAnsi="Arial" w:cs="Arial"/>
          <w:sz w:val="20"/>
          <w:szCs w:val="20"/>
        </w:rPr>
        <w:t> </w:t>
      </w:r>
      <w:r w:rsidRPr="007F23FC">
        <w:rPr>
          <w:rFonts w:ascii="Arial" w:hAnsi="Arial" w:cs="Arial"/>
          <w:sz w:val="20"/>
          <w:szCs w:val="20"/>
        </w:rPr>
        <w:t>nazwisko, PESEL, nr telefonu, adres e-mail, stanowisko służbowe);</w:t>
      </w:r>
    </w:p>
    <w:p w14:paraId="48D6B779" w14:textId="77777777" w:rsidR="004108A5" w:rsidRPr="007F23FC" w:rsidRDefault="004108A5" w:rsidP="00D10F37">
      <w:pPr>
        <w:numPr>
          <w:ilvl w:val="0"/>
          <w:numId w:val="13"/>
        </w:numPr>
        <w:ind w:left="851" w:hanging="425"/>
        <w:jc w:val="both"/>
        <w:rPr>
          <w:rFonts w:ascii="Arial" w:hAnsi="Arial" w:cs="Arial"/>
          <w:sz w:val="20"/>
          <w:szCs w:val="20"/>
        </w:rPr>
      </w:pPr>
      <w:r w:rsidRPr="007F23FC">
        <w:rPr>
          <w:rFonts w:ascii="Arial" w:hAnsi="Arial" w:cs="Arial"/>
          <w:sz w:val="20"/>
          <w:szCs w:val="20"/>
        </w:rPr>
        <w:t>osobą wskazaną do współpracy w związku z zawarciem/wykonywaniem umowy – są to dane osobowe wskazane w dokumentach przekazanych przez w/w podmiot, w tym w umowie wskazanej w ust. 3 (w szczególności: imię i nazwisko, nr telefonu, adres e-mail, stanowisko służbowe).</w:t>
      </w:r>
    </w:p>
    <w:p w14:paraId="704980FC" w14:textId="77777777" w:rsidR="004108A5" w:rsidRPr="007F23FC" w:rsidRDefault="004108A5" w:rsidP="00D10F37">
      <w:pPr>
        <w:numPr>
          <w:ilvl w:val="0"/>
          <w:numId w:val="11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 w:rsidRPr="007F23FC">
        <w:rPr>
          <w:rFonts w:ascii="Arial" w:hAnsi="Arial" w:cs="Arial"/>
          <w:sz w:val="20"/>
          <w:szCs w:val="20"/>
        </w:rPr>
        <w:t>Pani/Pana dane osobowe będą przechowywane przez okres potrzebny do zawarcia umowy, okres obowiązywania umowy do czasu zakończenia jej realizacji i rozliczenia oraz przez czas, w którym przepisy nakazują nam przechowywać dane tj. 10 lat od ustania celu przetwarzania, a także przez okres konieczny w zakresie ustalenia, obrony i dochodzenia roszczeń.</w:t>
      </w:r>
    </w:p>
    <w:p w14:paraId="4EE63031" w14:textId="77777777" w:rsidR="004108A5" w:rsidRPr="007F23FC" w:rsidRDefault="004108A5" w:rsidP="00D10F37">
      <w:pPr>
        <w:numPr>
          <w:ilvl w:val="0"/>
          <w:numId w:val="11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 w:rsidRPr="007F23FC">
        <w:rPr>
          <w:rFonts w:ascii="Arial" w:hAnsi="Arial" w:cs="Arial"/>
          <w:sz w:val="20"/>
          <w:szCs w:val="20"/>
        </w:rPr>
        <w:t>Pani/Pana dane osobowe mogą zostać przekazane:</w:t>
      </w:r>
    </w:p>
    <w:p w14:paraId="6FD3B053" w14:textId="77777777" w:rsidR="004108A5" w:rsidRPr="007F23FC" w:rsidRDefault="004108A5" w:rsidP="00D10F37">
      <w:pPr>
        <w:numPr>
          <w:ilvl w:val="0"/>
          <w:numId w:val="14"/>
        </w:numPr>
        <w:ind w:left="851" w:hanging="425"/>
        <w:jc w:val="both"/>
        <w:rPr>
          <w:rFonts w:ascii="Arial" w:hAnsi="Arial" w:cs="Arial"/>
          <w:sz w:val="20"/>
          <w:szCs w:val="20"/>
        </w:rPr>
      </w:pPr>
      <w:r w:rsidRPr="007F23FC">
        <w:rPr>
          <w:rFonts w:ascii="Arial" w:hAnsi="Arial" w:cs="Arial"/>
          <w:sz w:val="20"/>
          <w:szCs w:val="20"/>
        </w:rPr>
        <w:t>dostawcom systemów IT, z którymi współpracuje Administrator w celu utrzymania ciągłości oraz poprawności działania systemów IT;</w:t>
      </w:r>
    </w:p>
    <w:p w14:paraId="272048E7" w14:textId="77777777" w:rsidR="004108A5" w:rsidRPr="007F23FC" w:rsidRDefault="004108A5" w:rsidP="00D10F37">
      <w:pPr>
        <w:numPr>
          <w:ilvl w:val="0"/>
          <w:numId w:val="14"/>
        </w:numPr>
        <w:ind w:left="851" w:hanging="425"/>
        <w:jc w:val="both"/>
        <w:rPr>
          <w:rFonts w:ascii="Arial" w:hAnsi="Arial" w:cs="Arial"/>
          <w:sz w:val="20"/>
          <w:szCs w:val="20"/>
        </w:rPr>
      </w:pPr>
      <w:r w:rsidRPr="007F23FC">
        <w:rPr>
          <w:rFonts w:ascii="Arial" w:hAnsi="Arial" w:cs="Arial"/>
          <w:sz w:val="20"/>
          <w:szCs w:val="20"/>
        </w:rPr>
        <w:t>podmiotom prowadzącym działalność pocztową lub kurierską w celu dostarczenia korespondencji;</w:t>
      </w:r>
    </w:p>
    <w:p w14:paraId="1C999D5D" w14:textId="77777777" w:rsidR="004108A5" w:rsidRPr="007F23FC" w:rsidRDefault="004108A5" w:rsidP="00D10F37">
      <w:pPr>
        <w:numPr>
          <w:ilvl w:val="0"/>
          <w:numId w:val="14"/>
        </w:numPr>
        <w:ind w:left="851" w:hanging="425"/>
        <w:jc w:val="both"/>
        <w:rPr>
          <w:rFonts w:ascii="Arial" w:hAnsi="Arial" w:cs="Arial"/>
          <w:sz w:val="20"/>
          <w:szCs w:val="20"/>
        </w:rPr>
      </w:pPr>
      <w:r w:rsidRPr="007F23FC">
        <w:rPr>
          <w:rFonts w:ascii="Arial" w:hAnsi="Arial" w:cs="Arial"/>
          <w:sz w:val="20"/>
          <w:szCs w:val="20"/>
        </w:rPr>
        <w:t>podmiotom świadczącym usługi konsultingowe i doradcze, z którymi współpracuje Administrator;</w:t>
      </w:r>
    </w:p>
    <w:p w14:paraId="4C36AB49" w14:textId="77777777" w:rsidR="004108A5" w:rsidRPr="007F23FC" w:rsidRDefault="004108A5" w:rsidP="00D10F37">
      <w:pPr>
        <w:numPr>
          <w:ilvl w:val="0"/>
          <w:numId w:val="14"/>
        </w:numPr>
        <w:ind w:left="851" w:hanging="425"/>
        <w:jc w:val="both"/>
        <w:rPr>
          <w:rFonts w:ascii="Arial" w:hAnsi="Arial" w:cs="Arial"/>
          <w:sz w:val="20"/>
          <w:szCs w:val="20"/>
        </w:rPr>
      </w:pPr>
      <w:r w:rsidRPr="007F23FC">
        <w:rPr>
          <w:rFonts w:ascii="Arial" w:hAnsi="Arial" w:cs="Arial"/>
          <w:sz w:val="20"/>
          <w:szCs w:val="20"/>
        </w:rPr>
        <w:t>upoważnionym podmiotom na udokumentowany wniosek.</w:t>
      </w:r>
    </w:p>
    <w:p w14:paraId="6855F9B1" w14:textId="77777777" w:rsidR="004108A5" w:rsidRPr="007F23FC" w:rsidRDefault="004108A5" w:rsidP="00D10F37">
      <w:pPr>
        <w:numPr>
          <w:ilvl w:val="0"/>
          <w:numId w:val="11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 w:rsidRPr="007F23FC">
        <w:rPr>
          <w:rFonts w:ascii="Arial" w:hAnsi="Arial" w:cs="Arial"/>
          <w:sz w:val="20"/>
          <w:szCs w:val="20"/>
        </w:rPr>
        <w:t>Posiada Pani/Pan prawo dostępu do treści swoich danych oraz prawo ich sprostowania, usunięcia, ograniczenia przetwarzania, prawo do przenoszenia danych oraz prawo wniesienia sprzeciwu, wobec przetwarzania danych, przetwarzanych na podstawie art. 6 ust. 1 lit. f RODO wskazanych powyżej w</w:t>
      </w:r>
      <w:r>
        <w:rPr>
          <w:rFonts w:ascii="Arial" w:hAnsi="Arial" w:cs="Arial"/>
          <w:sz w:val="20"/>
          <w:szCs w:val="20"/>
        </w:rPr>
        <w:t> </w:t>
      </w:r>
      <w:r w:rsidRPr="007F23FC">
        <w:rPr>
          <w:rFonts w:ascii="Arial" w:hAnsi="Arial" w:cs="Arial"/>
          <w:sz w:val="20"/>
          <w:szCs w:val="20"/>
        </w:rPr>
        <w:t xml:space="preserve">ust. 3. </w:t>
      </w:r>
    </w:p>
    <w:p w14:paraId="4558E3E7" w14:textId="77777777" w:rsidR="004108A5" w:rsidRPr="007F23FC" w:rsidRDefault="004108A5" w:rsidP="00D10F37">
      <w:pPr>
        <w:numPr>
          <w:ilvl w:val="0"/>
          <w:numId w:val="11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 w:rsidRPr="007F23FC">
        <w:rPr>
          <w:rFonts w:ascii="Arial" w:hAnsi="Arial" w:cs="Arial"/>
          <w:sz w:val="20"/>
          <w:szCs w:val="20"/>
        </w:rPr>
        <w:t>Ma Pani/Pan prawo wniesienia skargi do właściwego organu nadzorczego, tj. Prezesa Urzędu Ochrony Danych Osobowych w zakresie ochrony danych osobowych gdy uzna Pani/Pan, iż</w:t>
      </w:r>
      <w:r>
        <w:rPr>
          <w:rFonts w:ascii="Arial" w:hAnsi="Arial" w:cs="Arial"/>
          <w:sz w:val="20"/>
          <w:szCs w:val="20"/>
        </w:rPr>
        <w:t> </w:t>
      </w:r>
      <w:r w:rsidRPr="007F23FC">
        <w:rPr>
          <w:rFonts w:ascii="Arial" w:hAnsi="Arial" w:cs="Arial"/>
          <w:sz w:val="20"/>
          <w:szCs w:val="20"/>
        </w:rPr>
        <w:t xml:space="preserve">przetwarzanie danych osobowych narusza przepisy o ochronie danych osobowych, w tym przepisy RODO. </w:t>
      </w:r>
    </w:p>
    <w:p w14:paraId="7E2BDE45" w14:textId="77777777" w:rsidR="004108A5" w:rsidRDefault="004108A5" w:rsidP="00D10F37">
      <w:pPr>
        <w:numPr>
          <w:ilvl w:val="0"/>
          <w:numId w:val="11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 w:rsidRPr="007F23FC">
        <w:rPr>
          <w:rFonts w:ascii="Arial" w:hAnsi="Arial" w:cs="Arial"/>
          <w:sz w:val="20"/>
          <w:szCs w:val="20"/>
        </w:rPr>
        <w:t>Podanie przez Panią/Pana danych jest dobrowolne, jednak ich niepodanie uniemożliwi kontaktowanie się z Panią/Panem w celach związanych z wykonaniem umowy, wymianą korespondencji, w celach związanych z podejmowaną lub prowadzoną współpracą wynikającą z zawartej umowy z podmiote</w:t>
      </w:r>
      <w:r>
        <w:rPr>
          <w:rFonts w:ascii="Arial" w:hAnsi="Arial" w:cs="Arial"/>
          <w:sz w:val="20"/>
          <w:szCs w:val="20"/>
        </w:rPr>
        <w:t>m, który Pani/Pan reprezentuje.</w:t>
      </w:r>
    </w:p>
    <w:p w14:paraId="73FAF699" w14:textId="77777777" w:rsidR="004108A5" w:rsidRPr="004108A5" w:rsidRDefault="004108A5" w:rsidP="00D10F37">
      <w:pPr>
        <w:numPr>
          <w:ilvl w:val="0"/>
          <w:numId w:val="11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 w:rsidRPr="0069743B">
        <w:rPr>
          <w:rFonts w:ascii="Arial" w:eastAsia="Arial" w:hAnsi="Arial" w:cs="Arial"/>
          <w:color w:val="000000"/>
          <w:sz w:val="20"/>
          <w:szCs w:val="20"/>
        </w:rPr>
        <w:t>Wykonawca zobowiązuje się zapewnić, aby jego reprezentanci, w tym pełnomocnicy oraz osoby wskazane do współpracy zapoznały się z ww. informacjami w terminach wskazanych w art. 14 RODO.</w:t>
      </w:r>
    </w:p>
    <w:p w14:paraId="7DD33D65" w14:textId="77777777" w:rsidR="000D441D" w:rsidRPr="00EE4CF9" w:rsidRDefault="000D441D" w:rsidP="005C3E2F">
      <w:pPr>
        <w:widowControl w:val="0"/>
        <w:rPr>
          <w:rFonts w:ascii="Arial" w:hAnsi="Arial" w:cs="Arial"/>
          <w:b/>
          <w:bCs/>
          <w:snapToGrid w:val="0"/>
          <w:sz w:val="20"/>
          <w:szCs w:val="20"/>
        </w:rPr>
      </w:pPr>
    </w:p>
    <w:p w14:paraId="2BE74899" w14:textId="77777777" w:rsidR="009B7850" w:rsidRPr="00EE4CF9" w:rsidRDefault="009B7850" w:rsidP="009B7850">
      <w:pPr>
        <w:widowControl w:val="0"/>
        <w:jc w:val="center"/>
        <w:rPr>
          <w:rFonts w:ascii="Arial" w:hAnsi="Arial" w:cs="Arial"/>
          <w:b/>
          <w:bCs/>
          <w:snapToGrid w:val="0"/>
          <w:sz w:val="20"/>
          <w:szCs w:val="20"/>
        </w:rPr>
      </w:pPr>
      <w:r w:rsidRPr="00EE4CF9">
        <w:rPr>
          <w:rFonts w:ascii="Arial" w:hAnsi="Arial" w:cs="Arial"/>
          <w:b/>
          <w:bCs/>
          <w:snapToGrid w:val="0"/>
          <w:sz w:val="20"/>
          <w:szCs w:val="20"/>
        </w:rPr>
        <w:t>§ 1</w:t>
      </w:r>
      <w:r w:rsidR="002C0C9E" w:rsidRPr="00EE4CF9">
        <w:rPr>
          <w:rFonts w:ascii="Arial" w:hAnsi="Arial" w:cs="Arial"/>
          <w:b/>
          <w:bCs/>
          <w:snapToGrid w:val="0"/>
          <w:sz w:val="20"/>
          <w:szCs w:val="20"/>
        </w:rPr>
        <w:t>1</w:t>
      </w:r>
    </w:p>
    <w:p w14:paraId="62D8E7A0" w14:textId="77777777" w:rsidR="009B7850" w:rsidRPr="00EE4CF9" w:rsidRDefault="009B7850" w:rsidP="009B7850">
      <w:pPr>
        <w:jc w:val="center"/>
        <w:rPr>
          <w:rFonts w:ascii="Arial" w:hAnsi="Arial" w:cs="Arial"/>
          <w:b/>
          <w:sz w:val="20"/>
          <w:szCs w:val="20"/>
        </w:rPr>
      </w:pPr>
      <w:r w:rsidRPr="00EE4CF9">
        <w:rPr>
          <w:rFonts w:ascii="Arial" w:hAnsi="Arial" w:cs="Arial"/>
          <w:b/>
          <w:sz w:val="20"/>
          <w:szCs w:val="20"/>
        </w:rPr>
        <w:t>Postanowienia końcowe</w:t>
      </w:r>
    </w:p>
    <w:p w14:paraId="363AE15B" w14:textId="77777777" w:rsidR="009B7850" w:rsidRPr="00EE4CF9" w:rsidRDefault="009B7850" w:rsidP="00D10F37">
      <w:pPr>
        <w:numPr>
          <w:ilvl w:val="6"/>
          <w:numId w:val="5"/>
        </w:numPr>
        <w:tabs>
          <w:tab w:val="clear" w:pos="2520"/>
        </w:tabs>
        <w:ind w:left="426" w:hanging="426"/>
        <w:jc w:val="both"/>
        <w:rPr>
          <w:rFonts w:ascii="Arial" w:hAnsi="Arial" w:cs="Arial"/>
          <w:sz w:val="20"/>
          <w:szCs w:val="20"/>
        </w:rPr>
      </w:pPr>
      <w:r w:rsidRPr="00EE4CF9">
        <w:rPr>
          <w:rFonts w:ascii="Arial" w:hAnsi="Arial" w:cs="Arial"/>
          <w:sz w:val="20"/>
          <w:szCs w:val="20"/>
        </w:rPr>
        <w:t>W sprawach nie uregulowanych niniejszą umową zastosowanie mają przepisy Kodeksu Cywilnego.</w:t>
      </w:r>
    </w:p>
    <w:p w14:paraId="0BE4400C" w14:textId="77777777" w:rsidR="004108A5" w:rsidRDefault="009B7850" w:rsidP="00D10F37">
      <w:pPr>
        <w:numPr>
          <w:ilvl w:val="6"/>
          <w:numId w:val="5"/>
        </w:numPr>
        <w:tabs>
          <w:tab w:val="clear" w:pos="2520"/>
        </w:tabs>
        <w:ind w:left="426" w:hanging="426"/>
        <w:jc w:val="both"/>
        <w:rPr>
          <w:rFonts w:ascii="Arial" w:hAnsi="Arial" w:cs="Arial"/>
          <w:sz w:val="20"/>
          <w:szCs w:val="20"/>
        </w:rPr>
      </w:pPr>
      <w:r w:rsidRPr="00EE4CF9">
        <w:rPr>
          <w:rFonts w:ascii="Arial" w:hAnsi="Arial" w:cs="Arial"/>
          <w:sz w:val="20"/>
          <w:szCs w:val="20"/>
        </w:rPr>
        <w:t>Za skuteczne otrzymanie poczty elektronicznej Strony uznają wprowadzenie do sytemu elektronicznego poprzez skuteczne wysłanie wiadomości na podany przez Stronę adres poczty elektronicznej oraz brak otrzymania niezwłocznej informacji zwrotnej o przeszkodzie w doręczeniu poczty elektronicznej.</w:t>
      </w:r>
    </w:p>
    <w:p w14:paraId="4E79B39F" w14:textId="77777777" w:rsidR="009B7850" w:rsidRPr="004108A5" w:rsidRDefault="009B7850" w:rsidP="004108A5">
      <w:pPr>
        <w:ind w:left="426"/>
        <w:jc w:val="both"/>
        <w:rPr>
          <w:rFonts w:ascii="Arial" w:hAnsi="Arial" w:cs="Arial"/>
          <w:sz w:val="20"/>
          <w:szCs w:val="20"/>
        </w:rPr>
      </w:pPr>
      <w:r w:rsidRPr="004108A5">
        <w:rPr>
          <w:rFonts w:ascii="Arial" w:hAnsi="Arial" w:cs="Arial"/>
          <w:sz w:val="20"/>
        </w:rPr>
        <w:t>Strony wskazują następujące dane do kontaktu (</w:t>
      </w:r>
      <w:r w:rsidRPr="004108A5">
        <w:rPr>
          <w:rFonts w:ascii="Arial" w:hAnsi="Arial" w:cs="Arial"/>
          <w:bCs/>
          <w:sz w:val="20"/>
        </w:rPr>
        <w:t>n</w:t>
      </w:r>
      <w:r w:rsidR="004108A5">
        <w:rPr>
          <w:rFonts w:ascii="Arial" w:hAnsi="Arial" w:cs="Arial"/>
          <w:bCs/>
          <w:sz w:val="20"/>
        </w:rPr>
        <w:t>ume</w:t>
      </w:r>
      <w:r w:rsidRPr="004108A5">
        <w:rPr>
          <w:rFonts w:ascii="Arial" w:hAnsi="Arial" w:cs="Arial"/>
          <w:bCs/>
          <w:sz w:val="20"/>
        </w:rPr>
        <w:t xml:space="preserve">r telefonu, </w:t>
      </w:r>
      <w:r w:rsidRPr="004108A5">
        <w:rPr>
          <w:rFonts w:ascii="Arial" w:hAnsi="Arial" w:cs="Arial"/>
          <w:sz w:val="20"/>
        </w:rPr>
        <w:t>adres poczty elektronicznej);</w:t>
      </w:r>
    </w:p>
    <w:p w14:paraId="2DECBB7F" w14:textId="77777777" w:rsidR="009B7850" w:rsidRPr="00EE4CF9" w:rsidRDefault="009B7850" w:rsidP="00D10F37">
      <w:pPr>
        <w:pStyle w:val="Tytu"/>
        <w:numPr>
          <w:ilvl w:val="1"/>
          <w:numId w:val="7"/>
        </w:numPr>
        <w:tabs>
          <w:tab w:val="clear" w:pos="786"/>
        </w:tabs>
        <w:ind w:left="851" w:hanging="425"/>
        <w:jc w:val="both"/>
        <w:rPr>
          <w:rFonts w:ascii="Arial" w:hAnsi="Arial" w:cs="Arial"/>
          <w:sz w:val="20"/>
        </w:rPr>
      </w:pPr>
      <w:r w:rsidRPr="00EE4CF9">
        <w:rPr>
          <w:rFonts w:ascii="Arial" w:hAnsi="Arial" w:cs="Arial"/>
          <w:sz w:val="20"/>
        </w:rPr>
        <w:t>Zamawiający: …………………………………………………………………………</w:t>
      </w:r>
    </w:p>
    <w:p w14:paraId="6DE1BDB7" w14:textId="77777777" w:rsidR="009B7850" w:rsidRPr="00EE4CF9" w:rsidRDefault="009B7850" w:rsidP="00D10F37">
      <w:pPr>
        <w:pStyle w:val="Tytu"/>
        <w:numPr>
          <w:ilvl w:val="1"/>
          <w:numId w:val="7"/>
        </w:numPr>
        <w:tabs>
          <w:tab w:val="clear" w:pos="786"/>
        </w:tabs>
        <w:ind w:left="851" w:hanging="425"/>
        <w:jc w:val="both"/>
        <w:rPr>
          <w:rFonts w:ascii="Arial" w:hAnsi="Arial" w:cs="Arial"/>
          <w:sz w:val="20"/>
        </w:rPr>
      </w:pPr>
      <w:r w:rsidRPr="00EE4CF9">
        <w:rPr>
          <w:rFonts w:ascii="Arial" w:hAnsi="Arial" w:cs="Arial"/>
          <w:sz w:val="20"/>
        </w:rPr>
        <w:t>Wykonawca: …………………………………………………………………………..</w:t>
      </w:r>
    </w:p>
    <w:p w14:paraId="083819BC" w14:textId="77777777" w:rsidR="004108A5" w:rsidRDefault="009B7850" w:rsidP="00D10F37">
      <w:pPr>
        <w:numPr>
          <w:ilvl w:val="6"/>
          <w:numId w:val="5"/>
        </w:numPr>
        <w:tabs>
          <w:tab w:val="clear" w:pos="2520"/>
        </w:tabs>
        <w:ind w:left="426" w:hanging="426"/>
        <w:jc w:val="both"/>
        <w:rPr>
          <w:rFonts w:ascii="Arial" w:hAnsi="Arial" w:cs="Arial"/>
          <w:sz w:val="20"/>
          <w:szCs w:val="20"/>
        </w:rPr>
      </w:pPr>
      <w:r w:rsidRPr="00EE4CF9">
        <w:rPr>
          <w:rFonts w:ascii="Arial" w:hAnsi="Arial" w:cs="Arial"/>
          <w:sz w:val="20"/>
          <w:szCs w:val="20"/>
        </w:rPr>
        <w:t>Zmiana niniejszej umowy wymaga formy pisemnej pod rygorem nieważności.</w:t>
      </w:r>
    </w:p>
    <w:p w14:paraId="6B3FE556" w14:textId="77777777" w:rsidR="004108A5" w:rsidRDefault="009B7850" w:rsidP="00D10F37">
      <w:pPr>
        <w:numPr>
          <w:ilvl w:val="6"/>
          <w:numId w:val="5"/>
        </w:numPr>
        <w:tabs>
          <w:tab w:val="clear" w:pos="2520"/>
        </w:tabs>
        <w:ind w:left="426" w:hanging="426"/>
        <w:jc w:val="both"/>
        <w:rPr>
          <w:rFonts w:ascii="Arial" w:hAnsi="Arial" w:cs="Arial"/>
          <w:sz w:val="20"/>
          <w:szCs w:val="20"/>
        </w:rPr>
      </w:pPr>
      <w:r w:rsidRPr="004108A5">
        <w:rPr>
          <w:rFonts w:ascii="Arial" w:hAnsi="Arial" w:cs="Arial"/>
          <w:sz w:val="20"/>
        </w:rPr>
        <w:t>Właściwym do rozstrzygania sporów mogących wyniknąć w wyniku realizacji niniejszej umowy jest sąd powszechny właściwy miejscowo dla siedziby Zamawiającego.</w:t>
      </w:r>
    </w:p>
    <w:p w14:paraId="0D4DFC3F" w14:textId="77777777" w:rsidR="004108A5" w:rsidRDefault="009B7850" w:rsidP="00D10F37">
      <w:pPr>
        <w:numPr>
          <w:ilvl w:val="6"/>
          <w:numId w:val="5"/>
        </w:numPr>
        <w:tabs>
          <w:tab w:val="clear" w:pos="2520"/>
        </w:tabs>
        <w:ind w:left="426" w:hanging="426"/>
        <w:jc w:val="both"/>
        <w:rPr>
          <w:rFonts w:ascii="Arial" w:hAnsi="Arial" w:cs="Arial"/>
          <w:sz w:val="20"/>
          <w:szCs w:val="20"/>
        </w:rPr>
      </w:pPr>
      <w:r w:rsidRPr="004108A5">
        <w:rPr>
          <w:rFonts w:ascii="Arial" w:hAnsi="Arial" w:cs="Arial"/>
          <w:sz w:val="20"/>
          <w:szCs w:val="20"/>
        </w:rPr>
        <w:t xml:space="preserve">Wykonawca nie może przenieść na jakąkolwiek osobę trzecią praw, w tym wierzytelności wynikających z umowy, bez uprzedniej zgody Zamawiającego wyrażonej w formie pisemnej pod rygorem nieważności. Faktury wystawiane w toku realizacji niniejszej umowy przez Wykonawcę, powinny zawierać oświadczenie, że przelew wierzytelności wynikających z niniejszej umowy wymaga zgody Zamawiającego. </w:t>
      </w:r>
    </w:p>
    <w:p w14:paraId="03D2B4DD" w14:textId="77777777" w:rsidR="004108A5" w:rsidRDefault="009B7850" w:rsidP="00D10F37">
      <w:pPr>
        <w:numPr>
          <w:ilvl w:val="6"/>
          <w:numId w:val="5"/>
        </w:numPr>
        <w:tabs>
          <w:tab w:val="clear" w:pos="2520"/>
        </w:tabs>
        <w:ind w:left="426" w:hanging="426"/>
        <w:jc w:val="both"/>
        <w:rPr>
          <w:rFonts w:ascii="Arial" w:hAnsi="Arial" w:cs="Arial"/>
          <w:sz w:val="20"/>
          <w:szCs w:val="20"/>
        </w:rPr>
      </w:pPr>
      <w:r w:rsidRPr="004108A5">
        <w:rPr>
          <w:rFonts w:ascii="Arial" w:hAnsi="Arial" w:cs="Arial"/>
          <w:sz w:val="20"/>
          <w:szCs w:val="20"/>
        </w:rPr>
        <w:t>Wykonawca ponosi pełną odpowiedzialność za szkody wyrządzone osobom trzecim, w tym także na terenie obiektu, na terenie którego realizowany jest przedmiot umowy i na terenach sąsiadujących oraz innych zajętych przez Wykonawcę na potrzeby realizacji umowy i zwalnia Zamawiającego z</w:t>
      </w:r>
      <w:r w:rsidR="00BF6E90">
        <w:rPr>
          <w:rFonts w:ascii="Arial" w:hAnsi="Arial" w:cs="Arial"/>
          <w:sz w:val="20"/>
          <w:szCs w:val="20"/>
        </w:rPr>
        <w:t> </w:t>
      </w:r>
      <w:r w:rsidRPr="004108A5">
        <w:rPr>
          <w:rFonts w:ascii="Arial" w:hAnsi="Arial" w:cs="Arial"/>
          <w:sz w:val="20"/>
          <w:szCs w:val="20"/>
        </w:rPr>
        <w:t>wszelkiej odpowiedzialności w tym zakresie.</w:t>
      </w:r>
    </w:p>
    <w:p w14:paraId="457129B3" w14:textId="77777777" w:rsidR="004108A5" w:rsidRDefault="009B7850" w:rsidP="00D10F37">
      <w:pPr>
        <w:numPr>
          <w:ilvl w:val="6"/>
          <w:numId w:val="5"/>
        </w:numPr>
        <w:tabs>
          <w:tab w:val="clear" w:pos="2520"/>
        </w:tabs>
        <w:ind w:left="426" w:hanging="426"/>
        <w:jc w:val="both"/>
        <w:rPr>
          <w:rFonts w:ascii="Arial" w:hAnsi="Arial" w:cs="Arial"/>
          <w:sz w:val="20"/>
          <w:szCs w:val="20"/>
        </w:rPr>
      </w:pPr>
      <w:r w:rsidRPr="004108A5">
        <w:rPr>
          <w:rFonts w:ascii="Arial" w:hAnsi="Arial" w:cs="Arial"/>
          <w:sz w:val="20"/>
          <w:szCs w:val="20"/>
        </w:rPr>
        <w:t xml:space="preserve">W przypadku, gdy przedmiot umowy realizowany jest przez Konsorcjum (dwa lub więcej podmioty składające ofertę wspólnie i wspólnie oferujące wykonanie umowy, z którymi została zawarta </w:t>
      </w:r>
      <w:r w:rsidRPr="004108A5">
        <w:rPr>
          <w:rFonts w:ascii="Arial" w:hAnsi="Arial" w:cs="Arial"/>
          <w:sz w:val="20"/>
          <w:szCs w:val="20"/>
        </w:rPr>
        <w:lastRenderedPageBreak/>
        <w:t>umowa, a także ich sukcesorzy generalni) odpowiedzialność wszystkich uczestników Konsorcjum wobec Zamawiającego za wykonanie umowy jest solidarna. Faktury na podstawie, których dokonywana jest zapłata wynagrodzenia wystawia Lider Konsorcjum, chyba że z umowy Konsorcjum wynika coś innego. Wszelkie zawiadomienia i wezwania Zamawiający kierować będzie do Lidera Konsorcjum wskazanego w ofercie. Skierowanie wezwania lub zawiadomienia do Lidera Konsorcjum odnosi skutek wobec pozostałych członków Konsorcjum.</w:t>
      </w:r>
    </w:p>
    <w:p w14:paraId="21598056" w14:textId="77777777" w:rsidR="004108A5" w:rsidRDefault="009B7850" w:rsidP="00D10F37">
      <w:pPr>
        <w:numPr>
          <w:ilvl w:val="6"/>
          <w:numId w:val="5"/>
        </w:numPr>
        <w:tabs>
          <w:tab w:val="clear" w:pos="2520"/>
        </w:tabs>
        <w:ind w:left="426" w:hanging="426"/>
        <w:jc w:val="both"/>
        <w:rPr>
          <w:rFonts w:ascii="Arial" w:hAnsi="Arial" w:cs="Arial"/>
          <w:sz w:val="20"/>
          <w:szCs w:val="20"/>
        </w:rPr>
      </w:pPr>
      <w:r w:rsidRPr="004108A5">
        <w:rPr>
          <w:rFonts w:ascii="Arial" w:hAnsi="Arial" w:cs="Arial"/>
          <w:sz w:val="20"/>
          <w:szCs w:val="20"/>
        </w:rPr>
        <w:t xml:space="preserve">Wykonawca ponosi pełną odpowiedzialność wobec Zamawiającego z tytułu niewykonania lub nienależytego wykonania umowy, w tym także za działania i zaniechania osób trzecich za pomocą, których realizuje zobowiązania wynikające z niniejszej umowy. Wykonawca może uwolnić się od tej odpowiedzialności, jeżeli wykaże, że szkoda powstała na skutek siły wyższej, z wyłącznej winy Zamawiającego lub wyłącznej winy osoby trzeciej, za którą Wykonawca nie ponosi odpowiedzialności. </w:t>
      </w:r>
    </w:p>
    <w:p w14:paraId="019D2196" w14:textId="77777777" w:rsidR="004108A5" w:rsidRDefault="006A07AE" w:rsidP="00D10F37">
      <w:pPr>
        <w:numPr>
          <w:ilvl w:val="6"/>
          <w:numId w:val="5"/>
        </w:numPr>
        <w:tabs>
          <w:tab w:val="clear" w:pos="2520"/>
        </w:tabs>
        <w:ind w:left="426" w:hanging="426"/>
        <w:jc w:val="both"/>
        <w:rPr>
          <w:rFonts w:ascii="Arial" w:hAnsi="Arial" w:cs="Arial"/>
          <w:sz w:val="20"/>
          <w:szCs w:val="20"/>
        </w:rPr>
      </w:pPr>
      <w:r w:rsidRPr="004108A5">
        <w:rPr>
          <w:rFonts w:ascii="Arial" w:hAnsi="Arial" w:cs="Arial"/>
          <w:sz w:val="20"/>
          <w:szCs w:val="20"/>
        </w:rPr>
        <w:t>Wykonawca zobowiązuje się, że w okresie trwania niniejszej umowy oraz w okresie 3 miesięcy licząc od dnia jej rozwiązania lub wygaśnięcia, bez zgody Zamawiającego wyrażonej w formie pisemnej pod rygorem nieważności, nie zatrudni bezpośrednio lub pośrednio pracownika lub pracowników Zamawiającego lub nie nawiąże z takimi osobami współpracy, niezależnie od formy i rodzaju tej współpracy (w tym umowa zlecenia bądź umowa o dzieło), oraz nie nawiąże takiej współpracy z</w:t>
      </w:r>
      <w:r w:rsidR="004108A5">
        <w:rPr>
          <w:rFonts w:ascii="Arial" w:hAnsi="Arial" w:cs="Arial"/>
          <w:sz w:val="20"/>
          <w:szCs w:val="20"/>
        </w:rPr>
        <w:t> </w:t>
      </w:r>
      <w:r w:rsidRPr="004108A5">
        <w:rPr>
          <w:rFonts w:ascii="Arial" w:hAnsi="Arial" w:cs="Arial"/>
          <w:sz w:val="20"/>
          <w:szCs w:val="20"/>
        </w:rPr>
        <w:t>osobą prawną bądź jednostką organizacyjną nie posiadającą osobowości prawnej (spółki osobowe), w której pracownicy Zamawiającego są zatrudnieni (niezależnie od podstawy prawnej takiego stosunku, w tym umowa o pracę, umowa zlecenia bądź umowa o dzieło) lub posiadają łącznie co najmniej 5% akcji lub udziałów lub są członkami organów osoby prawnej lub wspólnikami spółki osobowej.</w:t>
      </w:r>
    </w:p>
    <w:p w14:paraId="041E2FC4" w14:textId="77777777" w:rsidR="004108A5" w:rsidRDefault="006A07AE" w:rsidP="00D10F37">
      <w:pPr>
        <w:numPr>
          <w:ilvl w:val="6"/>
          <w:numId w:val="5"/>
        </w:numPr>
        <w:tabs>
          <w:tab w:val="clear" w:pos="2520"/>
        </w:tabs>
        <w:ind w:left="426" w:hanging="426"/>
        <w:jc w:val="both"/>
        <w:rPr>
          <w:rFonts w:ascii="Arial" w:hAnsi="Arial" w:cs="Arial"/>
          <w:sz w:val="20"/>
          <w:szCs w:val="20"/>
        </w:rPr>
      </w:pPr>
      <w:r w:rsidRPr="004108A5">
        <w:rPr>
          <w:rFonts w:ascii="Arial" w:hAnsi="Arial" w:cs="Arial"/>
          <w:sz w:val="20"/>
          <w:szCs w:val="20"/>
        </w:rPr>
        <w:t>Postanowienia ust. 9 powyżej, mają również odpowiednie zastosowanie do nawiązania zatrudnienia lub współpracy z pracownikiem Zamawiającego przez spółkę zależną, dominującą lub powiązaną z</w:t>
      </w:r>
      <w:r w:rsidR="00BC49C2">
        <w:rPr>
          <w:rFonts w:ascii="Arial" w:hAnsi="Arial" w:cs="Arial"/>
          <w:sz w:val="20"/>
          <w:szCs w:val="20"/>
        </w:rPr>
        <w:t> </w:t>
      </w:r>
      <w:r w:rsidRPr="004108A5">
        <w:rPr>
          <w:rFonts w:ascii="Arial" w:hAnsi="Arial" w:cs="Arial"/>
          <w:sz w:val="20"/>
          <w:szCs w:val="20"/>
        </w:rPr>
        <w:t>Wykonawcą w rozumieniu właściwych przepisów</w:t>
      </w:r>
      <w:r w:rsidR="002E189A" w:rsidRPr="004108A5">
        <w:rPr>
          <w:rFonts w:ascii="Arial" w:hAnsi="Arial" w:cs="Arial"/>
          <w:sz w:val="20"/>
          <w:szCs w:val="20"/>
        </w:rPr>
        <w:t>.</w:t>
      </w:r>
    </w:p>
    <w:p w14:paraId="151B357E" w14:textId="77777777" w:rsidR="004108A5" w:rsidRDefault="006A07AE" w:rsidP="00D10F37">
      <w:pPr>
        <w:numPr>
          <w:ilvl w:val="6"/>
          <w:numId w:val="5"/>
        </w:numPr>
        <w:tabs>
          <w:tab w:val="clear" w:pos="2520"/>
        </w:tabs>
        <w:ind w:left="426" w:hanging="426"/>
        <w:jc w:val="both"/>
        <w:rPr>
          <w:rFonts w:ascii="Arial" w:hAnsi="Arial" w:cs="Arial"/>
          <w:sz w:val="20"/>
          <w:szCs w:val="20"/>
        </w:rPr>
      </w:pPr>
      <w:r w:rsidRPr="004108A5">
        <w:rPr>
          <w:rFonts w:ascii="Arial" w:hAnsi="Arial" w:cs="Arial"/>
          <w:sz w:val="20"/>
          <w:szCs w:val="20"/>
        </w:rPr>
        <w:t>Zatrudnienie lub współpraca o których mowa w ust. 9 i 10 powyżej obejmuje w szczególności działania pracownika Zamawiającego o charakterze bezpośrednim lub pośrednim, odpłatnie lub nieodpłatnie, działalność w charakterze doradcy, konsultanta, wykonującego zlecenie, dzieła albo też podmiotu spełniającego inne podobne świadczenia, lub wykonywanie pracy w ramach umowy o</w:t>
      </w:r>
      <w:r w:rsidR="00BC49C2">
        <w:rPr>
          <w:rFonts w:ascii="Arial" w:hAnsi="Arial" w:cs="Arial"/>
          <w:sz w:val="20"/>
          <w:szCs w:val="20"/>
        </w:rPr>
        <w:t> </w:t>
      </w:r>
      <w:r w:rsidRPr="004108A5">
        <w:rPr>
          <w:rFonts w:ascii="Arial" w:hAnsi="Arial" w:cs="Arial"/>
          <w:sz w:val="20"/>
          <w:szCs w:val="20"/>
        </w:rPr>
        <w:t>pracę.</w:t>
      </w:r>
    </w:p>
    <w:p w14:paraId="4FDFE617" w14:textId="77777777" w:rsidR="004108A5" w:rsidRDefault="007E1F6C" w:rsidP="00D10F37">
      <w:pPr>
        <w:numPr>
          <w:ilvl w:val="6"/>
          <w:numId w:val="5"/>
        </w:numPr>
        <w:tabs>
          <w:tab w:val="clear" w:pos="2520"/>
        </w:tabs>
        <w:ind w:left="426" w:hanging="426"/>
        <w:jc w:val="both"/>
        <w:rPr>
          <w:rFonts w:ascii="Arial" w:hAnsi="Arial" w:cs="Arial"/>
          <w:sz w:val="20"/>
          <w:szCs w:val="20"/>
        </w:rPr>
      </w:pPr>
      <w:r w:rsidRPr="004108A5">
        <w:rPr>
          <w:rFonts w:ascii="Arial" w:hAnsi="Arial" w:cs="Arial"/>
          <w:sz w:val="20"/>
          <w:szCs w:val="20"/>
        </w:rPr>
        <w:t>Zamawiający zgodnie z wymogiem Ustawy o przeciwdziałaniu nadmiernym opóźnieniom w</w:t>
      </w:r>
      <w:r w:rsidR="004108A5">
        <w:rPr>
          <w:rFonts w:ascii="Arial" w:hAnsi="Arial" w:cs="Arial"/>
          <w:sz w:val="20"/>
          <w:szCs w:val="20"/>
        </w:rPr>
        <w:t> </w:t>
      </w:r>
      <w:r w:rsidRPr="004108A5">
        <w:rPr>
          <w:rFonts w:ascii="Arial" w:hAnsi="Arial" w:cs="Arial"/>
          <w:sz w:val="20"/>
          <w:szCs w:val="20"/>
        </w:rPr>
        <w:t xml:space="preserve">transakcjach handlowych oświadcza, iż posiada status dużego przedsiębiorcy. </w:t>
      </w:r>
    </w:p>
    <w:p w14:paraId="5B8AED95" w14:textId="77777777" w:rsidR="009B7850" w:rsidRPr="004108A5" w:rsidRDefault="009B7850" w:rsidP="00D10F37">
      <w:pPr>
        <w:numPr>
          <w:ilvl w:val="6"/>
          <w:numId w:val="5"/>
        </w:numPr>
        <w:tabs>
          <w:tab w:val="clear" w:pos="2520"/>
        </w:tabs>
        <w:ind w:left="426" w:hanging="426"/>
        <w:jc w:val="both"/>
        <w:rPr>
          <w:rFonts w:ascii="Arial" w:hAnsi="Arial" w:cs="Arial"/>
          <w:sz w:val="20"/>
          <w:szCs w:val="20"/>
        </w:rPr>
      </w:pPr>
      <w:r w:rsidRPr="004108A5">
        <w:rPr>
          <w:rFonts w:ascii="Arial" w:hAnsi="Arial" w:cs="Arial"/>
          <w:sz w:val="20"/>
          <w:szCs w:val="20"/>
        </w:rPr>
        <w:t>Umowę sporządzono w dwóch jednobrzmiących egzemplarzach – po jednym dla każdej ze stron.</w:t>
      </w:r>
    </w:p>
    <w:p w14:paraId="7BC94863" w14:textId="77777777" w:rsidR="009B7850" w:rsidRPr="00EE4CF9" w:rsidRDefault="009B7850" w:rsidP="009B7850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73EB074E" w14:textId="77777777" w:rsidR="009B7850" w:rsidRPr="00EE4CF9" w:rsidRDefault="009B7850" w:rsidP="009B7850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EE4CF9">
        <w:rPr>
          <w:rFonts w:ascii="Arial" w:hAnsi="Arial" w:cs="Arial"/>
          <w:b/>
          <w:bCs/>
          <w:sz w:val="20"/>
          <w:szCs w:val="20"/>
        </w:rPr>
        <w:t>§ 1</w:t>
      </w:r>
      <w:r w:rsidR="002C0C9E" w:rsidRPr="00EE4CF9">
        <w:rPr>
          <w:rFonts w:ascii="Arial" w:hAnsi="Arial" w:cs="Arial"/>
          <w:b/>
          <w:bCs/>
          <w:sz w:val="20"/>
          <w:szCs w:val="20"/>
        </w:rPr>
        <w:t>2</w:t>
      </w:r>
    </w:p>
    <w:p w14:paraId="1A843998" w14:textId="77777777" w:rsidR="009B7850" w:rsidRPr="00EE4CF9" w:rsidRDefault="009B7850" w:rsidP="009B7850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EE4CF9">
        <w:rPr>
          <w:rFonts w:ascii="Arial" w:hAnsi="Arial" w:cs="Arial"/>
          <w:b/>
          <w:bCs/>
          <w:sz w:val="20"/>
          <w:szCs w:val="20"/>
        </w:rPr>
        <w:t xml:space="preserve">Załączniki do umowy </w:t>
      </w:r>
    </w:p>
    <w:p w14:paraId="5DA2323E" w14:textId="77777777" w:rsidR="009B7850" w:rsidRPr="00EE4CF9" w:rsidRDefault="009B7850" w:rsidP="009B7850">
      <w:pPr>
        <w:pStyle w:val="Tytu"/>
        <w:jc w:val="both"/>
        <w:rPr>
          <w:rFonts w:ascii="Arial" w:hAnsi="Arial" w:cs="Arial"/>
          <w:sz w:val="20"/>
        </w:rPr>
      </w:pPr>
      <w:r w:rsidRPr="00EE4CF9">
        <w:rPr>
          <w:rFonts w:ascii="Arial" w:hAnsi="Arial" w:cs="Arial"/>
          <w:sz w:val="20"/>
        </w:rPr>
        <w:t>Integralną częścią umowy są następujące załączniki:</w:t>
      </w:r>
    </w:p>
    <w:p w14:paraId="326E4CF1" w14:textId="77777777" w:rsidR="009B7850" w:rsidRPr="00EE4CF9" w:rsidRDefault="009B7850" w:rsidP="009B7850">
      <w:pPr>
        <w:pStyle w:val="Tytu"/>
        <w:jc w:val="both"/>
        <w:rPr>
          <w:rFonts w:ascii="Arial" w:hAnsi="Arial" w:cs="Arial"/>
          <w:sz w:val="20"/>
        </w:rPr>
      </w:pPr>
      <w:r w:rsidRPr="00EE4CF9">
        <w:rPr>
          <w:rFonts w:ascii="Arial" w:hAnsi="Arial" w:cs="Arial"/>
          <w:sz w:val="20"/>
        </w:rPr>
        <w:t>Nr 1 – Opis przedmiotu zamówienia (OPZ)</w:t>
      </w:r>
    </w:p>
    <w:p w14:paraId="4C8A79EA" w14:textId="77777777" w:rsidR="009B7850" w:rsidRPr="00EE4CF9" w:rsidRDefault="009B7850" w:rsidP="009B7850">
      <w:pPr>
        <w:pStyle w:val="Tytu"/>
        <w:jc w:val="left"/>
        <w:rPr>
          <w:rFonts w:ascii="Arial" w:hAnsi="Arial" w:cs="Arial"/>
          <w:sz w:val="20"/>
        </w:rPr>
      </w:pPr>
      <w:r w:rsidRPr="00EE4CF9">
        <w:rPr>
          <w:rFonts w:ascii="Arial" w:hAnsi="Arial" w:cs="Arial"/>
          <w:sz w:val="20"/>
        </w:rPr>
        <w:t xml:space="preserve">Nr 2 </w:t>
      </w:r>
      <w:r w:rsidR="001B7A08" w:rsidRPr="00EE4CF9">
        <w:rPr>
          <w:rFonts w:ascii="Arial" w:hAnsi="Arial" w:cs="Arial"/>
          <w:sz w:val="20"/>
        </w:rPr>
        <w:t>– Wzór</w:t>
      </w:r>
      <w:r w:rsidRPr="00EE4CF9">
        <w:rPr>
          <w:rFonts w:ascii="Arial" w:hAnsi="Arial" w:cs="Arial"/>
          <w:sz w:val="20"/>
        </w:rPr>
        <w:t xml:space="preserve"> Akceptacji przesyłania faktur elektronicznych (E-Faktur)</w:t>
      </w:r>
    </w:p>
    <w:p w14:paraId="7773E0F8" w14:textId="77777777" w:rsidR="009B7850" w:rsidRPr="00EE4CF9" w:rsidRDefault="009B7850" w:rsidP="009B7850">
      <w:pPr>
        <w:pStyle w:val="Tytu"/>
        <w:jc w:val="both"/>
        <w:rPr>
          <w:rFonts w:ascii="Arial" w:hAnsi="Arial" w:cs="Arial"/>
          <w:snapToGrid w:val="0"/>
          <w:sz w:val="20"/>
        </w:rPr>
      </w:pPr>
      <w:r w:rsidRPr="00EE4CF9">
        <w:rPr>
          <w:rFonts w:ascii="Arial" w:hAnsi="Arial" w:cs="Arial"/>
          <w:sz w:val="20"/>
        </w:rPr>
        <w:t xml:space="preserve">Nr 3 – </w:t>
      </w:r>
      <w:r w:rsidRPr="00A1762B">
        <w:rPr>
          <w:rFonts w:ascii="Arial" w:hAnsi="Arial" w:cs="Arial"/>
          <w:sz w:val="20"/>
        </w:rPr>
        <w:t xml:space="preserve">Wzór </w:t>
      </w:r>
      <w:r w:rsidRPr="00A1762B">
        <w:rPr>
          <w:rFonts w:ascii="Arial" w:hAnsi="Arial" w:cs="Arial"/>
          <w:snapToGrid w:val="0"/>
          <w:sz w:val="20"/>
        </w:rPr>
        <w:t>Protokołu odbioru</w:t>
      </w:r>
      <w:r w:rsidR="00E71351" w:rsidRPr="00A1762B">
        <w:rPr>
          <w:rFonts w:ascii="Arial" w:hAnsi="Arial" w:cs="Arial"/>
          <w:snapToGrid w:val="0"/>
          <w:sz w:val="20"/>
        </w:rPr>
        <w:t xml:space="preserve"> </w:t>
      </w:r>
      <w:r w:rsidR="00D10F37">
        <w:rPr>
          <w:rFonts w:ascii="Arial" w:hAnsi="Arial" w:cs="Arial"/>
          <w:snapToGrid w:val="0"/>
          <w:sz w:val="20"/>
        </w:rPr>
        <w:t>częściowego/</w:t>
      </w:r>
      <w:r w:rsidR="00A1762B" w:rsidRPr="00A1762B">
        <w:rPr>
          <w:rFonts w:ascii="Arial" w:hAnsi="Arial" w:cs="Arial"/>
          <w:snapToGrid w:val="0"/>
          <w:sz w:val="20"/>
        </w:rPr>
        <w:t>końcowego</w:t>
      </w:r>
      <w:r w:rsidRPr="00A1762B">
        <w:rPr>
          <w:rFonts w:ascii="Arial" w:hAnsi="Arial" w:cs="Arial"/>
          <w:snapToGrid w:val="0"/>
          <w:sz w:val="20"/>
        </w:rPr>
        <w:t xml:space="preserve"> wykonania usługi</w:t>
      </w:r>
    </w:p>
    <w:p w14:paraId="338A7791" w14:textId="77777777" w:rsidR="00360C78" w:rsidRPr="00EE4CF9" w:rsidRDefault="00360C78" w:rsidP="009B7850">
      <w:pPr>
        <w:pStyle w:val="Tytu"/>
        <w:jc w:val="both"/>
        <w:rPr>
          <w:rFonts w:ascii="Arial" w:hAnsi="Arial" w:cs="Arial"/>
          <w:snapToGrid w:val="0"/>
          <w:sz w:val="20"/>
        </w:rPr>
      </w:pPr>
      <w:r w:rsidRPr="00EE4CF9">
        <w:rPr>
          <w:rFonts w:ascii="Arial" w:hAnsi="Arial" w:cs="Arial"/>
          <w:snapToGrid w:val="0"/>
          <w:sz w:val="20"/>
        </w:rPr>
        <w:t>Nr 4 – Formularz cenowy</w:t>
      </w:r>
    </w:p>
    <w:p w14:paraId="6219B7B0" w14:textId="77777777" w:rsidR="002A32AC" w:rsidRDefault="002A32AC" w:rsidP="009B7850">
      <w:pPr>
        <w:ind w:left="708" w:hanging="708"/>
        <w:rPr>
          <w:rFonts w:ascii="Arial" w:hAnsi="Arial" w:cs="Arial"/>
          <w:b/>
          <w:bCs/>
          <w:sz w:val="20"/>
          <w:szCs w:val="20"/>
        </w:rPr>
      </w:pPr>
    </w:p>
    <w:p w14:paraId="0FA8B5C1" w14:textId="77777777" w:rsidR="009B7850" w:rsidRPr="002A32AC" w:rsidRDefault="009B7850" w:rsidP="00D10F37">
      <w:pPr>
        <w:ind w:left="708" w:hanging="708"/>
        <w:jc w:val="center"/>
        <w:rPr>
          <w:rFonts w:ascii="Arial" w:hAnsi="Arial" w:cs="Arial"/>
          <w:b/>
          <w:bCs/>
          <w:sz w:val="20"/>
          <w:szCs w:val="20"/>
        </w:rPr>
      </w:pPr>
      <w:r w:rsidRPr="00EE4CF9">
        <w:rPr>
          <w:rFonts w:ascii="Arial" w:hAnsi="Arial" w:cs="Arial"/>
          <w:b/>
          <w:bCs/>
          <w:sz w:val="20"/>
          <w:szCs w:val="20"/>
        </w:rPr>
        <w:t>WYKONAWCA                                                                  ZAMAWIAJĄCY</w:t>
      </w:r>
    </w:p>
    <w:sectPr w:rsidR="009B7850" w:rsidRPr="002A32AC" w:rsidSect="004108A5">
      <w:footerReference w:type="even" r:id="rId11"/>
      <w:footerReference w:type="default" r:id="rId12"/>
      <w:pgSz w:w="11906" w:h="16838"/>
      <w:pgMar w:top="1134" w:right="1304" w:bottom="1135" w:left="1418" w:header="709" w:footer="4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9308F3" w14:textId="77777777" w:rsidR="00FC6117" w:rsidRDefault="00FC6117">
      <w:r>
        <w:separator/>
      </w:r>
    </w:p>
  </w:endnote>
  <w:endnote w:type="continuationSeparator" w:id="0">
    <w:p w14:paraId="0131DA8B" w14:textId="77777777" w:rsidR="00FC6117" w:rsidRDefault="00FC61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2A7207" w14:textId="77777777" w:rsidR="0029623C" w:rsidRDefault="0029623C" w:rsidP="00A460C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16568A9" w14:textId="77777777" w:rsidR="0029623C" w:rsidRDefault="0029623C" w:rsidP="00BE52F0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F50864" w14:textId="77777777" w:rsidR="003E7609" w:rsidRPr="00033ED1" w:rsidRDefault="003E7609" w:rsidP="003E7609">
    <w:pPr>
      <w:pStyle w:val="Stopka"/>
      <w:framePr w:wrap="around" w:vAnchor="text" w:hAnchor="margin" w:xAlign="right" w:y="1"/>
      <w:rPr>
        <w:rStyle w:val="Numerstrony"/>
        <w:rFonts w:ascii="Arial" w:hAnsi="Arial" w:cs="Arial"/>
        <w:sz w:val="18"/>
        <w:szCs w:val="16"/>
      </w:rPr>
    </w:pPr>
    <w:r w:rsidRPr="00033ED1">
      <w:rPr>
        <w:rStyle w:val="Numerstrony"/>
        <w:rFonts w:ascii="Arial" w:hAnsi="Arial" w:cs="Arial"/>
        <w:sz w:val="18"/>
        <w:szCs w:val="16"/>
      </w:rPr>
      <w:fldChar w:fldCharType="begin"/>
    </w:r>
    <w:r w:rsidRPr="00033ED1">
      <w:rPr>
        <w:rStyle w:val="Numerstrony"/>
        <w:rFonts w:ascii="Arial" w:hAnsi="Arial" w:cs="Arial"/>
        <w:sz w:val="18"/>
        <w:szCs w:val="16"/>
      </w:rPr>
      <w:instrText xml:space="preserve">PAGE  </w:instrText>
    </w:r>
    <w:r w:rsidRPr="00033ED1">
      <w:rPr>
        <w:rStyle w:val="Numerstrony"/>
        <w:rFonts w:ascii="Arial" w:hAnsi="Arial" w:cs="Arial"/>
        <w:sz w:val="18"/>
        <w:szCs w:val="16"/>
      </w:rPr>
      <w:fldChar w:fldCharType="separate"/>
    </w:r>
    <w:r w:rsidR="00C34780">
      <w:rPr>
        <w:rStyle w:val="Numerstrony"/>
        <w:rFonts w:ascii="Arial" w:hAnsi="Arial" w:cs="Arial"/>
        <w:noProof/>
        <w:sz w:val="18"/>
        <w:szCs w:val="16"/>
      </w:rPr>
      <w:t>3</w:t>
    </w:r>
    <w:r w:rsidRPr="00033ED1">
      <w:rPr>
        <w:rStyle w:val="Numerstrony"/>
        <w:rFonts w:ascii="Arial" w:hAnsi="Arial" w:cs="Arial"/>
        <w:sz w:val="18"/>
        <w:szCs w:val="16"/>
      </w:rPr>
      <w:fldChar w:fldCharType="end"/>
    </w:r>
    <w:r w:rsidRPr="00033ED1">
      <w:rPr>
        <w:rStyle w:val="Numerstrony"/>
        <w:rFonts w:ascii="Arial" w:hAnsi="Arial" w:cs="Arial"/>
        <w:sz w:val="18"/>
        <w:szCs w:val="16"/>
      </w:rPr>
      <w:t>/</w:t>
    </w:r>
    <w:r w:rsidRPr="00033ED1">
      <w:rPr>
        <w:rStyle w:val="Numerstrony"/>
        <w:rFonts w:ascii="Arial" w:hAnsi="Arial" w:cs="Arial"/>
        <w:sz w:val="18"/>
        <w:szCs w:val="16"/>
      </w:rPr>
      <w:fldChar w:fldCharType="begin"/>
    </w:r>
    <w:r w:rsidRPr="00033ED1">
      <w:rPr>
        <w:rStyle w:val="Numerstrony"/>
        <w:rFonts w:ascii="Arial" w:hAnsi="Arial" w:cs="Arial"/>
        <w:sz w:val="18"/>
        <w:szCs w:val="16"/>
      </w:rPr>
      <w:instrText xml:space="preserve"> NUMPAGES </w:instrText>
    </w:r>
    <w:r w:rsidRPr="00033ED1">
      <w:rPr>
        <w:rStyle w:val="Numerstrony"/>
        <w:rFonts w:ascii="Arial" w:hAnsi="Arial" w:cs="Arial"/>
        <w:sz w:val="18"/>
        <w:szCs w:val="16"/>
      </w:rPr>
      <w:fldChar w:fldCharType="separate"/>
    </w:r>
    <w:r w:rsidR="00C34780">
      <w:rPr>
        <w:rStyle w:val="Numerstrony"/>
        <w:rFonts w:ascii="Arial" w:hAnsi="Arial" w:cs="Arial"/>
        <w:noProof/>
        <w:sz w:val="18"/>
        <w:szCs w:val="16"/>
      </w:rPr>
      <w:t>9</w:t>
    </w:r>
    <w:r w:rsidRPr="00033ED1">
      <w:rPr>
        <w:rStyle w:val="Numerstrony"/>
        <w:rFonts w:ascii="Arial" w:hAnsi="Arial" w:cs="Arial"/>
        <w:sz w:val="18"/>
        <w:szCs w:val="16"/>
      </w:rPr>
      <w:fldChar w:fldCharType="end"/>
    </w:r>
  </w:p>
  <w:p w14:paraId="494FDF36" w14:textId="77777777" w:rsidR="0029623C" w:rsidRPr="003E7609" w:rsidRDefault="00B86CC2" w:rsidP="003E7609">
    <w:pPr>
      <w:pStyle w:val="Stopka"/>
      <w:ind w:right="360"/>
      <w:rPr>
        <w:rFonts w:ascii="Arial" w:hAnsi="Arial" w:cs="Arial"/>
        <w:sz w:val="18"/>
      </w:rPr>
    </w:pPr>
    <w:r>
      <w:rPr>
        <w:rFonts w:ascii="Arial" w:hAnsi="Arial" w:cs="Arial"/>
        <w:sz w:val="18"/>
      </w:rPr>
      <w:t>107</w:t>
    </w:r>
    <w:r w:rsidR="003E7609">
      <w:rPr>
        <w:rFonts w:ascii="Arial" w:hAnsi="Arial" w:cs="Arial"/>
        <w:sz w:val="18"/>
      </w:rPr>
      <w:t>/2</w:t>
    </w:r>
    <w:r>
      <w:rPr>
        <w:rFonts w:ascii="Arial" w:hAnsi="Arial" w:cs="Arial"/>
        <w:sz w:val="18"/>
      </w:rPr>
      <w:t>6</w:t>
    </w:r>
    <w:r w:rsidR="003E7609">
      <w:rPr>
        <w:rFonts w:ascii="Arial" w:hAnsi="Arial" w:cs="Arial"/>
        <w:sz w:val="18"/>
      </w:rPr>
      <w:t>/DKA/</w:t>
    </w:r>
    <w:r>
      <w:rPr>
        <w:rFonts w:ascii="Arial" w:hAnsi="Arial" w:cs="Arial"/>
        <w:sz w:val="18"/>
      </w:rPr>
      <w:t>B</w:t>
    </w:r>
    <w:r w:rsidR="003E7609">
      <w:rPr>
        <w:rFonts w:ascii="Arial" w:hAnsi="Arial" w:cs="Arial"/>
        <w:sz w:val="18"/>
      </w:rPr>
      <w:t>/WRO/04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56E5F6" w14:textId="77777777" w:rsidR="00FC6117" w:rsidRDefault="00FC6117">
      <w:r>
        <w:separator/>
      </w:r>
    </w:p>
  </w:footnote>
  <w:footnote w:type="continuationSeparator" w:id="0">
    <w:p w14:paraId="059F21B1" w14:textId="77777777" w:rsidR="00FC6117" w:rsidRDefault="00FC61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780"/>
        </w:tabs>
        <w:ind w:left="780" w:hanging="360"/>
      </w:pPr>
    </w:lvl>
    <w:lvl w:ilvl="1">
      <w:start w:val="4"/>
      <w:numFmt w:val="decimal"/>
      <w:lvlText w:val="%2."/>
      <w:lvlJc w:val="left"/>
      <w:pPr>
        <w:tabs>
          <w:tab w:val="num" w:pos="1500"/>
        </w:tabs>
        <w:ind w:left="1500" w:hanging="360"/>
      </w:pPr>
    </w:lvl>
    <w:lvl w:ilvl="2">
      <w:start w:val="14"/>
      <w:numFmt w:val="lowerLetter"/>
      <w:lvlText w:val="%3)"/>
      <w:lvlJc w:val="left"/>
      <w:pPr>
        <w:tabs>
          <w:tab w:val="num" w:pos="2400"/>
        </w:tabs>
        <w:ind w:left="2400" w:hanging="360"/>
      </w:pPr>
    </w:lvl>
    <w:lvl w:ilvl="3">
      <w:start w:val="2"/>
      <w:numFmt w:val="decimal"/>
      <w:lvlText w:val="%4."/>
      <w:lvlJc w:val="left"/>
      <w:pPr>
        <w:tabs>
          <w:tab w:val="num" w:pos="2940"/>
        </w:tabs>
        <w:ind w:left="294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" w15:restartNumberingAfterBreak="0">
    <w:nsid w:val="00000006"/>
    <w:multiLevelType w:val="multilevel"/>
    <w:tmpl w:val="EEDE50D6"/>
    <w:name w:val="WW8Num12"/>
    <w:lvl w:ilvl="0">
      <w:start w:val="1"/>
      <w:numFmt w:val="lowerLetter"/>
      <w:lvlText w:val="%1)"/>
      <w:lvlJc w:val="left"/>
      <w:pPr>
        <w:tabs>
          <w:tab w:val="num" w:pos="1191"/>
        </w:tabs>
        <w:ind w:left="1191" w:hanging="397"/>
      </w:pPr>
      <w:rPr>
        <w:rFonts w:ascii="Arial" w:hAnsi="Arial" w:cs="Times New Roman"/>
        <w:b w:val="0"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57"/>
        </w:tabs>
        <w:ind w:left="757" w:hanging="397"/>
      </w:pPr>
      <w:rPr>
        <w:rFonts w:ascii="Arial" w:hAnsi="Arial" w:cs="Arial"/>
        <w:b w:val="0"/>
        <w:i w:val="0"/>
        <w:sz w:val="22"/>
        <w:szCs w:val="22"/>
      </w:rPr>
    </w:lvl>
    <w:lvl w:ilvl="2">
      <w:start w:val="4"/>
      <w:numFmt w:val="decimal"/>
      <w:lvlText w:val="%3."/>
      <w:lvlJc w:val="left"/>
      <w:pPr>
        <w:tabs>
          <w:tab w:val="num" w:pos="1154"/>
        </w:tabs>
        <w:ind w:left="1154" w:hanging="360"/>
      </w:p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b w:val="0"/>
        <w:i w:val="0"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0000009"/>
    <w:multiLevelType w:val="multilevel"/>
    <w:tmpl w:val="043CF0B8"/>
    <w:name w:val="WW8Num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2"/>
      <w:numFmt w:val="lowerLetter"/>
      <w:lvlText w:val="%3)"/>
      <w:lvlJc w:val="left"/>
      <w:pPr>
        <w:tabs>
          <w:tab w:val="num" w:pos="786"/>
        </w:tabs>
        <w:ind w:left="786" w:hanging="36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A"/>
    <w:multiLevelType w:val="multilevel"/>
    <w:tmpl w:val="6BA63636"/>
    <w:name w:val="WW8Num20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0C"/>
    <w:multiLevelType w:val="singleLevel"/>
    <w:tmpl w:val="0000000C"/>
    <w:name w:val="WW8Num26"/>
    <w:lvl w:ilvl="0">
      <w:start w:val="1"/>
      <w:numFmt w:val="bullet"/>
      <w:lvlText w:val="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5" w15:restartNumberingAfterBreak="0">
    <w:nsid w:val="0000000D"/>
    <w:multiLevelType w:val="multilevel"/>
    <w:tmpl w:val="0000000D"/>
    <w:name w:val="WW8Num2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 w15:restartNumberingAfterBreak="0">
    <w:nsid w:val="0000000F"/>
    <w:multiLevelType w:val="multilevel"/>
    <w:tmpl w:val="000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00000011"/>
    <w:multiLevelType w:val="multilevel"/>
    <w:tmpl w:val="187457E8"/>
    <w:name w:val="WW8Num24"/>
    <w:lvl w:ilvl="0">
      <w:start w:val="1"/>
      <w:numFmt w:val="lowerLetter"/>
      <w:lvlText w:val="%1)"/>
      <w:lvlJc w:val="left"/>
      <w:pPr>
        <w:tabs>
          <w:tab w:val="num" w:pos="1191"/>
        </w:tabs>
        <w:ind w:left="1191" w:hanging="397"/>
      </w:pPr>
      <w:rPr>
        <w:rFonts w:ascii="Arial" w:hAnsi="Arial" w:cs="Times New Roman"/>
        <w:b w:val="0"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154"/>
        </w:tabs>
        <w:ind w:left="1154" w:hanging="360"/>
      </w:pPr>
      <w:rPr>
        <w:b w:val="0"/>
        <w:i w:val="0"/>
        <w:sz w:val="20"/>
        <w:szCs w:val="20"/>
      </w:rPr>
    </w:lvl>
    <w:lvl w:ilvl="2">
      <w:start w:val="4"/>
      <w:numFmt w:val="decimal"/>
      <w:lvlText w:val="%3."/>
      <w:lvlJc w:val="left"/>
      <w:pPr>
        <w:tabs>
          <w:tab w:val="num" w:pos="1154"/>
        </w:tabs>
        <w:ind w:left="1154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i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ascii="Arial" w:eastAsia="Times New Roman" w:hAnsi="Arial" w:cs="Arial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A9D6461"/>
    <w:multiLevelType w:val="hybridMultilevel"/>
    <w:tmpl w:val="4546DA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C9D208C"/>
    <w:multiLevelType w:val="hybridMultilevel"/>
    <w:tmpl w:val="46B86BAC"/>
    <w:lvl w:ilvl="0" w:tplc="4746D10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0" w15:restartNumberingAfterBreak="0">
    <w:nsid w:val="0F555877"/>
    <w:multiLevelType w:val="hybridMultilevel"/>
    <w:tmpl w:val="2C60ACF8"/>
    <w:lvl w:ilvl="0" w:tplc="CA664860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  <w:rPr>
        <w:rFonts w:ascii="Arial" w:hAnsi="Arial" w:cs="Arial" w:hint="default"/>
      </w:rPr>
    </w:lvl>
    <w:lvl w:ilvl="1" w:tplc="76DE7E80">
      <w:start w:val="1"/>
      <w:numFmt w:val="lowerLetter"/>
      <w:lvlText w:val="%2)"/>
      <w:lvlJc w:val="left"/>
      <w:pPr>
        <w:tabs>
          <w:tab w:val="num" w:pos="3632"/>
        </w:tabs>
        <w:ind w:left="3632" w:hanging="360"/>
      </w:pPr>
      <w:rPr>
        <w:rFonts w:ascii="Arial" w:hAnsi="Arial" w:cs="Aria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4352"/>
        </w:tabs>
        <w:ind w:left="435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5072"/>
        </w:tabs>
        <w:ind w:left="507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792"/>
        </w:tabs>
        <w:ind w:left="579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6512"/>
        </w:tabs>
        <w:ind w:left="651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7232"/>
        </w:tabs>
        <w:ind w:left="723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952"/>
        </w:tabs>
        <w:ind w:left="795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8672"/>
        </w:tabs>
        <w:ind w:left="8672" w:hanging="180"/>
      </w:pPr>
    </w:lvl>
  </w:abstractNum>
  <w:abstractNum w:abstractNumId="11" w15:restartNumberingAfterBreak="0">
    <w:nsid w:val="15436D01"/>
    <w:multiLevelType w:val="hybridMultilevel"/>
    <w:tmpl w:val="D05ABF52"/>
    <w:lvl w:ilvl="0" w:tplc="FFFFFFFF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 w:tplc="FFFFFFFF">
      <w:start w:val="2"/>
      <w:numFmt w:val="decimal"/>
      <w:lvlText w:val="%3."/>
      <w:lvlJc w:val="left"/>
      <w:pPr>
        <w:tabs>
          <w:tab w:val="num" w:pos="397"/>
        </w:tabs>
        <w:ind w:left="397" w:hanging="397"/>
      </w:pPr>
      <w:rPr>
        <w:rFonts w:hint="default"/>
        <w:b w:val="0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8287EC5"/>
    <w:multiLevelType w:val="hybridMultilevel"/>
    <w:tmpl w:val="46B86BAC"/>
    <w:lvl w:ilvl="0" w:tplc="4746D10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3" w15:restartNumberingAfterBreak="0">
    <w:nsid w:val="1D2C6030"/>
    <w:multiLevelType w:val="hybridMultilevel"/>
    <w:tmpl w:val="4054350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23E41A2B"/>
    <w:multiLevelType w:val="multilevel"/>
    <w:tmpl w:val="CDFA874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sz w:val="20"/>
      </w:rPr>
    </w:lvl>
    <w:lvl w:ilvl="1">
      <w:start w:val="1"/>
      <w:numFmt w:val="upperLetter"/>
      <w:lvlText w:val="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5" w15:restartNumberingAfterBreak="0">
    <w:nsid w:val="29100B2D"/>
    <w:multiLevelType w:val="hybridMultilevel"/>
    <w:tmpl w:val="56A6B11C"/>
    <w:lvl w:ilvl="0" w:tplc="E4F65714">
      <w:start w:val="1"/>
      <w:numFmt w:val="decimal"/>
      <w:lvlText w:val="%1)"/>
      <w:lvlJc w:val="left"/>
      <w:pPr>
        <w:ind w:left="16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6" w15:restartNumberingAfterBreak="0">
    <w:nsid w:val="29642B95"/>
    <w:multiLevelType w:val="hybridMultilevel"/>
    <w:tmpl w:val="F06AD33E"/>
    <w:lvl w:ilvl="0" w:tplc="BFFEF964">
      <w:start w:val="1"/>
      <w:numFmt w:val="decimal"/>
      <w:lvlText w:val="%1)"/>
      <w:lvlJc w:val="left"/>
      <w:pPr>
        <w:ind w:left="1416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2AAF42D7"/>
    <w:multiLevelType w:val="hybridMultilevel"/>
    <w:tmpl w:val="39863C4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D717804"/>
    <w:multiLevelType w:val="hybridMultilevel"/>
    <w:tmpl w:val="56A6B11C"/>
    <w:lvl w:ilvl="0" w:tplc="E4F6571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E74453D"/>
    <w:multiLevelType w:val="multilevel"/>
    <w:tmpl w:val="FA8E9D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i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  <w:rPr>
        <w:rFonts w:cs="Times New Roman"/>
        <w:color w:val="auto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0" w15:restartNumberingAfterBreak="0">
    <w:nsid w:val="367610E5"/>
    <w:multiLevelType w:val="multilevel"/>
    <w:tmpl w:val="F9364CB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  <w:rPr>
        <w:rFonts w:cs="Times New Roman" w:hint="default"/>
        <w:color w:val="auto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1" w15:restartNumberingAfterBreak="0">
    <w:nsid w:val="36B7552A"/>
    <w:multiLevelType w:val="hybridMultilevel"/>
    <w:tmpl w:val="D9541E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4A1162"/>
    <w:multiLevelType w:val="hybridMultilevel"/>
    <w:tmpl w:val="715442D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E231236"/>
    <w:multiLevelType w:val="hybridMultilevel"/>
    <w:tmpl w:val="9F24AB9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3CB7535"/>
    <w:multiLevelType w:val="hybridMultilevel"/>
    <w:tmpl w:val="56A6B11C"/>
    <w:lvl w:ilvl="0" w:tplc="E4F6571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8295CD8"/>
    <w:multiLevelType w:val="hybridMultilevel"/>
    <w:tmpl w:val="221287E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6" w15:restartNumberingAfterBreak="0">
    <w:nsid w:val="6A1876D1"/>
    <w:multiLevelType w:val="hybridMultilevel"/>
    <w:tmpl w:val="2D44E70E"/>
    <w:lvl w:ilvl="0" w:tplc="FCAC009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A591665"/>
    <w:multiLevelType w:val="hybridMultilevel"/>
    <w:tmpl w:val="892AAF6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71300AFB"/>
    <w:multiLevelType w:val="hybridMultilevel"/>
    <w:tmpl w:val="56A6B11C"/>
    <w:lvl w:ilvl="0" w:tplc="E4F65714">
      <w:start w:val="1"/>
      <w:numFmt w:val="decimal"/>
      <w:lvlText w:val="%1)"/>
      <w:lvlJc w:val="left"/>
      <w:pPr>
        <w:ind w:left="16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9" w15:restartNumberingAfterBreak="0">
    <w:nsid w:val="75144B77"/>
    <w:multiLevelType w:val="hybridMultilevel"/>
    <w:tmpl w:val="B46AE85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FF41375"/>
    <w:multiLevelType w:val="hybridMultilevel"/>
    <w:tmpl w:val="213C6434"/>
    <w:lvl w:ilvl="0" w:tplc="58005BD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7"/>
  </w:num>
  <w:num w:numId="2">
    <w:abstractNumId w:val="22"/>
  </w:num>
  <w:num w:numId="3">
    <w:abstractNumId w:val="6"/>
  </w:num>
  <w:num w:numId="4">
    <w:abstractNumId w:val="9"/>
  </w:num>
  <w:num w:numId="5">
    <w:abstractNumId w:val="19"/>
  </w:num>
  <w:num w:numId="6">
    <w:abstractNumId w:val="11"/>
  </w:num>
  <w:num w:numId="7">
    <w:abstractNumId w:val="20"/>
  </w:num>
  <w:num w:numId="8">
    <w:abstractNumId w:val="30"/>
  </w:num>
  <w:num w:numId="9">
    <w:abstractNumId w:val="10"/>
  </w:num>
  <w:num w:numId="10">
    <w:abstractNumId w:val="26"/>
  </w:num>
  <w:num w:numId="1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</w:num>
  <w:num w:numId="16">
    <w:abstractNumId w:val="16"/>
  </w:num>
  <w:num w:numId="17">
    <w:abstractNumId w:val="23"/>
  </w:num>
  <w:num w:numId="18">
    <w:abstractNumId w:val="12"/>
  </w:num>
  <w:num w:numId="19">
    <w:abstractNumId w:val="14"/>
  </w:num>
  <w:num w:numId="20">
    <w:abstractNumId w:val="25"/>
  </w:num>
  <w:num w:numId="21">
    <w:abstractNumId w:val="18"/>
  </w:num>
  <w:num w:numId="22">
    <w:abstractNumId w:val="24"/>
  </w:num>
  <w:num w:numId="23">
    <w:abstractNumId w:val="15"/>
  </w:num>
  <w:num w:numId="24">
    <w:abstractNumId w:val="2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75DB"/>
    <w:rsid w:val="0000066D"/>
    <w:rsid w:val="000051EC"/>
    <w:rsid w:val="00005B6B"/>
    <w:rsid w:val="00006938"/>
    <w:rsid w:val="000115CB"/>
    <w:rsid w:val="000139CC"/>
    <w:rsid w:val="000145C1"/>
    <w:rsid w:val="00020DEF"/>
    <w:rsid w:val="000223A9"/>
    <w:rsid w:val="0002264E"/>
    <w:rsid w:val="000277D3"/>
    <w:rsid w:val="00030663"/>
    <w:rsid w:val="00033617"/>
    <w:rsid w:val="00033B98"/>
    <w:rsid w:val="000372E3"/>
    <w:rsid w:val="00037D42"/>
    <w:rsid w:val="00040BA2"/>
    <w:rsid w:val="00041654"/>
    <w:rsid w:val="000447AD"/>
    <w:rsid w:val="000476CC"/>
    <w:rsid w:val="00051452"/>
    <w:rsid w:val="0005487A"/>
    <w:rsid w:val="00055DCE"/>
    <w:rsid w:val="0005667D"/>
    <w:rsid w:val="00056846"/>
    <w:rsid w:val="00061DF2"/>
    <w:rsid w:val="0006261A"/>
    <w:rsid w:val="00065385"/>
    <w:rsid w:val="0006554C"/>
    <w:rsid w:val="00067B87"/>
    <w:rsid w:val="00070A2F"/>
    <w:rsid w:val="00070A46"/>
    <w:rsid w:val="000739C2"/>
    <w:rsid w:val="00075FE8"/>
    <w:rsid w:val="00076260"/>
    <w:rsid w:val="00077013"/>
    <w:rsid w:val="00077623"/>
    <w:rsid w:val="000810C5"/>
    <w:rsid w:val="00082F15"/>
    <w:rsid w:val="00082FE6"/>
    <w:rsid w:val="000868F5"/>
    <w:rsid w:val="000900E2"/>
    <w:rsid w:val="000929E3"/>
    <w:rsid w:val="00092F61"/>
    <w:rsid w:val="0009402B"/>
    <w:rsid w:val="000942E2"/>
    <w:rsid w:val="00095EA2"/>
    <w:rsid w:val="000971BC"/>
    <w:rsid w:val="00097919"/>
    <w:rsid w:val="00097EB2"/>
    <w:rsid w:val="000A0CF8"/>
    <w:rsid w:val="000A1B08"/>
    <w:rsid w:val="000A2900"/>
    <w:rsid w:val="000A57BE"/>
    <w:rsid w:val="000A77A2"/>
    <w:rsid w:val="000B01A4"/>
    <w:rsid w:val="000B1B01"/>
    <w:rsid w:val="000B22D8"/>
    <w:rsid w:val="000B7CAF"/>
    <w:rsid w:val="000C10F9"/>
    <w:rsid w:val="000C396C"/>
    <w:rsid w:val="000C4399"/>
    <w:rsid w:val="000C5A1C"/>
    <w:rsid w:val="000D0583"/>
    <w:rsid w:val="000D1339"/>
    <w:rsid w:val="000D3084"/>
    <w:rsid w:val="000D441D"/>
    <w:rsid w:val="000D5C0E"/>
    <w:rsid w:val="000D5F0A"/>
    <w:rsid w:val="000E10DA"/>
    <w:rsid w:val="000E2D18"/>
    <w:rsid w:val="000E4F50"/>
    <w:rsid w:val="000E585F"/>
    <w:rsid w:val="000E5924"/>
    <w:rsid w:val="000F1BDD"/>
    <w:rsid w:val="000F33B0"/>
    <w:rsid w:val="000F42F1"/>
    <w:rsid w:val="000F446E"/>
    <w:rsid w:val="000F44AD"/>
    <w:rsid w:val="000F719F"/>
    <w:rsid w:val="000F71E4"/>
    <w:rsid w:val="000F7367"/>
    <w:rsid w:val="00100145"/>
    <w:rsid w:val="00101C92"/>
    <w:rsid w:val="00101F7D"/>
    <w:rsid w:val="00102EC9"/>
    <w:rsid w:val="0010667A"/>
    <w:rsid w:val="00111907"/>
    <w:rsid w:val="0011236A"/>
    <w:rsid w:val="00112DF1"/>
    <w:rsid w:val="0011357C"/>
    <w:rsid w:val="00113704"/>
    <w:rsid w:val="00113DE2"/>
    <w:rsid w:val="00114A87"/>
    <w:rsid w:val="0011543E"/>
    <w:rsid w:val="001165E5"/>
    <w:rsid w:val="0011789C"/>
    <w:rsid w:val="00122C40"/>
    <w:rsid w:val="00125BB3"/>
    <w:rsid w:val="00126882"/>
    <w:rsid w:val="0012759B"/>
    <w:rsid w:val="00131867"/>
    <w:rsid w:val="00135A9D"/>
    <w:rsid w:val="001411BE"/>
    <w:rsid w:val="00142770"/>
    <w:rsid w:val="00145B0D"/>
    <w:rsid w:val="001471CF"/>
    <w:rsid w:val="0015004E"/>
    <w:rsid w:val="00151AFF"/>
    <w:rsid w:val="00151C25"/>
    <w:rsid w:val="001523F5"/>
    <w:rsid w:val="00152B2D"/>
    <w:rsid w:val="00152CDE"/>
    <w:rsid w:val="00154FC6"/>
    <w:rsid w:val="0015601D"/>
    <w:rsid w:val="0015661E"/>
    <w:rsid w:val="00162686"/>
    <w:rsid w:val="0016426D"/>
    <w:rsid w:val="001645D2"/>
    <w:rsid w:val="00164798"/>
    <w:rsid w:val="001654B0"/>
    <w:rsid w:val="001658CE"/>
    <w:rsid w:val="001730DA"/>
    <w:rsid w:val="00173CDC"/>
    <w:rsid w:val="0017434B"/>
    <w:rsid w:val="00174879"/>
    <w:rsid w:val="00180318"/>
    <w:rsid w:val="00182631"/>
    <w:rsid w:val="00183CD9"/>
    <w:rsid w:val="00184A68"/>
    <w:rsid w:val="00184BB7"/>
    <w:rsid w:val="001859E8"/>
    <w:rsid w:val="001862FA"/>
    <w:rsid w:val="00187DA9"/>
    <w:rsid w:val="001919D8"/>
    <w:rsid w:val="00191FE4"/>
    <w:rsid w:val="00192BEC"/>
    <w:rsid w:val="00196386"/>
    <w:rsid w:val="001966F3"/>
    <w:rsid w:val="00196A01"/>
    <w:rsid w:val="001A2BCB"/>
    <w:rsid w:val="001A2BDC"/>
    <w:rsid w:val="001A3763"/>
    <w:rsid w:val="001A47F6"/>
    <w:rsid w:val="001A66C7"/>
    <w:rsid w:val="001A79EE"/>
    <w:rsid w:val="001B0CA9"/>
    <w:rsid w:val="001B533C"/>
    <w:rsid w:val="001B6895"/>
    <w:rsid w:val="001B718D"/>
    <w:rsid w:val="001B7A08"/>
    <w:rsid w:val="001C25F3"/>
    <w:rsid w:val="001C5539"/>
    <w:rsid w:val="001C5552"/>
    <w:rsid w:val="001C62EB"/>
    <w:rsid w:val="001C719A"/>
    <w:rsid w:val="001D022A"/>
    <w:rsid w:val="001D3BAB"/>
    <w:rsid w:val="001D465E"/>
    <w:rsid w:val="001D4B41"/>
    <w:rsid w:val="001D5855"/>
    <w:rsid w:val="001D6D72"/>
    <w:rsid w:val="001E1E4D"/>
    <w:rsid w:val="001E2478"/>
    <w:rsid w:val="001E6832"/>
    <w:rsid w:val="001F122C"/>
    <w:rsid w:val="001F29C8"/>
    <w:rsid w:val="001F2A84"/>
    <w:rsid w:val="001F36B9"/>
    <w:rsid w:val="001F3D93"/>
    <w:rsid w:val="001F659B"/>
    <w:rsid w:val="00200292"/>
    <w:rsid w:val="002005AB"/>
    <w:rsid w:val="00201591"/>
    <w:rsid w:val="00202986"/>
    <w:rsid w:val="00202A1B"/>
    <w:rsid w:val="00202DA1"/>
    <w:rsid w:val="002034EC"/>
    <w:rsid w:val="00203F1E"/>
    <w:rsid w:val="00205508"/>
    <w:rsid w:val="00205950"/>
    <w:rsid w:val="00205E3E"/>
    <w:rsid w:val="00207CFE"/>
    <w:rsid w:val="002100E9"/>
    <w:rsid w:val="00212003"/>
    <w:rsid w:val="002125E3"/>
    <w:rsid w:val="00212E3E"/>
    <w:rsid w:val="0021538D"/>
    <w:rsid w:val="00215D80"/>
    <w:rsid w:val="002161EF"/>
    <w:rsid w:val="00216D1E"/>
    <w:rsid w:val="002221C7"/>
    <w:rsid w:val="0022369A"/>
    <w:rsid w:val="002240BD"/>
    <w:rsid w:val="002262C9"/>
    <w:rsid w:val="00226C7A"/>
    <w:rsid w:val="00227264"/>
    <w:rsid w:val="0022747C"/>
    <w:rsid w:val="0023050F"/>
    <w:rsid w:val="002320C5"/>
    <w:rsid w:val="002330DE"/>
    <w:rsid w:val="002334FD"/>
    <w:rsid w:val="002350D4"/>
    <w:rsid w:val="002353C6"/>
    <w:rsid w:val="00242686"/>
    <w:rsid w:val="00243209"/>
    <w:rsid w:val="00244F59"/>
    <w:rsid w:val="00246B66"/>
    <w:rsid w:val="00247283"/>
    <w:rsid w:val="00250323"/>
    <w:rsid w:val="0025194B"/>
    <w:rsid w:val="00255B95"/>
    <w:rsid w:val="00256017"/>
    <w:rsid w:val="00257A01"/>
    <w:rsid w:val="0026027F"/>
    <w:rsid w:val="002608E3"/>
    <w:rsid w:val="0026266F"/>
    <w:rsid w:val="00263F15"/>
    <w:rsid w:val="00264617"/>
    <w:rsid w:val="00264C21"/>
    <w:rsid w:val="002658D0"/>
    <w:rsid w:val="0026593D"/>
    <w:rsid w:val="00265E9E"/>
    <w:rsid w:val="00271E7E"/>
    <w:rsid w:val="00272EB1"/>
    <w:rsid w:val="00273A00"/>
    <w:rsid w:val="00275D47"/>
    <w:rsid w:val="00276799"/>
    <w:rsid w:val="00277029"/>
    <w:rsid w:val="00277D2D"/>
    <w:rsid w:val="00277EFE"/>
    <w:rsid w:val="0028003F"/>
    <w:rsid w:val="002809F8"/>
    <w:rsid w:val="00282BF5"/>
    <w:rsid w:val="00283254"/>
    <w:rsid w:val="00283C33"/>
    <w:rsid w:val="0028456C"/>
    <w:rsid w:val="00286B61"/>
    <w:rsid w:val="00290D58"/>
    <w:rsid w:val="00292850"/>
    <w:rsid w:val="00292C45"/>
    <w:rsid w:val="00294691"/>
    <w:rsid w:val="00294B8E"/>
    <w:rsid w:val="00295EB7"/>
    <w:rsid w:val="0029623C"/>
    <w:rsid w:val="002964F0"/>
    <w:rsid w:val="00296A12"/>
    <w:rsid w:val="00297198"/>
    <w:rsid w:val="002A086E"/>
    <w:rsid w:val="002A2774"/>
    <w:rsid w:val="002A2D76"/>
    <w:rsid w:val="002A32AC"/>
    <w:rsid w:val="002A32FC"/>
    <w:rsid w:val="002A3498"/>
    <w:rsid w:val="002A6729"/>
    <w:rsid w:val="002B0680"/>
    <w:rsid w:val="002B0868"/>
    <w:rsid w:val="002B1AAE"/>
    <w:rsid w:val="002B2A87"/>
    <w:rsid w:val="002B5D40"/>
    <w:rsid w:val="002B673B"/>
    <w:rsid w:val="002B7AA7"/>
    <w:rsid w:val="002C0A7D"/>
    <w:rsid w:val="002C0C9E"/>
    <w:rsid w:val="002C13B2"/>
    <w:rsid w:val="002C1594"/>
    <w:rsid w:val="002C351E"/>
    <w:rsid w:val="002D42D3"/>
    <w:rsid w:val="002D6BFA"/>
    <w:rsid w:val="002E15BC"/>
    <w:rsid w:val="002E17DB"/>
    <w:rsid w:val="002E189A"/>
    <w:rsid w:val="002E34AA"/>
    <w:rsid w:val="002E4A09"/>
    <w:rsid w:val="002E5363"/>
    <w:rsid w:val="002E557B"/>
    <w:rsid w:val="002E6C7A"/>
    <w:rsid w:val="002F277E"/>
    <w:rsid w:val="002F522C"/>
    <w:rsid w:val="002F5918"/>
    <w:rsid w:val="002F6229"/>
    <w:rsid w:val="002F6825"/>
    <w:rsid w:val="002F7CE3"/>
    <w:rsid w:val="002F7DD1"/>
    <w:rsid w:val="00301779"/>
    <w:rsid w:val="003018B9"/>
    <w:rsid w:val="00302549"/>
    <w:rsid w:val="0030339F"/>
    <w:rsid w:val="00303B6C"/>
    <w:rsid w:val="003055FD"/>
    <w:rsid w:val="00306274"/>
    <w:rsid w:val="00307EE9"/>
    <w:rsid w:val="0031120B"/>
    <w:rsid w:val="00311E17"/>
    <w:rsid w:val="00313311"/>
    <w:rsid w:val="00313537"/>
    <w:rsid w:val="00316BA4"/>
    <w:rsid w:val="00320AFE"/>
    <w:rsid w:val="003216F8"/>
    <w:rsid w:val="00321E83"/>
    <w:rsid w:val="00323FE5"/>
    <w:rsid w:val="00324587"/>
    <w:rsid w:val="003274E6"/>
    <w:rsid w:val="00330688"/>
    <w:rsid w:val="003307CD"/>
    <w:rsid w:val="00330CAD"/>
    <w:rsid w:val="00331CD7"/>
    <w:rsid w:val="00332201"/>
    <w:rsid w:val="00333D75"/>
    <w:rsid w:val="00334EB3"/>
    <w:rsid w:val="00335E15"/>
    <w:rsid w:val="00337087"/>
    <w:rsid w:val="00337751"/>
    <w:rsid w:val="00340282"/>
    <w:rsid w:val="00340D75"/>
    <w:rsid w:val="003440D3"/>
    <w:rsid w:val="00351910"/>
    <w:rsid w:val="00351A9B"/>
    <w:rsid w:val="00353297"/>
    <w:rsid w:val="00354074"/>
    <w:rsid w:val="00355D5B"/>
    <w:rsid w:val="003563F8"/>
    <w:rsid w:val="00357C9D"/>
    <w:rsid w:val="00360995"/>
    <w:rsid w:val="00360C78"/>
    <w:rsid w:val="003630B5"/>
    <w:rsid w:val="00364502"/>
    <w:rsid w:val="00365933"/>
    <w:rsid w:val="003664F9"/>
    <w:rsid w:val="003667FE"/>
    <w:rsid w:val="0037031A"/>
    <w:rsid w:val="00370348"/>
    <w:rsid w:val="0037256C"/>
    <w:rsid w:val="00375417"/>
    <w:rsid w:val="00376346"/>
    <w:rsid w:val="00377738"/>
    <w:rsid w:val="003805C8"/>
    <w:rsid w:val="00382621"/>
    <w:rsid w:val="0038400D"/>
    <w:rsid w:val="00390933"/>
    <w:rsid w:val="0039392E"/>
    <w:rsid w:val="00393BE1"/>
    <w:rsid w:val="00393F7C"/>
    <w:rsid w:val="003965D4"/>
    <w:rsid w:val="003A09BA"/>
    <w:rsid w:val="003A1A0A"/>
    <w:rsid w:val="003A23F8"/>
    <w:rsid w:val="003A2882"/>
    <w:rsid w:val="003A3A5F"/>
    <w:rsid w:val="003A606F"/>
    <w:rsid w:val="003A76C8"/>
    <w:rsid w:val="003A76DA"/>
    <w:rsid w:val="003A7F74"/>
    <w:rsid w:val="003B3262"/>
    <w:rsid w:val="003B35E4"/>
    <w:rsid w:val="003B4B57"/>
    <w:rsid w:val="003B4EFC"/>
    <w:rsid w:val="003C01F4"/>
    <w:rsid w:val="003C4786"/>
    <w:rsid w:val="003C4875"/>
    <w:rsid w:val="003C4AEC"/>
    <w:rsid w:val="003C58E8"/>
    <w:rsid w:val="003C591A"/>
    <w:rsid w:val="003C70DA"/>
    <w:rsid w:val="003C735E"/>
    <w:rsid w:val="003D0EC4"/>
    <w:rsid w:val="003D14A3"/>
    <w:rsid w:val="003D290A"/>
    <w:rsid w:val="003D2D34"/>
    <w:rsid w:val="003D47BA"/>
    <w:rsid w:val="003D5A0E"/>
    <w:rsid w:val="003D5E33"/>
    <w:rsid w:val="003D621F"/>
    <w:rsid w:val="003D6424"/>
    <w:rsid w:val="003D6436"/>
    <w:rsid w:val="003D70F2"/>
    <w:rsid w:val="003E0CF5"/>
    <w:rsid w:val="003E7609"/>
    <w:rsid w:val="003F3365"/>
    <w:rsid w:val="003F5656"/>
    <w:rsid w:val="003F5C98"/>
    <w:rsid w:val="003F62AE"/>
    <w:rsid w:val="004011D6"/>
    <w:rsid w:val="00401774"/>
    <w:rsid w:val="0040383A"/>
    <w:rsid w:val="00406457"/>
    <w:rsid w:val="00407093"/>
    <w:rsid w:val="0041007F"/>
    <w:rsid w:val="004108A5"/>
    <w:rsid w:val="00414C87"/>
    <w:rsid w:val="00421C37"/>
    <w:rsid w:val="00422AAB"/>
    <w:rsid w:val="00422DDE"/>
    <w:rsid w:val="0042301E"/>
    <w:rsid w:val="00424484"/>
    <w:rsid w:val="00425931"/>
    <w:rsid w:val="00425A12"/>
    <w:rsid w:val="0043027C"/>
    <w:rsid w:val="004321C2"/>
    <w:rsid w:val="00432F89"/>
    <w:rsid w:val="004350FC"/>
    <w:rsid w:val="0043558F"/>
    <w:rsid w:val="004357E1"/>
    <w:rsid w:val="00436593"/>
    <w:rsid w:val="00437528"/>
    <w:rsid w:val="00442F37"/>
    <w:rsid w:val="00444873"/>
    <w:rsid w:val="00444953"/>
    <w:rsid w:val="00444ACC"/>
    <w:rsid w:val="004515D2"/>
    <w:rsid w:val="0045498D"/>
    <w:rsid w:val="004552AE"/>
    <w:rsid w:val="004603F8"/>
    <w:rsid w:val="004617E0"/>
    <w:rsid w:val="004656FB"/>
    <w:rsid w:val="00465B7C"/>
    <w:rsid w:val="004673E7"/>
    <w:rsid w:val="00467B8A"/>
    <w:rsid w:val="00470F5E"/>
    <w:rsid w:val="004715F7"/>
    <w:rsid w:val="00471A2A"/>
    <w:rsid w:val="004772ED"/>
    <w:rsid w:val="00477ED7"/>
    <w:rsid w:val="00480101"/>
    <w:rsid w:val="00482C9B"/>
    <w:rsid w:val="004846AC"/>
    <w:rsid w:val="004846D1"/>
    <w:rsid w:val="00484AEA"/>
    <w:rsid w:val="00485EBA"/>
    <w:rsid w:val="00486A93"/>
    <w:rsid w:val="00487333"/>
    <w:rsid w:val="0049068C"/>
    <w:rsid w:val="00491C47"/>
    <w:rsid w:val="00491D8E"/>
    <w:rsid w:val="004921E5"/>
    <w:rsid w:val="004923C8"/>
    <w:rsid w:val="00492702"/>
    <w:rsid w:val="00495BB4"/>
    <w:rsid w:val="00495DD1"/>
    <w:rsid w:val="00497939"/>
    <w:rsid w:val="004A5A6F"/>
    <w:rsid w:val="004A7B67"/>
    <w:rsid w:val="004B41AB"/>
    <w:rsid w:val="004B6967"/>
    <w:rsid w:val="004B7519"/>
    <w:rsid w:val="004B7A4E"/>
    <w:rsid w:val="004C008A"/>
    <w:rsid w:val="004C0FDC"/>
    <w:rsid w:val="004C6536"/>
    <w:rsid w:val="004D3F2F"/>
    <w:rsid w:val="004D6BB7"/>
    <w:rsid w:val="004D74B7"/>
    <w:rsid w:val="004D7A5F"/>
    <w:rsid w:val="004E01B1"/>
    <w:rsid w:val="004E0406"/>
    <w:rsid w:val="004E0744"/>
    <w:rsid w:val="004E1221"/>
    <w:rsid w:val="004E1A44"/>
    <w:rsid w:val="004E2820"/>
    <w:rsid w:val="004E3EBB"/>
    <w:rsid w:val="004E64D2"/>
    <w:rsid w:val="004E669D"/>
    <w:rsid w:val="004E7760"/>
    <w:rsid w:val="004F065C"/>
    <w:rsid w:val="004F1C5F"/>
    <w:rsid w:val="004F2122"/>
    <w:rsid w:val="004F2A11"/>
    <w:rsid w:val="004F5027"/>
    <w:rsid w:val="004F58FC"/>
    <w:rsid w:val="004F5F6A"/>
    <w:rsid w:val="00500408"/>
    <w:rsid w:val="00500F1D"/>
    <w:rsid w:val="00501596"/>
    <w:rsid w:val="005034A6"/>
    <w:rsid w:val="00505B8E"/>
    <w:rsid w:val="00507D42"/>
    <w:rsid w:val="00510572"/>
    <w:rsid w:val="00512B94"/>
    <w:rsid w:val="0051328E"/>
    <w:rsid w:val="00513E78"/>
    <w:rsid w:val="00514161"/>
    <w:rsid w:val="005146AD"/>
    <w:rsid w:val="00516033"/>
    <w:rsid w:val="00516621"/>
    <w:rsid w:val="00517117"/>
    <w:rsid w:val="00521B68"/>
    <w:rsid w:val="00522DB8"/>
    <w:rsid w:val="00524822"/>
    <w:rsid w:val="00524E05"/>
    <w:rsid w:val="005254F2"/>
    <w:rsid w:val="00526015"/>
    <w:rsid w:val="00527639"/>
    <w:rsid w:val="00530951"/>
    <w:rsid w:val="0053309E"/>
    <w:rsid w:val="005360F3"/>
    <w:rsid w:val="005368A5"/>
    <w:rsid w:val="00536CDE"/>
    <w:rsid w:val="00542EEE"/>
    <w:rsid w:val="00543408"/>
    <w:rsid w:val="0054464E"/>
    <w:rsid w:val="00553525"/>
    <w:rsid w:val="00554398"/>
    <w:rsid w:val="0055445C"/>
    <w:rsid w:val="005555D9"/>
    <w:rsid w:val="00555A99"/>
    <w:rsid w:val="00556158"/>
    <w:rsid w:val="005561F3"/>
    <w:rsid w:val="005569A9"/>
    <w:rsid w:val="00557095"/>
    <w:rsid w:val="0055709D"/>
    <w:rsid w:val="00557728"/>
    <w:rsid w:val="00563E6F"/>
    <w:rsid w:val="00564355"/>
    <w:rsid w:val="00565270"/>
    <w:rsid w:val="00565DB4"/>
    <w:rsid w:val="005676B4"/>
    <w:rsid w:val="005676D0"/>
    <w:rsid w:val="0057141B"/>
    <w:rsid w:val="00571469"/>
    <w:rsid w:val="00572914"/>
    <w:rsid w:val="00573179"/>
    <w:rsid w:val="00573246"/>
    <w:rsid w:val="005751D9"/>
    <w:rsid w:val="00575584"/>
    <w:rsid w:val="00575773"/>
    <w:rsid w:val="005761FA"/>
    <w:rsid w:val="005762AC"/>
    <w:rsid w:val="00576CDC"/>
    <w:rsid w:val="00580789"/>
    <w:rsid w:val="005809E9"/>
    <w:rsid w:val="0058129F"/>
    <w:rsid w:val="0058174C"/>
    <w:rsid w:val="005819E9"/>
    <w:rsid w:val="00582F57"/>
    <w:rsid w:val="00585C09"/>
    <w:rsid w:val="005924DD"/>
    <w:rsid w:val="00596E3D"/>
    <w:rsid w:val="00597AA4"/>
    <w:rsid w:val="005A02EE"/>
    <w:rsid w:val="005A1E3D"/>
    <w:rsid w:val="005A6145"/>
    <w:rsid w:val="005A63CE"/>
    <w:rsid w:val="005A664B"/>
    <w:rsid w:val="005A69FF"/>
    <w:rsid w:val="005A7223"/>
    <w:rsid w:val="005B0270"/>
    <w:rsid w:val="005B0B0C"/>
    <w:rsid w:val="005B2C04"/>
    <w:rsid w:val="005B2DCB"/>
    <w:rsid w:val="005B30A5"/>
    <w:rsid w:val="005B41A5"/>
    <w:rsid w:val="005C2299"/>
    <w:rsid w:val="005C356B"/>
    <w:rsid w:val="005C3AA4"/>
    <w:rsid w:val="005C3E2F"/>
    <w:rsid w:val="005D13E5"/>
    <w:rsid w:val="005D367F"/>
    <w:rsid w:val="005D5888"/>
    <w:rsid w:val="005E1413"/>
    <w:rsid w:val="005E1F93"/>
    <w:rsid w:val="005E2C9F"/>
    <w:rsid w:val="005E364D"/>
    <w:rsid w:val="005E36E4"/>
    <w:rsid w:val="005E3981"/>
    <w:rsid w:val="005E4D74"/>
    <w:rsid w:val="005E662F"/>
    <w:rsid w:val="005E6EAD"/>
    <w:rsid w:val="005E78BE"/>
    <w:rsid w:val="005E7A3E"/>
    <w:rsid w:val="005E7C18"/>
    <w:rsid w:val="005E7E16"/>
    <w:rsid w:val="005F2C89"/>
    <w:rsid w:val="005F513F"/>
    <w:rsid w:val="005F5531"/>
    <w:rsid w:val="005F7547"/>
    <w:rsid w:val="005F7687"/>
    <w:rsid w:val="0060016A"/>
    <w:rsid w:val="00600702"/>
    <w:rsid w:val="00600F0D"/>
    <w:rsid w:val="0060148D"/>
    <w:rsid w:val="0060322F"/>
    <w:rsid w:val="006067AC"/>
    <w:rsid w:val="00606EF0"/>
    <w:rsid w:val="00606F0A"/>
    <w:rsid w:val="0061043D"/>
    <w:rsid w:val="00612713"/>
    <w:rsid w:val="00613763"/>
    <w:rsid w:val="0061479F"/>
    <w:rsid w:val="006148D9"/>
    <w:rsid w:val="0061490E"/>
    <w:rsid w:val="00620376"/>
    <w:rsid w:val="006228AA"/>
    <w:rsid w:val="00622AE4"/>
    <w:rsid w:val="0062664E"/>
    <w:rsid w:val="00630600"/>
    <w:rsid w:val="00630AEC"/>
    <w:rsid w:val="006324C6"/>
    <w:rsid w:val="006333CE"/>
    <w:rsid w:val="00633D35"/>
    <w:rsid w:val="00634A4E"/>
    <w:rsid w:val="00635584"/>
    <w:rsid w:val="00636EB0"/>
    <w:rsid w:val="006403A2"/>
    <w:rsid w:val="00641147"/>
    <w:rsid w:val="006426BD"/>
    <w:rsid w:val="00642BD4"/>
    <w:rsid w:val="006443DF"/>
    <w:rsid w:val="00644629"/>
    <w:rsid w:val="006450F6"/>
    <w:rsid w:val="00645405"/>
    <w:rsid w:val="006460AA"/>
    <w:rsid w:val="006475F4"/>
    <w:rsid w:val="00650528"/>
    <w:rsid w:val="00650F16"/>
    <w:rsid w:val="0065224B"/>
    <w:rsid w:val="006541C9"/>
    <w:rsid w:val="00654298"/>
    <w:rsid w:val="00655A15"/>
    <w:rsid w:val="0065756F"/>
    <w:rsid w:val="00657CA8"/>
    <w:rsid w:val="00663D79"/>
    <w:rsid w:val="006646DF"/>
    <w:rsid w:val="00665328"/>
    <w:rsid w:val="00665DE1"/>
    <w:rsid w:val="00666C90"/>
    <w:rsid w:val="00666CD2"/>
    <w:rsid w:val="006670C5"/>
    <w:rsid w:val="006702CD"/>
    <w:rsid w:val="00670A45"/>
    <w:rsid w:val="006714CE"/>
    <w:rsid w:val="006718D0"/>
    <w:rsid w:val="00671A1D"/>
    <w:rsid w:val="00671F83"/>
    <w:rsid w:val="00672125"/>
    <w:rsid w:val="00673C8E"/>
    <w:rsid w:val="0067414E"/>
    <w:rsid w:val="00674F9C"/>
    <w:rsid w:val="00675B26"/>
    <w:rsid w:val="00676BDD"/>
    <w:rsid w:val="00680A61"/>
    <w:rsid w:val="00680EFC"/>
    <w:rsid w:val="0068175D"/>
    <w:rsid w:val="006817A0"/>
    <w:rsid w:val="00682707"/>
    <w:rsid w:val="00683C02"/>
    <w:rsid w:val="00683E81"/>
    <w:rsid w:val="00683EC5"/>
    <w:rsid w:val="00684937"/>
    <w:rsid w:val="00685077"/>
    <w:rsid w:val="00685E9C"/>
    <w:rsid w:val="006865FC"/>
    <w:rsid w:val="006870B8"/>
    <w:rsid w:val="006877C3"/>
    <w:rsid w:val="00690F1A"/>
    <w:rsid w:val="00691456"/>
    <w:rsid w:val="00692681"/>
    <w:rsid w:val="00693F1E"/>
    <w:rsid w:val="00693FEE"/>
    <w:rsid w:val="00694E51"/>
    <w:rsid w:val="00694E73"/>
    <w:rsid w:val="00695A32"/>
    <w:rsid w:val="00696443"/>
    <w:rsid w:val="00696540"/>
    <w:rsid w:val="00696B10"/>
    <w:rsid w:val="006A07AE"/>
    <w:rsid w:val="006A18C1"/>
    <w:rsid w:val="006A2F96"/>
    <w:rsid w:val="006A53C5"/>
    <w:rsid w:val="006A6CEE"/>
    <w:rsid w:val="006A7DC9"/>
    <w:rsid w:val="006B07D4"/>
    <w:rsid w:val="006B131A"/>
    <w:rsid w:val="006B24F3"/>
    <w:rsid w:val="006B291D"/>
    <w:rsid w:val="006B3163"/>
    <w:rsid w:val="006B3484"/>
    <w:rsid w:val="006B6697"/>
    <w:rsid w:val="006B6BFF"/>
    <w:rsid w:val="006B7893"/>
    <w:rsid w:val="006C1149"/>
    <w:rsid w:val="006C13EE"/>
    <w:rsid w:val="006C153D"/>
    <w:rsid w:val="006C2208"/>
    <w:rsid w:val="006C5CCA"/>
    <w:rsid w:val="006C66F1"/>
    <w:rsid w:val="006C7229"/>
    <w:rsid w:val="006C7DC9"/>
    <w:rsid w:val="006D62B2"/>
    <w:rsid w:val="006E0952"/>
    <w:rsid w:val="006E23DC"/>
    <w:rsid w:val="006E43CF"/>
    <w:rsid w:val="006E5519"/>
    <w:rsid w:val="006E64E4"/>
    <w:rsid w:val="006E75F6"/>
    <w:rsid w:val="006F005C"/>
    <w:rsid w:val="006F0196"/>
    <w:rsid w:val="006F0720"/>
    <w:rsid w:val="006F4883"/>
    <w:rsid w:val="006F6463"/>
    <w:rsid w:val="007003AA"/>
    <w:rsid w:val="00700B11"/>
    <w:rsid w:val="0070138A"/>
    <w:rsid w:val="00701855"/>
    <w:rsid w:val="00701AC6"/>
    <w:rsid w:val="00702E04"/>
    <w:rsid w:val="007031B4"/>
    <w:rsid w:val="007042DF"/>
    <w:rsid w:val="00705AF2"/>
    <w:rsid w:val="0070734C"/>
    <w:rsid w:val="007100D8"/>
    <w:rsid w:val="007111EF"/>
    <w:rsid w:val="007125FB"/>
    <w:rsid w:val="00717F07"/>
    <w:rsid w:val="007200B2"/>
    <w:rsid w:val="007201F2"/>
    <w:rsid w:val="007207BD"/>
    <w:rsid w:val="00720D92"/>
    <w:rsid w:val="00724AD3"/>
    <w:rsid w:val="00726899"/>
    <w:rsid w:val="00727507"/>
    <w:rsid w:val="00730E54"/>
    <w:rsid w:val="0073173C"/>
    <w:rsid w:val="007320E4"/>
    <w:rsid w:val="00732E5C"/>
    <w:rsid w:val="00734A6B"/>
    <w:rsid w:val="00734DA0"/>
    <w:rsid w:val="00735651"/>
    <w:rsid w:val="00737127"/>
    <w:rsid w:val="00740F1D"/>
    <w:rsid w:val="007410D0"/>
    <w:rsid w:val="00743517"/>
    <w:rsid w:val="007453CF"/>
    <w:rsid w:val="00745412"/>
    <w:rsid w:val="00745BC0"/>
    <w:rsid w:val="0074690E"/>
    <w:rsid w:val="00751D55"/>
    <w:rsid w:val="00752A17"/>
    <w:rsid w:val="00752CD8"/>
    <w:rsid w:val="0075352A"/>
    <w:rsid w:val="00756719"/>
    <w:rsid w:val="00757FFC"/>
    <w:rsid w:val="007644DD"/>
    <w:rsid w:val="00765713"/>
    <w:rsid w:val="00765EF4"/>
    <w:rsid w:val="00766283"/>
    <w:rsid w:val="00770018"/>
    <w:rsid w:val="007700CB"/>
    <w:rsid w:val="0077547C"/>
    <w:rsid w:val="0077603C"/>
    <w:rsid w:val="00781C73"/>
    <w:rsid w:val="0078224C"/>
    <w:rsid w:val="00782AE0"/>
    <w:rsid w:val="00783743"/>
    <w:rsid w:val="007837BE"/>
    <w:rsid w:val="00783815"/>
    <w:rsid w:val="00785265"/>
    <w:rsid w:val="007857B4"/>
    <w:rsid w:val="007859CC"/>
    <w:rsid w:val="0078731D"/>
    <w:rsid w:val="00787D6E"/>
    <w:rsid w:val="007901CA"/>
    <w:rsid w:val="00792244"/>
    <w:rsid w:val="00792E03"/>
    <w:rsid w:val="00793B49"/>
    <w:rsid w:val="00794FF7"/>
    <w:rsid w:val="00795441"/>
    <w:rsid w:val="007A152F"/>
    <w:rsid w:val="007A2996"/>
    <w:rsid w:val="007A3069"/>
    <w:rsid w:val="007A3C2C"/>
    <w:rsid w:val="007A65DA"/>
    <w:rsid w:val="007A6B6D"/>
    <w:rsid w:val="007B0A2F"/>
    <w:rsid w:val="007B2F2B"/>
    <w:rsid w:val="007B3AB3"/>
    <w:rsid w:val="007B48B7"/>
    <w:rsid w:val="007B5252"/>
    <w:rsid w:val="007B53C8"/>
    <w:rsid w:val="007B54CB"/>
    <w:rsid w:val="007C2346"/>
    <w:rsid w:val="007C3919"/>
    <w:rsid w:val="007C58B1"/>
    <w:rsid w:val="007C6B80"/>
    <w:rsid w:val="007C7077"/>
    <w:rsid w:val="007D0FAE"/>
    <w:rsid w:val="007D2169"/>
    <w:rsid w:val="007D280A"/>
    <w:rsid w:val="007D50EA"/>
    <w:rsid w:val="007D667A"/>
    <w:rsid w:val="007D68D7"/>
    <w:rsid w:val="007D6993"/>
    <w:rsid w:val="007D75E3"/>
    <w:rsid w:val="007E10ED"/>
    <w:rsid w:val="007E1F6C"/>
    <w:rsid w:val="007E2E82"/>
    <w:rsid w:val="007E3C1D"/>
    <w:rsid w:val="007E5162"/>
    <w:rsid w:val="007F0133"/>
    <w:rsid w:val="007F0533"/>
    <w:rsid w:val="007F1F85"/>
    <w:rsid w:val="007F5442"/>
    <w:rsid w:val="007F5A45"/>
    <w:rsid w:val="007F5E91"/>
    <w:rsid w:val="0080012D"/>
    <w:rsid w:val="00801C51"/>
    <w:rsid w:val="008027AD"/>
    <w:rsid w:val="008037DB"/>
    <w:rsid w:val="008047FC"/>
    <w:rsid w:val="00804939"/>
    <w:rsid w:val="00804F86"/>
    <w:rsid w:val="008106BF"/>
    <w:rsid w:val="00810737"/>
    <w:rsid w:val="0081169F"/>
    <w:rsid w:val="008121A6"/>
    <w:rsid w:val="00817319"/>
    <w:rsid w:val="00824304"/>
    <w:rsid w:val="00824B19"/>
    <w:rsid w:val="008302EF"/>
    <w:rsid w:val="008332E2"/>
    <w:rsid w:val="00833B01"/>
    <w:rsid w:val="00835ECD"/>
    <w:rsid w:val="00836412"/>
    <w:rsid w:val="008418D3"/>
    <w:rsid w:val="00841D67"/>
    <w:rsid w:val="00842987"/>
    <w:rsid w:val="00845268"/>
    <w:rsid w:val="00845C04"/>
    <w:rsid w:val="00846212"/>
    <w:rsid w:val="008466D4"/>
    <w:rsid w:val="00846B5A"/>
    <w:rsid w:val="00850B30"/>
    <w:rsid w:val="00853880"/>
    <w:rsid w:val="008558B7"/>
    <w:rsid w:val="008606E3"/>
    <w:rsid w:val="00860826"/>
    <w:rsid w:val="008608AC"/>
    <w:rsid w:val="00862605"/>
    <w:rsid w:val="008634BD"/>
    <w:rsid w:val="008645D0"/>
    <w:rsid w:val="0086460F"/>
    <w:rsid w:val="0086488D"/>
    <w:rsid w:val="00864908"/>
    <w:rsid w:val="00864BFA"/>
    <w:rsid w:val="00865C51"/>
    <w:rsid w:val="008672E9"/>
    <w:rsid w:val="00870480"/>
    <w:rsid w:val="00871146"/>
    <w:rsid w:val="00871E9D"/>
    <w:rsid w:val="00872A5F"/>
    <w:rsid w:val="0087519A"/>
    <w:rsid w:val="00875A25"/>
    <w:rsid w:val="00876992"/>
    <w:rsid w:val="00876C9A"/>
    <w:rsid w:val="008770D8"/>
    <w:rsid w:val="00877518"/>
    <w:rsid w:val="0087782A"/>
    <w:rsid w:val="00880151"/>
    <w:rsid w:val="00880B06"/>
    <w:rsid w:val="00880CEB"/>
    <w:rsid w:val="008813EA"/>
    <w:rsid w:val="0088339E"/>
    <w:rsid w:val="008840CE"/>
    <w:rsid w:val="00885F74"/>
    <w:rsid w:val="0089011F"/>
    <w:rsid w:val="00890ACF"/>
    <w:rsid w:val="0089316B"/>
    <w:rsid w:val="00893318"/>
    <w:rsid w:val="00897CBC"/>
    <w:rsid w:val="008A03B5"/>
    <w:rsid w:val="008A0C79"/>
    <w:rsid w:val="008A2177"/>
    <w:rsid w:val="008A328D"/>
    <w:rsid w:val="008A5045"/>
    <w:rsid w:val="008A513B"/>
    <w:rsid w:val="008A59A5"/>
    <w:rsid w:val="008A5A59"/>
    <w:rsid w:val="008A6337"/>
    <w:rsid w:val="008A6436"/>
    <w:rsid w:val="008A64AE"/>
    <w:rsid w:val="008A65FF"/>
    <w:rsid w:val="008A66EA"/>
    <w:rsid w:val="008A7AD5"/>
    <w:rsid w:val="008B59DC"/>
    <w:rsid w:val="008B74D9"/>
    <w:rsid w:val="008C1677"/>
    <w:rsid w:val="008C3BD0"/>
    <w:rsid w:val="008C45BB"/>
    <w:rsid w:val="008C5B1D"/>
    <w:rsid w:val="008C6BB2"/>
    <w:rsid w:val="008D0127"/>
    <w:rsid w:val="008D2BED"/>
    <w:rsid w:val="008D7952"/>
    <w:rsid w:val="008E377F"/>
    <w:rsid w:val="008E3B3F"/>
    <w:rsid w:val="008E5735"/>
    <w:rsid w:val="008E6FFB"/>
    <w:rsid w:val="008E7ABA"/>
    <w:rsid w:val="008E7E6F"/>
    <w:rsid w:val="008F0364"/>
    <w:rsid w:val="008F03A9"/>
    <w:rsid w:val="008F2BE2"/>
    <w:rsid w:val="008F3014"/>
    <w:rsid w:val="008F406B"/>
    <w:rsid w:val="008F4995"/>
    <w:rsid w:val="008F5535"/>
    <w:rsid w:val="008F5D4F"/>
    <w:rsid w:val="00902038"/>
    <w:rsid w:val="0090323E"/>
    <w:rsid w:val="00903D91"/>
    <w:rsid w:val="00904BAE"/>
    <w:rsid w:val="009075EC"/>
    <w:rsid w:val="00907736"/>
    <w:rsid w:val="00910CD3"/>
    <w:rsid w:val="00912D3A"/>
    <w:rsid w:val="00916893"/>
    <w:rsid w:val="00917D12"/>
    <w:rsid w:val="00922F3B"/>
    <w:rsid w:val="00924235"/>
    <w:rsid w:val="00924794"/>
    <w:rsid w:val="00924A16"/>
    <w:rsid w:val="00925613"/>
    <w:rsid w:val="00926B22"/>
    <w:rsid w:val="009325D4"/>
    <w:rsid w:val="00932D46"/>
    <w:rsid w:val="00933B0C"/>
    <w:rsid w:val="00936B9E"/>
    <w:rsid w:val="00940072"/>
    <w:rsid w:val="00945A0C"/>
    <w:rsid w:val="00946ABC"/>
    <w:rsid w:val="009477D3"/>
    <w:rsid w:val="00951701"/>
    <w:rsid w:val="009525A2"/>
    <w:rsid w:val="00955816"/>
    <w:rsid w:val="0095748C"/>
    <w:rsid w:val="00957FE7"/>
    <w:rsid w:val="00962BB8"/>
    <w:rsid w:val="00965A24"/>
    <w:rsid w:val="00967668"/>
    <w:rsid w:val="00970C8F"/>
    <w:rsid w:val="00971139"/>
    <w:rsid w:val="00972233"/>
    <w:rsid w:val="00974CD4"/>
    <w:rsid w:val="0098138A"/>
    <w:rsid w:val="00981551"/>
    <w:rsid w:val="0098155C"/>
    <w:rsid w:val="00981B7F"/>
    <w:rsid w:val="00982785"/>
    <w:rsid w:val="00982F40"/>
    <w:rsid w:val="00983104"/>
    <w:rsid w:val="00983C7F"/>
    <w:rsid w:val="00985E84"/>
    <w:rsid w:val="00985EFE"/>
    <w:rsid w:val="00987B10"/>
    <w:rsid w:val="00992339"/>
    <w:rsid w:val="00993116"/>
    <w:rsid w:val="0099361B"/>
    <w:rsid w:val="00993829"/>
    <w:rsid w:val="00993D43"/>
    <w:rsid w:val="009941E7"/>
    <w:rsid w:val="00995CE0"/>
    <w:rsid w:val="00996419"/>
    <w:rsid w:val="00996F64"/>
    <w:rsid w:val="00997250"/>
    <w:rsid w:val="009A0105"/>
    <w:rsid w:val="009A0BB1"/>
    <w:rsid w:val="009A0F65"/>
    <w:rsid w:val="009A33E3"/>
    <w:rsid w:val="009A447B"/>
    <w:rsid w:val="009A5838"/>
    <w:rsid w:val="009B2036"/>
    <w:rsid w:val="009B4395"/>
    <w:rsid w:val="009B49AA"/>
    <w:rsid w:val="009B534C"/>
    <w:rsid w:val="009B712A"/>
    <w:rsid w:val="009B716A"/>
    <w:rsid w:val="009B7850"/>
    <w:rsid w:val="009C0736"/>
    <w:rsid w:val="009C3F4D"/>
    <w:rsid w:val="009C4F9E"/>
    <w:rsid w:val="009C5486"/>
    <w:rsid w:val="009D0223"/>
    <w:rsid w:val="009D0A90"/>
    <w:rsid w:val="009D273F"/>
    <w:rsid w:val="009D3DD0"/>
    <w:rsid w:val="009D402B"/>
    <w:rsid w:val="009D43CB"/>
    <w:rsid w:val="009D579D"/>
    <w:rsid w:val="009D5C4C"/>
    <w:rsid w:val="009D5F4F"/>
    <w:rsid w:val="009D6B01"/>
    <w:rsid w:val="009E0B8E"/>
    <w:rsid w:val="009E1942"/>
    <w:rsid w:val="009E2330"/>
    <w:rsid w:val="009E3935"/>
    <w:rsid w:val="009E581D"/>
    <w:rsid w:val="009E7C97"/>
    <w:rsid w:val="009F0225"/>
    <w:rsid w:val="009F047C"/>
    <w:rsid w:val="009F20F9"/>
    <w:rsid w:val="00A00182"/>
    <w:rsid w:val="00A0048D"/>
    <w:rsid w:val="00A07EB9"/>
    <w:rsid w:val="00A114D6"/>
    <w:rsid w:val="00A1251E"/>
    <w:rsid w:val="00A135DF"/>
    <w:rsid w:val="00A14371"/>
    <w:rsid w:val="00A145B0"/>
    <w:rsid w:val="00A1471A"/>
    <w:rsid w:val="00A153BE"/>
    <w:rsid w:val="00A15AE7"/>
    <w:rsid w:val="00A16F49"/>
    <w:rsid w:val="00A1762B"/>
    <w:rsid w:val="00A203DE"/>
    <w:rsid w:val="00A220B9"/>
    <w:rsid w:val="00A22157"/>
    <w:rsid w:val="00A23C66"/>
    <w:rsid w:val="00A24D3B"/>
    <w:rsid w:val="00A25C1F"/>
    <w:rsid w:val="00A275BC"/>
    <w:rsid w:val="00A33382"/>
    <w:rsid w:val="00A339F0"/>
    <w:rsid w:val="00A34B5B"/>
    <w:rsid w:val="00A3557E"/>
    <w:rsid w:val="00A405CD"/>
    <w:rsid w:val="00A410E9"/>
    <w:rsid w:val="00A41901"/>
    <w:rsid w:val="00A41B74"/>
    <w:rsid w:val="00A41D5A"/>
    <w:rsid w:val="00A4302D"/>
    <w:rsid w:val="00A43BEB"/>
    <w:rsid w:val="00A43F73"/>
    <w:rsid w:val="00A45031"/>
    <w:rsid w:val="00A45EE9"/>
    <w:rsid w:val="00A460C5"/>
    <w:rsid w:val="00A46305"/>
    <w:rsid w:val="00A5168C"/>
    <w:rsid w:val="00A51FBD"/>
    <w:rsid w:val="00A53A1A"/>
    <w:rsid w:val="00A53D3C"/>
    <w:rsid w:val="00A54EE0"/>
    <w:rsid w:val="00A55605"/>
    <w:rsid w:val="00A55C05"/>
    <w:rsid w:val="00A56A7E"/>
    <w:rsid w:val="00A57BB0"/>
    <w:rsid w:val="00A60356"/>
    <w:rsid w:val="00A60468"/>
    <w:rsid w:val="00A6046D"/>
    <w:rsid w:val="00A61AB6"/>
    <w:rsid w:val="00A6414E"/>
    <w:rsid w:val="00A64C24"/>
    <w:rsid w:val="00A64E3C"/>
    <w:rsid w:val="00A706BA"/>
    <w:rsid w:val="00A741AB"/>
    <w:rsid w:val="00A742F0"/>
    <w:rsid w:val="00A74DE7"/>
    <w:rsid w:val="00A74E34"/>
    <w:rsid w:val="00A755A2"/>
    <w:rsid w:val="00A77459"/>
    <w:rsid w:val="00A80D79"/>
    <w:rsid w:val="00A84040"/>
    <w:rsid w:val="00A85F5C"/>
    <w:rsid w:val="00A86C95"/>
    <w:rsid w:val="00A92D83"/>
    <w:rsid w:val="00A951DC"/>
    <w:rsid w:val="00A95E91"/>
    <w:rsid w:val="00A9649D"/>
    <w:rsid w:val="00A96F6F"/>
    <w:rsid w:val="00AA4874"/>
    <w:rsid w:val="00AA4A1B"/>
    <w:rsid w:val="00AA50F5"/>
    <w:rsid w:val="00AA5669"/>
    <w:rsid w:val="00AA57A1"/>
    <w:rsid w:val="00AB13D9"/>
    <w:rsid w:val="00AB38AB"/>
    <w:rsid w:val="00AB3E66"/>
    <w:rsid w:val="00AB40D8"/>
    <w:rsid w:val="00AB4C3E"/>
    <w:rsid w:val="00AB4E9A"/>
    <w:rsid w:val="00AB68B7"/>
    <w:rsid w:val="00AB6A63"/>
    <w:rsid w:val="00AC22F5"/>
    <w:rsid w:val="00AC3B6D"/>
    <w:rsid w:val="00AC3BF0"/>
    <w:rsid w:val="00AC4242"/>
    <w:rsid w:val="00AC4702"/>
    <w:rsid w:val="00AC4F84"/>
    <w:rsid w:val="00AC6243"/>
    <w:rsid w:val="00AC668F"/>
    <w:rsid w:val="00AC7671"/>
    <w:rsid w:val="00AD110B"/>
    <w:rsid w:val="00AD33E1"/>
    <w:rsid w:val="00AD3C34"/>
    <w:rsid w:val="00AD3E36"/>
    <w:rsid w:val="00AD4538"/>
    <w:rsid w:val="00AD48AB"/>
    <w:rsid w:val="00AE0204"/>
    <w:rsid w:val="00AE2CF8"/>
    <w:rsid w:val="00AE45D5"/>
    <w:rsid w:val="00AF1FF4"/>
    <w:rsid w:val="00AF5206"/>
    <w:rsid w:val="00AF61F6"/>
    <w:rsid w:val="00AF7C06"/>
    <w:rsid w:val="00B00E56"/>
    <w:rsid w:val="00B019CD"/>
    <w:rsid w:val="00B023B1"/>
    <w:rsid w:val="00B0360F"/>
    <w:rsid w:val="00B0391F"/>
    <w:rsid w:val="00B07FA3"/>
    <w:rsid w:val="00B07FBB"/>
    <w:rsid w:val="00B1140F"/>
    <w:rsid w:val="00B11489"/>
    <w:rsid w:val="00B12324"/>
    <w:rsid w:val="00B144C5"/>
    <w:rsid w:val="00B16E65"/>
    <w:rsid w:val="00B17814"/>
    <w:rsid w:val="00B20BD6"/>
    <w:rsid w:val="00B22652"/>
    <w:rsid w:val="00B227D5"/>
    <w:rsid w:val="00B22A05"/>
    <w:rsid w:val="00B2350A"/>
    <w:rsid w:val="00B253D4"/>
    <w:rsid w:val="00B25996"/>
    <w:rsid w:val="00B2758A"/>
    <w:rsid w:val="00B3042D"/>
    <w:rsid w:val="00B328C0"/>
    <w:rsid w:val="00B34D73"/>
    <w:rsid w:val="00B3611B"/>
    <w:rsid w:val="00B37422"/>
    <w:rsid w:val="00B407EA"/>
    <w:rsid w:val="00B42AF5"/>
    <w:rsid w:val="00B43600"/>
    <w:rsid w:val="00B44A6B"/>
    <w:rsid w:val="00B45773"/>
    <w:rsid w:val="00B45FBB"/>
    <w:rsid w:val="00B50197"/>
    <w:rsid w:val="00B50E73"/>
    <w:rsid w:val="00B54D9A"/>
    <w:rsid w:val="00B54E0E"/>
    <w:rsid w:val="00B54E24"/>
    <w:rsid w:val="00B54E2D"/>
    <w:rsid w:val="00B553C4"/>
    <w:rsid w:val="00B57C9D"/>
    <w:rsid w:val="00B57D6D"/>
    <w:rsid w:val="00B604CA"/>
    <w:rsid w:val="00B60CB1"/>
    <w:rsid w:val="00B612B7"/>
    <w:rsid w:val="00B63274"/>
    <w:rsid w:val="00B6458B"/>
    <w:rsid w:val="00B679B2"/>
    <w:rsid w:val="00B67A62"/>
    <w:rsid w:val="00B67F53"/>
    <w:rsid w:val="00B73233"/>
    <w:rsid w:val="00B75048"/>
    <w:rsid w:val="00B75F07"/>
    <w:rsid w:val="00B775DB"/>
    <w:rsid w:val="00B80674"/>
    <w:rsid w:val="00B8098A"/>
    <w:rsid w:val="00B82A20"/>
    <w:rsid w:val="00B8535F"/>
    <w:rsid w:val="00B86CC2"/>
    <w:rsid w:val="00B9023C"/>
    <w:rsid w:val="00B92486"/>
    <w:rsid w:val="00B9367A"/>
    <w:rsid w:val="00B94904"/>
    <w:rsid w:val="00B95400"/>
    <w:rsid w:val="00B95B5B"/>
    <w:rsid w:val="00B967D2"/>
    <w:rsid w:val="00B968C7"/>
    <w:rsid w:val="00BA1363"/>
    <w:rsid w:val="00BA47DD"/>
    <w:rsid w:val="00BA5063"/>
    <w:rsid w:val="00BA5C63"/>
    <w:rsid w:val="00BA7974"/>
    <w:rsid w:val="00BB230A"/>
    <w:rsid w:val="00BB259D"/>
    <w:rsid w:val="00BB29A7"/>
    <w:rsid w:val="00BB5BE2"/>
    <w:rsid w:val="00BB7570"/>
    <w:rsid w:val="00BB758C"/>
    <w:rsid w:val="00BC365F"/>
    <w:rsid w:val="00BC49C2"/>
    <w:rsid w:val="00BC5692"/>
    <w:rsid w:val="00BD0C51"/>
    <w:rsid w:val="00BD4516"/>
    <w:rsid w:val="00BD4C41"/>
    <w:rsid w:val="00BD5CEA"/>
    <w:rsid w:val="00BD5D89"/>
    <w:rsid w:val="00BE386D"/>
    <w:rsid w:val="00BE4BCC"/>
    <w:rsid w:val="00BE52F0"/>
    <w:rsid w:val="00BE78D5"/>
    <w:rsid w:val="00BF153D"/>
    <w:rsid w:val="00BF18BF"/>
    <w:rsid w:val="00BF351F"/>
    <w:rsid w:val="00BF39DA"/>
    <w:rsid w:val="00BF3C9D"/>
    <w:rsid w:val="00BF4D93"/>
    <w:rsid w:val="00BF58E9"/>
    <w:rsid w:val="00BF6E90"/>
    <w:rsid w:val="00BF723F"/>
    <w:rsid w:val="00BF7FD0"/>
    <w:rsid w:val="00C005B3"/>
    <w:rsid w:val="00C00944"/>
    <w:rsid w:val="00C012AD"/>
    <w:rsid w:val="00C01D6D"/>
    <w:rsid w:val="00C02D7F"/>
    <w:rsid w:val="00C06043"/>
    <w:rsid w:val="00C06ECC"/>
    <w:rsid w:val="00C075A4"/>
    <w:rsid w:val="00C14CC5"/>
    <w:rsid w:val="00C15D63"/>
    <w:rsid w:val="00C1613A"/>
    <w:rsid w:val="00C1735C"/>
    <w:rsid w:val="00C177FA"/>
    <w:rsid w:val="00C17975"/>
    <w:rsid w:val="00C17C6D"/>
    <w:rsid w:val="00C20B07"/>
    <w:rsid w:val="00C2182F"/>
    <w:rsid w:val="00C21EFB"/>
    <w:rsid w:val="00C22089"/>
    <w:rsid w:val="00C2302D"/>
    <w:rsid w:val="00C23969"/>
    <w:rsid w:val="00C25532"/>
    <w:rsid w:val="00C32698"/>
    <w:rsid w:val="00C34209"/>
    <w:rsid w:val="00C342D5"/>
    <w:rsid w:val="00C34780"/>
    <w:rsid w:val="00C36B2A"/>
    <w:rsid w:val="00C378FE"/>
    <w:rsid w:val="00C41D56"/>
    <w:rsid w:val="00C446CD"/>
    <w:rsid w:val="00C453AB"/>
    <w:rsid w:val="00C50003"/>
    <w:rsid w:val="00C5005D"/>
    <w:rsid w:val="00C5081E"/>
    <w:rsid w:val="00C53881"/>
    <w:rsid w:val="00C54619"/>
    <w:rsid w:val="00C54B3F"/>
    <w:rsid w:val="00C56B50"/>
    <w:rsid w:val="00C57A42"/>
    <w:rsid w:val="00C60830"/>
    <w:rsid w:val="00C6326A"/>
    <w:rsid w:val="00C65002"/>
    <w:rsid w:val="00C6564F"/>
    <w:rsid w:val="00C6571A"/>
    <w:rsid w:val="00C66D49"/>
    <w:rsid w:val="00C7185A"/>
    <w:rsid w:val="00C807E7"/>
    <w:rsid w:val="00C84511"/>
    <w:rsid w:val="00C84759"/>
    <w:rsid w:val="00C84789"/>
    <w:rsid w:val="00C85E87"/>
    <w:rsid w:val="00C86D37"/>
    <w:rsid w:val="00C86F1D"/>
    <w:rsid w:val="00C86FFC"/>
    <w:rsid w:val="00C87466"/>
    <w:rsid w:val="00C911DD"/>
    <w:rsid w:val="00C93E79"/>
    <w:rsid w:val="00C94C43"/>
    <w:rsid w:val="00C94C88"/>
    <w:rsid w:val="00C96E86"/>
    <w:rsid w:val="00CA11CA"/>
    <w:rsid w:val="00CA2AAC"/>
    <w:rsid w:val="00CA3FD4"/>
    <w:rsid w:val="00CA54F8"/>
    <w:rsid w:val="00CA6A21"/>
    <w:rsid w:val="00CA7B8B"/>
    <w:rsid w:val="00CB2735"/>
    <w:rsid w:val="00CB2DF4"/>
    <w:rsid w:val="00CB2F27"/>
    <w:rsid w:val="00CB4E91"/>
    <w:rsid w:val="00CB61D4"/>
    <w:rsid w:val="00CB6B19"/>
    <w:rsid w:val="00CB706B"/>
    <w:rsid w:val="00CB7609"/>
    <w:rsid w:val="00CC0F14"/>
    <w:rsid w:val="00CC1CCA"/>
    <w:rsid w:val="00CC22BB"/>
    <w:rsid w:val="00CC4FCA"/>
    <w:rsid w:val="00CC50F5"/>
    <w:rsid w:val="00CC53CB"/>
    <w:rsid w:val="00CD2379"/>
    <w:rsid w:val="00CD492D"/>
    <w:rsid w:val="00CD4CF4"/>
    <w:rsid w:val="00CD5377"/>
    <w:rsid w:val="00CD692A"/>
    <w:rsid w:val="00CD77D2"/>
    <w:rsid w:val="00CE1492"/>
    <w:rsid w:val="00CE33C6"/>
    <w:rsid w:val="00CE5DE7"/>
    <w:rsid w:val="00CE6830"/>
    <w:rsid w:val="00CF0162"/>
    <w:rsid w:val="00CF13BD"/>
    <w:rsid w:val="00CF3A93"/>
    <w:rsid w:val="00CF3C82"/>
    <w:rsid w:val="00CF513F"/>
    <w:rsid w:val="00D01A9C"/>
    <w:rsid w:val="00D01FC5"/>
    <w:rsid w:val="00D03268"/>
    <w:rsid w:val="00D04E65"/>
    <w:rsid w:val="00D059F3"/>
    <w:rsid w:val="00D102CB"/>
    <w:rsid w:val="00D10F37"/>
    <w:rsid w:val="00D10F73"/>
    <w:rsid w:val="00D125EF"/>
    <w:rsid w:val="00D132E0"/>
    <w:rsid w:val="00D20D85"/>
    <w:rsid w:val="00D22286"/>
    <w:rsid w:val="00D22F10"/>
    <w:rsid w:val="00D23CA9"/>
    <w:rsid w:val="00D248A4"/>
    <w:rsid w:val="00D2613D"/>
    <w:rsid w:val="00D26B9B"/>
    <w:rsid w:val="00D26DE8"/>
    <w:rsid w:val="00D279FB"/>
    <w:rsid w:val="00D31C34"/>
    <w:rsid w:val="00D35435"/>
    <w:rsid w:val="00D37313"/>
    <w:rsid w:val="00D37B1D"/>
    <w:rsid w:val="00D40AA1"/>
    <w:rsid w:val="00D40EE5"/>
    <w:rsid w:val="00D43A07"/>
    <w:rsid w:val="00D46F80"/>
    <w:rsid w:val="00D50785"/>
    <w:rsid w:val="00D523D9"/>
    <w:rsid w:val="00D5524A"/>
    <w:rsid w:val="00D57296"/>
    <w:rsid w:val="00D6288F"/>
    <w:rsid w:val="00D651BC"/>
    <w:rsid w:val="00D6763F"/>
    <w:rsid w:val="00D70FA6"/>
    <w:rsid w:val="00D77E1D"/>
    <w:rsid w:val="00D80247"/>
    <w:rsid w:val="00D84E29"/>
    <w:rsid w:val="00D84EED"/>
    <w:rsid w:val="00D9268D"/>
    <w:rsid w:val="00D9294A"/>
    <w:rsid w:val="00D93E3E"/>
    <w:rsid w:val="00D94BDB"/>
    <w:rsid w:val="00D962BC"/>
    <w:rsid w:val="00D967B6"/>
    <w:rsid w:val="00D971D6"/>
    <w:rsid w:val="00D97297"/>
    <w:rsid w:val="00D97F4F"/>
    <w:rsid w:val="00DA082C"/>
    <w:rsid w:val="00DA4BB6"/>
    <w:rsid w:val="00DA4C16"/>
    <w:rsid w:val="00DA59B8"/>
    <w:rsid w:val="00DB02A4"/>
    <w:rsid w:val="00DB075B"/>
    <w:rsid w:val="00DB0AED"/>
    <w:rsid w:val="00DB1265"/>
    <w:rsid w:val="00DB335A"/>
    <w:rsid w:val="00DB3379"/>
    <w:rsid w:val="00DB36F3"/>
    <w:rsid w:val="00DB6D65"/>
    <w:rsid w:val="00DC04D6"/>
    <w:rsid w:val="00DC12EE"/>
    <w:rsid w:val="00DC20FA"/>
    <w:rsid w:val="00DC2D72"/>
    <w:rsid w:val="00DC420B"/>
    <w:rsid w:val="00DC4770"/>
    <w:rsid w:val="00DC6110"/>
    <w:rsid w:val="00DC63BA"/>
    <w:rsid w:val="00DC7766"/>
    <w:rsid w:val="00DC77E3"/>
    <w:rsid w:val="00DC7FAE"/>
    <w:rsid w:val="00DD0287"/>
    <w:rsid w:val="00DD10C9"/>
    <w:rsid w:val="00DD205E"/>
    <w:rsid w:val="00DD369C"/>
    <w:rsid w:val="00DD4292"/>
    <w:rsid w:val="00DD4D22"/>
    <w:rsid w:val="00DD6806"/>
    <w:rsid w:val="00DD7AF6"/>
    <w:rsid w:val="00DE1DA2"/>
    <w:rsid w:val="00DE3538"/>
    <w:rsid w:val="00DE3A94"/>
    <w:rsid w:val="00DE656D"/>
    <w:rsid w:val="00DE755F"/>
    <w:rsid w:val="00DE770E"/>
    <w:rsid w:val="00DF14C7"/>
    <w:rsid w:val="00DF4EDB"/>
    <w:rsid w:val="00DF5254"/>
    <w:rsid w:val="00DF5669"/>
    <w:rsid w:val="00DF70A9"/>
    <w:rsid w:val="00DF7B7F"/>
    <w:rsid w:val="00E000FA"/>
    <w:rsid w:val="00E02F11"/>
    <w:rsid w:val="00E043F1"/>
    <w:rsid w:val="00E06286"/>
    <w:rsid w:val="00E11B05"/>
    <w:rsid w:val="00E1277F"/>
    <w:rsid w:val="00E12A36"/>
    <w:rsid w:val="00E141C4"/>
    <w:rsid w:val="00E155DB"/>
    <w:rsid w:val="00E16E58"/>
    <w:rsid w:val="00E2464E"/>
    <w:rsid w:val="00E26914"/>
    <w:rsid w:val="00E30597"/>
    <w:rsid w:val="00E3070E"/>
    <w:rsid w:val="00E30BFD"/>
    <w:rsid w:val="00E32EA2"/>
    <w:rsid w:val="00E33A8A"/>
    <w:rsid w:val="00E33AFA"/>
    <w:rsid w:val="00E34CB2"/>
    <w:rsid w:val="00E35D14"/>
    <w:rsid w:val="00E35DA9"/>
    <w:rsid w:val="00E403DE"/>
    <w:rsid w:val="00E40EFF"/>
    <w:rsid w:val="00E4172B"/>
    <w:rsid w:val="00E42241"/>
    <w:rsid w:val="00E42F17"/>
    <w:rsid w:val="00E43679"/>
    <w:rsid w:val="00E465E4"/>
    <w:rsid w:val="00E46A77"/>
    <w:rsid w:val="00E512CD"/>
    <w:rsid w:val="00E5149B"/>
    <w:rsid w:val="00E51C92"/>
    <w:rsid w:val="00E51D38"/>
    <w:rsid w:val="00E52520"/>
    <w:rsid w:val="00E52DC9"/>
    <w:rsid w:val="00E54028"/>
    <w:rsid w:val="00E56D7B"/>
    <w:rsid w:val="00E5730D"/>
    <w:rsid w:val="00E60301"/>
    <w:rsid w:val="00E607DD"/>
    <w:rsid w:val="00E616C0"/>
    <w:rsid w:val="00E61EC7"/>
    <w:rsid w:val="00E62BD2"/>
    <w:rsid w:val="00E67594"/>
    <w:rsid w:val="00E67E65"/>
    <w:rsid w:val="00E7072F"/>
    <w:rsid w:val="00E707F3"/>
    <w:rsid w:val="00E70B11"/>
    <w:rsid w:val="00E71351"/>
    <w:rsid w:val="00E74F93"/>
    <w:rsid w:val="00E75D0E"/>
    <w:rsid w:val="00E75DDF"/>
    <w:rsid w:val="00E76F44"/>
    <w:rsid w:val="00E77626"/>
    <w:rsid w:val="00E81E06"/>
    <w:rsid w:val="00E83BB1"/>
    <w:rsid w:val="00E843C9"/>
    <w:rsid w:val="00E85267"/>
    <w:rsid w:val="00E85ADF"/>
    <w:rsid w:val="00E87B26"/>
    <w:rsid w:val="00E90A91"/>
    <w:rsid w:val="00E9212C"/>
    <w:rsid w:val="00E92C72"/>
    <w:rsid w:val="00E95F44"/>
    <w:rsid w:val="00E97BA0"/>
    <w:rsid w:val="00E97C1C"/>
    <w:rsid w:val="00EA132A"/>
    <w:rsid w:val="00EA1583"/>
    <w:rsid w:val="00EA1A85"/>
    <w:rsid w:val="00EA2756"/>
    <w:rsid w:val="00EA4366"/>
    <w:rsid w:val="00EA57E9"/>
    <w:rsid w:val="00EA7D6F"/>
    <w:rsid w:val="00EB0BE2"/>
    <w:rsid w:val="00EB2BD0"/>
    <w:rsid w:val="00EB2C45"/>
    <w:rsid w:val="00EB31E0"/>
    <w:rsid w:val="00EB3D53"/>
    <w:rsid w:val="00EB46F2"/>
    <w:rsid w:val="00EB5C02"/>
    <w:rsid w:val="00EB5E95"/>
    <w:rsid w:val="00EB63D5"/>
    <w:rsid w:val="00EB65AE"/>
    <w:rsid w:val="00EB72C2"/>
    <w:rsid w:val="00EB78CE"/>
    <w:rsid w:val="00EC0D59"/>
    <w:rsid w:val="00EC2F79"/>
    <w:rsid w:val="00EC3D74"/>
    <w:rsid w:val="00EC62F2"/>
    <w:rsid w:val="00EC78E1"/>
    <w:rsid w:val="00ED4979"/>
    <w:rsid w:val="00ED6501"/>
    <w:rsid w:val="00ED6C71"/>
    <w:rsid w:val="00ED6D19"/>
    <w:rsid w:val="00EE2051"/>
    <w:rsid w:val="00EE2A80"/>
    <w:rsid w:val="00EE4CF9"/>
    <w:rsid w:val="00EE6CF0"/>
    <w:rsid w:val="00EE701D"/>
    <w:rsid w:val="00EE7BAD"/>
    <w:rsid w:val="00EF1B36"/>
    <w:rsid w:val="00EF2935"/>
    <w:rsid w:val="00EF30F5"/>
    <w:rsid w:val="00EF476A"/>
    <w:rsid w:val="00EF4A96"/>
    <w:rsid w:val="00EF5520"/>
    <w:rsid w:val="00EF5747"/>
    <w:rsid w:val="00EF615C"/>
    <w:rsid w:val="00EF68B1"/>
    <w:rsid w:val="00EF7A3C"/>
    <w:rsid w:val="00F0132D"/>
    <w:rsid w:val="00F01D41"/>
    <w:rsid w:val="00F03481"/>
    <w:rsid w:val="00F0464F"/>
    <w:rsid w:val="00F04AC9"/>
    <w:rsid w:val="00F05D6C"/>
    <w:rsid w:val="00F06131"/>
    <w:rsid w:val="00F06D07"/>
    <w:rsid w:val="00F07EBA"/>
    <w:rsid w:val="00F10F78"/>
    <w:rsid w:val="00F15C8D"/>
    <w:rsid w:val="00F16290"/>
    <w:rsid w:val="00F169F2"/>
    <w:rsid w:val="00F175F9"/>
    <w:rsid w:val="00F257B7"/>
    <w:rsid w:val="00F26BBE"/>
    <w:rsid w:val="00F278F9"/>
    <w:rsid w:val="00F36993"/>
    <w:rsid w:val="00F37570"/>
    <w:rsid w:val="00F37E3C"/>
    <w:rsid w:val="00F37F05"/>
    <w:rsid w:val="00F42198"/>
    <w:rsid w:val="00F44FC5"/>
    <w:rsid w:val="00F513BB"/>
    <w:rsid w:val="00F51CAF"/>
    <w:rsid w:val="00F529AF"/>
    <w:rsid w:val="00F53041"/>
    <w:rsid w:val="00F54B4F"/>
    <w:rsid w:val="00F56C23"/>
    <w:rsid w:val="00F60242"/>
    <w:rsid w:val="00F62216"/>
    <w:rsid w:val="00F632EF"/>
    <w:rsid w:val="00F67CAD"/>
    <w:rsid w:val="00F67F2C"/>
    <w:rsid w:val="00F70248"/>
    <w:rsid w:val="00F7029F"/>
    <w:rsid w:val="00F70E12"/>
    <w:rsid w:val="00F71277"/>
    <w:rsid w:val="00F71B0F"/>
    <w:rsid w:val="00F734F2"/>
    <w:rsid w:val="00F75EDA"/>
    <w:rsid w:val="00F772B7"/>
    <w:rsid w:val="00F804E3"/>
    <w:rsid w:val="00F80BDA"/>
    <w:rsid w:val="00F83147"/>
    <w:rsid w:val="00F83546"/>
    <w:rsid w:val="00F83C6C"/>
    <w:rsid w:val="00F849F8"/>
    <w:rsid w:val="00F84E5E"/>
    <w:rsid w:val="00F92480"/>
    <w:rsid w:val="00F946EE"/>
    <w:rsid w:val="00F95040"/>
    <w:rsid w:val="00F95107"/>
    <w:rsid w:val="00FA0D2E"/>
    <w:rsid w:val="00FA2E54"/>
    <w:rsid w:val="00FA38D4"/>
    <w:rsid w:val="00FA56A7"/>
    <w:rsid w:val="00FA7530"/>
    <w:rsid w:val="00FB24CE"/>
    <w:rsid w:val="00FB30A7"/>
    <w:rsid w:val="00FB4082"/>
    <w:rsid w:val="00FB4A4C"/>
    <w:rsid w:val="00FC07F8"/>
    <w:rsid w:val="00FC2D2F"/>
    <w:rsid w:val="00FC3FAF"/>
    <w:rsid w:val="00FC6117"/>
    <w:rsid w:val="00FC6B64"/>
    <w:rsid w:val="00FC7595"/>
    <w:rsid w:val="00FD1085"/>
    <w:rsid w:val="00FD21BF"/>
    <w:rsid w:val="00FD374E"/>
    <w:rsid w:val="00FD47F5"/>
    <w:rsid w:val="00FD5043"/>
    <w:rsid w:val="00FD63CA"/>
    <w:rsid w:val="00FE0319"/>
    <w:rsid w:val="00FE45F2"/>
    <w:rsid w:val="00FE47DA"/>
    <w:rsid w:val="00FE5265"/>
    <w:rsid w:val="00FE67FD"/>
    <w:rsid w:val="00FE6BA5"/>
    <w:rsid w:val="00FE755A"/>
    <w:rsid w:val="00FF22CC"/>
    <w:rsid w:val="00FF536C"/>
    <w:rsid w:val="00FF71FB"/>
    <w:rsid w:val="00FF7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5DE4DE9B"/>
  <w15:chartTrackingRefBased/>
  <w15:docId w15:val="{59FD6352-E276-4040-B14C-62105C5CE0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70018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A54EE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4">
    <w:name w:val="heading 4"/>
    <w:basedOn w:val="Normalny"/>
    <w:next w:val="Normalny"/>
    <w:link w:val="Nagwek4Znak"/>
    <w:qFormat/>
    <w:rsid w:val="00B775DB"/>
    <w:pPr>
      <w:keepNext/>
      <w:spacing w:line="360" w:lineRule="auto"/>
      <w:ind w:left="357"/>
      <w:jc w:val="center"/>
      <w:outlineLvl w:val="3"/>
    </w:pPr>
    <w:rPr>
      <w:rFonts w:ascii="Arial" w:hAnsi="Arial"/>
      <w:b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aliases w:val=" Znak,Znak"/>
    <w:basedOn w:val="Normalny"/>
    <w:link w:val="TytuZnak"/>
    <w:qFormat/>
    <w:rsid w:val="00B775DB"/>
    <w:pPr>
      <w:jc w:val="center"/>
    </w:pPr>
    <w:rPr>
      <w:sz w:val="28"/>
      <w:szCs w:val="20"/>
    </w:rPr>
  </w:style>
  <w:style w:type="paragraph" w:styleId="Tekstpodstawowy3">
    <w:name w:val="Body Text 3"/>
    <w:basedOn w:val="Normalny"/>
    <w:link w:val="Tekstpodstawowy3Znak"/>
    <w:rsid w:val="00B775DB"/>
    <w:rPr>
      <w:sz w:val="28"/>
      <w:szCs w:val="20"/>
    </w:rPr>
  </w:style>
  <w:style w:type="paragraph" w:styleId="Tekstpodstawowy">
    <w:name w:val="Body Text"/>
    <w:aliases w:val="(F2)"/>
    <w:basedOn w:val="Normalny"/>
    <w:link w:val="TekstpodstawowyZnak"/>
    <w:rsid w:val="00B775DB"/>
    <w:rPr>
      <w:rFonts w:ascii="Arial" w:hAnsi="Arial"/>
      <w:sz w:val="22"/>
    </w:rPr>
  </w:style>
  <w:style w:type="paragraph" w:styleId="Nagwek">
    <w:name w:val="header"/>
    <w:basedOn w:val="Normalny"/>
    <w:rsid w:val="00BE52F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rsid w:val="00BE52F0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BE52F0"/>
  </w:style>
  <w:style w:type="paragraph" w:customStyle="1" w:styleId="WW-Tekstpodstawowywcity2">
    <w:name w:val="WW-Tekst podstawowy wcięty 2"/>
    <w:basedOn w:val="Normalny"/>
    <w:rsid w:val="000372E3"/>
    <w:pPr>
      <w:suppressAutoHyphens/>
      <w:ind w:left="426" w:hanging="426"/>
      <w:jc w:val="both"/>
    </w:pPr>
    <w:rPr>
      <w:rFonts w:ascii="Arial" w:hAnsi="Arial"/>
      <w:sz w:val="22"/>
      <w:szCs w:val="20"/>
      <w:lang w:eastAsia="ar-SA"/>
    </w:rPr>
  </w:style>
  <w:style w:type="paragraph" w:styleId="Tekstdymka">
    <w:name w:val="Balloon Text"/>
    <w:basedOn w:val="Normalny"/>
    <w:semiHidden/>
    <w:rsid w:val="00730E54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C177FA"/>
    <w:pPr>
      <w:spacing w:after="120"/>
      <w:ind w:left="283"/>
    </w:pPr>
  </w:style>
  <w:style w:type="paragraph" w:customStyle="1" w:styleId="WW-Tekstpodstawowywcity3">
    <w:name w:val="WW-Tekst podstawowy wcięty 3"/>
    <w:basedOn w:val="Normalny"/>
    <w:rsid w:val="005676B4"/>
    <w:pPr>
      <w:suppressAutoHyphens/>
      <w:ind w:left="284" w:hanging="284"/>
      <w:jc w:val="both"/>
    </w:pPr>
    <w:rPr>
      <w:rFonts w:ascii="Arial" w:hAnsi="Arial"/>
      <w:sz w:val="22"/>
      <w:szCs w:val="20"/>
      <w:lang w:eastAsia="ar-SA"/>
    </w:rPr>
  </w:style>
  <w:style w:type="character" w:customStyle="1" w:styleId="TytuZnak">
    <w:name w:val="Tytuł Znak"/>
    <w:aliases w:val=" Znak Znak,Znak Znak1"/>
    <w:link w:val="Tytu"/>
    <w:locked/>
    <w:rsid w:val="00A74DE7"/>
    <w:rPr>
      <w:sz w:val="28"/>
      <w:lang w:val="pl-PL" w:eastAsia="pl-PL" w:bidi="ar-SA"/>
    </w:rPr>
  </w:style>
  <w:style w:type="paragraph" w:styleId="NormalnyWeb">
    <w:name w:val="Normal (Web)"/>
    <w:basedOn w:val="Normalny"/>
    <w:rsid w:val="007F5442"/>
  </w:style>
  <w:style w:type="paragraph" w:customStyle="1" w:styleId="western">
    <w:name w:val="western"/>
    <w:basedOn w:val="Normalny"/>
    <w:uiPriority w:val="99"/>
    <w:rsid w:val="00517117"/>
  </w:style>
  <w:style w:type="paragraph" w:styleId="Tekstpodstawowywcity3">
    <w:name w:val="Body Text Indent 3"/>
    <w:basedOn w:val="Normalny"/>
    <w:rsid w:val="00D40AA1"/>
    <w:pPr>
      <w:spacing w:after="120"/>
      <w:ind w:left="283"/>
    </w:pPr>
    <w:rPr>
      <w:sz w:val="16"/>
      <w:szCs w:val="16"/>
    </w:rPr>
  </w:style>
  <w:style w:type="paragraph" w:styleId="Tekstpodstawowywcity2">
    <w:name w:val="Body Text Indent 2"/>
    <w:basedOn w:val="Normalny"/>
    <w:rsid w:val="002C0A7D"/>
    <w:pPr>
      <w:spacing w:after="120" w:line="480" w:lineRule="auto"/>
      <w:ind w:left="283"/>
    </w:pPr>
  </w:style>
  <w:style w:type="character" w:customStyle="1" w:styleId="ZnakZnak">
    <w:name w:val="Znak Znak"/>
    <w:locked/>
    <w:rsid w:val="00B11489"/>
    <w:rPr>
      <w:rFonts w:ascii="Arial" w:hAnsi="Arial"/>
      <w:b/>
      <w:sz w:val="24"/>
      <w:lang w:val="pl-PL" w:eastAsia="pl-PL" w:bidi="ar-SA"/>
    </w:rPr>
  </w:style>
  <w:style w:type="character" w:customStyle="1" w:styleId="TekstpodstawowyZnak">
    <w:name w:val="Tekst podstawowy Znak"/>
    <w:aliases w:val="(F2) Znak"/>
    <w:link w:val="Tekstpodstawowy"/>
    <w:rsid w:val="001D6D72"/>
    <w:rPr>
      <w:rFonts w:ascii="Arial" w:hAnsi="Arial"/>
      <w:sz w:val="22"/>
      <w:szCs w:val="24"/>
      <w:lang w:val="pl-PL" w:eastAsia="pl-PL" w:bidi="ar-SA"/>
    </w:rPr>
  </w:style>
  <w:style w:type="character" w:styleId="Hipercze">
    <w:name w:val="Hyperlink"/>
    <w:rsid w:val="00970C8F"/>
    <w:rPr>
      <w:color w:val="0000FF"/>
      <w:u w:val="single"/>
    </w:rPr>
  </w:style>
  <w:style w:type="paragraph" w:styleId="Podtytu">
    <w:name w:val="Subtitle"/>
    <w:basedOn w:val="Normalny"/>
    <w:link w:val="PodtytuZnak"/>
    <w:qFormat/>
    <w:rsid w:val="00F53041"/>
    <w:pPr>
      <w:jc w:val="center"/>
    </w:pPr>
    <w:rPr>
      <w:rFonts w:ascii="Arial" w:hAnsi="Arial"/>
      <w:sz w:val="28"/>
    </w:rPr>
  </w:style>
  <w:style w:type="character" w:customStyle="1" w:styleId="ZnakZnak2">
    <w:name w:val="Znak Znak2"/>
    <w:locked/>
    <w:rsid w:val="00F53041"/>
    <w:rPr>
      <w:sz w:val="28"/>
      <w:lang w:val="pl-PL" w:eastAsia="pl-PL" w:bidi="ar-SA"/>
    </w:rPr>
  </w:style>
  <w:style w:type="character" w:customStyle="1" w:styleId="PodtytuZnak">
    <w:name w:val="Podtytuł Znak"/>
    <w:link w:val="Podtytu"/>
    <w:locked/>
    <w:rsid w:val="00F53041"/>
    <w:rPr>
      <w:rFonts w:ascii="Arial" w:hAnsi="Arial"/>
      <w:sz w:val="28"/>
      <w:szCs w:val="24"/>
      <w:lang w:val="pl-PL" w:eastAsia="pl-PL" w:bidi="ar-SA"/>
    </w:rPr>
  </w:style>
  <w:style w:type="character" w:styleId="Odwoaniedokomentarza">
    <w:name w:val="annotation reference"/>
    <w:rsid w:val="00F16290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F1629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16290"/>
  </w:style>
  <w:style w:type="paragraph" w:styleId="Tematkomentarza">
    <w:name w:val="annotation subject"/>
    <w:basedOn w:val="Tekstkomentarza"/>
    <w:next w:val="Tekstkomentarza"/>
    <w:link w:val="TematkomentarzaZnak"/>
    <w:rsid w:val="00F16290"/>
    <w:rPr>
      <w:b/>
      <w:bCs/>
    </w:rPr>
  </w:style>
  <w:style w:type="character" w:customStyle="1" w:styleId="TematkomentarzaZnak">
    <w:name w:val="Temat komentarza Znak"/>
    <w:link w:val="Tematkomentarza"/>
    <w:rsid w:val="00F16290"/>
    <w:rPr>
      <w:b/>
      <w:bCs/>
    </w:rPr>
  </w:style>
  <w:style w:type="character" w:customStyle="1" w:styleId="Nagwek4Znak">
    <w:name w:val="Nagłówek 4 Znak"/>
    <w:link w:val="Nagwek4"/>
    <w:uiPriority w:val="99"/>
    <w:rsid w:val="009B7850"/>
    <w:rPr>
      <w:rFonts w:ascii="Arial" w:hAnsi="Arial"/>
      <w:b/>
      <w:sz w:val="22"/>
      <w:szCs w:val="24"/>
    </w:rPr>
  </w:style>
  <w:style w:type="character" w:customStyle="1" w:styleId="Tekstpodstawowy3Znak">
    <w:name w:val="Tekst podstawowy 3 Znak"/>
    <w:link w:val="Tekstpodstawowy3"/>
    <w:rsid w:val="000A57BE"/>
    <w:rPr>
      <w:sz w:val="28"/>
      <w:lang w:val="pl-PL" w:eastAsia="pl-PL" w:bidi="ar-SA"/>
    </w:rPr>
  </w:style>
  <w:style w:type="paragraph" w:customStyle="1" w:styleId="Tekstpodstawowy21">
    <w:name w:val="Tekst podstawowy 21"/>
    <w:basedOn w:val="Normalny"/>
    <w:rsid w:val="000A57BE"/>
    <w:pPr>
      <w:widowControl w:val="0"/>
      <w:jc w:val="both"/>
    </w:pPr>
    <w:rPr>
      <w:rFonts w:ascii="Arial" w:hAnsi="Arial"/>
      <w:sz w:val="22"/>
      <w:szCs w:val="20"/>
    </w:rPr>
  </w:style>
  <w:style w:type="character" w:customStyle="1" w:styleId="TitleChar">
    <w:name w:val="Title Char"/>
    <w:aliases w:val="Znak Char"/>
    <w:locked/>
    <w:rsid w:val="00D102CB"/>
    <w:rPr>
      <w:rFonts w:ascii="Arial" w:hAnsi="Arial" w:cs="Times New Roman"/>
      <w:b/>
      <w:sz w:val="20"/>
      <w:szCs w:val="20"/>
    </w:rPr>
  </w:style>
  <w:style w:type="paragraph" w:styleId="Akapitzlist">
    <w:name w:val="List Paragraph"/>
    <w:aliases w:val="BulletC,Obiekt,List Paragraph1,Wyliczanie,Akapit z listą31,Akapit z listą3,Normal,Normal2,Numerowanie,lp1,Preambuła,Lista - poziom 1,Tabela - naglowek,SM-nagłówek2,CP-UC,List Paragraph,Podsis rysunku,CW_Lista,L1,Dot pt,F5 List Paragraph"/>
    <w:basedOn w:val="Normalny"/>
    <w:link w:val="AkapitzlistZnak"/>
    <w:uiPriority w:val="34"/>
    <w:qFormat/>
    <w:rsid w:val="005924DD"/>
    <w:pPr>
      <w:ind w:left="720"/>
      <w:contextualSpacing/>
    </w:pPr>
    <w:rPr>
      <w:rFonts w:ascii="Arial" w:hAnsi="Arial"/>
      <w:sz w:val="22"/>
      <w:szCs w:val="22"/>
    </w:rPr>
  </w:style>
  <w:style w:type="character" w:customStyle="1" w:styleId="StopkaZnak">
    <w:name w:val="Stopka Znak"/>
    <w:link w:val="Stopka"/>
    <w:rsid w:val="00F51CAF"/>
    <w:rPr>
      <w:sz w:val="24"/>
      <w:szCs w:val="24"/>
    </w:rPr>
  </w:style>
  <w:style w:type="paragraph" w:customStyle="1" w:styleId="Tekstpodstawowy210">
    <w:name w:val="Tekst podstawowy 21"/>
    <w:basedOn w:val="Normalny"/>
    <w:rsid w:val="00E40EFF"/>
    <w:pPr>
      <w:widowControl w:val="0"/>
      <w:jc w:val="both"/>
    </w:pPr>
    <w:rPr>
      <w:rFonts w:ascii="Arial" w:hAnsi="Arial"/>
      <w:sz w:val="22"/>
      <w:szCs w:val="20"/>
    </w:rPr>
  </w:style>
  <w:style w:type="paragraph" w:styleId="Poprawka">
    <w:name w:val="Revision"/>
    <w:hidden/>
    <w:uiPriority w:val="99"/>
    <w:semiHidden/>
    <w:rsid w:val="004357E1"/>
    <w:rPr>
      <w:sz w:val="24"/>
      <w:szCs w:val="24"/>
    </w:rPr>
  </w:style>
  <w:style w:type="character" w:customStyle="1" w:styleId="AkapitzlistZnak">
    <w:name w:val="Akapit z listą Znak"/>
    <w:aliases w:val="BulletC Znak,Obiekt Znak,List Paragraph1 Znak,Wyliczanie Znak,Akapit z listą31 Znak,Akapit z listą3 Znak,Normal Znak,Normal2 Znak,Numerowanie Znak,lp1 Znak,Preambuła Znak,Lista - poziom 1 Znak,Tabela - naglowek Znak,SM-nagłówek2 Znak"/>
    <w:link w:val="Akapitzlist"/>
    <w:uiPriority w:val="34"/>
    <w:qFormat/>
    <w:locked/>
    <w:rsid w:val="00122C40"/>
    <w:rPr>
      <w:rFonts w:ascii="Arial" w:hAnsi="Arial"/>
      <w:sz w:val="22"/>
      <w:szCs w:val="22"/>
    </w:rPr>
  </w:style>
  <w:style w:type="paragraph" w:styleId="Tekstprzypisukocowego">
    <w:name w:val="endnote text"/>
    <w:basedOn w:val="Normalny"/>
    <w:link w:val="TekstprzypisukocowegoZnak"/>
    <w:rsid w:val="003A76C8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3A76C8"/>
  </w:style>
  <w:style w:type="character" w:styleId="Odwoanieprzypisukocowego">
    <w:name w:val="endnote reference"/>
    <w:rsid w:val="003A76C8"/>
    <w:rPr>
      <w:vertAlign w:val="superscript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E760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26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2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73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5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5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0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pwik.com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iodo@mpwik.com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pwik.com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144DE7-E7DB-4FA5-9FBF-659D15D864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9</Pages>
  <Words>4883</Words>
  <Characters>32776</Characters>
  <Application>Microsoft Office Word</Application>
  <DocSecurity>0</DocSecurity>
  <Lines>273</Lines>
  <Paragraphs>75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9 do SDO</vt:lpstr>
    </vt:vector>
  </TitlesOfParts>
  <Company/>
  <LinksUpToDate>false</LinksUpToDate>
  <CharactersWithSpaces>37584</CharactersWithSpaces>
  <SharedDoc>false</SharedDoc>
  <HLinks>
    <vt:vector size="6" baseType="variant">
      <vt:variant>
        <vt:i4>3473477</vt:i4>
      </vt:variant>
      <vt:variant>
        <vt:i4>0</vt:i4>
      </vt:variant>
      <vt:variant>
        <vt:i4>0</vt:i4>
      </vt:variant>
      <vt:variant>
        <vt:i4>5</vt:i4>
      </vt:variant>
      <vt:variant>
        <vt:lpwstr>mailto:iodo@mpwik.com.pl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9 do SDO</dc:title>
  <dc:subject/>
  <dc:creator>Strojnowski Łukasz</dc:creator>
  <cp:keywords/>
  <dc:description/>
  <cp:lastModifiedBy>Magdalena</cp:lastModifiedBy>
  <cp:revision>2</cp:revision>
  <cp:lastPrinted>2020-02-07T08:17:00Z</cp:lastPrinted>
  <dcterms:created xsi:type="dcterms:W3CDTF">2026-02-24T12:32:00Z</dcterms:created>
  <dcterms:modified xsi:type="dcterms:W3CDTF">2026-02-24T12:32:00Z</dcterms:modified>
</cp:coreProperties>
</file>