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4E9" w:rsidRDefault="00D834E9" w:rsidP="007F2D22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8A3158" w:rsidRPr="007F2D22" w:rsidRDefault="009B12AD" w:rsidP="007F2D22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>S.2380.25.2024.MS</w:t>
      </w:r>
    </w:p>
    <w:p w:rsidR="008521A5" w:rsidRPr="007F2D22" w:rsidRDefault="008521A5" w:rsidP="007F2D22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AC320B" w:rsidRPr="007F2D22" w:rsidRDefault="00AC320B" w:rsidP="007F2D2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sz w:val="28"/>
          <w:lang w:eastAsia="pl-PL"/>
        </w:rPr>
        <w:t>UMOWA (projekt)</w:t>
      </w:r>
    </w:p>
    <w:p w:rsidR="00AC320B" w:rsidRPr="007F2D22" w:rsidRDefault="00AC320B" w:rsidP="007F2D22">
      <w:pPr>
        <w:spacing w:after="0"/>
        <w:rPr>
          <w:rFonts w:ascii="Times New Roman" w:eastAsia="Times New Roman" w:hAnsi="Times New Roman" w:cs="Times New Roman"/>
          <w:b/>
          <w:lang w:eastAsia="pl-PL"/>
        </w:rPr>
      </w:pPr>
    </w:p>
    <w:p w:rsidR="00AC320B" w:rsidRPr="007F2D22" w:rsidRDefault="00AC320B" w:rsidP="007F2D22">
      <w:pPr>
        <w:spacing w:after="0"/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AC320B" w:rsidRPr="007F2D22" w:rsidRDefault="00AC320B" w:rsidP="007F2D22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7F2D22">
        <w:rPr>
          <w:rFonts w:ascii="Times New Roman" w:eastAsia="Calibri" w:hAnsi="Times New Roman" w:cs="Times New Roman"/>
          <w:color w:val="000000" w:themeColor="text1"/>
        </w:rPr>
        <w:t>Dnia _____________________</w:t>
      </w:r>
      <w:r w:rsidR="009B12AD" w:rsidRPr="007F2D22">
        <w:rPr>
          <w:rFonts w:ascii="Times New Roman" w:eastAsia="Calibri" w:hAnsi="Times New Roman" w:cs="Times New Roman"/>
          <w:color w:val="000000" w:themeColor="text1"/>
        </w:rPr>
        <w:t xml:space="preserve">2024 </w:t>
      </w:r>
      <w:r w:rsidRPr="007F2D22">
        <w:rPr>
          <w:rFonts w:ascii="Times New Roman" w:eastAsia="Calibri" w:hAnsi="Times New Roman" w:cs="Times New Roman"/>
          <w:color w:val="000000" w:themeColor="text1"/>
        </w:rPr>
        <w:t>r. w Białymstoku, pomiędzy:</w:t>
      </w:r>
    </w:p>
    <w:p w:rsidR="00AC320B" w:rsidRPr="007F2D22" w:rsidRDefault="00AC320B" w:rsidP="007F2D22">
      <w:pPr>
        <w:widowControl w:val="0"/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pacing w:val="1"/>
          <w:lang w:eastAsia="ar-SA"/>
        </w:rPr>
      </w:pPr>
      <w:r w:rsidRPr="007F2D22">
        <w:rPr>
          <w:rFonts w:ascii="Times New Roman" w:eastAsia="Times New Roman" w:hAnsi="Times New Roman" w:cs="Times New Roman"/>
          <w:b/>
          <w:color w:val="000000" w:themeColor="text1"/>
          <w:spacing w:val="1"/>
          <w:lang w:eastAsia="ar-SA"/>
        </w:rPr>
        <w:t>Skarbem Państwa – Komendantem Wojewódzkim Policji w Białymstoku,</w:t>
      </w:r>
    </w:p>
    <w:p w:rsidR="00AC320B" w:rsidRPr="007F2D22" w:rsidRDefault="00AC320B" w:rsidP="007F2D22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F2D22">
        <w:rPr>
          <w:rFonts w:ascii="Times New Roman" w:eastAsia="Times New Roman" w:hAnsi="Times New Roman" w:cs="Times New Roman"/>
          <w:color w:val="000000" w:themeColor="text1"/>
          <w:lang w:eastAsia="ar-SA"/>
        </w:rPr>
        <w:t>z siedzibą w Białymstoku: ul. H. Sienkiewicza 65, 15-003 Białystok, NIP 5420207868</w:t>
      </w:r>
    </w:p>
    <w:p w:rsidR="00AC320B" w:rsidRPr="007F2D22" w:rsidRDefault="00AC320B" w:rsidP="007F2D22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F2D22">
        <w:rPr>
          <w:rFonts w:ascii="Times New Roman" w:eastAsia="Times New Roman" w:hAnsi="Times New Roman" w:cs="Times New Roman"/>
          <w:color w:val="000000" w:themeColor="text1"/>
          <w:lang w:eastAsia="ar-SA"/>
        </w:rPr>
        <w:t>reprezentowanym przez:</w:t>
      </w:r>
    </w:p>
    <w:p w:rsidR="00AC320B" w:rsidRPr="007F2D22" w:rsidRDefault="00AC320B" w:rsidP="007F2D22">
      <w:pPr>
        <w:tabs>
          <w:tab w:val="left" w:pos="6000"/>
        </w:tabs>
        <w:spacing w:after="0"/>
        <w:ind w:left="-3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7F2D22">
        <w:rPr>
          <w:rFonts w:ascii="Times New Roman" w:eastAsia="Times New Roman" w:hAnsi="Times New Roman" w:cs="Times New Roman"/>
          <w:color w:val="000000" w:themeColor="text1"/>
          <w:lang w:eastAsia="pl-PL"/>
        </w:rPr>
        <w:t>_________________ - Zastępcę Komendanta Wojewódzkiego Policji w Białymstoku</w:t>
      </w:r>
    </w:p>
    <w:p w:rsidR="00AC320B" w:rsidRPr="007F2D22" w:rsidRDefault="00AC320B" w:rsidP="007F2D2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7F2D2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zwanym dalej </w:t>
      </w:r>
      <w:r w:rsidRPr="007F2D2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„Zamawiającym”</w:t>
      </w:r>
      <w:r w:rsidR="009B12AD" w:rsidRPr="007F2D2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,</w:t>
      </w:r>
    </w:p>
    <w:p w:rsidR="00AC320B" w:rsidRPr="007F2D22" w:rsidRDefault="00AC320B" w:rsidP="007F2D22">
      <w:pPr>
        <w:widowControl w:val="0"/>
        <w:shd w:val="clear" w:color="auto" w:fill="FFFFFF"/>
        <w:suppressAutoHyphens/>
        <w:ind w:left="10"/>
        <w:jc w:val="both"/>
        <w:rPr>
          <w:rFonts w:ascii="Times New Roman" w:eastAsia="Times New Roman" w:hAnsi="Times New Roman" w:cs="Times New Roman"/>
          <w:color w:val="000000" w:themeColor="text1"/>
          <w:spacing w:val="-3"/>
          <w:lang w:eastAsia="ar-SA"/>
        </w:rPr>
      </w:pPr>
      <w:r w:rsidRPr="007F2D22">
        <w:rPr>
          <w:rFonts w:ascii="Times New Roman" w:eastAsia="Times New Roman" w:hAnsi="Times New Roman" w:cs="Times New Roman"/>
          <w:color w:val="000000" w:themeColor="text1"/>
          <w:spacing w:val="-3"/>
          <w:lang w:eastAsia="ar-SA"/>
        </w:rPr>
        <w:t xml:space="preserve">a </w:t>
      </w:r>
    </w:p>
    <w:p w:rsidR="00AC320B" w:rsidRPr="007F2D22" w:rsidRDefault="009B12AD" w:rsidP="007F2D22">
      <w:pPr>
        <w:spacing w:after="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F2D22">
        <w:rPr>
          <w:rFonts w:ascii="Times New Roman" w:eastAsia="Calibri" w:hAnsi="Times New Roman" w:cs="Times New Roman"/>
          <w:color w:val="000000" w:themeColor="text1"/>
        </w:rPr>
        <w:t xml:space="preserve">* </w:t>
      </w:r>
      <w:r w:rsidR="00AC320B" w:rsidRPr="007F2D22">
        <w:rPr>
          <w:rFonts w:ascii="Times New Roman" w:eastAsia="Calibri" w:hAnsi="Times New Roman" w:cs="Times New Roman"/>
          <w:b/>
          <w:color w:val="000000" w:themeColor="text1"/>
        </w:rPr>
        <w:t>firmą: __________________________________,</w:t>
      </w:r>
      <w:r w:rsidR="00AC320B" w:rsidRPr="007F2D22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:rsidR="00AC320B" w:rsidRPr="007F2D22" w:rsidRDefault="00AC320B" w:rsidP="007F2D22">
      <w:pPr>
        <w:spacing w:after="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F2D22">
        <w:rPr>
          <w:rFonts w:ascii="Times New Roman" w:eastAsia="Calibri" w:hAnsi="Times New Roman" w:cs="Times New Roman"/>
          <w:color w:val="000000" w:themeColor="text1"/>
        </w:rPr>
        <w:t xml:space="preserve">z siedzibą w ___________________, __________________________________________, </w:t>
      </w:r>
    </w:p>
    <w:p w:rsidR="00AC320B" w:rsidRPr="007F2D22" w:rsidRDefault="00AC320B" w:rsidP="007F2D22">
      <w:pPr>
        <w:spacing w:after="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F2D22">
        <w:rPr>
          <w:rFonts w:ascii="Times New Roman" w:eastAsia="Calibri" w:hAnsi="Times New Roman" w:cs="Times New Roman"/>
          <w:color w:val="000000" w:themeColor="text1"/>
        </w:rPr>
        <w:t>wpisaną w dniu _______________ r. do rejestru przedsiębiorców prowadzonego przez Sąd Rejonowy w __________________ Wydział Gospodarczy Krajowego Rejestru Sądowego pod numerem KRS _____________________</w:t>
      </w:r>
      <w:r w:rsidRPr="007F2D22">
        <w:rPr>
          <w:rFonts w:ascii="Times New Roman" w:eastAsia="Calibri" w:hAnsi="Times New Roman" w:cs="Times New Roman"/>
        </w:rPr>
        <w:t xml:space="preserve"> NIP: _____________________, REGON: ______________________,</w:t>
      </w:r>
    </w:p>
    <w:p w:rsidR="00AC320B" w:rsidRPr="007F2D22" w:rsidRDefault="00AC320B" w:rsidP="007F2D22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7F2D22">
        <w:rPr>
          <w:rFonts w:ascii="Times New Roman" w:eastAsia="Calibri" w:hAnsi="Times New Roman" w:cs="Times New Roman"/>
          <w:color w:val="000000" w:themeColor="text1"/>
        </w:rPr>
        <w:t>reprezentowaną przez: ________________________</w:t>
      </w:r>
      <w:r w:rsidR="009B12AD" w:rsidRPr="007F2D22">
        <w:rPr>
          <w:rFonts w:ascii="Times New Roman" w:eastAsia="Calibri" w:hAnsi="Times New Roman" w:cs="Times New Roman"/>
          <w:color w:val="000000" w:themeColor="text1"/>
        </w:rPr>
        <w:t>____________________________,</w:t>
      </w:r>
    </w:p>
    <w:p w:rsidR="00AC320B" w:rsidRPr="007F2D22" w:rsidRDefault="009B12AD" w:rsidP="007F2D22">
      <w:pPr>
        <w:spacing w:after="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F2D22">
        <w:rPr>
          <w:rFonts w:ascii="Times New Roman" w:eastAsia="Calibri" w:hAnsi="Times New Roman" w:cs="Times New Roman"/>
          <w:color w:val="000000" w:themeColor="text1"/>
        </w:rPr>
        <w:t xml:space="preserve">* </w:t>
      </w:r>
      <w:r w:rsidRPr="007F2D22">
        <w:rPr>
          <w:rFonts w:ascii="Times New Roman" w:eastAsia="Calibri" w:hAnsi="Times New Roman" w:cs="Times New Roman"/>
          <w:b/>
          <w:color w:val="000000" w:themeColor="text1"/>
        </w:rPr>
        <w:t>________________________</w:t>
      </w:r>
      <w:r w:rsidRPr="007F2D22">
        <w:rPr>
          <w:rFonts w:ascii="Times New Roman" w:hAnsi="Times New Roman" w:cs="Times New Roman"/>
          <w:b/>
        </w:rPr>
        <w:t xml:space="preserve">– przedsiębiorcą prowadzącym działalność gospodarczą pod </w:t>
      </w:r>
      <w:r w:rsidRPr="007F2D22">
        <w:rPr>
          <w:rFonts w:ascii="Times New Roman" w:eastAsia="Calibri" w:hAnsi="Times New Roman" w:cs="Times New Roman"/>
          <w:b/>
          <w:color w:val="000000" w:themeColor="text1"/>
        </w:rPr>
        <w:t>firmą __________________________</w:t>
      </w:r>
      <w:r w:rsidR="00AC320B" w:rsidRPr="007F2D22">
        <w:rPr>
          <w:rFonts w:ascii="Times New Roman" w:eastAsia="Calibri" w:hAnsi="Times New Roman" w:cs="Times New Roman"/>
          <w:b/>
          <w:color w:val="000000" w:themeColor="text1"/>
        </w:rPr>
        <w:t>__</w:t>
      </w:r>
      <w:r w:rsidR="00AC320B" w:rsidRPr="007F2D22">
        <w:rPr>
          <w:rFonts w:ascii="Times New Roman" w:eastAsia="Calibri" w:hAnsi="Times New Roman" w:cs="Times New Roman"/>
          <w:color w:val="000000" w:themeColor="text1"/>
        </w:rPr>
        <w:t xml:space="preserve"> z siedzibą w _______________, ______________________</w:t>
      </w:r>
    </w:p>
    <w:p w:rsidR="00AC320B" w:rsidRPr="007F2D22" w:rsidRDefault="00AC320B" w:rsidP="007F2D22">
      <w:pPr>
        <w:spacing w:after="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F2D22">
        <w:rPr>
          <w:rFonts w:ascii="Times New Roman" w:eastAsia="Calibri" w:hAnsi="Times New Roman" w:cs="Times New Roman"/>
          <w:color w:val="000000" w:themeColor="text1"/>
        </w:rPr>
        <w:t>wpisaną/</w:t>
      </w:r>
      <w:proofErr w:type="spellStart"/>
      <w:r w:rsidRPr="007F2D22">
        <w:rPr>
          <w:rFonts w:ascii="Times New Roman" w:eastAsia="Calibri" w:hAnsi="Times New Roman" w:cs="Times New Roman"/>
          <w:color w:val="000000" w:themeColor="text1"/>
        </w:rPr>
        <w:t>ym</w:t>
      </w:r>
      <w:proofErr w:type="spellEnd"/>
      <w:r w:rsidRPr="007F2D22">
        <w:rPr>
          <w:rFonts w:ascii="Times New Roman" w:eastAsia="Calibri" w:hAnsi="Times New Roman" w:cs="Times New Roman"/>
          <w:color w:val="000000" w:themeColor="text1"/>
        </w:rPr>
        <w:t xml:space="preserve"> do Centralnej Ewidencji i Informacji o Działalności Gospodarczej,</w:t>
      </w:r>
    </w:p>
    <w:p w:rsidR="00AC320B" w:rsidRPr="007F2D22" w:rsidRDefault="00AC320B" w:rsidP="007F2D22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7F2D22">
        <w:rPr>
          <w:rFonts w:ascii="Times New Roman" w:eastAsia="Calibri" w:hAnsi="Times New Roman" w:cs="Times New Roman"/>
          <w:color w:val="000000" w:themeColor="text1"/>
        </w:rPr>
        <w:t>NIP: _____________________,</w:t>
      </w:r>
      <w:r w:rsidR="009B12AD" w:rsidRPr="007F2D22">
        <w:rPr>
          <w:rFonts w:ascii="Times New Roman" w:eastAsia="Calibri" w:hAnsi="Times New Roman" w:cs="Times New Roman"/>
          <w:color w:val="000000" w:themeColor="text1"/>
        </w:rPr>
        <w:t xml:space="preserve"> REGON: ______________________,</w:t>
      </w:r>
    </w:p>
    <w:p w:rsidR="00AC320B" w:rsidRPr="007F2D22" w:rsidRDefault="00AC320B" w:rsidP="007F2D22">
      <w:pPr>
        <w:spacing w:after="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F2D22">
        <w:rPr>
          <w:rFonts w:ascii="Times New Roman" w:eastAsia="Calibri" w:hAnsi="Times New Roman" w:cs="Times New Roman"/>
          <w:color w:val="000000" w:themeColor="text1"/>
        </w:rPr>
        <w:t>zwaną/</w:t>
      </w:r>
      <w:proofErr w:type="spellStart"/>
      <w:r w:rsidRPr="007F2D22">
        <w:rPr>
          <w:rFonts w:ascii="Times New Roman" w:eastAsia="Calibri" w:hAnsi="Times New Roman" w:cs="Times New Roman"/>
          <w:color w:val="000000" w:themeColor="text1"/>
        </w:rPr>
        <w:t>ym</w:t>
      </w:r>
      <w:proofErr w:type="spellEnd"/>
      <w:r w:rsidRPr="007F2D22">
        <w:rPr>
          <w:rFonts w:ascii="Times New Roman" w:eastAsia="Calibri" w:hAnsi="Times New Roman" w:cs="Times New Roman"/>
          <w:color w:val="000000" w:themeColor="text1"/>
        </w:rPr>
        <w:t xml:space="preserve"> dalej „</w:t>
      </w:r>
      <w:r w:rsidRPr="007F2D22">
        <w:rPr>
          <w:rFonts w:ascii="Times New Roman" w:eastAsia="Calibri" w:hAnsi="Times New Roman" w:cs="Times New Roman"/>
          <w:b/>
          <w:color w:val="000000" w:themeColor="text1"/>
        </w:rPr>
        <w:t>Wykonawcą</w:t>
      </w:r>
      <w:r w:rsidRPr="007F2D22">
        <w:rPr>
          <w:rFonts w:ascii="Times New Roman" w:eastAsia="Calibri" w:hAnsi="Times New Roman" w:cs="Times New Roman"/>
          <w:color w:val="000000" w:themeColor="text1"/>
        </w:rPr>
        <w:t>”</w:t>
      </w:r>
      <w:r w:rsidR="009B12AD" w:rsidRPr="007F2D22">
        <w:rPr>
          <w:rFonts w:ascii="Times New Roman" w:eastAsia="Calibri" w:hAnsi="Times New Roman" w:cs="Times New Roman"/>
          <w:color w:val="000000" w:themeColor="text1"/>
        </w:rPr>
        <w:t>,</w:t>
      </w:r>
    </w:p>
    <w:p w:rsidR="00AC320B" w:rsidRPr="007F2D22" w:rsidRDefault="00AC320B" w:rsidP="007F2D22">
      <w:pPr>
        <w:spacing w:after="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F2D22">
        <w:rPr>
          <w:rFonts w:ascii="Times New Roman" w:eastAsia="Calibri" w:hAnsi="Times New Roman" w:cs="Times New Roman"/>
          <w:color w:val="000000" w:themeColor="text1"/>
        </w:rPr>
        <w:t>została zawarta umowa następującej treści:</w:t>
      </w:r>
    </w:p>
    <w:p w:rsidR="00AC320B" w:rsidRPr="007F2D22" w:rsidRDefault="00AC320B" w:rsidP="007F2D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</w:pPr>
    </w:p>
    <w:p w:rsidR="004F73B1" w:rsidRPr="007F2D22" w:rsidRDefault="004F73B1" w:rsidP="007F2D2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</w:pPr>
      <w:r w:rsidRPr="007F2D22">
        <w:rPr>
          <w:rFonts w:ascii="Times New Roman" w:hAnsi="Times New Roman" w:cs="Times New Roman"/>
          <w:bCs/>
        </w:rPr>
        <w:t xml:space="preserve">W wyniku dokonania przez Zamawiającego wyboru oferty Wykonawcy w postępowaniu o udzielenie zamówienia publicznego wyłączonego ze stosowania ustawy z dnia 11 września 2019 r. – </w:t>
      </w:r>
      <w:r w:rsidRPr="007F2D22">
        <w:rPr>
          <w:rFonts w:ascii="Times New Roman" w:hAnsi="Times New Roman" w:cs="Times New Roman"/>
          <w:bCs/>
          <w:i/>
        </w:rPr>
        <w:t>Prawo zamówień publicznych</w:t>
      </w:r>
      <w:r w:rsidRPr="007F2D22">
        <w:rPr>
          <w:rFonts w:ascii="Times New Roman" w:hAnsi="Times New Roman" w:cs="Times New Roman"/>
          <w:bCs/>
        </w:rPr>
        <w:t xml:space="preserve"> </w:t>
      </w:r>
      <w:r w:rsidRPr="007F2D22">
        <w:rPr>
          <w:rFonts w:ascii="Times New Roman" w:hAnsi="Times New Roman" w:cs="Times New Roman"/>
          <w:bCs/>
          <w:i/>
        </w:rPr>
        <w:t>(tj. Dz.U.</w:t>
      </w:r>
      <w:r w:rsidR="00090607" w:rsidRPr="007F2D22">
        <w:rPr>
          <w:rFonts w:ascii="Times New Roman" w:hAnsi="Times New Roman" w:cs="Times New Roman"/>
          <w:bCs/>
          <w:i/>
        </w:rPr>
        <w:t xml:space="preserve"> </w:t>
      </w:r>
      <w:r w:rsidRPr="007F2D22">
        <w:rPr>
          <w:rFonts w:ascii="Times New Roman" w:hAnsi="Times New Roman" w:cs="Times New Roman"/>
          <w:bCs/>
          <w:i/>
        </w:rPr>
        <w:t>z 202</w:t>
      </w:r>
      <w:r w:rsidR="009B12AD" w:rsidRPr="007F2D22">
        <w:rPr>
          <w:rFonts w:ascii="Times New Roman" w:hAnsi="Times New Roman" w:cs="Times New Roman"/>
          <w:bCs/>
          <w:i/>
        </w:rPr>
        <w:t>4</w:t>
      </w:r>
      <w:r w:rsidRPr="007F2D22">
        <w:rPr>
          <w:rFonts w:ascii="Times New Roman" w:hAnsi="Times New Roman" w:cs="Times New Roman"/>
          <w:bCs/>
          <w:i/>
        </w:rPr>
        <w:t>r. poz.</w:t>
      </w:r>
      <w:r w:rsidR="009B12AD" w:rsidRPr="007F2D22">
        <w:rPr>
          <w:rFonts w:ascii="Times New Roman" w:hAnsi="Times New Roman" w:cs="Times New Roman"/>
          <w:bCs/>
          <w:i/>
        </w:rPr>
        <w:t>1320</w:t>
      </w:r>
      <w:r w:rsidRPr="007F2D22">
        <w:rPr>
          <w:rFonts w:ascii="Times New Roman" w:hAnsi="Times New Roman" w:cs="Times New Roman"/>
          <w:bCs/>
          <w:i/>
        </w:rPr>
        <w:t>)</w:t>
      </w:r>
      <w:r w:rsidRPr="007F2D22">
        <w:rPr>
          <w:rFonts w:ascii="Times New Roman" w:hAnsi="Times New Roman" w:cs="Times New Roman"/>
          <w:bCs/>
        </w:rPr>
        <w:t xml:space="preserve"> nie przekraczającego kwot określonych w art.2 </w:t>
      </w:r>
      <w:proofErr w:type="spellStart"/>
      <w:r w:rsidRPr="007F2D22">
        <w:rPr>
          <w:rFonts w:ascii="Times New Roman" w:hAnsi="Times New Roman" w:cs="Times New Roman"/>
          <w:bCs/>
        </w:rPr>
        <w:t>pzp</w:t>
      </w:r>
      <w:proofErr w:type="spellEnd"/>
      <w:r w:rsidRPr="007F2D22">
        <w:rPr>
          <w:rFonts w:ascii="Times New Roman" w:hAnsi="Times New Roman" w:cs="Times New Roman"/>
          <w:bCs/>
        </w:rPr>
        <w:t>, mniejszych niż 130 tys. zł zostaje zawarta umowa na czas oznaczony o następującej treści:</w:t>
      </w:r>
    </w:p>
    <w:p w:rsidR="004F73B1" w:rsidRPr="007F2D22" w:rsidRDefault="004F73B1" w:rsidP="007F2D2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</w:pPr>
    </w:p>
    <w:p w:rsidR="006A5A85" w:rsidRPr="007F2D22" w:rsidRDefault="006A5A85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§ 1</w:t>
      </w:r>
    </w:p>
    <w:p w:rsidR="006A5A85" w:rsidRPr="007F2D22" w:rsidRDefault="006A5A85" w:rsidP="00FF6223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eastAsia="Times New Roman" w:hAnsi="Times New Roman" w:cs="Times New Roman"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Przedmiotem </w:t>
      </w:r>
      <w:r w:rsidRPr="00505A2E">
        <w:rPr>
          <w:rFonts w:ascii="Times New Roman" w:eastAsia="Times New Roman" w:hAnsi="Times New Roman" w:cs="Times New Roman"/>
          <w:kern w:val="22"/>
          <w:lang w:eastAsia="pl-PL"/>
        </w:rPr>
        <w:t xml:space="preserve">niniejszej umowy </w:t>
      </w:r>
      <w:r w:rsidRPr="00505A2E">
        <w:rPr>
          <w:rFonts w:ascii="Times New Roman" w:eastAsia="Times New Roman" w:hAnsi="Times New Roman" w:cs="Times New Roman"/>
          <w:lang w:eastAsia="pl-PL"/>
        </w:rPr>
        <w:t xml:space="preserve">jest </w:t>
      </w:r>
      <w:r w:rsidR="002C21C4" w:rsidRPr="00505A2E">
        <w:rPr>
          <w:rFonts w:ascii="Times New Roman" w:eastAsia="Times New Roman" w:hAnsi="Times New Roman" w:cs="Times New Roman"/>
          <w:lang w:eastAsia="pl-PL"/>
        </w:rPr>
        <w:t>zakup</w:t>
      </w:r>
      <w:r w:rsidRPr="00505A2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>fabrycznie now</w:t>
      </w:r>
      <w:r w:rsidR="00C83CA0"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>ych dwóch</w:t>
      </w:r>
      <w:r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 xml:space="preserve"> przyczep</w:t>
      </w:r>
      <w:r w:rsidR="00C83CA0"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>ek</w:t>
      </w:r>
      <w:r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 xml:space="preserve"> samochodow</w:t>
      </w:r>
      <w:r w:rsidR="00C83CA0"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>ych</w:t>
      </w:r>
      <w:r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 xml:space="preserve"> przystosowan</w:t>
      </w:r>
      <w:r w:rsidR="00C83CA0"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>ych</w:t>
      </w:r>
      <w:r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 xml:space="preserve"> do przewozu </w:t>
      </w:r>
      <w:r w:rsidR="00505A2E"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>wyposażenia specjalnego</w:t>
      </w:r>
      <w:r w:rsidR="00C3183D"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 xml:space="preserve"> na potrzeby Zamawiającego</w:t>
      </w:r>
      <w:r w:rsidRPr="00505A2E">
        <w:rPr>
          <w:rFonts w:ascii="Times New Roman" w:eastAsia="Times New Roman" w:hAnsi="Times New Roman" w:cs="Times New Roman"/>
          <w:bCs/>
          <w:kern w:val="22"/>
          <w:lang w:eastAsia="pl-PL"/>
        </w:rPr>
        <w:t xml:space="preserve"> -</w:t>
      </w:r>
      <w:r w:rsidRPr="00505A2E">
        <w:rPr>
          <w:rFonts w:ascii="Times New Roman" w:eastAsia="Times New Roman" w:hAnsi="Times New Roman" w:cs="Times New Roman"/>
          <w:lang w:eastAsia="pl-PL"/>
        </w:rPr>
        <w:t xml:space="preserve"> spełniające wyma</w:t>
      </w:r>
      <w:r w:rsidR="00090607" w:rsidRPr="00505A2E">
        <w:rPr>
          <w:rFonts w:ascii="Times New Roman" w:eastAsia="Times New Roman" w:hAnsi="Times New Roman" w:cs="Times New Roman"/>
          <w:lang w:eastAsia="pl-PL"/>
        </w:rPr>
        <w:t xml:space="preserve">gania </w:t>
      </w:r>
      <w:r w:rsidR="00D834E9">
        <w:rPr>
          <w:rFonts w:ascii="Times New Roman" w:eastAsia="Times New Roman" w:hAnsi="Times New Roman" w:cs="Times New Roman"/>
          <w:lang w:eastAsia="pl-PL"/>
        </w:rPr>
        <w:t>Specyfikacji T</w:t>
      </w:r>
      <w:r w:rsidR="00090607" w:rsidRPr="00505A2E">
        <w:rPr>
          <w:rFonts w:ascii="Times New Roman" w:eastAsia="Times New Roman" w:hAnsi="Times New Roman" w:cs="Times New Roman"/>
          <w:lang w:eastAsia="pl-PL"/>
        </w:rPr>
        <w:t>echnicznej</w:t>
      </w:r>
      <w:r w:rsidR="00090607" w:rsidRPr="007F2D22">
        <w:rPr>
          <w:rFonts w:ascii="Times New Roman" w:eastAsia="Times New Roman" w:hAnsi="Times New Roman" w:cs="Times New Roman"/>
          <w:lang w:eastAsia="pl-PL"/>
        </w:rPr>
        <w:t xml:space="preserve"> – stanowiącej załącznik nr 1 do umowy.</w:t>
      </w:r>
    </w:p>
    <w:p w:rsidR="006A5A85" w:rsidRPr="007F2D22" w:rsidRDefault="006A5A85" w:rsidP="00FF6223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Szczegółowy opis przedmiotu umowy, wymagania </w:t>
      </w:r>
      <w:r w:rsidRPr="007F2D22">
        <w:rPr>
          <w:rFonts w:ascii="Times New Roman" w:eastAsia="Times New Roman" w:hAnsi="Times New Roman" w:cs="Times New Roman"/>
          <w:lang w:eastAsia="pl-PL"/>
        </w:rPr>
        <w:t>techniczne przyczepki oraz ich wyposażenie, warunki gwarancji – określono w Specyfikacji Technicznej</w:t>
      </w:r>
      <w:r w:rsidR="006B5F2D" w:rsidRPr="007F2D22">
        <w:rPr>
          <w:rFonts w:ascii="Times New Roman" w:eastAsia="Times New Roman" w:hAnsi="Times New Roman" w:cs="Times New Roman"/>
          <w:lang w:eastAsia="pl-PL"/>
        </w:rPr>
        <w:t xml:space="preserve"> stano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wiącej załącznik nr 1 do umowy. </w:t>
      </w:r>
    </w:p>
    <w:p w:rsidR="006A5A85" w:rsidRPr="007F2D22" w:rsidRDefault="006A5A85" w:rsidP="00FF6223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>Przyczepk</w:t>
      </w:r>
      <w:r w:rsidR="00C83CA0" w:rsidRPr="007F2D22">
        <w:rPr>
          <w:rFonts w:ascii="Times New Roman" w:eastAsia="Times New Roman" w:hAnsi="Times New Roman" w:cs="Times New Roman"/>
          <w:lang w:eastAsia="pl-PL"/>
        </w:rPr>
        <w:t>i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dostarczon</w:t>
      </w:r>
      <w:r w:rsidR="00C83CA0" w:rsidRPr="007F2D22">
        <w:rPr>
          <w:rFonts w:ascii="Times New Roman" w:eastAsia="Times New Roman" w:hAnsi="Times New Roman" w:cs="Times New Roman"/>
          <w:lang w:eastAsia="pl-PL"/>
        </w:rPr>
        <w:t>e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w ra</w:t>
      </w:r>
      <w:r w:rsidR="00547B44" w:rsidRPr="007F2D22">
        <w:rPr>
          <w:rFonts w:ascii="Times New Roman" w:eastAsia="Times New Roman" w:hAnsi="Times New Roman" w:cs="Times New Roman"/>
          <w:lang w:eastAsia="pl-PL"/>
        </w:rPr>
        <w:t xml:space="preserve">mach </w:t>
      </w:r>
      <w:r w:rsidR="00C83CA0" w:rsidRPr="007F2D22">
        <w:rPr>
          <w:rFonts w:ascii="Times New Roman" w:eastAsia="Times New Roman" w:hAnsi="Times New Roman" w:cs="Times New Roman"/>
          <w:lang w:eastAsia="pl-PL"/>
        </w:rPr>
        <w:t xml:space="preserve">umowy </w:t>
      </w:r>
      <w:r w:rsidR="00547B44" w:rsidRPr="007F2D22">
        <w:rPr>
          <w:rFonts w:ascii="Times New Roman" w:eastAsia="Times New Roman" w:hAnsi="Times New Roman" w:cs="Times New Roman"/>
          <w:lang w:eastAsia="pl-PL"/>
        </w:rPr>
        <w:t>będ</w:t>
      </w:r>
      <w:r w:rsidR="00C83CA0" w:rsidRPr="007F2D22">
        <w:rPr>
          <w:rFonts w:ascii="Times New Roman" w:eastAsia="Times New Roman" w:hAnsi="Times New Roman" w:cs="Times New Roman"/>
          <w:lang w:eastAsia="pl-PL"/>
        </w:rPr>
        <w:t>ą</w:t>
      </w:r>
      <w:r w:rsidR="00547B44" w:rsidRPr="007F2D22">
        <w:rPr>
          <w:rFonts w:ascii="Times New Roman" w:eastAsia="Times New Roman" w:hAnsi="Times New Roman" w:cs="Times New Roman"/>
          <w:lang w:eastAsia="pl-PL"/>
        </w:rPr>
        <w:t xml:space="preserve"> wyprodukowan</w:t>
      </w:r>
      <w:r w:rsidR="00C83CA0" w:rsidRPr="007F2D22">
        <w:rPr>
          <w:rFonts w:ascii="Times New Roman" w:eastAsia="Times New Roman" w:hAnsi="Times New Roman" w:cs="Times New Roman"/>
          <w:lang w:eastAsia="pl-PL"/>
        </w:rPr>
        <w:t>e</w:t>
      </w:r>
      <w:r w:rsidR="00547B44" w:rsidRPr="007F2D22">
        <w:rPr>
          <w:rFonts w:ascii="Times New Roman" w:eastAsia="Times New Roman" w:hAnsi="Times New Roman" w:cs="Times New Roman"/>
          <w:lang w:eastAsia="pl-PL"/>
        </w:rPr>
        <w:t xml:space="preserve"> w 202</w:t>
      </w:r>
      <w:r w:rsidR="00C83CA0" w:rsidRPr="007F2D22">
        <w:rPr>
          <w:rFonts w:ascii="Times New Roman" w:eastAsia="Times New Roman" w:hAnsi="Times New Roman" w:cs="Times New Roman"/>
          <w:lang w:eastAsia="pl-PL"/>
        </w:rPr>
        <w:t>4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roku.</w:t>
      </w:r>
    </w:p>
    <w:p w:rsidR="006A5A85" w:rsidRPr="007F2D22" w:rsidRDefault="006A5A85" w:rsidP="00FF6223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eastAsia="Times New Roman" w:hAnsi="Times New Roman" w:cs="Times New Roman"/>
          <w:kern w:val="22"/>
          <w:lang w:eastAsia="pl-PL"/>
        </w:rPr>
      </w:pPr>
      <w:r w:rsidRPr="007F2D22">
        <w:rPr>
          <w:rFonts w:ascii="Times New Roman" w:hAnsi="Times New Roman" w:cs="Times New Roman"/>
        </w:rPr>
        <w:t>Przyczepk</w:t>
      </w:r>
      <w:r w:rsidR="00C83CA0" w:rsidRPr="007F2D22">
        <w:rPr>
          <w:rFonts w:ascii="Times New Roman" w:hAnsi="Times New Roman" w:cs="Times New Roman"/>
        </w:rPr>
        <w:t>i</w:t>
      </w:r>
      <w:r w:rsidRPr="007F2D22">
        <w:rPr>
          <w:rFonts w:ascii="Times New Roman" w:hAnsi="Times New Roman" w:cs="Times New Roman"/>
        </w:rPr>
        <w:t xml:space="preserve"> mus</w:t>
      </w:r>
      <w:r w:rsidR="00C83CA0" w:rsidRPr="007F2D22">
        <w:rPr>
          <w:rFonts w:ascii="Times New Roman" w:hAnsi="Times New Roman" w:cs="Times New Roman"/>
        </w:rPr>
        <w:t>zą</w:t>
      </w:r>
      <w:r w:rsidRPr="007F2D22">
        <w:rPr>
          <w:rFonts w:ascii="Times New Roman" w:hAnsi="Times New Roman" w:cs="Times New Roman"/>
        </w:rPr>
        <w:t xml:space="preserve"> spełniać przepisy </w:t>
      </w:r>
      <w:bookmarkStart w:id="0" w:name="_GoBack"/>
      <w:bookmarkEnd w:id="0"/>
      <w:r w:rsidRPr="002C2061">
        <w:rPr>
          <w:rFonts w:ascii="Times New Roman" w:hAnsi="Times New Roman" w:cs="Times New Roman"/>
        </w:rPr>
        <w:t>zgodnie z</w:t>
      </w:r>
      <w:r w:rsidR="00B24D03" w:rsidRPr="002C2061">
        <w:rPr>
          <w:rFonts w:ascii="Times New Roman" w:hAnsi="Times New Roman" w:cs="Times New Roman"/>
        </w:rPr>
        <w:t xml:space="preserve"> Ustawą z dnia 20 czerwca 1997 r. Prawo o ruchu drogowym </w:t>
      </w:r>
      <w:r w:rsidR="006B5F2D" w:rsidRPr="002C2061">
        <w:rPr>
          <w:rFonts w:ascii="Times New Roman" w:hAnsi="Times New Roman" w:cs="Times New Roman"/>
          <w:bCs/>
          <w:i/>
        </w:rPr>
        <w:t>(tj. Dz.U. z 2024r. poz.1251)</w:t>
      </w:r>
      <w:r w:rsidR="006B5F2D" w:rsidRPr="002C2061">
        <w:rPr>
          <w:rFonts w:ascii="Times New Roman" w:hAnsi="Times New Roman" w:cs="Times New Roman"/>
          <w:bCs/>
        </w:rPr>
        <w:t xml:space="preserve"> </w:t>
      </w:r>
      <w:r w:rsidR="00B24D03" w:rsidRPr="002C2061">
        <w:rPr>
          <w:rFonts w:ascii="Times New Roman" w:hAnsi="Times New Roman" w:cs="Times New Roman"/>
        </w:rPr>
        <w:t>lub Rozporządzeniem</w:t>
      </w:r>
      <w:r w:rsidR="00B24D03" w:rsidRPr="007F2D22">
        <w:rPr>
          <w:rFonts w:ascii="Times New Roman" w:hAnsi="Times New Roman" w:cs="Times New Roman"/>
        </w:rPr>
        <w:t xml:space="preserve"> Parlamentu Europejskiego i Rady (UE) 2018/858/WE z dnia 30 maja 2018 r. </w:t>
      </w:r>
      <w:r w:rsidR="00B24D03" w:rsidRPr="007F2D22">
        <w:rPr>
          <w:rFonts w:ascii="Times New Roman" w:hAnsi="Times New Roman" w:cs="Times New Roman"/>
          <w:bCs/>
        </w:rPr>
        <w:t xml:space="preserve">w sprawie homologacji i nadzoru rynku pojazdów silnikowych i ich przyczep oraz układów, komponentów i oddzielnych zespołów technicznych przeznaczonych do tych pojazdów, zmieniające rozporządzenie (WE) nr 715/2007 </w:t>
      </w:r>
      <w:r w:rsidR="00B24D03" w:rsidRPr="007F2D22">
        <w:rPr>
          <w:rFonts w:ascii="Times New Roman" w:hAnsi="Times New Roman" w:cs="Times New Roman"/>
          <w:bCs/>
          <w:iCs/>
        </w:rPr>
        <w:t xml:space="preserve">i </w:t>
      </w:r>
      <w:r w:rsidR="00B24D03" w:rsidRPr="007F2D22">
        <w:rPr>
          <w:rFonts w:ascii="Times New Roman" w:hAnsi="Times New Roman" w:cs="Times New Roman"/>
          <w:bCs/>
        </w:rPr>
        <w:t xml:space="preserve">(WE) </w:t>
      </w:r>
      <w:r w:rsidR="00D834E9">
        <w:rPr>
          <w:rFonts w:ascii="Times New Roman" w:hAnsi="Times New Roman" w:cs="Times New Roman"/>
          <w:bCs/>
        </w:rPr>
        <w:br/>
      </w:r>
      <w:r w:rsidR="00B24D03" w:rsidRPr="007F2D22">
        <w:rPr>
          <w:rFonts w:ascii="Times New Roman" w:hAnsi="Times New Roman" w:cs="Times New Roman"/>
          <w:bCs/>
        </w:rPr>
        <w:t>nr 595/2009 oraz uchylające dyrektywę 2007/46/WE</w:t>
      </w:r>
      <w:r w:rsidR="006B5F2D" w:rsidRPr="007F2D22">
        <w:rPr>
          <w:rFonts w:ascii="Times New Roman" w:eastAsia="Times New Roman" w:hAnsi="Times New Roman" w:cs="Times New Roman"/>
          <w:lang w:eastAsia="pl-PL"/>
        </w:rPr>
        <w:t xml:space="preserve"> (Dz.U.UE.L.2018.151.1)</w:t>
      </w:r>
    </w:p>
    <w:p w:rsidR="006A5A85" w:rsidRPr="007F2D22" w:rsidRDefault="006A5A85" w:rsidP="00FF6223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eastAsia="Times New Roman" w:hAnsi="Times New Roman" w:cs="Times New Roman"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kern w:val="22"/>
          <w:lang w:eastAsia="pl-PL"/>
        </w:rPr>
        <w:t>Ilekroć w dalszych postanowieniach umowy mowa jest o przyczepie lub przedmiocie umowy, należy przez to rozumieć przyczep</w:t>
      </w:r>
      <w:r w:rsidR="00C83CA0" w:rsidRPr="007F2D22">
        <w:rPr>
          <w:rFonts w:ascii="Times New Roman" w:eastAsia="Times New Roman" w:hAnsi="Times New Roman" w:cs="Times New Roman"/>
          <w:kern w:val="22"/>
          <w:lang w:eastAsia="pl-PL"/>
        </w:rPr>
        <w:t>ki</w:t>
      </w:r>
      <w:r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 określon</w:t>
      </w:r>
      <w:r w:rsidR="00C83CA0" w:rsidRPr="007F2D22">
        <w:rPr>
          <w:rFonts w:ascii="Times New Roman" w:eastAsia="Times New Roman" w:hAnsi="Times New Roman" w:cs="Times New Roman"/>
          <w:kern w:val="22"/>
          <w:lang w:eastAsia="pl-PL"/>
        </w:rPr>
        <w:t>e</w:t>
      </w:r>
      <w:r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 w </w:t>
      </w:r>
      <w:r w:rsidRPr="007F2D22">
        <w:rPr>
          <w:rFonts w:ascii="Times New Roman" w:eastAsia="Times New Roman" w:hAnsi="Times New Roman" w:cs="Times New Roman"/>
          <w:bCs/>
          <w:kern w:val="22"/>
          <w:lang w:eastAsia="pl-PL"/>
        </w:rPr>
        <w:t>ust. 1 niniejszej umowy.</w:t>
      </w:r>
    </w:p>
    <w:p w:rsidR="008521A5" w:rsidRDefault="008521A5" w:rsidP="007F2D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</w:p>
    <w:p w:rsidR="00D834E9" w:rsidRPr="007F2D22" w:rsidRDefault="00D834E9" w:rsidP="007F2D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</w:p>
    <w:p w:rsidR="003B0292" w:rsidRDefault="003B0292" w:rsidP="007F2D22">
      <w:pPr>
        <w:autoSpaceDE w:val="0"/>
        <w:autoSpaceDN w:val="0"/>
        <w:adjustRightInd w:val="0"/>
        <w:spacing w:after="0"/>
        <w:ind w:left="360" w:hanging="357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</w:p>
    <w:p w:rsidR="006A5A85" w:rsidRPr="007F2D22" w:rsidRDefault="006A5A85" w:rsidP="007F2D22">
      <w:pPr>
        <w:autoSpaceDE w:val="0"/>
        <w:autoSpaceDN w:val="0"/>
        <w:adjustRightInd w:val="0"/>
        <w:spacing w:after="0"/>
        <w:ind w:left="360" w:hanging="357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§ 2</w:t>
      </w:r>
    </w:p>
    <w:p w:rsidR="006A5A85" w:rsidRPr="007F2D22" w:rsidRDefault="00DC6DCF" w:rsidP="00FF6223">
      <w:pPr>
        <w:numPr>
          <w:ilvl w:val="0"/>
          <w:numId w:val="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Times New Roman" w:eastAsia="Times New Roman" w:hAnsi="Times New Roman" w:cs="Times New Roman"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Wartość </w:t>
      </w:r>
      <w:r w:rsidR="008521A5"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brutto </w:t>
      </w:r>
      <w:r w:rsidRPr="007F2D22">
        <w:rPr>
          <w:rFonts w:ascii="Times New Roman" w:eastAsia="Times New Roman" w:hAnsi="Times New Roman" w:cs="Times New Roman"/>
          <w:kern w:val="22"/>
          <w:lang w:eastAsia="pl-PL"/>
        </w:rPr>
        <w:t>umowy</w:t>
      </w:r>
      <w:r w:rsidR="006A5A85"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 </w:t>
      </w:r>
      <w:r w:rsidR="008521A5" w:rsidRPr="007F2D22">
        <w:rPr>
          <w:rFonts w:ascii="Times New Roman" w:eastAsia="Times New Roman" w:hAnsi="Times New Roman" w:cs="Times New Roman"/>
          <w:kern w:val="22"/>
          <w:lang w:eastAsia="pl-PL"/>
        </w:rPr>
        <w:t>przysługująca Wykonawcy</w:t>
      </w:r>
      <w:r w:rsidR="006A5A85"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 wynosi: ……………</w:t>
      </w:r>
      <w:r w:rsidR="008521A5" w:rsidRPr="007F2D22">
        <w:rPr>
          <w:rFonts w:ascii="Times New Roman" w:eastAsia="Times New Roman" w:hAnsi="Times New Roman" w:cs="Times New Roman"/>
          <w:kern w:val="22"/>
          <w:lang w:eastAsia="pl-PL"/>
        </w:rPr>
        <w:t>……….</w:t>
      </w:r>
      <w:r w:rsidR="006A5A85"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………………zł </w:t>
      </w:r>
      <w:r w:rsidR="008521A5" w:rsidRPr="007F2D22">
        <w:rPr>
          <w:rFonts w:ascii="Times New Roman" w:eastAsia="Times New Roman" w:hAnsi="Times New Roman" w:cs="Times New Roman"/>
          <w:kern w:val="22"/>
          <w:lang w:eastAsia="pl-PL"/>
        </w:rPr>
        <w:t>(</w:t>
      </w:r>
      <w:r w:rsidR="006A5A85" w:rsidRPr="007F2D22">
        <w:rPr>
          <w:rFonts w:ascii="Times New Roman" w:eastAsia="Times New Roman" w:hAnsi="Times New Roman" w:cs="Times New Roman"/>
          <w:kern w:val="22"/>
          <w:lang w:eastAsia="pl-PL"/>
        </w:rPr>
        <w:t>słownie: ……………………….</w:t>
      </w:r>
      <w:r w:rsidR="008521A5" w:rsidRPr="007F2D22">
        <w:rPr>
          <w:rFonts w:ascii="Times New Roman" w:eastAsia="Times New Roman" w:hAnsi="Times New Roman" w:cs="Times New Roman"/>
          <w:kern w:val="22"/>
          <w:lang w:eastAsia="pl-PL"/>
        </w:rPr>
        <w:t>)</w:t>
      </w:r>
      <w:r w:rsidR="006A5A85"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 zgod</w:t>
      </w:r>
      <w:r w:rsidR="008521A5"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nie ze złożonym w postępowaniu Formularzem </w:t>
      </w:r>
      <w:r w:rsidR="003B0292">
        <w:rPr>
          <w:rFonts w:ascii="Times New Roman" w:eastAsia="Times New Roman" w:hAnsi="Times New Roman" w:cs="Times New Roman"/>
          <w:kern w:val="22"/>
          <w:lang w:eastAsia="pl-PL"/>
        </w:rPr>
        <w:t>O</w:t>
      </w:r>
      <w:r w:rsidR="006A5A85" w:rsidRPr="007F2D22">
        <w:rPr>
          <w:rFonts w:ascii="Times New Roman" w:eastAsia="Times New Roman" w:hAnsi="Times New Roman" w:cs="Times New Roman"/>
          <w:kern w:val="22"/>
          <w:lang w:eastAsia="pl-PL"/>
        </w:rPr>
        <w:t>fer</w:t>
      </w:r>
      <w:r w:rsidRPr="007F2D22">
        <w:rPr>
          <w:rFonts w:ascii="Times New Roman" w:eastAsia="Times New Roman" w:hAnsi="Times New Roman" w:cs="Times New Roman"/>
          <w:kern w:val="22"/>
          <w:lang w:eastAsia="pl-PL"/>
        </w:rPr>
        <w:t>towym stanowiącym załącznik nr 2</w:t>
      </w:r>
      <w:r w:rsidR="006A5A85"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 do umowy.</w:t>
      </w:r>
    </w:p>
    <w:p w:rsidR="006A5A85" w:rsidRPr="007F2D22" w:rsidRDefault="006A5A85" w:rsidP="00FF6223">
      <w:pPr>
        <w:numPr>
          <w:ilvl w:val="0"/>
          <w:numId w:val="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Times New Roman" w:eastAsia="Times New Roman" w:hAnsi="Times New Roman" w:cs="Times New Roman"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Wartość </w:t>
      </w:r>
      <w:r w:rsidR="003B0292"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brutto </w:t>
      </w:r>
      <w:r w:rsidRPr="007F2D22">
        <w:rPr>
          <w:rFonts w:ascii="Times New Roman" w:eastAsia="Times New Roman" w:hAnsi="Times New Roman" w:cs="Times New Roman"/>
          <w:kern w:val="22"/>
          <w:lang w:eastAsia="pl-PL"/>
        </w:rPr>
        <w:t>umowy obejmuje wszelkie koszty związane z realizacją niniejszej umowy, w tym koszty modyfikacji, wszelkie niezbęd</w:t>
      </w:r>
      <w:r w:rsidR="008521A5"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ne opłaty i podatki, bez </w:t>
      </w:r>
      <w:r w:rsidR="003B0292">
        <w:rPr>
          <w:rFonts w:ascii="Times New Roman" w:eastAsia="Times New Roman" w:hAnsi="Times New Roman" w:cs="Times New Roman"/>
          <w:kern w:val="22"/>
          <w:lang w:eastAsia="pl-PL"/>
        </w:rPr>
        <w:t xml:space="preserve">kosztów </w:t>
      </w:r>
      <w:r w:rsidR="008521A5" w:rsidRPr="007F2D22">
        <w:rPr>
          <w:rFonts w:ascii="Times New Roman" w:eastAsia="Times New Roman" w:hAnsi="Times New Roman" w:cs="Times New Roman"/>
          <w:kern w:val="22"/>
          <w:lang w:eastAsia="pl-PL"/>
        </w:rPr>
        <w:t>dostawy.</w:t>
      </w:r>
    </w:p>
    <w:p w:rsidR="006A5A85" w:rsidRPr="007F2D22" w:rsidRDefault="006A5A85" w:rsidP="007F2D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FF0000"/>
          <w:kern w:val="22"/>
          <w:lang w:eastAsia="pl-PL"/>
        </w:rPr>
      </w:pPr>
    </w:p>
    <w:p w:rsidR="006A5A85" w:rsidRPr="007F2D22" w:rsidRDefault="006A5A85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§ 3</w:t>
      </w:r>
    </w:p>
    <w:p w:rsidR="006A5A85" w:rsidRPr="007F2D22" w:rsidRDefault="006A5A85" w:rsidP="00FF6223">
      <w:pPr>
        <w:numPr>
          <w:ilvl w:val="0"/>
          <w:numId w:val="6"/>
        </w:numPr>
        <w:spacing w:after="0"/>
        <w:ind w:left="360" w:hanging="218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lang w:eastAsia="x-none"/>
        </w:rPr>
        <w:t xml:space="preserve">Termin realizacji umowy: </w:t>
      </w:r>
      <w:r w:rsidR="00210606" w:rsidRPr="007F2D22">
        <w:rPr>
          <w:rFonts w:ascii="Times New Roman" w:eastAsia="Times New Roman" w:hAnsi="Times New Roman" w:cs="Times New Roman"/>
          <w:b/>
          <w:bCs/>
          <w:lang w:eastAsia="x-none"/>
        </w:rPr>
        <w:t>10</w:t>
      </w:r>
      <w:r w:rsidR="00C83CA0" w:rsidRPr="007F2D22">
        <w:rPr>
          <w:rFonts w:ascii="Times New Roman" w:eastAsia="Times New Roman" w:hAnsi="Times New Roman" w:cs="Times New Roman"/>
          <w:b/>
          <w:bCs/>
          <w:lang w:eastAsia="x-none"/>
        </w:rPr>
        <w:t xml:space="preserve"> tygodni </w:t>
      </w:r>
      <w:r w:rsidRPr="007F2D22">
        <w:rPr>
          <w:rFonts w:ascii="Times New Roman" w:eastAsia="Times New Roman" w:hAnsi="Times New Roman" w:cs="Times New Roman"/>
          <w:b/>
          <w:bCs/>
          <w:lang w:eastAsia="x-none"/>
        </w:rPr>
        <w:t xml:space="preserve">od </w:t>
      </w:r>
      <w:r w:rsidR="00547B44" w:rsidRPr="007F2D22">
        <w:rPr>
          <w:rFonts w:ascii="Times New Roman" w:eastAsia="Times New Roman" w:hAnsi="Times New Roman" w:cs="Times New Roman"/>
          <w:b/>
          <w:bCs/>
          <w:lang w:eastAsia="x-none"/>
        </w:rPr>
        <w:t xml:space="preserve">dnia zawarcia </w:t>
      </w:r>
      <w:r w:rsidR="00C83CA0" w:rsidRPr="007F2D22">
        <w:rPr>
          <w:rFonts w:ascii="Times New Roman" w:eastAsia="Times New Roman" w:hAnsi="Times New Roman" w:cs="Times New Roman"/>
          <w:b/>
          <w:bCs/>
          <w:lang w:eastAsia="x-none"/>
        </w:rPr>
        <w:t>umowy</w:t>
      </w:r>
      <w:r w:rsidRPr="007F2D22">
        <w:rPr>
          <w:rFonts w:ascii="Times New Roman" w:eastAsia="Times New Roman" w:hAnsi="Times New Roman" w:cs="Times New Roman"/>
          <w:bCs/>
          <w:lang w:eastAsia="x-none"/>
        </w:rPr>
        <w:t xml:space="preserve">. </w:t>
      </w:r>
    </w:p>
    <w:p w:rsidR="006A5A85" w:rsidRPr="007F2D22" w:rsidRDefault="00547B44" w:rsidP="00FF6223">
      <w:pPr>
        <w:numPr>
          <w:ilvl w:val="0"/>
          <w:numId w:val="6"/>
        </w:numPr>
        <w:spacing w:after="0"/>
        <w:ind w:left="360" w:hanging="218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lang w:eastAsia="x-none"/>
        </w:rPr>
        <w:t>Termin, o którym mowa w  ust. 1 ma</w:t>
      </w:r>
      <w:r w:rsidR="006A5A85" w:rsidRPr="007F2D22">
        <w:rPr>
          <w:rFonts w:ascii="Times New Roman" w:eastAsia="Times New Roman" w:hAnsi="Times New Roman" w:cs="Times New Roman"/>
          <w:bCs/>
          <w:lang w:eastAsia="x-none"/>
        </w:rPr>
        <w:t xml:space="preserve"> charakter ściśle określony i Zamawiający zastrzega sobie</w:t>
      </w:r>
      <w:r w:rsidRPr="007F2D22">
        <w:rPr>
          <w:rFonts w:ascii="Times New Roman" w:eastAsia="Times New Roman" w:hAnsi="Times New Roman" w:cs="Times New Roman"/>
          <w:bCs/>
          <w:lang w:eastAsia="x-none"/>
        </w:rPr>
        <w:t xml:space="preserve"> prawo do odstąpienia od umowy </w:t>
      </w:r>
      <w:r w:rsidR="006A5A85" w:rsidRPr="007F2D22">
        <w:rPr>
          <w:rFonts w:ascii="Times New Roman" w:eastAsia="Times New Roman" w:hAnsi="Times New Roman" w:cs="Times New Roman"/>
          <w:bCs/>
          <w:lang w:eastAsia="x-none"/>
        </w:rPr>
        <w:t>w przypadku niewykonania przyczepki w powyższym terminie.</w:t>
      </w:r>
    </w:p>
    <w:p w:rsidR="008A3158" w:rsidRPr="007F2D22" w:rsidRDefault="006A5A85" w:rsidP="00FF6223">
      <w:pPr>
        <w:numPr>
          <w:ilvl w:val="0"/>
          <w:numId w:val="6"/>
        </w:numPr>
        <w:spacing w:after="0"/>
        <w:ind w:left="360" w:hanging="218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lang w:eastAsia="x-none"/>
        </w:rPr>
        <w:t>Odbiór przyczepki nastąpi w siedzibie Wykonawcy</w:t>
      </w:r>
      <w:r w:rsidR="008521A5" w:rsidRPr="007F2D22">
        <w:rPr>
          <w:rFonts w:ascii="Times New Roman" w:eastAsia="Times New Roman" w:hAnsi="Times New Roman" w:cs="Times New Roman"/>
          <w:bCs/>
          <w:lang w:eastAsia="x-none"/>
        </w:rPr>
        <w:t>:</w:t>
      </w:r>
      <w:r w:rsidRPr="007F2D22">
        <w:rPr>
          <w:rFonts w:ascii="Times New Roman" w:eastAsia="Times New Roman" w:hAnsi="Times New Roman" w:cs="Times New Roman"/>
          <w:bCs/>
          <w:lang w:eastAsia="x-none"/>
        </w:rPr>
        <w:t xml:space="preserve"> ………………………..</w:t>
      </w:r>
      <w:r w:rsidR="008521A5" w:rsidRPr="007F2D22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="008521A5" w:rsidRPr="007F2D22">
        <w:rPr>
          <w:rFonts w:ascii="Times New Roman" w:eastAsia="Times New Roman" w:hAnsi="Times New Roman" w:cs="Times New Roman"/>
          <w:bCs/>
          <w:i/>
          <w:lang w:eastAsia="x-none"/>
        </w:rPr>
        <w:t>(adres).</w:t>
      </w:r>
    </w:p>
    <w:p w:rsidR="008A3158" w:rsidRPr="007F2D22" w:rsidRDefault="008A3158" w:rsidP="007F2D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</w:p>
    <w:p w:rsidR="008A3158" w:rsidRPr="007F2D22" w:rsidRDefault="008A3158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  <w:t>§ 4</w:t>
      </w:r>
    </w:p>
    <w:p w:rsidR="008A3158" w:rsidRPr="007F2D22" w:rsidRDefault="008A3158" w:rsidP="00FF6223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O przygotowaniu </w:t>
      </w:r>
      <w:r w:rsidR="006A5A85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przyczepki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do odbioru Wykonawca </w:t>
      </w:r>
      <w:r w:rsidR="00DC6DCF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powiadomi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Zamawiającego na numer </w:t>
      </w:r>
      <w:r w:rsidR="00EF3937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telefonu:</w:t>
      </w:r>
      <w:r w:rsidR="002C21C4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</w:t>
      </w:r>
      <w:r w:rsidR="00EF3937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……………………. i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e-mail………………</w:t>
      </w:r>
      <w:r w:rsidR="002C21C4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…………….</w:t>
      </w:r>
    </w:p>
    <w:p w:rsidR="008A3158" w:rsidRPr="007F2D22" w:rsidRDefault="007F2D22" w:rsidP="00FF6223">
      <w:pPr>
        <w:numPr>
          <w:ilvl w:val="0"/>
          <w:numId w:val="7"/>
        </w:numPr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>Odbiór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 będzie się odbywał w 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dniach roboczych (poniedziałek – piątek) w 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godzinach 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9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>: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0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>0-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15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>: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0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>0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.</w:t>
      </w:r>
    </w:p>
    <w:p w:rsidR="008A3158" w:rsidRPr="007F2D22" w:rsidRDefault="008A3158" w:rsidP="00FF6223">
      <w:pPr>
        <w:numPr>
          <w:ilvl w:val="0"/>
          <w:numId w:val="7"/>
        </w:numPr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Odbioru </w:t>
      </w:r>
      <w:r w:rsidR="002C21C4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przyczep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dokonają upoważnieni przedstawiciele Zamawiającego i Wykonawcy.</w:t>
      </w:r>
      <w:r w:rsidR="00EF3937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Transport przyczepy do siedziby Zamawiającego, Zamawiający zorganizuje na swój koszt </w:t>
      </w:r>
      <w:r w:rsidR="002C21C4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i </w:t>
      </w:r>
      <w:r w:rsidR="00EF3937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we własnym zakresie.</w:t>
      </w:r>
    </w:p>
    <w:p w:rsidR="008A3158" w:rsidRPr="007F2D22" w:rsidRDefault="008A3158" w:rsidP="00FF6223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Odbiór </w:t>
      </w:r>
      <w:r w:rsidR="006A5A85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przyczepy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 uważany będzie za dokonany po stwierdzeniu przez Zamawiającego zgodności </w:t>
      </w:r>
      <w:r w:rsidR="006A5A85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przedmiotu umowy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 </w:t>
      </w:r>
      <w:r w:rsidR="006A5A85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z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zasadami wiedzy technicznej, powszechnie obowiązującymi w tym zakresie normami i standardami z uwzględnieniem obowiązujących przepisów oraz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 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Specyfikacją Techniczną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>, stanowiąc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ą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 załącznik nr 1 do umowy.</w:t>
      </w:r>
    </w:p>
    <w:p w:rsidR="008A3158" w:rsidRPr="007F2D22" w:rsidRDefault="008A3158" w:rsidP="00FF6223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Odbiór </w:t>
      </w:r>
      <w:r w:rsidR="006A5A85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przyczepy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 potwierdzony zostanie protokołem odbioru, podpisanym przez upoważnionych przedstawicieli stron umowy. 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Protokół zostanie sporządzony w 3 egzemplarzach, z których jeden otrzymuje Wykonawca, a dwa Zamawiający. 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Wzór protokołu stanowi załącznik nr </w:t>
      </w:r>
      <w:r w:rsidR="006A5A85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3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 do 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u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>mowy.</w:t>
      </w:r>
    </w:p>
    <w:p w:rsidR="008A3158" w:rsidRPr="007F2D22" w:rsidRDefault="008A3158" w:rsidP="00FF6223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>Protokół odbioru niestwierdzający uwag (np. wad) w przedmiocie odbioru stanowić będzie podstawę do wystawienia faktury przez Wykonawcę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.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 </w:t>
      </w:r>
    </w:p>
    <w:p w:rsidR="008A3158" w:rsidRPr="007F2D22" w:rsidRDefault="008A3158" w:rsidP="00FF6223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hAnsi="Times New Roman" w:cs="Times New Roman"/>
          <w:color w:val="000000" w:themeColor="text1"/>
        </w:rPr>
        <w:t>Odpowiedzialność z tytułu utraty lub uszkodzenia przedmiotu umowy przechodzi z Wykonawcy na Zamawiającego z chwilą podpisania przez upoważnionych przedstawicieli Stron protokołu odbioru oraz fizycznego wydania przedmiotu umowy Zamawiającemu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.</w:t>
      </w:r>
    </w:p>
    <w:p w:rsidR="008A3158" w:rsidRPr="007F2D22" w:rsidRDefault="008A3158" w:rsidP="00FF6223">
      <w:pPr>
        <w:numPr>
          <w:ilvl w:val="0"/>
          <w:numId w:val="7"/>
        </w:numPr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Jeżeli w dowolnym momencie odbioru zostanie stwierdzona usterka, wada, niezgodność ze Specyfikacją Techniczną lub brak wymaganej dokumentacji, o której mowa w 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kern w:val="22"/>
          <w:lang w:eastAsia="pl-PL"/>
        </w:rPr>
        <w:t>§ 5 ust. 1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Zamawiającemu przysługuje prawo do odstąpienia od dalszego odbioru do czasu usunięcia nieprawidłowości. Termin ponownego odbioru zostanie uzgodniony przez strony umowy. </w:t>
      </w:r>
    </w:p>
    <w:p w:rsidR="008A3158" w:rsidRPr="007F2D22" w:rsidRDefault="008A3158" w:rsidP="00FF6223">
      <w:pPr>
        <w:numPr>
          <w:ilvl w:val="0"/>
          <w:numId w:val="7"/>
        </w:numPr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Wszelkie koszty związane z ponownym odbiorem ponosi Wykonawca.</w:t>
      </w:r>
    </w:p>
    <w:p w:rsidR="008A3158" w:rsidRPr="007F2D22" w:rsidRDefault="008A3158" w:rsidP="00FF6223">
      <w:pPr>
        <w:numPr>
          <w:ilvl w:val="0"/>
          <w:numId w:val="7"/>
        </w:numPr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Wykonawca oświadcza, że zastosowane (wprowadzone) rozwiązania materiałowo – techniczne </w:t>
      </w:r>
      <w:r w:rsidR="00091EAF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br/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nie będą naruszać praw autorskich oraz jakichkolwiek innych praw osób trzecich. W przypadku takich naruszeń wszelką odpowiedzialność ponosić będzie wyłącznie Wykonawca.</w:t>
      </w:r>
    </w:p>
    <w:p w:rsidR="008A3158" w:rsidRPr="007F2D22" w:rsidRDefault="008A3158" w:rsidP="00FF6223">
      <w:pPr>
        <w:numPr>
          <w:ilvl w:val="0"/>
          <w:numId w:val="7"/>
        </w:numPr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Wy</w:t>
      </w:r>
      <w:r w:rsidR="006A5A85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konawca zapewnia, że przyczepka będzie wolna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od wad fizycznych oraz prawnych.</w:t>
      </w:r>
    </w:p>
    <w:p w:rsidR="008A3158" w:rsidRPr="007F2D22" w:rsidRDefault="008A3158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color w:val="000000" w:themeColor="text1"/>
          <w:kern w:val="22"/>
          <w:lang w:eastAsia="pl-PL"/>
        </w:rPr>
      </w:pPr>
    </w:p>
    <w:p w:rsidR="008A3158" w:rsidRPr="007F2D22" w:rsidRDefault="008A3158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  <w:t>§ 5</w:t>
      </w:r>
    </w:p>
    <w:p w:rsidR="008A3158" w:rsidRPr="007F2D22" w:rsidRDefault="008A3158" w:rsidP="00FF6223">
      <w:pPr>
        <w:numPr>
          <w:ilvl w:val="0"/>
          <w:numId w:val="8"/>
        </w:numPr>
        <w:tabs>
          <w:tab w:val="num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lang w:val="x-none" w:eastAsia="x-none"/>
        </w:rPr>
        <w:t>Do</w:t>
      </w:r>
      <w:r w:rsidRPr="007F2D22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="006A5A85" w:rsidRPr="007F2D22">
        <w:rPr>
          <w:rFonts w:ascii="Times New Roman" w:eastAsia="Times New Roman" w:hAnsi="Times New Roman" w:cs="Times New Roman"/>
          <w:bCs/>
          <w:lang w:eastAsia="x-none"/>
        </w:rPr>
        <w:t>przyczepki</w:t>
      </w:r>
      <w:r w:rsidRPr="007F2D22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Pr="007F2D22">
        <w:rPr>
          <w:rFonts w:ascii="Times New Roman" w:eastAsia="Times New Roman" w:hAnsi="Times New Roman" w:cs="Times New Roman"/>
          <w:bCs/>
          <w:lang w:val="x-none" w:eastAsia="x-none"/>
        </w:rPr>
        <w:t>Wykonawca dołączy:</w:t>
      </w:r>
    </w:p>
    <w:p w:rsidR="008A3158" w:rsidRPr="007F2D22" w:rsidRDefault="008A3158" w:rsidP="00FF6223">
      <w:pPr>
        <w:numPr>
          <w:ilvl w:val="0"/>
          <w:numId w:val="9"/>
        </w:numPr>
        <w:tabs>
          <w:tab w:val="num" w:pos="851"/>
        </w:tabs>
        <w:suppressAutoHyphens/>
        <w:spacing w:after="0"/>
        <w:ind w:left="851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 xml:space="preserve">instrukcję obsługi elementów zabudowy i wyposażenia, </w:t>
      </w:r>
    </w:p>
    <w:p w:rsidR="008A3158" w:rsidRPr="007F2D22" w:rsidRDefault="008A3158" w:rsidP="00FF6223">
      <w:pPr>
        <w:numPr>
          <w:ilvl w:val="0"/>
          <w:numId w:val="9"/>
        </w:numPr>
        <w:tabs>
          <w:tab w:val="num" w:pos="851"/>
        </w:tabs>
        <w:suppressAutoHyphens/>
        <w:spacing w:after="0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>świadectwo zgodności WE pojazdu wraz z oświadczeniem producenta/importera potwierdzającym dane pojazdu nieznajdujące się w świadectwie zgodności, a niezb</w:t>
      </w:r>
      <w:r w:rsidR="003B0292">
        <w:rPr>
          <w:rFonts w:ascii="Times New Roman" w:eastAsia="Times New Roman" w:hAnsi="Times New Roman" w:cs="Times New Roman"/>
          <w:lang w:eastAsia="pl-PL"/>
        </w:rPr>
        <w:t>ędne do zarejestrowania pojazdu.</w:t>
      </w:r>
    </w:p>
    <w:p w:rsidR="008A3158" w:rsidRDefault="008A3158" w:rsidP="007F2D22">
      <w:pPr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</w:pPr>
    </w:p>
    <w:p w:rsidR="003B0292" w:rsidRPr="007F2D22" w:rsidRDefault="003B0292" w:rsidP="007F2D22">
      <w:pPr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</w:pPr>
    </w:p>
    <w:p w:rsidR="008A3158" w:rsidRPr="007F2D22" w:rsidRDefault="008A3158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  <w:lastRenderedPageBreak/>
        <w:t>§ 6</w:t>
      </w:r>
    </w:p>
    <w:p w:rsidR="00B24D03" w:rsidRPr="007F2D22" w:rsidRDefault="00B24D03" w:rsidP="00FF6223">
      <w:pPr>
        <w:numPr>
          <w:ilvl w:val="0"/>
          <w:numId w:val="10"/>
        </w:numPr>
        <w:tabs>
          <w:tab w:val="clear" w:pos="720"/>
          <w:tab w:val="left" w:pos="426"/>
          <w:tab w:val="num" w:pos="567"/>
          <w:tab w:val="left" w:pos="1080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7F2D22">
        <w:rPr>
          <w:rFonts w:ascii="Times New Roman" w:hAnsi="Times New Roman" w:cs="Times New Roman"/>
          <w:bCs/>
        </w:rPr>
        <w:t xml:space="preserve">Zamawiający zapłaci 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należność za 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odebraną przyczepkę</w:t>
      </w:r>
      <w:r w:rsidRPr="007F2D22">
        <w:rPr>
          <w:rFonts w:ascii="Times New Roman" w:hAnsi="Times New Roman" w:cs="Times New Roman"/>
          <w:bCs/>
        </w:rPr>
        <w:t>, na podstawie faktury VAT wystawionej przez Wykonawcę po podpisaniu proto</w:t>
      </w:r>
      <w:r w:rsidR="004C1E77" w:rsidRPr="007F2D22">
        <w:rPr>
          <w:rFonts w:ascii="Times New Roman" w:hAnsi="Times New Roman" w:cs="Times New Roman"/>
          <w:bCs/>
        </w:rPr>
        <w:t xml:space="preserve">kołu odbioru, o którym mowa w 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kern w:val="22"/>
          <w:lang w:eastAsia="pl-PL"/>
        </w:rPr>
        <w:t>§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4 ust. 5</w:t>
      </w:r>
      <w:r w:rsidR="00210606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</w:t>
      </w:r>
      <w:r w:rsidRPr="007F2D22">
        <w:rPr>
          <w:rFonts w:ascii="Times New Roman" w:hAnsi="Times New Roman" w:cs="Times New Roman"/>
          <w:bCs/>
        </w:rPr>
        <w:t xml:space="preserve">umowy. </w:t>
      </w:r>
    </w:p>
    <w:p w:rsidR="00B24D03" w:rsidRPr="007F2D22" w:rsidRDefault="00B24D03" w:rsidP="00FF6223">
      <w:pPr>
        <w:numPr>
          <w:ilvl w:val="0"/>
          <w:numId w:val="10"/>
        </w:numPr>
        <w:tabs>
          <w:tab w:val="clear" w:pos="720"/>
          <w:tab w:val="left" w:pos="426"/>
          <w:tab w:val="num" w:pos="567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7F2D22">
        <w:rPr>
          <w:rFonts w:ascii="Times New Roman" w:hAnsi="Times New Roman" w:cs="Times New Roman"/>
        </w:rPr>
        <w:t>Wykonawca doręczy Zamawiającemu fakturę VAT, w terminie do 3 dni od dnia podpisania protokołu odbioru</w:t>
      </w:r>
      <w:r w:rsidR="004C1E77" w:rsidRPr="007F2D22">
        <w:rPr>
          <w:rFonts w:ascii="Times New Roman" w:eastAsia="Times New Roman" w:hAnsi="Times New Roman" w:cs="Times New Roman"/>
          <w:lang w:eastAsia="ar-SA"/>
        </w:rPr>
        <w:t>,</w:t>
      </w:r>
      <w:r w:rsidR="004C1E77" w:rsidRPr="007F2D22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4C1E77" w:rsidRPr="007F2D22">
        <w:rPr>
          <w:rFonts w:ascii="Times New Roman" w:eastAsia="Times New Roman" w:hAnsi="Times New Roman" w:cs="Times New Roman"/>
          <w:lang w:eastAsia="ar-SA"/>
        </w:rPr>
        <w:t>wskazując jako płatnika:</w:t>
      </w:r>
    </w:p>
    <w:p w:rsidR="00B24D03" w:rsidRPr="007F2D22" w:rsidRDefault="00B24D03" w:rsidP="007F2D22">
      <w:pPr>
        <w:tabs>
          <w:tab w:val="num" w:pos="567"/>
        </w:tabs>
        <w:spacing w:after="0"/>
        <w:ind w:left="426" w:hanging="426"/>
        <w:jc w:val="center"/>
        <w:rPr>
          <w:rFonts w:ascii="Times New Roman" w:hAnsi="Times New Roman" w:cs="Times New Roman"/>
          <w:b/>
        </w:rPr>
      </w:pPr>
      <w:r w:rsidRPr="007F2D22">
        <w:rPr>
          <w:rFonts w:ascii="Times New Roman" w:hAnsi="Times New Roman" w:cs="Times New Roman"/>
          <w:b/>
        </w:rPr>
        <w:t>KOMENDA WOJEWÓDZKA POLICJI w BIAŁYMSTOKU</w:t>
      </w:r>
    </w:p>
    <w:p w:rsidR="00B24D03" w:rsidRPr="007F2D22" w:rsidRDefault="00B24D03" w:rsidP="007F2D22">
      <w:pPr>
        <w:tabs>
          <w:tab w:val="num" w:pos="567"/>
        </w:tabs>
        <w:spacing w:after="0"/>
        <w:ind w:left="426" w:hanging="426"/>
        <w:jc w:val="center"/>
        <w:rPr>
          <w:rFonts w:ascii="Times New Roman" w:hAnsi="Times New Roman" w:cs="Times New Roman"/>
          <w:b/>
        </w:rPr>
      </w:pPr>
      <w:r w:rsidRPr="007F2D22">
        <w:rPr>
          <w:rFonts w:ascii="Times New Roman" w:hAnsi="Times New Roman" w:cs="Times New Roman"/>
          <w:b/>
        </w:rPr>
        <w:t>ul. Sienkiewicza 65, 15-003 Białystok</w:t>
      </w:r>
    </w:p>
    <w:p w:rsidR="00B24D03" w:rsidRPr="007F2D22" w:rsidRDefault="00091EAF" w:rsidP="007F2D22">
      <w:pPr>
        <w:tabs>
          <w:tab w:val="num" w:pos="567"/>
        </w:tabs>
        <w:spacing w:after="0"/>
        <w:ind w:left="426" w:hanging="426"/>
        <w:jc w:val="center"/>
        <w:rPr>
          <w:rFonts w:ascii="Times New Roman" w:hAnsi="Times New Roman" w:cs="Times New Roman"/>
        </w:rPr>
      </w:pPr>
      <w:r w:rsidRPr="007F2D22">
        <w:rPr>
          <w:rFonts w:ascii="Times New Roman" w:hAnsi="Times New Roman" w:cs="Times New Roman"/>
          <w:b/>
        </w:rPr>
        <w:t>NIP: 542-020-78</w:t>
      </w:r>
      <w:r w:rsidR="00B24D03" w:rsidRPr="007F2D22">
        <w:rPr>
          <w:rFonts w:ascii="Times New Roman" w:hAnsi="Times New Roman" w:cs="Times New Roman"/>
          <w:b/>
        </w:rPr>
        <w:t>-68.</w:t>
      </w:r>
      <w:r w:rsidR="00B24D03" w:rsidRPr="007F2D22">
        <w:rPr>
          <w:rFonts w:ascii="Times New Roman" w:hAnsi="Times New Roman" w:cs="Times New Roman"/>
        </w:rPr>
        <w:t xml:space="preserve"> </w:t>
      </w:r>
    </w:p>
    <w:p w:rsidR="00B24D03" w:rsidRPr="007F2D22" w:rsidRDefault="00B24D03" w:rsidP="00FF6223">
      <w:pPr>
        <w:pStyle w:val="Akapitzlist"/>
        <w:numPr>
          <w:ilvl w:val="0"/>
          <w:numId w:val="10"/>
        </w:numPr>
        <w:tabs>
          <w:tab w:val="clear" w:pos="720"/>
          <w:tab w:val="num" w:pos="567"/>
        </w:tabs>
        <w:suppressAutoHyphens/>
        <w:spacing w:line="276" w:lineRule="auto"/>
        <w:ind w:left="426" w:hanging="426"/>
        <w:rPr>
          <w:sz w:val="22"/>
          <w:szCs w:val="22"/>
        </w:rPr>
      </w:pPr>
      <w:r w:rsidRPr="007F2D22">
        <w:rPr>
          <w:sz w:val="22"/>
          <w:szCs w:val="22"/>
        </w:rPr>
        <w:t>Zamawiający zapłaci należność Wykonawcy przelewem na rachunek bankowy Wykonawcy, wskazany w fakturze VAT w terminie do 30 dni od dnia doręczenia Zamawiającemu prawidłowo wystawionej faktury VAT.</w:t>
      </w:r>
    </w:p>
    <w:p w:rsidR="00B24D03" w:rsidRPr="007F2D22" w:rsidRDefault="00B24D03" w:rsidP="00FF6223">
      <w:pPr>
        <w:numPr>
          <w:ilvl w:val="0"/>
          <w:numId w:val="10"/>
        </w:numPr>
        <w:tabs>
          <w:tab w:val="clear" w:pos="720"/>
          <w:tab w:val="num" w:pos="567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7F2D22">
        <w:rPr>
          <w:rFonts w:ascii="Times New Roman" w:hAnsi="Times New Roman" w:cs="Times New Roman"/>
          <w:spacing w:val="-4"/>
        </w:rPr>
        <w:t xml:space="preserve">Rachunek bankowy wskazany na fakturze VAT musi być zgodny z rachunkiem bankowym wskazanym w wykazie podmiotów zarejestrowanych jako podatnicy VAT, niezarejestrowanych oraz wykreślonych i przywróconych do rejestru VAT, prowadzonym przez Szefa Krajowej Administracji Skarbowej. </w:t>
      </w:r>
      <w:r w:rsidR="004C1E77" w:rsidRPr="007F2D22">
        <w:rPr>
          <w:rFonts w:ascii="Times New Roman" w:hAnsi="Times New Roman" w:cs="Times New Roman"/>
          <w:spacing w:val="-4"/>
        </w:rPr>
        <w:br/>
      </w:r>
      <w:r w:rsidRPr="007F2D22">
        <w:rPr>
          <w:rFonts w:ascii="Times New Roman" w:hAnsi="Times New Roman" w:cs="Times New Roman"/>
          <w:spacing w:val="-4"/>
        </w:rPr>
        <w:t xml:space="preserve">W przypadku braku zgodności rachunku bankowego wskazanego na fakturze z rachunkiem bankowym, o którym umowa w zdaniu poprzedzającym, Zamawiający dokona płatności na rachunek bankowy wskazany w ww. wykazie. W przypadku braku wskazania rachunku bankowego w ww. wykazie, Zamawiający uprawniony jest do wstrzymania płatności, a bieg terminu zapłaty biegnie na nowo od dnia poinformowania Zamawiającego o umieszczeniu rachunku bankowego w ww. wykazie. Zamawiający poinformuje Wykonawcę o braku wskazania rachunku bankowego w ww. wykazie </w:t>
      </w:r>
      <w:r w:rsidR="004C1E77" w:rsidRPr="007F2D22">
        <w:rPr>
          <w:rFonts w:ascii="Times New Roman" w:hAnsi="Times New Roman" w:cs="Times New Roman"/>
          <w:spacing w:val="-4"/>
        </w:rPr>
        <w:br/>
      </w:r>
      <w:r w:rsidRPr="007F2D22">
        <w:rPr>
          <w:rFonts w:ascii="Times New Roman" w:hAnsi="Times New Roman" w:cs="Times New Roman"/>
          <w:spacing w:val="-4"/>
        </w:rPr>
        <w:t>i o wstrzymaniu zapłaty.</w:t>
      </w:r>
    </w:p>
    <w:p w:rsidR="00B24D03" w:rsidRPr="007F2D22" w:rsidRDefault="00B24D03" w:rsidP="00FF6223">
      <w:pPr>
        <w:numPr>
          <w:ilvl w:val="0"/>
          <w:numId w:val="10"/>
        </w:numPr>
        <w:tabs>
          <w:tab w:val="clear" w:pos="720"/>
          <w:tab w:val="num" w:pos="567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7F2D22">
        <w:rPr>
          <w:rFonts w:ascii="Times New Roman" w:hAnsi="Times New Roman" w:cs="Times New Roman"/>
        </w:rPr>
        <w:t>Za datę zapłaty należności przez Zamawiającego, Strony przyjmują dzień obciążenia jego rachunku bankowego.</w:t>
      </w:r>
    </w:p>
    <w:p w:rsidR="008A3158" w:rsidRPr="007F2D22" w:rsidRDefault="00B24D03" w:rsidP="00FF6223">
      <w:pPr>
        <w:numPr>
          <w:ilvl w:val="0"/>
          <w:numId w:val="10"/>
        </w:numPr>
        <w:tabs>
          <w:tab w:val="clear" w:pos="720"/>
          <w:tab w:val="num" w:pos="567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kern w:val="22"/>
          <w:lang w:val="x-none" w:eastAsia="x-none"/>
        </w:rPr>
      </w:pPr>
      <w:r w:rsidRPr="007F2D22">
        <w:rPr>
          <w:rFonts w:ascii="Times New Roman" w:hAnsi="Times New Roman" w:cs="Times New Roman"/>
        </w:rPr>
        <w:t xml:space="preserve">Wykonawca nie może bez pisemnej zgody Zamawiającego dokonywać cesji wierzytelności wynikających z Umowy. </w:t>
      </w:r>
    </w:p>
    <w:p w:rsidR="004F73B1" w:rsidRPr="007F2D22" w:rsidRDefault="004F73B1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</w:pPr>
    </w:p>
    <w:p w:rsidR="008A3158" w:rsidRPr="007F2D22" w:rsidRDefault="008A3158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pl-PL"/>
        </w:rPr>
        <w:t>§ 7</w:t>
      </w:r>
    </w:p>
    <w:p w:rsidR="008A3158" w:rsidRPr="007F2D22" w:rsidRDefault="00954CFC" w:rsidP="00FF6223">
      <w:pPr>
        <w:numPr>
          <w:ilvl w:val="0"/>
          <w:numId w:val="11"/>
        </w:numPr>
        <w:tabs>
          <w:tab w:val="num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Dostarczon</w:t>
      </w:r>
      <w:r w:rsidR="00C83CA0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e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w ramach niniejszej umowy 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przyczepk</w:t>
      </w:r>
      <w:r w:rsidR="00C83CA0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i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 </w:t>
      </w:r>
      <w:r w:rsidR="00210606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będą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 objęt</w:t>
      </w:r>
      <w:r w:rsidR="00210606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e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 xml:space="preserve"> gwarancją</w:t>
      </w:r>
      <w:r w:rsidR="008A3158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</w:t>
      </w:r>
      <w:r w:rsidR="005803C7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zgodnie</w:t>
      </w:r>
      <w:r w:rsidR="00210606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z ofertą producenta nie krótszą</w:t>
      </w:r>
      <w:r w:rsidR="005803C7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niż 12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miesięcy</w:t>
      </w:r>
      <w:r w:rsidR="00C83CA0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, </w:t>
      </w:r>
      <w:r w:rsidR="008A3158" w:rsidRPr="007F2D22">
        <w:rPr>
          <w:rFonts w:ascii="Times New Roman" w:eastAsia="Calibri" w:hAnsi="Times New Roman" w:cs="Times New Roman"/>
          <w:color w:val="000000" w:themeColor="text1"/>
        </w:rPr>
        <w:t xml:space="preserve">licząc od daty odbioru </w:t>
      </w:r>
      <w:r w:rsidR="00C83CA0" w:rsidRPr="007F2D22">
        <w:rPr>
          <w:rFonts w:ascii="Times New Roman" w:eastAsia="Calibri" w:hAnsi="Times New Roman" w:cs="Times New Roman"/>
          <w:color w:val="000000" w:themeColor="text1"/>
        </w:rPr>
        <w:t>przyczep</w:t>
      </w:r>
      <w:r w:rsidR="008A3158" w:rsidRPr="007F2D22">
        <w:rPr>
          <w:rFonts w:ascii="Times New Roman" w:eastAsia="Calibri" w:hAnsi="Times New Roman" w:cs="Times New Roman"/>
          <w:color w:val="000000" w:themeColor="text1"/>
        </w:rPr>
        <w:t xml:space="preserve"> przez Zamawiającego.</w:t>
      </w:r>
    </w:p>
    <w:p w:rsidR="008A3158" w:rsidRPr="007F2D22" w:rsidRDefault="008A3158" w:rsidP="00FF6223">
      <w:pPr>
        <w:numPr>
          <w:ilvl w:val="0"/>
          <w:numId w:val="1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Calibri" w:hAnsi="Times New Roman" w:cs="Times New Roman"/>
          <w:color w:val="000000" w:themeColor="text1"/>
        </w:rPr>
        <w:t>Gwarancji podlegają wszystkie zespoły i podzespoły, z wyjątkiem materiałów eksploatacyjnych. Za materiały eksploatacyjne uważa się elementy wymieniane podczas okre</w:t>
      </w:r>
      <w:r w:rsidR="00954CFC" w:rsidRPr="007F2D22">
        <w:rPr>
          <w:rFonts w:ascii="Times New Roman" w:eastAsia="Calibri" w:hAnsi="Times New Roman" w:cs="Times New Roman"/>
          <w:color w:val="000000" w:themeColor="text1"/>
        </w:rPr>
        <w:t>sowych przeglądów technicznych.</w:t>
      </w:r>
    </w:p>
    <w:p w:rsidR="008A3158" w:rsidRPr="007F2D22" w:rsidRDefault="008A3158" w:rsidP="00FF6223">
      <w:pPr>
        <w:numPr>
          <w:ilvl w:val="0"/>
          <w:numId w:val="11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>Zgłoszenia o wystąpieniu wady będą dok</w:t>
      </w:r>
      <w:r w:rsidR="00954CFC"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>onywać przedstawiciele jednostki Policji użytkujący</w:t>
      </w:r>
      <w:r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 xml:space="preserve"> </w:t>
      </w:r>
      <w:r w:rsidR="00DC6DCF"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>przyczep</w:t>
      </w:r>
      <w:r w:rsidR="00954CFC"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>ę</w:t>
      </w:r>
      <w:r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 xml:space="preserve"> i przekażą je Wyko</w:t>
      </w:r>
      <w:r w:rsidR="007F2D22"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 xml:space="preserve">nawcy telefonicznie na nr tel. </w:t>
      </w:r>
      <w:r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 xml:space="preserve">…………………….., co zostanie dodatkowo potwierdzone przesłaną tego samego dnia reklamacją zawierającą informacje </w:t>
      </w:r>
      <w:r w:rsidR="007F2D22"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br/>
      </w:r>
      <w:r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>o wystą</w:t>
      </w:r>
      <w:r w:rsidR="004F62FE"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 xml:space="preserve">pieniu wady </w:t>
      </w:r>
      <w:r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>e-mail</w:t>
      </w:r>
      <w:r w:rsidR="004F62FE"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 xml:space="preserve">em </w:t>
      </w:r>
      <w:r w:rsidR="003B0292">
        <w:rPr>
          <w:rFonts w:ascii="Times New Roman" w:eastAsia="ArialNarrow" w:hAnsi="Times New Roman" w:cs="Times New Roman"/>
          <w:color w:val="000000" w:themeColor="text1"/>
          <w:lang w:eastAsia="pl-PL"/>
        </w:rPr>
        <w:t xml:space="preserve">na adres: </w:t>
      </w:r>
      <w:r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>…</w:t>
      </w:r>
      <w:r w:rsidR="003B0292">
        <w:rPr>
          <w:rFonts w:ascii="Times New Roman" w:eastAsia="ArialNarrow" w:hAnsi="Times New Roman" w:cs="Times New Roman"/>
          <w:color w:val="000000" w:themeColor="text1"/>
          <w:lang w:eastAsia="pl-PL"/>
        </w:rPr>
        <w:t>……………….</w:t>
      </w:r>
      <w:r w:rsidRPr="007F2D22">
        <w:rPr>
          <w:rFonts w:ascii="Times New Roman" w:eastAsia="ArialNarrow" w:hAnsi="Times New Roman" w:cs="Times New Roman"/>
          <w:color w:val="000000" w:themeColor="text1"/>
          <w:lang w:eastAsia="pl-PL"/>
        </w:rPr>
        <w:t>……………..</w:t>
      </w:r>
    </w:p>
    <w:p w:rsidR="008A3158" w:rsidRPr="007F2D22" w:rsidRDefault="008A3158" w:rsidP="00FF6223">
      <w:pPr>
        <w:numPr>
          <w:ilvl w:val="0"/>
          <w:numId w:val="1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Usunięcie wady</w:t>
      </w:r>
      <w:r w:rsidR="00EF3937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bądź przysłanie części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</w:t>
      </w:r>
      <w:r w:rsidR="00EF3937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do siedziby Zamawiającego 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nastąpi niezwłocznie, </w:t>
      </w:r>
      <w:r w:rsidR="00C220BC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br/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nie później jednak niż w ciągu </w:t>
      </w:r>
      <w:r w:rsidR="00C83CA0"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>21</w:t>
      </w:r>
      <w:r w:rsidRPr="007F2D22">
        <w:rPr>
          <w:rFonts w:ascii="Times New Roman" w:eastAsia="Times New Roman" w:hAnsi="Times New Roman" w:cs="Times New Roman"/>
          <w:bCs/>
          <w:color w:val="000000" w:themeColor="text1"/>
          <w:lang w:eastAsia="x-none"/>
        </w:rPr>
        <w:t xml:space="preserve"> dni od dnia zgłoszenia reklamacji.</w:t>
      </w:r>
    </w:p>
    <w:p w:rsidR="00954CFC" w:rsidRPr="007F2D22" w:rsidRDefault="008A3158" w:rsidP="00FF6223">
      <w:pPr>
        <w:numPr>
          <w:ilvl w:val="0"/>
          <w:numId w:val="11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Calibri" w:hAnsi="Times New Roman" w:cs="Times New Roman"/>
          <w:color w:val="000000" w:themeColor="text1"/>
          <w:lang w:eastAsia="pl-PL"/>
        </w:rPr>
        <w:t>Warunki gwarancji udzielonej przez Wykonawcę muszą być co najmniej równe warunkom standardowo określanym przez Wykonawcę dla klienta indywidualnego kupującego daną markę</w:t>
      </w:r>
      <w:r w:rsidR="004F62FE" w:rsidRPr="007F2D22">
        <w:rPr>
          <w:rFonts w:ascii="Times New Roman" w:eastAsia="Calibri" w:hAnsi="Times New Roman" w:cs="Times New Roman"/>
          <w:color w:val="000000" w:themeColor="text1"/>
          <w:lang w:eastAsia="pl-PL"/>
        </w:rPr>
        <w:t xml:space="preserve">          </w:t>
      </w:r>
      <w:r w:rsidRPr="007F2D22">
        <w:rPr>
          <w:rFonts w:ascii="Times New Roman" w:eastAsia="Calibri" w:hAnsi="Times New Roman" w:cs="Times New Roman"/>
          <w:color w:val="000000" w:themeColor="text1"/>
          <w:lang w:eastAsia="pl-PL"/>
        </w:rPr>
        <w:t xml:space="preserve"> i model </w:t>
      </w:r>
      <w:r w:rsidR="00954CFC" w:rsidRPr="007F2D22">
        <w:rPr>
          <w:rFonts w:ascii="Times New Roman" w:eastAsia="Calibri" w:hAnsi="Times New Roman" w:cs="Times New Roman"/>
          <w:color w:val="000000" w:themeColor="text1"/>
          <w:lang w:eastAsia="pl-PL"/>
        </w:rPr>
        <w:t>przyczepki</w:t>
      </w:r>
      <w:r w:rsidRPr="007F2D22">
        <w:rPr>
          <w:rFonts w:ascii="Times New Roman" w:eastAsia="Calibri" w:hAnsi="Times New Roman" w:cs="Times New Roman"/>
          <w:color w:val="000000" w:themeColor="text1"/>
          <w:lang w:eastAsia="pl-PL"/>
        </w:rPr>
        <w:t xml:space="preserve"> na terenie Polski. </w:t>
      </w:r>
    </w:p>
    <w:p w:rsidR="008A3158" w:rsidRPr="007F2D22" w:rsidRDefault="008A3158" w:rsidP="00FF6223">
      <w:pPr>
        <w:numPr>
          <w:ilvl w:val="0"/>
          <w:numId w:val="11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</w:pPr>
      <w:r w:rsidRPr="007F2D22">
        <w:rPr>
          <w:rFonts w:ascii="Times New Roman" w:eastAsia="Times New Roman" w:hAnsi="Times New Roman" w:cs="Times New Roman"/>
          <w:bCs/>
          <w:color w:val="000000" w:themeColor="text1"/>
          <w:lang w:val="x-none" w:eastAsia="x-none"/>
        </w:rPr>
        <w:t>Wykonawca wyraża zgodę</w:t>
      </w:r>
      <w:r w:rsidRPr="007F2D22">
        <w:rPr>
          <w:rFonts w:ascii="Times New Roman" w:eastAsia="Calibri" w:hAnsi="Times New Roman" w:cs="Times New Roman"/>
          <w:color w:val="000000" w:themeColor="text1"/>
        </w:rPr>
        <w:t xml:space="preserve"> na usuwanie we własnym zakresie drobnych usterek</w:t>
      </w:r>
      <w:r w:rsidR="00954CFC" w:rsidRPr="007F2D22">
        <w:rPr>
          <w:rFonts w:ascii="Times New Roman" w:eastAsia="Calibri" w:hAnsi="Times New Roman" w:cs="Times New Roman"/>
          <w:color w:val="000000" w:themeColor="text1"/>
        </w:rPr>
        <w:t>,</w:t>
      </w:r>
      <w:r w:rsidRPr="007F2D22">
        <w:rPr>
          <w:rFonts w:ascii="Times New Roman" w:eastAsia="Calibri" w:hAnsi="Times New Roman" w:cs="Times New Roman"/>
          <w:color w:val="000000" w:themeColor="text1"/>
        </w:rPr>
        <w:t xml:space="preserve"> co nie będzie powodować utraty ani ograniczenia uprawnień wynikających z fabrycznej gwarancji</w:t>
      </w:r>
      <w:r w:rsidRPr="007F2D22">
        <w:rPr>
          <w:rFonts w:ascii="Times New Roman" w:eastAsia="Times New Roman" w:hAnsi="Times New Roman" w:cs="Times New Roman"/>
          <w:color w:val="000000" w:themeColor="text1"/>
          <w:lang w:eastAsia="x-none"/>
        </w:rPr>
        <w:t>.</w:t>
      </w:r>
    </w:p>
    <w:p w:rsidR="008A3158" w:rsidRPr="007F2D22" w:rsidRDefault="008A3158" w:rsidP="007F2D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</w:p>
    <w:p w:rsidR="008A3158" w:rsidRPr="007F2D22" w:rsidRDefault="008A3158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§ 8</w:t>
      </w:r>
    </w:p>
    <w:p w:rsidR="008A3158" w:rsidRPr="007F2D22" w:rsidRDefault="008A3158" w:rsidP="00FF6223">
      <w:pPr>
        <w:numPr>
          <w:ilvl w:val="0"/>
          <w:numId w:val="12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>Wykonawca zapłaci Zamawiającemu kary umowne w następujących wypadkach:</w:t>
      </w:r>
    </w:p>
    <w:p w:rsidR="008A3158" w:rsidRPr="007F2D22" w:rsidRDefault="008A3158" w:rsidP="00FF6223">
      <w:pPr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 xml:space="preserve">za </w:t>
      </w:r>
      <w:r w:rsidR="0031607D" w:rsidRPr="007F2D22">
        <w:rPr>
          <w:rFonts w:ascii="Times New Roman" w:eastAsia="Times New Roman" w:hAnsi="Times New Roman" w:cs="Times New Roman"/>
          <w:lang w:eastAsia="pl-PL"/>
        </w:rPr>
        <w:t>zwłokę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w </w:t>
      </w:r>
      <w:r w:rsidR="00FC796D" w:rsidRPr="007F2D22">
        <w:rPr>
          <w:rFonts w:ascii="Times New Roman" w:eastAsia="Times New Roman" w:hAnsi="Times New Roman" w:cs="Times New Roman"/>
          <w:lang w:eastAsia="pl-PL"/>
        </w:rPr>
        <w:t>przygotowaniu przyczepki do wydania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w terminie</w:t>
      </w:r>
      <w:r w:rsidR="00BE79E3" w:rsidRPr="007F2D22">
        <w:rPr>
          <w:rFonts w:ascii="Times New Roman" w:eastAsia="Times New Roman" w:hAnsi="Times New Roman" w:cs="Times New Roman"/>
          <w:lang w:eastAsia="pl-PL"/>
        </w:rPr>
        <w:t>,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o którym mowa w  </w:t>
      </w:r>
      <w:r w:rsidRPr="007F2D22">
        <w:rPr>
          <w:rFonts w:ascii="Times New Roman" w:eastAsia="Times New Roman" w:hAnsi="Times New Roman" w:cs="Times New Roman"/>
          <w:bCs/>
          <w:kern w:val="22"/>
          <w:lang w:eastAsia="pl-PL"/>
        </w:rPr>
        <w:t>§ 3 ust. 1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, w wysokości 1% wartości brutto określonej w </w:t>
      </w:r>
      <w:r w:rsidRPr="007F2D22">
        <w:rPr>
          <w:rFonts w:ascii="Times New Roman" w:eastAsia="Times New Roman" w:hAnsi="Times New Roman" w:cs="Times New Roman"/>
          <w:bCs/>
          <w:kern w:val="22"/>
          <w:lang w:eastAsia="pl-PL"/>
        </w:rPr>
        <w:t xml:space="preserve">§ 2 ust. 1 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za każdy rozpoczęty dzień </w:t>
      </w:r>
      <w:r w:rsidR="0031607D" w:rsidRPr="007F2D22">
        <w:rPr>
          <w:rFonts w:ascii="Times New Roman" w:eastAsia="Times New Roman" w:hAnsi="Times New Roman" w:cs="Times New Roman"/>
          <w:lang w:eastAsia="pl-PL"/>
        </w:rPr>
        <w:t>zwłoki</w:t>
      </w:r>
      <w:r w:rsidRPr="007F2D22">
        <w:rPr>
          <w:rFonts w:ascii="Times New Roman" w:eastAsia="Times New Roman" w:hAnsi="Times New Roman" w:cs="Times New Roman"/>
          <w:lang w:eastAsia="pl-PL"/>
        </w:rPr>
        <w:t>.</w:t>
      </w:r>
    </w:p>
    <w:p w:rsidR="008A3158" w:rsidRPr="007F2D22" w:rsidRDefault="008A3158" w:rsidP="00FF6223">
      <w:pPr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 xml:space="preserve">za </w:t>
      </w:r>
      <w:r w:rsidR="0031607D" w:rsidRPr="007F2D22">
        <w:rPr>
          <w:rFonts w:ascii="Times New Roman" w:eastAsia="Times New Roman" w:hAnsi="Times New Roman" w:cs="Times New Roman"/>
          <w:lang w:eastAsia="pl-PL"/>
        </w:rPr>
        <w:t>zwłokę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w usunięciu wad stwierdzonych przy odbiorze w wysokości 1% wartości brutto określonej w </w:t>
      </w:r>
      <w:r w:rsidRPr="007F2D22">
        <w:rPr>
          <w:rFonts w:ascii="Times New Roman" w:eastAsia="Times New Roman" w:hAnsi="Times New Roman" w:cs="Times New Roman"/>
          <w:bCs/>
          <w:kern w:val="22"/>
          <w:lang w:eastAsia="pl-PL"/>
        </w:rPr>
        <w:t xml:space="preserve">§ 2 ust. 1  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za każdy dzień </w:t>
      </w:r>
      <w:r w:rsidR="0031607D" w:rsidRPr="007F2D22">
        <w:rPr>
          <w:rFonts w:ascii="Times New Roman" w:eastAsia="Times New Roman" w:hAnsi="Times New Roman" w:cs="Times New Roman"/>
          <w:lang w:eastAsia="pl-PL"/>
        </w:rPr>
        <w:t>zwłoki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liczonego od termin</w:t>
      </w:r>
      <w:r w:rsidR="0031607D" w:rsidRPr="007F2D22">
        <w:rPr>
          <w:rFonts w:ascii="Times New Roman" w:eastAsia="Times New Roman" w:hAnsi="Times New Roman" w:cs="Times New Roman"/>
          <w:lang w:eastAsia="pl-PL"/>
        </w:rPr>
        <w:t>u wyznaczonego na usunięcie wad</w:t>
      </w:r>
      <w:r w:rsidRPr="007F2D22">
        <w:rPr>
          <w:rFonts w:ascii="Times New Roman" w:eastAsia="Times New Roman" w:hAnsi="Times New Roman" w:cs="Times New Roman"/>
          <w:lang w:eastAsia="pl-PL"/>
        </w:rPr>
        <w:t>;</w:t>
      </w:r>
    </w:p>
    <w:p w:rsidR="008A3158" w:rsidRPr="007F2D22" w:rsidRDefault="008A3158" w:rsidP="00FF6223">
      <w:pPr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lastRenderedPageBreak/>
        <w:t xml:space="preserve">za </w:t>
      </w:r>
      <w:r w:rsidR="0031607D" w:rsidRPr="007F2D22">
        <w:rPr>
          <w:rFonts w:ascii="Times New Roman" w:eastAsia="Times New Roman" w:hAnsi="Times New Roman" w:cs="Times New Roman"/>
          <w:lang w:eastAsia="pl-PL"/>
        </w:rPr>
        <w:t>zwłokę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w usunięciu wad stwierdzonych w okresie gwarancji jakości – w wysokości 0,5% wartości brutto określonej w </w:t>
      </w:r>
      <w:r w:rsidRPr="007F2D22">
        <w:rPr>
          <w:rFonts w:ascii="Times New Roman" w:eastAsia="Times New Roman" w:hAnsi="Times New Roman" w:cs="Times New Roman"/>
          <w:bCs/>
          <w:kern w:val="22"/>
          <w:lang w:eastAsia="pl-PL"/>
        </w:rPr>
        <w:t xml:space="preserve">§ 2 ust. 1 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za każdy dzień </w:t>
      </w:r>
      <w:r w:rsidR="0031607D" w:rsidRPr="007F2D22">
        <w:rPr>
          <w:rFonts w:ascii="Times New Roman" w:eastAsia="Times New Roman" w:hAnsi="Times New Roman" w:cs="Times New Roman"/>
          <w:lang w:eastAsia="pl-PL"/>
        </w:rPr>
        <w:t>zwłoki</w:t>
      </w:r>
      <w:r w:rsidR="00791064" w:rsidRPr="007F2D22">
        <w:rPr>
          <w:rFonts w:ascii="Times New Roman" w:eastAsia="Times New Roman" w:hAnsi="Times New Roman" w:cs="Times New Roman"/>
          <w:lang w:eastAsia="pl-PL"/>
        </w:rPr>
        <w:t xml:space="preserve"> liczonej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od terminu wyznaczonego na usunięcie wad, o którym mowa w </w:t>
      </w:r>
      <w:r w:rsidR="00791064" w:rsidRPr="007F2D22">
        <w:rPr>
          <w:rFonts w:ascii="Times New Roman" w:eastAsia="Times New Roman" w:hAnsi="Times New Roman" w:cs="Times New Roman"/>
          <w:bCs/>
          <w:kern w:val="22"/>
          <w:lang w:eastAsia="pl-PL"/>
        </w:rPr>
        <w:t>§ 7 ust. 4</w:t>
      </w:r>
      <w:r w:rsidRPr="007F2D22">
        <w:rPr>
          <w:rFonts w:ascii="Times New Roman" w:eastAsia="Times New Roman" w:hAnsi="Times New Roman" w:cs="Times New Roman"/>
          <w:lang w:eastAsia="pl-PL"/>
        </w:rPr>
        <w:t>;</w:t>
      </w:r>
    </w:p>
    <w:p w:rsidR="008A3158" w:rsidRPr="007F2D22" w:rsidRDefault="008A3158" w:rsidP="00FF6223">
      <w:pPr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 xml:space="preserve">za odstąpienie od umowy przez którąkolwiek ze stron z przyczyn leżących po stronie Wykonawcy - w wysokości 10% wartości umowy brutto określonej w </w:t>
      </w:r>
      <w:r w:rsidR="00DC6DCF" w:rsidRPr="007F2D22">
        <w:rPr>
          <w:rFonts w:ascii="Times New Roman" w:eastAsia="Times New Roman" w:hAnsi="Times New Roman" w:cs="Times New Roman"/>
          <w:bCs/>
          <w:kern w:val="22"/>
          <w:lang w:eastAsia="pl-PL"/>
        </w:rPr>
        <w:t>§ 2 ust. 1</w:t>
      </w:r>
      <w:r w:rsidR="00791064" w:rsidRPr="007F2D22">
        <w:rPr>
          <w:rFonts w:ascii="Times New Roman" w:eastAsia="Times New Roman" w:hAnsi="Times New Roman" w:cs="Times New Roman"/>
          <w:bCs/>
          <w:kern w:val="22"/>
          <w:lang w:eastAsia="pl-PL"/>
        </w:rPr>
        <w:t xml:space="preserve"> umowy</w:t>
      </w:r>
      <w:r w:rsidRPr="007F2D22">
        <w:rPr>
          <w:rFonts w:ascii="Times New Roman" w:eastAsia="Times New Roman" w:hAnsi="Times New Roman" w:cs="Times New Roman"/>
          <w:bCs/>
          <w:kern w:val="22"/>
          <w:lang w:eastAsia="pl-PL"/>
        </w:rPr>
        <w:t>.</w:t>
      </w:r>
    </w:p>
    <w:p w:rsidR="008A3158" w:rsidRPr="007F2D22" w:rsidRDefault="008A3158" w:rsidP="00FF6223">
      <w:pPr>
        <w:numPr>
          <w:ilvl w:val="0"/>
          <w:numId w:val="12"/>
        </w:numPr>
        <w:tabs>
          <w:tab w:val="num" w:pos="284"/>
        </w:tabs>
        <w:suppressAutoHyphens/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>Zastrzeżone powyżej kary umowne nie wyłączają żądania odszkodowania przekraczającego ich wysokość, a także dochodzenia roszczeń z tytułu innych szkód.</w:t>
      </w:r>
    </w:p>
    <w:p w:rsidR="008A3158" w:rsidRPr="007F2D22" w:rsidRDefault="008A3158" w:rsidP="00FF6223">
      <w:pPr>
        <w:numPr>
          <w:ilvl w:val="0"/>
          <w:numId w:val="12"/>
        </w:numPr>
        <w:tabs>
          <w:tab w:val="num" w:pos="284"/>
        </w:tabs>
        <w:suppressAutoHyphens/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kern w:val="22"/>
          <w:lang w:eastAsia="pl-PL"/>
        </w:rPr>
        <w:t>Wykonawca wyraża zgodę na potrącenie kar umownych z należności Wykonawcy.</w:t>
      </w:r>
    </w:p>
    <w:p w:rsidR="008A3158" w:rsidRPr="007F2D22" w:rsidRDefault="008A3158" w:rsidP="00FF6223">
      <w:pPr>
        <w:numPr>
          <w:ilvl w:val="0"/>
          <w:numId w:val="12"/>
        </w:numPr>
        <w:tabs>
          <w:tab w:val="num" w:pos="284"/>
        </w:tabs>
        <w:suppressAutoHyphens/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kern w:val="22"/>
          <w:lang w:eastAsia="pl-PL"/>
        </w:rPr>
        <w:t>Zapłata kar um</w:t>
      </w:r>
      <w:r w:rsidR="00551D5C">
        <w:rPr>
          <w:rFonts w:ascii="Times New Roman" w:eastAsia="Times New Roman" w:hAnsi="Times New Roman" w:cs="Times New Roman"/>
          <w:kern w:val="22"/>
          <w:lang w:eastAsia="pl-PL"/>
        </w:rPr>
        <w:t>ownych, określonych w ust. 1 pkt 1)-3)</w:t>
      </w:r>
      <w:r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 nie zwalnia Wykonawcy od wykonania przedmiotu umowy.</w:t>
      </w:r>
    </w:p>
    <w:p w:rsidR="008A3158" w:rsidRPr="00A80F54" w:rsidRDefault="008A3158" w:rsidP="00FF6223">
      <w:pPr>
        <w:numPr>
          <w:ilvl w:val="0"/>
          <w:numId w:val="12"/>
        </w:numPr>
        <w:tabs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iCs/>
          <w:lang w:eastAsia="pl-PL"/>
        </w:rPr>
        <w:t>Wykonawca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nie może zwolnić się od odpowiedzialności względem </w:t>
      </w:r>
      <w:r w:rsidRPr="007F2D22">
        <w:rPr>
          <w:rFonts w:ascii="Times New Roman" w:eastAsia="Times New Roman" w:hAnsi="Times New Roman" w:cs="Times New Roman"/>
          <w:iCs/>
          <w:lang w:eastAsia="pl-PL"/>
        </w:rPr>
        <w:t>Zamawiającego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 z powodu niewykonania lub nienależytego wykonania umowy przez </w:t>
      </w:r>
      <w:r w:rsidRPr="007F2D22">
        <w:rPr>
          <w:rFonts w:ascii="Times New Roman" w:eastAsia="Times New Roman" w:hAnsi="Times New Roman" w:cs="Times New Roman"/>
          <w:iCs/>
          <w:lang w:eastAsia="pl-PL"/>
        </w:rPr>
        <w:t>Wykonawcę</w:t>
      </w:r>
      <w:r w:rsidRPr="007F2D22">
        <w:rPr>
          <w:rFonts w:ascii="Times New Roman" w:eastAsia="Times New Roman" w:hAnsi="Times New Roman" w:cs="Times New Roman"/>
          <w:lang w:eastAsia="pl-PL"/>
        </w:rPr>
        <w:t xml:space="preserve">, które było następstwem </w:t>
      </w:r>
      <w:r w:rsidRPr="00A80F54">
        <w:rPr>
          <w:rFonts w:ascii="Times New Roman" w:eastAsia="Times New Roman" w:hAnsi="Times New Roman" w:cs="Times New Roman"/>
          <w:lang w:eastAsia="pl-PL"/>
        </w:rPr>
        <w:t xml:space="preserve">niewykonania zobowiązań wobec </w:t>
      </w:r>
      <w:r w:rsidRPr="00A80F54">
        <w:rPr>
          <w:rFonts w:ascii="Times New Roman" w:eastAsia="Times New Roman" w:hAnsi="Times New Roman" w:cs="Times New Roman"/>
          <w:iCs/>
          <w:lang w:eastAsia="pl-PL"/>
        </w:rPr>
        <w:t>Wykonawcy</w:t>
      </w:r>
      <w:r w:rsidRPr="00A80F54">
        <w:rPr>
          <w:rFonts w:ascii="Times New Roman" w:eastAsia="Times New Roman" w:hAnsi="Times New Roman" w:cs="Times New Roman"/>
          <w:lang w:eastAsia="pl-PL"/>
        </w:rPr>
        <w:t xml:space="preserve"> przez jego kooperantów.</w:t>
      </w:r>
    </w:p>
    <w:p w:rsidR="008A3158" w:rsidRPr="00A80F54" w:rsidRDefault="008A3158" w:rsidP="00A80F54">
      <w:pPr>
        <w:spacing w:after="0" w:line="240" w:lineRule="auto"/>
        <w:rPr>
          <w:rFonts w:ascii="Times New Roman" w:eastAsia="Times New Roman" w:hAnsi="Times New Roman" w:cs="Times New Roman"/>
          <w:bCs/>
          <w:kern w:val="22"/>
          <w:sz w:val="16"/>
          <w:lang w:eastAsia="x-none"/>
        </w:rPr>
      </w:pPr>
    </w:p>
    <w:p w:rsidR="008A3158" w:rsidRPr="00A80F54" w:rsidRDefault="008A3158" w:rsidP="00A80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  <w:r w:rsidRPr="00A80F54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§ 9</w:t>
      </w:r>
    </w:p>
    <w:p w:rsidR="008A3158" w:rsidRPr="00A80F54" w:rsidRDefault="00A80F54" w:rsidP="00A80F54">
      <w:pPr>
        <w:pStyle w:val="Akapitzlist"/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240" w:lineRule="auto"/>
        <w:ind w:left="284" w:right="-567"/>
        <w:rPr>
          <w:b/>
          <w:sz w:val="22"/>
          <w:szCs w:val="22"/>
          <w:lang w:eastAsia="pl-PL"/>
        </w:rPr>
      </w:pPr>
      <w:r w:rsidRPr="00A80F54">
        <w:rPr>
          <w:sz w:val="22"/>
          <w:szCs w:val="22"/>
          <w:lang w:eastAsia="ar-SA"/>
        </w:rPr>
        <w:t>Do bieżących kontaktów związanych z realizacją Umowy, Strony wyznaczają następujące osoby:</w:t>
      </w:r>
    </w:p>
    <w:p w:rsidR="008A3158" w:rsidRPr="00A80F54" w:rsidRDefault="008A3158" w:rsidP="00A80F5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eastAsia="Times New Roman" w:hAnsi="Times New Roman" w:cs="Times New Roman"/>
          <w:lang w:eastAsia="pl-PL"/>
        </w:rPr>
      </w:pPr>
      <w:r w:rsidRPr="00A80F54">
        <w:rPr>
          <w:rFonts w:ascii="Times New Roman" w:eastAsia="Times New Roman" w:hAnsi="Times New Roman" w:cs="Times New Roman"/>
          <w:lang w:eastAsia="pl-PL"/>
        </w:rPr>
        <w:t>Ze strony Wykonawcy:</w:t>
      </w:r>
    </w:p>
    <w:p w:rsidR="008A3158" w:rsidRPr="00A80F54" w:rsidRDefault="008C2BA6" w:rsidP="00A80F5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A80F54">
        <w:rPr>
          <w:rFonts w:ascii="Times New Roman" w:eastAsia="Times New Roman" w:hAnsi="Times New Roman" w:cs="Times New Roman"/>
          <w:lang w:eastAsia="pl-PL"/>
        </w:rPr>
        <w:t xml:space="preserve">a) </w:t>
      </w:r>
      <w:r w:rsidR="008A3158" w:rsidRPr="00A80F54">
        <w:rPr>
          <w:rFonts w:ascii="Times New Roman" w:eastAsia="Times New Roman" w:hAnsi="Times New Roman" w:cs="Times New Roman"/>
          <w:lang w:eastAsia="pl-PL"/>
        </w:rPr>
        <w:t>Nr telefonu …………………… adres e-mail: ….………….....;</w:t>
      </w:r>
    </w:p>
    <w:p w:rsidR="008A3158" w:rsidRPr="00A80F54" w:rsidRDefault="008C2BA6" w:rsidP="00A80F5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A80F54">
        <w:rPr>
          <w:rFonts w:ascii="Times New Roman" w:eastAsia="Times New Roman" w:hAnsi="Times New Roman" w:cs="Times New Roman"/>
          <w:lang w:eastAsia="pl-PL"/>
        </w:rPr>
        <w:t xml:space="preserve">b) </w:t>
      </w:r>
      <w:r w:rsidR="008A3158" w:rsidRPr="00A80F54">
        <w:rPr>
          <w:rFonts w:ascii="Times New Roman" w:eastAsia="Times New Roman" w:hAnsi="Times New Roman" w:cs="Times New Roman"/>
          <w:lang w:eastAsia="pl-PL"/>
        </w:rPr>
        <w:t>Nr telefonu …………………… adres e-mail: ….………….....;</w:t>
      </w:r>
    </w:p>
    <w:p w:rsidR="008A3158" w:rsidRPr="007F2D22" w:rsidRDefault="008A3158" w:rsidP="00A80F5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80F54">
        <w:rPr>
          <w:rFonts w:ascii="Times New Roman" w:eastAsia="Times New Roman" w:hAnsi="Times New Roman" w:cs="Times New Roman"/>
          <w:lang w:eastAsia="pl-PL"/>
        </w:rPr>
        <w:t>Ze strony Zamawiającego do kont</w:t>
      </w:r>
      <w:r w:rsidR="008C2BA6" w:rsidRPr="00A80F54">
        <w:rPr>
          <w:rFonts w:ascii="Times New Roman" w:eastAsia="Times New Roman" w:hAnsi="Times New Roman" w:cs="Times New Roman"/>
          <w:lang w:eastAsia="pl-PL"/>
        </w:rPr>
        <w:t xml:space="preserve">aktów z Wykonawcą wyznacza się w </w:t>
      </w:r>
      <w:r w:rsidR="008C2BA6" w:rsidRPr="00A80F54">
        <w:rPr>
          <w:rFonts w:ascii="Times New Roman" w:eastAsia="Times New Roman" w:hAnsi="Times New Roman" w:cs="Times New Roman"/>
          <w:lang w:eastAsia="ar-SA"/>
        </w:rPr>
        <w:t xml:space="preserve">Wydziale </w:t>
      </w:r>
      <w:r w:rsidRPr="00A80F54">
        <w:rPr>
          <w:rFonts w:ascii="Times New Roman" w:eastAsia="Times New Roman" w:hAnsi="Times New Roman" w:cs="Times New Roman"/>
          <w:lang w:eastAsia="ar-SA"/>
        </w:rPr>
        <w:t>Transportu KWP w Białymstoku</w:t>
      </w:r>
      <w:r w:rsidRPr="007F2D22">
        <w:rPr>
          <w:rFonts w:ascii="Times New Roman" w:eastAsia="Times New Roman" w:hAnsi="Times New Roman" w:cs="Times New Roman"/>
          <w:lang w:eastAsia="ar-SA"/>
        </w:rPr>
        <w:t xml:space="preserve"> </w:t>
      </w:r>
      <w:r w:rsidR="008C2BA6" w:rsidRPr="007F2D22">
        <w:rPr>
          <w:rFonts w:ascii="Times New Roman" w:eastAsia="Times New Roman" w:hAnsi="Times New Roman" w:cs="Times New Roman"/>
          <w:lang w:eastAsia="ar-SA"/>
        </w:rPr>
        <w:t xml:space="preserve">przy </w:t>
      </w:r>
      <w:r w:rsidRPr="007F2D22">
        <w:rPr>
          <w:rFonts w:ascii="Times New Roman" w:eastAsia="Times New Roman" w:hAnsi="Times New Roman" w:cs="Times New Roman"/>
          <w:lang w:eastAsia="ar-SA"/>
        </w:rPr>
        <w:t>ul. Hajnowsk</w:t>
      </w:r>
      <w:r w:rsidR="008C2BA6" w:rsidRPr="007F2D22">
        <w:rPr>
          <w:rFonts w:ascii="Times New Roman" w:eastAsia="Times New Roman" w:hAnsi="Times New Roman" w:cs="Times New Roman"/>
          <w:lang w:eastAsia="ar-SA"/>
        </w:rPr>
        <w:t>iej</w:t>
      </w:r>
      <w:r w:rsidRPr="007F2D22">
        <w:rPr>
          <w:rFonts w:ascii="Times New Roman" w:eastAsia="Times New Roman" w:hAnsi="Times New Roman" w:cs="Times New Roman"/>
          <w:lang w:eastAsia="ar-SA"/>
        </w:rPr>
        <w:t xml:space="preserve"> 10, 15-854 Białystok</w:t>
      </w:r>
      <w:r w:rsidR="008C2BA6" w:rsidRPr="007F2D22">
        <w:rPr>
          <w:rFonts w:ascii="Times New Roman" w:eastAsia="Times New Roman" w:hAnsi="Times New Roman" w:cs="Times New Roman"/>
          <w:lang w:eastAsia="ar-SA"/>
        </w:rPr>
        <w:t>:</w:t>
      </w:r>
    </w:p>
    <w:p w:rsidR="008A3158" w:rsidRPr="007F2D22" w:rsidRDefault="008C2BA6" w:rsidP="00A80F54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 xml:space="preserve">a) </w:t>
      </w:r>
      <w:r w:rsidR="008A3158" w:rsidRPr="007F2D22">
        <w:rPr>
          <w:rFonts w:ascii="Times New Roman" w:eastAsia="Times New Roman" w:hAnsi="Times New Roman" w:cs="Times New Roman"/>
          <w:lang w:eastAsia="pl-PL"/>
        </w:rPr>
        <w:t>Imię i nazwisko …………………………………</w:t>
      </w:r>
      <w:r w:rsidRPr="007F2D22">
        <w:rPr>
          <w:rFonts w:ascii="Times New Roman" w:eastAsia="Times New Roman" w:hAnsi="Times New Roman" w:cs="Times New Roman"/>
          <w:lang w:eastAsia="pl-PL"/>
        </w:rPr>
        <w:t>..</w:t>
      </w:r>
      <w:r w:rsidR="008A3158" w:rsidRPr="007F2D22">
        <w:rPr>
          <w:rFonts w:ascii="Times New Roman" w:eastAsia="Times New Roman" w:hAnsi="Times New Roman" w:cs="Times New Roman"/>
          <w:lang w:eastAsia="pl-PL"/>
        </w:rPr>
        <w:t xml:space="preserve">…………… </w:t>
      </w:r>
    </w:p>
    <w:p w:rsidR="008A3158" w:rsidRPr="007F2D22" w:rsidRDefault="007F2D22" w:rsidP="00A80F54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>Nr</w:t>
      </w:r>
      <w:r w:rsidR="008A3158" w:rsidRPr="007F2D22">
        <w:rPr>
          <w:rFonts w:ascii="Times New Roman" w:eastAsia="Times New Roman" w:hAnsi="Times New Roman" w:cs="Times New Roman"/>
          <w:lang w:eastAsia="pl-PL"/>
        </w:rPr>
        <w:t xml:space="preserve"> telefonu …………………… adres e-mail: ….………….....; </w:t>
      </w:r>
    </w:p>
    <w:p w:rsidR="008A3158" w:rsidRPr="007F2D22" w:rsidRDefault="008C2BA6" w:rsidP="00A80F54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>b) I</w:t>
      </w:r>
      <w:r w:rsidR="008A3158" w:rsidRPr="007F2D22">
        <w:rPr>
          <w:rFonts w:ascii="Times New Roman" w:eastAsia="Times New Roman" w:hAnsi="Times New Roman" w:cs="Times New Roman"/>
          <w:lang w:eastAsia="pl-PL"/>
        </w:rPr>
        <w:t>mię i nazwisko ……………………………………</w:t>
      </w:r>
      <w:r w:rsidRPr="007F2D22">
        <w:rPr>
          <w:rFonts w:ascii="Times New Roman" w:eastAsia="Times New Roman" w:hAnsi="Times New Roman" w:cs="Times New Roman"/>
          <w:lang w:eastAsia="pl-PL"/>
        </w:rPr>
        <w:t>…</w:t>
      </w:r>
      <w:r w:rsidR="008A3158" w:rsidRPr="007F2D22">
        <w:rPr>
          <w:rFonts w:ascii="Times New Roman" w:eastAsia="Times New Roman" w:hAnsi="Times New Roman" w:cs="Times New Roman"/>
          <w:lang w:eastAsia="pl-PL"/>
        </w:rPr>
        <w:t xml:space="preserve">………… </w:t>
      </w:r>
    </w:p>
    <w:p w:rsidR="008A3158" w:rsidRPr="007F2D22" w:rsidRDefault="008C2BA6" w:rsidP="00A80F54">
      <w:pPr>
        <w:tabs>
          <w:tab w:val="left" w:pos="567"/>
        </w:tabs>
        <w:suppressAutoHyphens/>
        <w:spacing w:after="0" w:line="240" w:lineRule="auto"/>
        <w:ind w:left="851" w:hanging="284"/>
        <w:rPr>
          <w:rFonts w:ascii="Times New Roman" w:eastAsia="Times New Roman" w:hAnsi="Times New Roman" w:cs="Times New Roman"/>
          <w:lang w:eastAsia="ar-SA"/>
        </w:rPr>
      </w:pPr>
      <w:r w:rsidRPr="007F2D22">
        <w:rPr>
          <w:rFonts w:ascii="Times New Roman" w:eastAsia="Times New Roman" w:hAnsi="Times New Roman" w:cs="Times New Roman"/>
          <w:lang w:eastAsia="ar-SA"/>
        </w:rPr>
        <w:tab/>
      </w:r>
      <w:r w:rsidR="008A3158" w:rsidRPr="007F2D22">
        <w:rPr>
          <w:rFonts w:ascii="Times New Roman" w:eastAsia="Times New Roman" w:hAnsi="Times New Roman" w:cs="Times New Roman"/>
          <w:lang w:eastAsia="ar-SA"/>
        </w:rPr>
        <w:t>Nr telefonu …………………… adres e-mail: ….</w:t>
      </w:r>
      <w:r w:rsidRPr="007F2D22">
        <w:rPr>
          <w:rFonts w:ascii="Times New Roman" w:eastAsia="Times New Roman" w:hAnsi="Times New Roman" w:cs="Times New Roman"/>
          <w:lang w:eastAsia="ar-SA"/>
        </w:rPr>
        <w:t>.</w:t>
      </w:r>
      <w:r w:rsidR="008A3158" w:rsidRPr="007F2D22">
        <w:rPr>
          <w:rFonts w:ascii="Times New Roman" w:eastAsia="Times New Roman" w:hAnsi="Times New Roman" w:cs="Times New Roman"/>
          <w:lang w:eastAsia="ar-SA"/>
        </w:rPr>
        <w:t>………….....</w:t>
      </w:r>
    </w:p>
    <w:p w:rsidR="008A3158" w:rsidRPr="00A80F54" w:rsidRDefault="008A3158" w:rsidP="00A80F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kern w:val="22"/>
          <w:sz w:val="16"/>
          <w:lang w:eastAsia="pl-PL"/>
        </w:rPr>
      </w:pPr>
    </w:p>
    <w:p w:rsidR="008A3158" w:rsidRPr="007F2D22" w:rsidRDefault="008A3158" w:rsidP="00A80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§</w:t>
      </w:r>
      <w:r w:rsidR="003D4185"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 xml:space="preserve"> </w:t>
      </w:r>
      <w:r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10</w:t>
      </w:r>
    </w:p>
    <w:p w:rsidR="00791064" w:rsidRPr="007F2D22" w:rsidRDefault="00791064" w:rsidP="00A80F54">
      <w:pPr>
        <w:numPr>
          <w:ilvl w:val="6"/>
          <w:numId w:val="1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hAnsi="Times New Roman" w:cs="Times New Roman"/>
        </w:rPr>
        <w:t>Strony dopuszczają możliwość dokonania zmiany umowy w następującym zakresie i na określonych poniżej warunkach:</w:t>
      </w:r>
    </w:p>
    <w:p w:rsidR="00791064" w:rsidRPr="007F2D22" w:rsidRDefault="00791064" w:rsidP="00FF6223">
      <w:pPr>
        <w:pStyle w:val="Akapitzlist"/>
        <w:numPr>
          <w:ilvl w:val="1"/>
          <w:numId w:val="40"/>
        </w:numPr>
        <w:suppressAutoHyphens/>
        <w:spacing w:line="276" w:lineRule="auto"/>
        <w:ind w:left="709" w:hanging="284"/>
        <w:rPr>
          <w:sz w:val="22"/>
          <w:szCs w:val="22"/>
        </w:rPr>
      </w:pPr>
      <w:r w:rsidRPr="007F2D22">
        <w:rPr>
          <w:sz w:val="22"/>
          <w:szCs w:val="22"/>
        </w:rPr>
        <w:t>w zakresie zmiany terminu wykonania przedmiotu umowy, spowodowanego:</w:t>
      </w:r>
    </w:p>
    <w:p w:rsidR="00791064" w:rsidRPr="007F2D22" w:rsidRDefault="00791064" w:rsidP="00FF6223">
      <w:pPr>
        <w:pStyle w:val="Akapitzlist"/>
        <w:numPr>
          <w:ilvl w:val="2"/>
          <w:numId w:val="39"/>
        </w:numPr>
        <w:suppressAutoHyphens/>
        <w:spacing w:line="276" w:lineRule="auto"/>
        <w:ind w:left="992" w:hanging="283"/>
        <w:rPr>
          <w:sz w:val="22"/>
          <w:szCs w:val="22"/>
        </w:rPr>
      </w:pPr>
      <w:r w:rsidRPr="007F2D22">
        <w:rPr>
          <w:sz w:val="22"/>
          <w:szCs w:val="22"/>
        </w:rPr>
        <w:t>wystąpieniem zdarzeń siły wyższej, przez które należy rozumieć zdarzenia nagłe, wywołane przyczyną zewnętrzną, pozostające poza kontrolą obu Stron umowy,</w:t>
      </w:r>
    </w:p>
    <w:p w:rsidR="00791064" w:rsidRPr="007F2D22" w:rsidRDefault="00791064" w:rsidP="00FF6223">
      <w:pPr>
        <w:pStyle w:val="Akapitzlist"/>
        <w:numPr>
          <w:ilvl w:val="2"/>
          <w:numId w:val="39"/>
        </w:numPr>
        <w:suppressAutoHyphens/>
        <w:spacing w:line="276" w:lineRule="auto"/>
        <w:ind w:left="992" w:hanging="283"/>
        <w:rPr>
          <w:sz w:val="22"/>
          <w:szCs w:val="22"/>
        </w:rPr>
      </w:pPr>
      <w:r w:rsidRPr="007F2D22">
        <w:rPr>
          <w:sz w:val="22"/>
          <w:szCs w:val="22"/>
        </w:rPr>
        <w:t xml:space="preserve">przyczynami nieleżącymi po stronie Wykonawcy, w szczególności opóźnieniem </w:t>
      </w:r>
      <w:r w:rsidRPr="007F2D22">
        <w:rPr>
          <w:sz w:val="22"/>
          <w:szCs w:val="22"/>
        </w:rPr>
        <w:br/>
        <w:t>w realizacji obowiązków Zamawiającego wynikających z umowy,</w:t>
      </w:r>
    </w:p>
    <w:p w:rsidR="008A3158" w:rsidRPr="007F2D22" w:rsidRDefault="00791064" w:rsidP="00FF6223">
      <w:pPr>
        <w:pStyle w:val="Akapitzlist"/>
        <w:numPr>
          <w:ilvl w:val="0"/>
          <w:numId w:val="39"/>
        </w:numPr>
        <w:suppressAutoHyphens/>
        <w:spacing w:line="276" w:lineRule="auto"/>
        <w:rPr>
          <w:sz w:val="22"/>
          <w:szCs w:val="22"/>
        </w:rPr>
      </w:pPr>
      <w:r w:rsidRPr="007F2D22">
        <w:rPr>
          <w:sz w:val="22"/>
          <w:szCs w:val="22"/>
        </w:rPr>
        <w:t>zmiany przyczep określon</w:t>
      </w:r>
      <w:r w:rsidR="009D7965" w:rsidRPr="007F2D22">
        <w:rPr>
          <w:sz w:val="22"/>
          <w:szCs w:val="22"/>
        </w:rPr>
        <w:t>ych</w:t>
      </w:r>
      <w:r w:rsidRPr="007F2D22">
        <w:rPr>
          <w:sz w:val="22"/>
          <w:szCs w:val="22"/>
        </w:rPr>
        <w:t xml:space="preserve"> w ofercie Wykonawcy na in</w:t>
      </w:r>
      <w:r w:rsidR="009D7965" w:rsidRPr="007F2D22">
        <w:rPr>
          <w:sz w:val="22"/>
          <w:szCs w:val="22"/>
        </w:rPr>
        <w:t>ne</w:t>
      </w:r>
      <w:r w:rsidRPr="007F2D22">
        <w:rPr>
          <w:sz w:val="22"/>
          <w:szCs w:val="22"/>
        </w:rPr>
        <w:t xml:space="preserve"> spełniając</w:t>
      </w:r>
      <w:r w:rsidR="009D7965" w:rsidRPr="007F2D22">
        <w:rPr>
          <w:sz w:val="22"/>
          <w:szCs w:val="22"/>
        </w:rPr>
        <w:t>e</w:t>
      </w:r>
      <w:r w:rsidRPr="007F2D22">
        <w:rPr>
          <w:sz w:val="22"/>
          <w:szCs w:val="22"/>
        </w:rPr>
        <w:t xml:space="preserve"> wszystkie wymagania określone w opisie przedmiotu zamówienia oraz o parametrach nie gorszych niż określone </w:t>
      </w:r>
      <w:r w:rsidR="004F62FE" w:rsidRPr="007F2D22">
        <w:rPr>
          <w:sz w:val="22"/>
          <w:szCs w:val="22"/>
        </w:rPr>
        <w:t xml:space="preserve">            </w:t>
      </w:r>
      <w:r w:rsidRPr="007F2D22">
        <w:rPr>
          <w:sz w:val="22"/>
          <w:szCs w:val="22"/>
        </w:rPr>
        <w:t>w ofercie Wykonawcy, jeżeli konieczność zmiany jest wynikiem okoliczności niemożliwych do przewidzenia na etapie zawierania umowy lub okoliczności niezawinionych przez Wykonawcę, w szczególności z</w:t>
      </w:r>
      <w:r w:rsidR="00551D5C">
        <w:rPr>
          <w:sz w:val="22"/>
          <w:szCs w:val="22"/>
        </w:rPr>
        <w:t>aprzestania produkcji przyczepy</w:t>
      </w:r>
      <w:r w:rsidRPr="007F2D22">
        <w:rPr>
          <w:sz w:val="22"/>
          <w:szCs w:val="22"/>
        </w:rPr>
        <w:t xml:space="preserve"> określonej w ofercie Wykonawcy lub braku dostępności przyczepy określonej w ofercie Wykonawcy, przy czym zmiana nie może pociągać za sobą podwyższenia wysokości ceny należnej Wykonawcy,</w:t>
      </w:r>
    </w:p>
    <w:p w:rsidR="00791064" w:rsidRPr="007F2D22" w:rsidRDefault="00791064" w:rsidP="00FF6223">
      <w:pPr>
        <w:pStyle w:val="Akapitzlist"/>
        <w:numPr>
          <w:ilvl w:val="0"/>
          <w:numId w:val="39"/>
        </w:numPr>
        <w:suppressAutoHyphens/>
        <w:spacing w:line="276" w:lineRule="auto"/>
        <w:rPr>
          <w:sz w:val="22"/>
          <w:szCs w:val="22"/>
        </w:rPr>
      </w:pPr>
      <w:r w:rsidRPr="007F2D22">
        <w:rPr>
          <w:sz w:val="22"/>
          <w:szCs w:val="22"/>
        </w:rPr>
        <w:t xml:space="preserve">zmiany parametrów przyczepy, parametrów elementów przyczepy, będących wynikiem okoliczności niemożliwych do przewidzenia na etapie zawierania umowy lub okoliczności niezawinionych przez Wykonawcę, w szczególności z uwagi na zaprzestanie produkcji </w:t>
      </w:r>
      <w:r w:rsidR="00313EE0" w:rsidRPr="007F2D22">
        <w:rPr>
          <w:sz w:val="22"/>
          <w:szCs w:val="22"/>
        </w:rPr>
        <w:t>przyczepy</w:t>
      </w:r>
      <w:r w:rsidRPr="007F2D22">
        <w:rPr>
          <w:sz w:val="22"/>
          <w:szCs w:val="22"/>
        </w:rPr>
        <w:t xml:space="preserve">, elementów </w:t>
      </w:r>
      <w:r w:rsidR="00313EE0" w:rsidRPr="007F2D22">
        <w:rPr>
          <w:sz w:val="22"/>
          <w:szCs w:val="22"/>
        </w:rPr>
        <w:t>przyczepy</w:t>
      </w:r>
      <w:r w:rsidRPr="007F2D22">
        <w:rPr>
          <w:sz w:val="22"/>
          <w:szCs w:val="22"/>
        </w:rPr>
        <w:t xml:space="preserve">, lub braku dostępności </w:t>
      </w:r>
      <w:r w:rsidR="00313EE0" w:rsidRPr="007F2D22">
        <w:rPr>
          <w:sz w:val="22"/>
          <w:szCs w:val="22"/>
        </w:rPr>
        <w:t>przyczepy</w:t>
      </w:r>
      <w:r w:rsidRPr="007F2D22">
        <w:rPr>
          <w:sz w:val="22"/>
          <w:szCs w:val="22"/>
        </w:rPr>
        <w:t xml:space="preserve">, przy czym zmienione parametry nie mogą być gorsze niż wskazane w opisie przedmiotu zamówienia oraz </w:t>
      </w:r>
      <w:r w:rsidR="004F62FE" w:rsidRPr="007F2D22">
        <w:rPr>
          <w:sz w:val="22"/>
          <w:szCs w:val="22"/>
        </w:rPr>
        <w:t xml:space="preserve">                                 </w:t>
      </w:r>
      <w:r w:rsidRPr="007F2D22">
        <w:rPr>
          <w:sz w:val="22"/>
          <w:szCs w:val="22"/>
        </w:rPr>
        <w:t>o parametrach nie gorszych niż określone w ofercie Wykonawcy i zmiana nie może pociągać za sobą podwyższenia wysokości ceny należnej Wykonawcy</w:t>
      </w:r>
    </w:p>
    <w:p w:rsidR="00313EE0" w:rsidRPr="007F2D22" w:rsidRDefault="00313EE0" w:rsidP="00FF6223">
      <w:pPr>
        <w:pStyle w:val="Akapitzlist"/>
        <w:numPr>
          <w:ilvl w:val="0"/>
          <w:numId w:val="39"/>
        </w:numPr>
        <w:suppressAutoHyphens/>
        <w:spacing w:line="276" w:lineRule="auto"/>
        <w:rPr>
          <w:sz w:val="22"/>
          <w:szCs w:val="22"/>
        </w:rPr>
      </w:pPr>
      <w:r w:rsidRPr="007F2D22">
        <w:rPr>
          <w:sz w:val="22"/>
          <w:szCs w:val="22"/>
        </w:rPr>
        <w:t xml:space="preserve">zmiany przyczepy określonej w ofercie Wykonawcy na inną przyczepę spełniającą wszystkie wymagania określone </w:t>
      </w:r>
      <w:r w:rsidR="005803C7" w:rsidRPr="007F2D22">
        <w:rPr>
          <w:sz w:val="22"/>
          <w:szCs w:val="22"/>
        </w:rPr>
        <w:t xml:space="preserve">w opisie przedmiotu zamówienia </w:t>
      </w:r>
      <w:r w:rsidRPr="007F2D22">
        <w:rPr>
          <w:sz w:val="22"/>
          <w:szCs w:val="22"/>
        </w:rPr>
        <w:t>oraz o parametrach nie gorszych niż określone w ofercie Wykonawcy, w przypadku gdy nastąpiła zmiana w dokumentacji homologacyjnej oznaczenia przyczepy związana z wprowadzeniem nowego rozszerzenia homologacyjnego</w:t>
      </w:r>
    </w:p>
    <w:p w:rsidR="008A3158" w:rsidRPr="007F2D22" w:rsidRDefault="00313EE0" w:rsidP="00FF6223">
      <w:pPr>
        <w:numPr>
          <w:ilvl w:val="6"/>
          <w:numId w:val="14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hAnsi="Times New Roman" w:cs="Times New Roman"/>
        </w:rPr>
        <w:lastRenderedPageBreak/>
        <w:t>Każdorazowo zmiana umowy wymagać będzie zgodnej woli Stron, a wskazane w niniejszym paragrafie podstawy jej dokonania nie stanowią obowiązku dokonania zmian, lecz uprawnienie Stron</w:t>
      </w:r>
      <w:r w:rsidR="008A3158" w:rsidRPr="007F2D22">
        <w:rPr>
          <w:rFonts w:ascii="Times New Roman" w:eastAsia="Times New Roman" w:hAnsi="Times New Roman" w:cs="Times New Roman"/>
          <w:lang w:eastAsia="pl-PL"/>
        </w:rPr>
        <w:t>.</w:t>
      </w:r>
    </w:p>
    <w:p w:rsidR="008A3158" w:rsidRPr="007F2D22" w:rsidRDefault="008A3158" w:rsidP="007F2D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FF0000"/>
          <w:kern w:val="22"/>
          <w:lang w:eastAsia="pl-PL"/>
        </w:rPr>
      </w:pPr>
    </w:p>
    <w:p w:rsidR="009D7965" w:rsidRPr="007F2D22" w:rsidRDefault="009D7965" w:rsidP="007F2D22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7F2D22">
        <w:rPr>
          <w:rFonts w:ascii="Times New Roman" w:eastAsia="Calibri" w:hAnsi="Times New Roman" w:cs="Times New Roman"/>
          <w:b/>
        </w:rPr>
        <w:t>§ 11</w:t>
      </w:r>
    </w:p>
    <w:p w:rsidR="009D7965" w:rsidRPr="007F2D22" w:rsidRDefault="007F2D22" w:rsidP="007F2D22">
      <w:pPr>
        <w:spacing w:after="0"/>
        <w:ind w:left="426" w:hanging="426"/>
        <w:jc w:val="both"/>
        <w:rPr>
          <w:rFonts w:ascii="Times New Roman" w:eastAsia="Calibri" w:hAnsi="Times New Roman" w:cs="Times New Roman"/>
          <w:b/>
        </w:rPr>
      </w:pPr>
      <w:r w:rsidRPr="007F2D22">
        <w:rPr>
          <w:rFonts w:ascii="Times New Roman" w:eastAsia="CIDFont+F1" w:hAnsi="Times New Roman" w:cs="Times New Roman"/>
        </w:rPr>
        <w:t xml:space="preserve">1.    </w:t>
      </w:r>
      <w:r w:rsidR="009D7965" w:rsidRPr="007F2D22">
        <w:rPr>
          <w:rFonts w:ascii="Times New Roman" w:eastAsia="CIDFont+F1" w:hAnsi="Times New Roman" w:cs="Times New Roman"/>
        </w:rPr>
        <w:t xml:space="preserve">Zamawiający zastrzega sobie prawo do odstąpienia od Umowy w przypadku wystąpienia istotnej zmiany okoliczności powodującej, że wykonanie Umowy nie leży w interesie publicznym, czego nie można było przewidzieć w chwili zawarcia umowy lub wykonywanie umowy może zagrozić podstawowemu interesowi bezpieczeństwa państwa lub bezpieczeństwu publicznemu w takim przypadku Zamawiający może odstąpić od Umowy w terminie 30 dni od powzięcia wiadomości </w:t>
      </w:r>
      <w:r w:rsidR="00551D5C">
        <w:rPr>
          <w:rFonts w:ascii="Times New Roman" w:eastAsia="CIDFont+F1" w:hAnsi="Times New Roman" w:cs="Times New Roman"/>
        </w:rPr>
        <w:br/>
      </w:r>
      <w:r w:rsidR="009D7965" w:rsidRPr="007F2D22">
        <w:rPr>
          <w:rFonts w:ascii="Times New Roman" w:eastAsia="CIDFont+F1" w:hAnsi="Times New Roman" w:cs="Times New Roman"/>
        </w:rPr>
        <w:t>o tych okolicznościach.</w:t>
      </w:r>
    </w:p>
    <w:p w:rsidR="009D7965" w:rsidRPr="007F2D22" w:rsidRDefault="009D7965" w:rsidP="007F2D22">
      <w:pPr>
        <w:spacing w:after="0"/>
        <w:rPr>
          <w:rFonts w:ascii="Times New Roman" w:eastAsia="Calibri" w:hAnsi="Times New Roman" w:cs="Times New Roman"/>
          <w:b/>
        </w:rPr>
      </w:pPr>
    </w:p>
    <w:p w:rsidR="009D7965" w:rsidRPr="007F2D22" w:rsidRDefault="009D7965" w:rsidP="007F2D22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7F2D22">
        <w:rPr>
          <w:rFonts w:ascii="Times New Roman" w:eastAsia="Calibri" w:hAnsi="Times New Roman" w:cs="Times New Roman"/>
          <w:b/>
        </w:rPr>
        <w:t>§ 12</w:t>
      </w:r>
    </w:p>
    <w:p w:rsidR="009D7965" w:rsidRPr="007F2D22" w:rsidRDefault="009D7965" w:rsidP="00FF6223">
      <w:pPr>
        <w:numPr>
          <w:ilvl w:val="0"/>
          <w:numId w:val="41"/>
        </w:numPr>
        <w:tabs>
          <w:tab w:val="clear" w:pos="1785"/>
          <w:tab w:val="left" w:pos="426"/>
        </w:tabs>
        <w:spacing w:after="0"/>
        <w:ind w:left="426" w:hanging="426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</w:rPr>
        <w:t>Na potrzeby realizacji Umowy Zamawiający udostępnia Wykonawcy dane osób wyznaczonych jako odpowiedzialne za nadzór na realizacją przedmiotu umowy w zakresie: imienia i nazwiska, jednostki organizacyjnej Policji, adresu e-mail, numerów telefo</w:t>
      </w:r>
      <w:r w:rsidR="00551D5C">
        <w:rPr>
          <w:rFonts w:ascii="Times New Roman" w:eastAsia="Calibri" w:hAnsi="Times New Roman" w:cs="Times New Roman"/>
        </w:rPr>
        <w:t xml:space="preserve">nów służbowych), </w:t>
      </w:r>
      <w:r w:rsidRPr="007F2D22">
        <w:rPr>
          <w:rFonts w:ascii="Times New Roman" w:eastAsia="Calibri" w:hAnsi="Times New Roman" w:cs="Times New Roman"/>
        </w:rPr>
        <w:t>w odniesieniu do których jest administratorem w rozumieniu art. 4 pkt 7 rozporządzenia Parlamentu Europejskiego i Rady (UE) 2016/679 z dnia 27 kwietnia 2016 roku</w:t>
      </w:r>
      <w:r w:rsidRPr="007F2D22">
        <w:rPr>
          <w:rFonts w:ascii="Times New Roman" w:eastAsia="Calibri" w:hAnsi="Times New Roman" w:cs="Times New Roman"/>
          <w:i/>
          <w:iCs/>
        </w:rPr>
        <w:t xml:space="preserve"> </w:t>
      </w:r>
      <w:r w:rsidRPr="007F2D22">
        <w:rPr>
          <w:rFonts w:ascii="Times New Roman" w:eastAsia="Calibri" w:hAnsi="Times New Roman" w:cs="Times New Roman"/>
        </w:rPr>
        <w:t>w sprawie ochrony osób fizycznych w związku z  przetwarzaniem danych osobowych i w sprawie swobodnego przepływu takich danych oraz uchylenia dyrektywy 95/46/WE.</w:t>
      </w:r>
    </w:p>
    <w:p w:rsidR="009D7965" w:rsidRPr="007F2D22" w:rsidRDefault="009D7965" w:rsidP="00FF6223">
      <w:pPr>
        <w:numPr>
          <w:ilvl w:val="0"/>
          <w:numId w:val="41"/>
        </w:numPr>
        <w:tabs>
          <w:tab w:val="left" w:pos="426"/>
        </w:tabs>
        <w:spacing w:after="0"/>
        <w:ind w:left="426" w:hanging="425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</w:rPr>
        <w:t>Wykonawca oświadcza, że będzie przetwarzał udostępnione mu przez Zamawiającego dane osobowe,  na podstawie art. 6 ust. 1 lit. f RODO, w celu umożliwienia prawidłowej realizacji umowy między stronami, w tym komunikacji z osobami wyznaczonymi do kontaktów  w zakresie realizacji Umowy.</w:t>
      </w:r>
    </w:p>
    <w:p w:rsidR="009D7965" w:rsidRPr="007F2D22" w:rsidRDefault="009D7965" w:rsidP="00FF6223">
      <w:pPr>
        <w:numPr>
          <w:ilvl w:val="0"/>
          <w:numId w:val="41"/>
        </w:numPr>
        <w:tabs>
          <w:tab w:val="left" w:pos="426"/>
        </w:tabs>
        <w:spacing w:after="0"/>
        <w:ind w:left="426" w:hanging="425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</w:rPr>
        <w:t>Wykonawca zobowiązuje się do</w:t>
      </w:r>
      <w:r w:rsidRPr="007F2D22">
        <w:rPr>
          <w:rFonts w:ascii="Times New Roman" w:eastAsia="Calibri" w:hAnsi="Times New Roman" w:cs="Times New Roman"/>
          <w:i/>
          <w:iCs/>
        </w:rPr>
        <w:t xml:space="preserve"> </w:t>
      </w:r>
      <w:r w:rsidRPr="007F2D22">
        <w:rPr>
          <w:rFonts w:ascii="Times New Roman" w:eastAsia="Calibri" w:hAnsi="Times New Roman" w:cs="Times New Roman"/>
        </w:rPr>
        <w:t xml:space="preserve">przetwarzania udostępnionych mu danych osobowych </w:t>
      </w:r>
      <w:r w:rsidRPr="007F2D22">
        <w:rPr>
          <w:rFonts w:ascii="Times New Roman" w:eastAsia="Calibri" w:hAnsi="Times New Roman" w:cs="Times New Roman"/>
        </w:rPr>
        <w:br/>
        <w:t>z zachowaniem przepisów ogólnego rozporządzenia o ochronie danych osobowych RODO, ustawy z dnia 10 maja 2018 roku o ochronie danych osobowych oraz zasad określonych w niniejszej Umowie.</w:t>
      </w:r>
    </w:p>
    <w:p w:rsidR="009D7965" w:rsidRPr="007F2D22" w:rsidRDefault="009D7965" w:rsidP="00FF6223">
      <w:pPr>
        <w:numPr>
          <w:ilvl w:val="0"/>
          <w:numId w:val="41"/>
        </w:numPr>
        <w:tabs>
          <w:tab w:val="left" w:pos="426"/>
        </w:tabs>
        <w:spacing w:after="0"/>
        <w:ind w:left="426" w:hanging="425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</w:rPr>
        <w:t xml:space="preserve">Wykonawca jest zobowiązany do posiadania wdrożonych odpowiednich środków technicznych </w:t>
      </w:r>
      <w:r w:rsidRPr="007F2D22">
        <w:rPr>
          <w:rFonts w:ascii="Times New Roman" w:eastAsia="Calibri" w:hAnsi="Times New Roman" w:cs="Times New Roman"/>
        </w:rPr>
        <w:br/>
        <w:t>i organizacyjnych, zapewniających odpowiedni stopień bezpieczeństwa przetwarzanych danych osobowych, zgodnie z wymogami RODO, tak by chronić prawa osób, których dane dotyczą.</w:t>
      </w:r>
    </w:p>
    <w:p w:rsidR="009D7965" w:rsidRPr="007F2D22" w:rsidRDefault="009D7965" w:rsidP="00FF6223">
      <w:pPr>
        <w:numPr>
          <w:ilvl w:val="0"/>
          <w:numId w:val="41"/>
        </w:numPr>
        <w:tabs>
          <w:tab w:val="left" w:pos="426"/>
        </w:tabs>
        <w:spacing w:after="0"/>
        <w:ind w:left="426" w:hanging="425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</w:rPr>
        <w:t>Wykonawca jako odrębny administrator od chwili udostępnienia mu przez Zamawiającego danych osobowych, ponosi pełną odpowiedzialność za wszelkie stwierdzone naruszenia ochrony danych osobowych, w tym szkody powstałe u Zamawiającego lub osób trzecich, które wynikają z jego działania lub zaniechania, w związku z przetwarzaniem udostępnionych mu danych osobowych niezgodnie z zawartą Umową oraz przepisami o ochronie danych osobowych.</w:t>
      </w:r>
    </w:p>
    <w:p w:rsidR="009D7965" w:rsidRPr="007F2D22" w:rsidRDefault="009D7965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</w:p>
    <w:p w:rsidR="009D7965" w:rsidRPr="007F2D22" w:rsidRDefault="008A3158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§ 1</w:t>
      </w:r>
      <w:r w:rsidR="009D7965"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3</w:t>
      </w:r>
    </w:p>
    <w:p w:rsidR="009D7965" w:rsidRPr="007F2D22" w:rsidRDefault="009D7965" w:rsidP="00FF6223">
      <w:pPr>
        <w:widowControl w:val="0"/>
        <w:numPr>
          <w:ilvl w:val="0"/>
          <w:numId w:val="44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F2D22">
        <w:rPr>
          <w:rFonts w:ascii="Times New Roman" w:hAnsi="Times New Roman" w:cs="Times New Roman"/>
        </w:rPr>
        <w:t>Wykonawca zobowiązuje się do zachowania w poufności wszelkich informacji nieupublicznionych, jakie uzyska w związku z realizacją niniejszej umowy.</w:t>
      </w:r>
    </w:p>
    <w:p w:rsidR="009D7965" w:rsidRPr="007F2D22" w:rsidRDefault="009D7965" w:rsidP="00FF6223">
      <w:pPr>
        <w:widowControl w:val="0"/>
        <w:numPr>
          <w:ilvl w:val="0"/>
          <w:numId w:val="44"/>
        </w:numPr>
        <w:suppressAutoHyphens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</w:rPr>
      </w:pPr>
      <w:r w:rsidRPr="007F2D22">
        <w:rPr>
          <w:rFonts w:ascii="Times New Roman" w:hAnsi="Times New Roman" w:cs="Times New Roman"/>
        </w:rPr>
        <w:t>W przypadku jakichkolwiek wątpliwości co do charakteru danej informacji, przed jej ujawnieniem, Wykonawca zwróci się do Zamawiającego o wskazanie, czy informację tę ma traktować jako poufną.</w:t>
      </w:r>
    </w:p>
    <w:p w:rsidR="009D7965" w:rsidRPr="00A80F54" w:rsidRDefault="009D7965" w:rsidP="00FF6223">
      <w:pPr>
        <w:widowControl w:val="0"/>
        <w:numPr>
          <w:ilvl w:val="0"/>
          <w:numId w:val="44"/>
        </w:numPr>
        <w:suppressAutoHyphens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7F2D22">
        <w:rPr>
          <w:rFonts w:ascii="Times New Roman" w:hAnsi="Times New Roman" w:cs="Times New Roman"/>
        </w:rPr>
        <w:t xml:space="preserve">Wykonawca obowiązany jest dołożyć należytej staranności w celu przestrzegania postanowień niniejszego paragrafu przez swoich pracowników oraz osoby działające na jego zlecenie lub w jego interesie. </w:t>
      </w:r>
    </w:p>
    <w:p w:rsidR="00A80F54" w:rsidRPr="007F2D22" w:rsidRDefault="00A80F54" w:rsidP="00A80F54">
      <w:pPr>
        <w:widowControl w:val="0"/>
        <w:suppressAutoHyphens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9D7965" w:rsidRPr="007F2D22" w:rsidRDefault="00BB416D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§ 14</w:t>
      </w:r>
    </w:p>
    <w:p w:rsidR="008A3158" w:rsidRPr="007F2D22" w:rsidRDefault="008A3158" w:rsidP="007F2D22">
      <w:pPr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kern w:val="22"/>
          <w:lang w:eastAsia="pl-PL"/>
        </w:rPr>
        <w:t>Spory wynikłe na tle wykonania niniejszej umowy rozstrzygać będzie sąd powszechny właściwy dla siedziby Zamawiającego.</w:t>
      </w:r>
    </w:p>
    <w:p w:rsidR="00EF3937" w:rsidRPr="007F2D22" w:rsidRDefault="00EF3937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</w:p>
    <w:p w:rsidR="00A80F54" w:rsidRDefault="00A80F54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</w:p>
    <w:p w:rsidR="008A3158" w:rsidRPr="007F2D22" w:rsidRDefault="008A3158" w:rsidP="007F2D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§ 1</w:t>
      </w:r>
      <w:r w:rsidR="00BB416D"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5</w:t>
      </w:r>
    </w:p>
    <w:p w:rsidR="008A3158" w:rsidRPr="007F2D22" w:rsidRDefault="008A3158" w:rsidP="007F2D2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kern w:val="22"/>
          <w:lang w:eastAsia="pl-PL"/>
        </w:rPr>
        <w:t>W sprawach nieuregulowanych postanowieniami umowy zastosowanie mają przepisy Kodeksu cywilnego oraz ustawy Prawo zamówień publicznych.</w:t>
      </w:r>
    </w:p>
    <w:p w:rsidR="008A3158" w:rsidRPr="007F2D22" w:rsidRDefault="008A3158" w:rsidP="007F2D22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Cs/>
          <w:kern w:val="22"/>
          <w:lang w:eastAsia="x-none"/>
        </w:rPr>
      </w:pPr>
    </w:p>
    <w:p w:rsidR="003D4185" w:rsidRPr="007F2D22" w:rsidRDefault="003D4185" w:rsidP="007F2D22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Cs/>
          <w:kern w:val="22"/>
          <w:lang w:eastAsia="x-none"/>
        </w:rPr>
      </w:pPr>
    </w:p>
    <w:p w:rsidR="008A3158" w:rsidRPr="007F2D22" w:rsidRDefault="008A3158" w:rsidP="007F2D22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  <w:bCs/>
          <w:kern w:val="22"/>
          <w:lang w:eastAsia="x-none"/>
        </w:rPr>
      </w:pPr>
      <w:r w:rsidRPr="007F2D22">
        <w:rPr>
          <w:rFonts w:ascii="Times New Roman" w:eastAsia="Times New Roman" w:hAnsi="Times New Roman" w:cs="Times New Roman"/>
          <w:b/>
          <w:bCs/>
          <w:kern w:val="22"/>
          <w:lang w:val="x-none" w:eastAsia="x-none"/>
        </w:rPr>
        <w:t>§ 1</w:t>
      </w:r>
      <w:r w:rsidR="00BB416D" w:rsidRPr="007F2D22">
        <w:rPr>
          <w:rFonts w:ascii="Times New Roman" w:eastAsia="Times New Roman" w:hAnsi="Times New Roman" w:cs="Times New Roman"/>
          <w:b/>
          <w:bCs/>
          <w:kern w:val="22"/>
          <w:lang w:eastAsia="x-none"/>
        </w:rPr>
        <w:t>6</w:t>
      </w:r>
    </w:p>
    <w:p w:rsidR="008A3158" w:rsidRPr="007F2D22" w:rsidRDefault="008A3158" w:rsidP="007F2D2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2"/>
          <w:lang w:eastAsia="pl-PL"/>
        </w:rPr>
      </w:pPr>
      <w:r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Umowę sporządzono w 3 jednobrzmiących egzemplarzach, z których dwa otrzymuje </w:t>
      </w:r>
      <w:r w:rsidRPr="007F2D22">
        <w:rPr>
          <w:rFonts w:ascii="Times New Roman" w:eastAsia="Times New Roman" w:hAnsi="Times New Roman" w:cs="Times New Roman"/>
          <w:bCs/>
          <w:kern w:val="22"/>
          <w:lang w:eastAsia="pl-PL"/>
        </w:rPr>
        <w:t>Zamawiający</w:t>
      </w:r>
      <w:r w:rsidRPr="007F2D22">
        <w:rPr>
          <w:rFonts w:ascii="Times New Roman" w:eastAsia="Times New Roman" w:hAnsi="Times New Roman" w:cs="Times New Roman"/>
          <w:b/>
          <w:bCs/>
          <w:kern w:val="22"/>
          <w:lang w:eastAsia="pl-PL"/>
        </w:rPr>
        <w:t>,</w:t>
      </w:r>
      <w:r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 </w:t>
      </w:r>
      <w:r w:rsidR="00551D5C">
        <w:rPr>
          <w:rFonts w:ascii="Times New Roman" w:eastAsia="Times New Roman" w:hAnsi="Times New Roman" w:cs="Times New Roman"/>
          <w:kern w:val="22"/>
          <w:lang w:eastAsia="pl-PL"/>
        </w:rPr>
        <w:br/>
      </w:r>
      <w:r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a jeden </w:t>
      </w:r>
      <w:r w:rsidRPr="007F2D22">
        <w:rPr>
          <w:rFonts w:ascii="Times New Roman" w:eastAsia="Times New Roman" w:hAnsi="Times New Roman" w:cs="Times New Roman"/>
          <w:bCs/>
          <w:kern w:val="22"/>
          <w:lang w:eastAsia="pl-PL"/>
        </w:rPr>
        <w:t>Wykonawca</w:t>
      </w:r>
      <w:r w:rsidRPr="007F2D22">
        <w:rPr>
          <w:rFonts w:ascii="Times New Roman" w:eastAsia="Times New Roman" w:hAnsi="Times New Roman" w:cs="Times New Roman"/>
          <w:kern w:val="22"/>
          <w:lang w:eastAsia="pl-PL"/>
        </w:rPr>
        <w:t>.</w:t>
      </w:r>
    </w:p>
    <w:p w:rsidR="003D4185" w:rsidRPr="007F2D22" w:rsidRDefault="003D4185" w:rsidP="007F2D2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2"/>
          <w:lang w:eastAsia="pl-PL"/>
        </w:rPr>
      </w:pPr>
    </w:p>
    <w:p w:rsidR="008A3158" w:rsidRPr="007F2D22" w:rsidRDefault="008A3158" w:rsidP="007F2D22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  <w:bCs/>
          <w:kern w:val="22"/>
          <w:lang w:eastAsia="x-none"/>
        </w:rPr>
      </w:pPr>
      <w:r w:rsidRPr="007F2D22">
        <w:rPr>
          <w:rFonts w:ascii="Times New Roman" w:eastAsia="Times New Roman" w:hAnsi="Times New Roman" w:cs="Times New Roman"/>
          <w:b/>
          <w:bCs/>
          <w:kern w:val="22"/>
          <w:lang w:val="x-none" w:eastAsia="x-none"/>
        </w:rPr>
        <w:t>§ 1</w:t>
      </w:r>
      <w:r w:rsidR="00BB416D" w:rsidRPr="007F2D22">
        <w:rPr>
          <w:rFonts w:ascii="Times New Roman" w:eastAsia="Times New Roman" w:hAnsi="Times New Roman" w:cs="Times New Roman"/>
          <w:b/>
          <w:bCs/>
          <w:kern w:val="22"/>
          <w:lang w:eastAsia="x-none"/>
        </w:rPr>
        <w:t>7</w:t>
      </w:r>
    </w:p>
    <w:p w:rsidR="008A3158" w:rsidRPr="007F2D22" w:rsidRDefault="008A3158" w:rsidP="00FF6223">
      <w:pPr>
        <w:pStyle w:val="Akapitzlist"/>
        <w:numPr>
          <w:ilvl w:val="1"/>
          <w:numId w:val="39"/>
        </w:numPr>
        <w:spacing w:line="276" w:lineRule="auto"/>
        <w:rPr>
          <w:rFonts w:eastAsia="Times New Roman"/>
          <w:sz w:val="22"/>
          <w:szCs w:val="22"/>
          <w:lang w:eastAsia="pl-PL"/>
        </w:rPr>
      </w:pPr>
      <w:r w:rsidRPr="007F2D22">
        <w:rPr>
          <w:rFonts w:eastAsia="Times New Roman"/>
          <w:sz w:val="22"/>
          <w:szCs w:val="22"/>
          <w:lang w:eastAsia="pl-PL"/>
        </w:rPr>
        <w:t>Załącznikami stanowiącymi integralną część umowy są:</w:t>
      </w:r>
    </w:p>
    <w:p w:rsidR="008A3158" w:rsidRPr="007F2D22" w:rsidRDefault="003F608F" w:rsidP="00FF6223">
      <w:pPr>
        <w:numPr>
          <w:ilvl w:val="0"/>
          <w:numId w:val="15"/>
        </w:numPr>
        <w:tabs>
          <w:tab w:val="num" w:pos="709"/>
        </w:tabs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 nr 1 - Specyfikacja T</w:t>
      </w:r>
      <w:r w:rsidR="00090607" w:rsidRPr="007F2D22">
        <w:rPr>
          <w:rFonts w:ascii="Times New Roman" w:eastAsia="Times New Roman" w:hAnsi="Times New Roman" w:cs="Times New Roman"/>
          <w:lang w:eastAsia="pl-PL"/>
        </w:rPr>
        <w:t>echniczna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8A3158" w:rsidRPr="007F2D22" w:rsidRDefault="00090607" w:rsidP="00FF6223">
      <w:pPr>
        <w:numPr>
          <w:ilvl w:val="0"/>
          <w:numId w:val="15"/>
        </w:numPr>
        <w:tabs>
          <w:tab w:val="num" w:pos="709"/>
        </w:tabs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lang w:eastAsia="pl-PL"/>
        </w:rPr>
        <w:t>Załącznik nr 2</w:t>
      </w:r>
      <w:r w:rsidR="003B0292">
        <w:rPr>
          <w:rFonts w:ascii="Times New Roman" w:eastAsia="Times New Roman" w:hAnsi="Times New Roman" w:cs="Times New Roman"/>
          <w:lang w:eastAsia="pl-PL"/>
        </w:rPr>
        <w:t xml:space="preserve"> - Formularz O</w:t>
      </w:r>
      <w:r w:rsidR="006B5F2D" w:rsidRPr="007F2D22">
        <w:rPr>
          <w:rFonts w:ascii="Times New Roman" w:eastAsia="Times New Roman" w:hAnsi="Times New Roman" w:cs="Times New Roman"/>
          <w:lang w:eastAsia="pl-PL"/>
        </w:rPr>
        <w:t>fertowy.</w:t>
      </w:r>
    </w:p>
    <w:p w:rsidR="008A3158" w:rsidRPr="007F2D22" w:rsidRDefault="00090607" w:rsidP="00FF6223">
      <w:pPr>
        <w:numPr>
          <w:ilvl w:val="0"/>
          <w:numId w:val="15"/>
        </w:numPr>
        <w:tabs>
          <w:tab w:val="num" w:pos="709"/>
        </w:tabs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lang w:eastAsia="pl-PL"/>
        </w:rPr>
      </w:pPr>
      <w:r w:rsidRPr="007F2D22">
        <w:rPr>
          <w:rFonts w:ascii="Times New Roman" w:eastAsia="Times New Roman" w:hAnsi="Times New Roman" w:cs="Times New Roman"/>
          <w:kern w:val="22"/>
          <w:lang w:eastAsia="pl-PL"/>
        </w:rPr>
        <w:t xml:space="preserve">Załącznik nr 3 - </w:t>
      </w:r>
      <w:r w:rsidR="008A3158" w:rsidRPr="007F2D22">
        <w:rPr>
          <w:rFonts w:ascii="Times New Roman" w:eastAsia="Times New Roman" w:hAnsi="Times New Roman" w:cs="Times New Roman"/>
          <w:kern w:val="22"/>
          <w:lang w:eastAsia="pl-PL"/>
        </w:rPr>
        <w:t>P</w:t>
      </w:r>
      <w:r w:rsidRPr="007F2D22">
        <w:rPr>
          <w:rFonts w:ascii="Times New Roman" w:eastAsia="Times New Roman" w:hAnsi="Times New Roman" w:cs="Times New Roman"/>
          <w:kern w:val="22"/>
          <w:lang w:eastAsia="pl-PL"/>
        </w:rPr>
        <w:t>rotokół odbioru</w:t>
      </w:r>
      <w:r w:rsidR="006B5F2D" w:rsidRPr="007F2D22">
        <w:rPr>
          <w:rFonts w:ascii="Times New Roman" w:eastAsia="Times New Roman" w:hAnsi="Times New Roman" w:cs="Times New Roman"/>
          <w:kern w:val="22"/>
          <w:lang w:eastAsia="pl-PL"/>
        </w:rPr>
        <w:t>.</w:t>
      </w:r>
    </w:p>
    <w:p w:rsidR="009D7965" w:rsidRPr="007F2D22" w:rsidRDefault="00551D5C" w:rsidP="00FF6223">
      <w:pPr>
        <w:numPr>
          <w:ilvl w:val="0"/>
          <w:numId w:val="15"/>
        </w:numPr>
        <w:tabs>
          <w:tab w:val="num" w:pos="709"/>
        </w:tabs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ar-SA"/>
        </w:rPr>
        <w:t>Załącznik nr 4 -</w:t>
      </w:r>
      <w:r w:rsidR="009D7965" w:rsidRPr="007F2D22">
        <w:rPr>
          <w:rFonts w:ascii="Times New Roman" w:hAnsi="Times New Roman" w:cs="Times New Roman"/>
          <w:lang w:eastAsia="ar-SA"/>
        </w:rPr>
        <w:t xml:space="preserve"> </w:t>
      </w:r>
      <w:r w:rsidR="009D7965" w:rsidRPr="007F2D22">
        <w:rPr>
          <w:rFonts w:ascii="Times New Roman" w:eastAsia="Calibri" w:hAnsi="Times New Roman" w:cs="Times New Roman"/>
        </w:rPr>
        <w:t>Zakres Informacji przekazywanych przez Zamawiającego</w:t>
      </w:r>
      <w:r w:rsidR="006B5F2D" w:rsidRPr="007F2D22">
        <w:rPr>
          <w:rFonts w:ascii="Times New Roman" w:eastAsia="Calibri" w:hAnsi="Times New Roman" w:cs="Times New Roman"/>
        </w:rPr>
        <w:t>.</w:t>
      </w:r>
    </w:p>
    <w:p w:rsidR="008A3158" w:rsidRPr="007F2D22" w:rsidRDefault="008A3158" w:rsidP="007F2D22">
      <w:pPr>
        <w:spacing w:after="0"/>
        <w:rPr>
          <w:rFonts w:ascii="Times New Roman" w:hAnsi="Times New Roman" w:cs="Times New Roman"/>
        </w:rPr>
      </w:pPr>
    </w:p>
    <w:p w:rsidR="00BE79E3" w:rsidRDefault="00BE79E3" w:rsidP="007F2D22">
      <w:pPr>
        <w:spacing w:after="0"/>
        <w:rPr>
          <w:rFonts w:ascii="Times New Roman" w:hAnsi="Times New Roman" w:cs="Times New Roman"/>
          <w:color w:val="FF0000"/>
        </w:rPr>
      </w:pPr>
    </w:p>
    <w:p w:rsidR="00551D5C" w:rsidRPr="007F2D22" w:rsidRDefault="00551D5C" w:rsidP="007F2D22">
      <w:pPr>
        <w:spacing w:after="0"/>
        <w:rPr>
          <w:rFonts w:ascii="Times New Roman" w:hAnsi="Times New Roman" w:cs="Times New Roman"/>
          <w:color w:val="FF0000"/>
        </w:rPr>
      </w:pPr>
    </w:p>
    <w:p w:rsidR="003D4185" w:rsidRPr="007F2D22" w:rsidRDefault="008A3158" w:rsidP="007F2D22">
      <w:pPr>
        <w:spacing w:after="0"/>
        <w:ind w:firstLine="426"/>
        <w:rPr>
          <w:rFonts w:ascii="Times New Roman" w:hAnsi="Times New Roman" w:cs="Times New Roman"/>
          <w:b/>
          <w:color w:val="000000" w:themeColor="text1"/>
        </w:rPr>
      </w:pPr>
      <w:r w:rsidRPr="007F2D22">
        <w:rPr>
          <w:rFonts w:ascii="Times New Roman" w:hAnsi="Times New Roman" w:cs="Times New Roman"/>
          <w:b/>
          <w:color w:val="000000" w:themeColor="text1"/>
        </w:rPr>
        <w:t>WYKONAWCA:</w:t>
      </w:r>
      <w:r w:rsidR="00551D5C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51D5C">
        <w:rPr>
          <w:rFonts w:ascii="Times New Roman" w:hAnsi="Times New Roman" w:cs="Times New Roman"/>
          <w:b/>
          <w:color w:val="000000" w:themeColor="text1"/>
        </w:rPr>
        <w:tab/>
      </w:r>
      <w:r w:rsidR="00551D5C">
        <w:rPr>
          <w:rFonts w:ascii="Times New Roman" w:hAnsi="Times New Roman" w:cs="Times New Roman"/>
          <w:b/>
          <w:color w:val="000000" w:themeColor="text1"/>
        </w:rPr>
        <w:tab/>
      </w:r>
      <w:r w:rsidR="00551D5C">
        <w:rPr>
          <w:rFonts w:ascii="Times New Roman" w:hAnsi="Times New Roman" w:cs="Times New Roman"/>
          <w:b/>
          <w:color w:val="000000" w:themeColor="text1"/>
        </w:rPr>
        <w:tab/>
      </w:r>
      <w:r w:rsidR="00551D5C">
        <w:rPr>
          <w:rFonts w:ascii="Times New Roman" w:hAnsi="Times New Roman" w:cs="Times New Roman"/>
          <w:b/>
          <w:color w:val="000000" w:themeColor="text1"/>
        </w:rPr>
        <w:tab/>
      </w:r>
      <w:r w:rsidR="00551D5C">
        <w:rPr>
          <w:rFonts w:ascii="Times New Roman" w:hAnsi="Times New Roman" w:cs="Times New Roman"/>
          <w:b/>
          <w:color w:val="000000" w:themeColor="text1"/>
        </w:rPr>
        <w:tab/>
        <w:t xml:space="preserve">       </w:t>
      </w:r>
      <w:r w:rsidR="003D4185" w:rsidRPr="007F2D22">
        <w:rPr>
          <w:rFonts w:ascii="Times New Roman" w:hAnsi="Times New Roman" w:cs="Times New Roman"/>
          <w:b/>
          <w:color w:val="000000" w:themeColor="text1"/>
        </w:rPr>
        <w:t xml:space="preserve">ZAMAWIAJĄCY:   </w:t>
      </w:r>
    </w:p>
    <w:p w:rsidR="008A3158" w:rsidRDefault="003D4185" w:rsidP="007F2D22">
      <w:pPr>
        <w:spacing w:after="0"/>
        <w:ind w:firstLine="426"/>
        <w:rPr>
          <w:rFonts w:ascii="Times New Roman" w:hAnsi="Times New Roman" w:cs="Times New Roman"/>
          <w:b/>
          <w:color w:val="000000" w:themeColor="text1"/>
        </w:rPr>
      </w:pPr>
      <w:r w:rsidRPr="007F2D22"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          </w:t>
      </w:r>
    </w:p>
    <w:p w:rsidR="00551D5C" w:rsidRDefault="00551D5C" w:rsidP="007F2D22">
      <w:pPr>
        <w:spacing w:after="0"/>
        <w:ind w:firstLine="426"/>
        <w:rPr>
          <w:rFonts w:ascii="Times New Roman" w:hAnsi="Times New Roman" w:cs="Times New Roman"/>
          <w:b/>
          <w:color w:val="000000" w:themeColor="text1"/>
        </w:rPr>
      </w:pPr>
    </w:p>
    <w:p w:rsidR="00551D5C" w:rsidRPr="007F2D22" w:rsidRDefault="00551D5C" w:rsidP="007F2D22">
      <w:pPr>
        <w:spacing w:after="0"/>
        <w:ind w:firstLine="426"/>
        <w:rPr>
          <w:rFonts w:ascii="Times New Roman" w:hAnsi="Times New Roman" w:cs="Times New Roman"/>
          <w:color w:val="000000" w:themeColor="text1"/>
        </w:rPr>
      </w:pPr>
    </w:p>
    <w:p w:rsidR="008A3158" w:rsidRPr="007F2D22" w:rsidRDefault="00551D5C" w:rsidP="007F2D22">
      <w:pPr>
        <w:widowControl w:val="0"/>
        <w:suppressAutoHyphens/>
        <w:spacing w:after="0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  <w:t xml:space="preserve">_______________________ </w:t>
      </w:r>
      <w:r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  <w:tab/>
      </w:r>
      <w:r w:rsidRPr="00551D5C">
        <w:rPr>
          <w:rFonts w:ascii="Times New Roman" w:eastAsia="Times New Roman" w:hAnsi="Times New Roman" w:cs="Times New Roman"/>
          <w:i/>
          <w:color w:val="000000" w:themeColor="text1"/>
          <w:lang w:eastAsia="ar-SA"/>
        </w:rPr>
        <w:tab/>
      </w:r>
      <w:r w:rsidRPr="00551D5C">
        <w:rPr>
          <w:rFonts w:ascii="Times New Roman" w:eastAsia="Times New Roman" w:hAnsi="Times New Roman" w:cs="Times New Roman"/>
          <w:i/>
          <w:color w:val="000000" w:themeColor="text1"/>
          <w:lang w:eastAsia="ar-SA"/>
        </w:rPr>
        <w:tab/>
      </w:r>
      <w:r w:rsidRPr="00551D5C">
        <w:rPr>
          <w:rFonts w:ascii="Times New Roman" w:eastAsia="Times New Roman" w:hAnsi="Times New Roman" w:cs="Times New Roman"/>
          <w:i/>
          <w:color w:val="000000" w:themeColor="text1"/>
          <w:lang w:eastAsia="ar-SA"/>
        </w:rPr>
        <w:tab/>
      </w:r>
      <w:r w:rsidRPr="00551D5C">
        <w:rPr>
          <w:rFonts w:ascii="Times New Roman" w:eastAsia="Times New Roman" w:hAnsi="Times New Roman" w:cs="Times New Roman"/>
          <w:i/>
          <w:color w:val="000000" w:themeColor="text1"/>
          <w:lang w:eastAsia="ar-SA"/>
        </w:rPr>
        <w:tab/>
      </w:r>
      <w:r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  <w:tab/>
      </w:r>
    </w:p>
    <w:p w:rsidR="008A3158" w:rsidRPr="007F2D22" w:rsidRDefault="008A3158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DC6DCF" w:rsidRPr="007F2D22" w:rsidRDefault="00DC6DCF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9D7965" w:rsidRPr="007F2D22" w:rsidRDefault="009D7965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9D7965" w:rsidRPr="007F2D22" w:rsidRDefault="009D7965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9D7965" w:rsidRPr="007F2D22" w:rsidRDefault="009D7965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9D7965" w:rsidRPr="007F2D22" w:rsidRDefault="009D7965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9D7965" w:rsidRPr="007F2D22" w:rsidRDefault="009D7965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9D7965" w:rsidRPr="007F2D22" w:rsidRDefault="009D7965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4F73B1" w:rsidRPr="007F2D22" w:rsidRDefault="004F73B1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4F73B1" w:rsidRPr="007F2D22" w:rsidRDefault="004F73B1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4F73B1" w:rsidRPr="007F2D22" w:rsidRDefault="004F73B1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7F2D22" w:rsidRPr="007F2D22" w:rsidRDefault="007F2D22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7F2D22" w:rsidRPr="007F2D22" w:rsidRDefault="007F2D22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7F2D22" w:rsidRPr="007F2D22" w:rsidRDefault="007F2D22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7F2D22" w:rsidRPr="007F2D22" w:rsidRDefault="007F2D22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7F2D22" w:rsidRPr="007F2D22" w:rsidRDefault="007F2D22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7F2D22" w:rsidRPr="007F2D22" w:rsidRDefault="007F2D22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7F2D22" w:rsidRPr="007F2D22" w:rsidRDefault="007F2D22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7F2D22" w:rsidRPr="007F2D22" w:rsidRDefault="007F2D22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7F2D22" w:rsidRDefault="007F2D22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A80F54" w:rsidRDefault="00A80F54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A80F54" w:rsidRPr="007F2D22" w:rsidRDefault="00A80F54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7F2D22" w:rsidRPr="007F2D22" w:rsidRDefault="007F2D22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4F73B1" w:rsidRPr="007F2D22" w:rsidRDefault="004F73B1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4F73B1" w:rsidRPr="007F2D22" w:rsidRDefault="004F73B1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4F73B1" w:rsidRPr="007F2D22" w:rsidRDefault="004F73B1" w:rsidP="007F2D22">
      <w:pPr>
        <w:widowControl w:val="0"/>
        <w:suppressAutoHyphens/>
        <w:spacing w:after="0"/>
        <w:jc w:val="right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9D7965" w:rsidRPr="007F2D22" w:rsidRDefault="009D7965" w:rsidP="007F2D22">
      <w:pPr>
        <w:widowControl w:val="0"/>
        <w:suppressAutoHyphens/>
        <w:spacing w:after="0"/>
        <w:rPr>
          <w:rFonts w:ascii="Times New Roman" w:eastAsia="Times New Roman" w:hAnsi="Times New Roman" w:cs="Times New Roman"/>
          <w:i/>
          <w:color w:val="000000" w:themeColor="text1"/>
          <w:u w:val="single"/>
          <w:lang w:eastAsia="ar-SA"/>
        </w:rPr>
      </w:pPr>
    </w:p>
    <w:p w:rsidR="009D7965" w:rsidRPr="007F2D22" w:rsidRDefault="009D7965" w:rsidP="007F2D22">
      <w:pPr>
        <w:spacing w:after="0"/>
        <w:jc w:val="right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</w:rPr>
        <w:lastRenderedPageBreak/>
        <w:t>Załącznik nr 4 do umowy</w:t>
      </w:r>
    </w:p>
    <w:p w:rsidR="009D7965" w:rsidRPr="007F2D22" w:rsidRDefault="009D7965" w:rsidP="007F2D22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9D7965" w:rsidRPr="007F2D22" w:rsidRDefault="009D7965" w:rsidP="007F2D22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7F2D22">
        <w:rPr>
          <w:rFonts w:ascii="Times New Roman" w:eastAsia="Calibri" w:hAnsi="Times New Roman" w:cs="Times New Roman"/>
          <w:b/>
        </w:rPr>
        <w:t>ZAKRES INFORMACJI PRZEKAZYWANYCH PRZEZ ZAMAWIAJĄCEGO</w:t>
      </w:r>
    </w:p>
    <w:p w:rsidR="009D7965" w:rsidRPr="007F2D22" w:rsidRDefault="009D7965" w:rsidP="007F2D22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7F2D22">
        <w:rPr>
          <w:rFonts w:ascii="Times New Roman" w:eastAsia="Calibri" w:hAnsi="Times New Roman" w:cs="Times New Roman"/>
          <w:b/>
        </w:rPr>
        <w:t>OSOBOM DZIAŁAJĄCYM W IMIENIU WYKONAWCY</w:t>
      </w:r>
    </w:p>
    <w:p w:rsidR="009D7965" w:rsidRPr="007F2D22" w:rsidRDefault="009D7965" w:rsidP="007F2D22">
      <w:pPr>
        <w:spacing w:after="0"/>
        <w:rPr>
          <w:rFonts w:ascii="Times New Roman" w:eastAsia="Calibri" w:hAnsi="Times New Roman" w:cs="Times New Roman"/>
          <w:b/>
        </w:rPr>
      </w:pP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ind w:left="567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  <w:bCs/>
        </w:rPr>
        <w:t>Kategorie danych osobowych, które zostaną zawarte w treści Umowy albo przekazane Wykonawcy na jej podstawie lub w ramach aktualizacji danych (tj. zmiany lub uzupełnienia) danych zawartych w treści Umowy, są następujące: imię i nazwisko, jednostka organizacyjna Policji, adres e-mail, numery telefonów służbowych.</w:t>
      </w: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  <w:bCs/>
        </w:rPr>
        <w:t>Z chwilą udostępnienia Wykonawcy danych osobowych, administratorem tych danych staje się …………………………………………………………………...</w:t>
      </w: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ind w:left="567" w:hanging="357"/>
        <w:contextualSpacing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  <w:bCs/>
        </w:rPr>
        <w:t>Z Inspektorem Ochrony Danych u Wykonawcy można skontaktować się telefonicznie pod numerem telefonu: ……………..</w:t>
      </w:r>
      <w:r w:rsidRPr="007F2D22">
        <w:rPr>
          <w:rFonts w:ascii="Times New Roman" w:eastAsia="Calibri" w:hAnsi="Times New Roman" w:cs="Times New Roman"/>
          <w:b/>
          <w:bCs/>
          <w:spacing w:val="-4"/>
        </w:rPr>
        <w:t>,</w:t>
      </w:r>
      <w:r w:rsidRPr="007F2D22">
        <w:rPr>
          <w:rFonts w:ascii="Times New Roman" w:eastAsia="Calibri" w:hAnsi="Times New Roman" w:cs="Times New Roman"/>
          <w:bCs/>
        </w:rPr>
        <w:t xml:space="preserve"> za pośrednictwem poczty elektronicznej ……………………….. lub drogą pocztową pod adresem administratora danych osobowych. Szczegółowe informacje dotyczące inspektora ochrony danych znajdują się na stronie internetowej ………………………………………..</w:t>
      </w: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  <w:bCs/>
        </w:rPr>
        <w:t>Celem udostępnienia Wykonawcy danych osobowych jest:</w:t>
      </w:r>
    </w:p>
    <w:p w:rsidR="009D7965" w:rsidRPr="007F2D22" w:rsidRDefault="009D7965" w:rsidP="00FF6223">
      <w:pPr>
        <w:numPr>
          <w:ilvl w:val="0"/>
          <w:numId w:val="43"/>
        </w:numPr>
        <w:suppressAutoHyphens/>
        <w:spacing w:after="0"/>
        <w:ind w:left="993" w:hanging="426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  <w:bCs/>
        </w:rPr>
        <w:t>ustalenie uprawnień i zobowiązań stron, w celu umożliwienia prawidłowej realizacji Umowy między stronami, w tym komunikacji z osobami nadzorującymi realizację zamówienia,</w:t>
      </w:r>
    </w:p>
    <w:p w:rsidR="009D7965" w:rsidRPr="007F2D22" w:rsidRDefault="009D7965" w:rsidP="00FF6223">
      <w:pPr>
        <w:numPr>
          <w:ilvl w:val="0"/>
          <w:numId w:val="43"/>
        </w:numPr>
        <w:suppressAutoHyphens/>
        <w:spacing w:after="0"/>
        <w:ind w:left="993" w:hanging="426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  <w:bCs/>
        </w:rPr>
        <w:t>rozliczenie usług określonych umową,</w:t>
      </w:r>
    </w:p>
    <w:p w:rsidR="009D7965" w:rsidRPr="007F2D22" w:rsidRDefault="009D7965" w:rsidP="00FF6223">
      <w:pPr>
        <w:numPr>
          <w:ilvl w:val="0"/>
          <w:numId w:val="43"/>
        </w:numPr>
        <w:suppressAutoHyphens/>
        <w:spacing w:after="0"/>
        <w:ind w:left="993" w:hanging="426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  <w:bCs/>
        </w:rPr>
        <w:t>ewentualnie dochodzenie roszczeń lub obrona przed roszczeniami.</w:t>
      </w: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ind w:left="567" w:hanging="357"/>
        <w:contextualSpacing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  <w:bCs/>
        </w:rPr>
        <w:t>Podstawą prawną przetwarzania danych osobowych jest niezbędne w celu wykonania umowy ………………………….</w:t>
      </w:r>
      <w:r w:rsidRPr="007F2D22">
        <w:rPr>
          <w:rFonts w:ascii="Times New Roman" w:eastAsia="Calibri" w:hAnsi="Times New Roman" w:cs="Times New Roman"/>
        </w:rPr>
        <w:t>, tj. art. 6 ust. 1 lit. b), c) i f)</w:t>
      </w:r>
      <w:r w:rsidRPr="007F2D22">
        <w:rPr>
          <w:rFonts w:ascii="Times New Roman" w:eastAsia="Calibri" w:hAnsi="Times New Roman" w:cs="Times New Roman"/>
          <w:bCs/>
        </w:rPr>
        <w:t xml:space="preserve"> RODO. </w:t>
      </w: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  <w:bCs/>
        </w:rPr>
        <w:t>Kategorie danych, określone w ust. 1, dotyczą wyłącznie osób, których dane zawarte są w treści Umowy lub zostaną przekazane Wykonawcy w ramach aktualizacji tych danych (tj. zmiany lub uzupełnienia).</w:t>
      </w: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</w:rPr>
        <w:t>Wykonawca jako odrębny administrator od chwili udostępnienia mu danych przez Zamawiającego, ponosi pełną odpowiedzialność za wszelkie stwierdzone naruszenia ochrony danych, które wynikają z jego działania lub zaniechania, w związku z przetwarzaniem udostępnionych danych osobowych, niezgodnie z Umową oraz przepisami o ochronie danych osobowych.</w:t>
      </w: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</w:rPr>
      </w:pPr>
      <w:bookmarkStart w:id="1" w:name="_Hlk507150718"/>
      <w:bookmarkEnd w:id="1"/>
      <w:r w:rsidRPr="007F2D22">
        <w:rPr>
          <w:rFonts w:ascii="Times New Roman" w:eastAsia="Calibri" w:hAnsi="Times New Roman" w:cs="Times New Roman"/>
          <w:bCs/>
        </w:rPr>
        <w:t xml:space="preserve">Dane osobowe będą przechowywane przez Wykonawcę przez okres obowiązywania umowy. </w:t>
      </w: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</w:rPr>
      </w:pPr>
      <w:bookmarkStart w:id="2" w:name="_Hlk5071507181"/>
      <w:bookmarkEnd w:id="2"/>
      <w:r w:rsidRPr="007F2D22">
        <w:rPr>
          <w:rFonts w:ascii="Times New Roman" w:eastAsia="Calibri" w:hAnsi="Times New Roman" w:cs="Times New Roman"/>
          <w:bCs/>
        </w:rPr>
        <w:t>Dane osobowe nie będą udostępniane innym odbiorcom, poza przypadkami ich udostępnienia wynikającymi z przepisów prawa, organom administracji publicznej lub innym organom państwowym w związku z określonym postępowaniem.</w:t>
      </w:r>
      <w:r w:rsidRPr="007F2D22">
        <w:rPr>
          <w:rFonts w:ascii="Times New Roman" w:eastAsia="Calibri" w:hAnsi="Times New Roman" w:cs="Times New Roman"/>
        </w:rPr>
        <w:t xml:space="preserve"> </w:t>
      </w: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  <w:bCs/>
        </w:rPr>
        <w:t xml:space="preserve">Dane osobowe nie będą przekazywane do innego państwa (poza terytorium Rzeczypospolitej Polskiej) lub do organizacji międzynarodowej w rozumieniu art. 4 pkt 26 </w:t>
      </w:r>
      <w:r w:rsidRPr="007F2D22">
        <w:rPr>
          <w:rFonts w:ascii="Times New Roman" w:eastAsia="Calibri" w:hAnsi="Times New Roman" w:cs="Times New Roman"/>
        </w:rPr>
        <w:t>Rozporządzenia Parlamentu Europejskiego i Rady (UE) 2016/679 z dnia 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7F2D22">
        <w:rPr>
          <w:rFonts w:ascii="Times New Roman" w:eastAsia="Calibri" w:hAnsi="Times New Roman" w:cs="Times New Roman"/>
          <w:bCs/>
        </w:rPr>
        <w:t>RODO”.</w:t>
      </w: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</w:rPr>
      </w:pPr>
      <w:r w:rsidRPr="007F2D22">
        <w:rPr>
          <w:rFonts w:ascii="Times New Roman" w:eastAsia="Calibri" w:hAnsi="Times New Roman" w:cs="Times New Roman"/>
          <w:bCs/>
        </w:rPr>
        <w:t xml:space="preserve">Osobom, których dane osobowe zostały udostępnione Wykonawcy, przysługuje prawo żądania od Wykonawcy, jako ich administratora, dostępu do danych osobowych, sprostowania, usunięcia lub ograniczenia przetwarzania, a także prawo do przenoszenia danych oraz prawo do wniesienia skargi do organu nadzorczego: Prezesa Urzędu Ochrony Danych Osobowych z siedzibą przy ul. Stawki 2, 00-193 Warszawa. </w:t>
      </w:r>
    </w:p>
    <w:p w:rsidR="009D7965" w:rsidRPr="007F2D22" w:rsidRDefault="009D7965" w:rsidP="00FF6223">
      <w:pPr>
        <w:numPr>
          <w:ilvl w:val="0"/>
          <w:numId w:val="42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  <w:b/>
        </w:rPr>
      </w:pPr>
      <w:bookmarkStart w:id="3" w:name="_Hlk507150622"/>
      <w:r w:rsidRPr="007F2D22">
        <w:rPr>
          <w:rFonts w:ascii="Times New Roman" w:eastAsia="Calibri" w:hAnsi="Times New Roman" w:cs="Times New Roman"/>
          <w:bCs/>
          <w:i/>
        </w:rPr>
        <w:t xml:space="preserve"> </w:t>
      </w:r>
      <w:bookmarkEnd w:id="3"/>
      <w:r w:rsidRPr="007F2D22">
        <w:rPr>
          <w:rFonts w:ascii="Times New Roman" w:eastAsia="Calibri" w:hAnsi="Times New Roman" w:cs="Times New Roman"/>
          <w:bCs/>
        </w:rPr>
        <w:t>Przetwarzane dane osobowe nie będą wykorzystywane przez Wykonawcę do podejmowania zautomatyzowanych decyzji w indywidualnych przypadkach, w tym do profilowania</w:t>
      </w:r>
      <w:r w:rsidRPr="007F2D22">
        <w:rPr>
          <w:rFonts w:ascii="Times New Roman" w:eastAsia="Calibri" w:hAnsi="Times New Roman" w:cs="Times New Roman"/>
        </w:rPr>
        <w:t>.</w:t>
      </w:r>
    </w:p>
    <w:p w:rsidR="008428DF" w:rsidRPr="007F2D22" w:rsidRDefault="008428DF" w:rsidP="007F2D22">
      <w:pPr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sectPr w:rsidR="008428DF" w:rsidRPr="007F2D22" w:rsidSect="004F73B1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MS Gothic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EE"/>
    <w:family w:val="swiss"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altName w:val="Arial Unicode MS"/>
    <w:charset w:val="EE"/>
    <w:family w:val="swiss"/>
    <w:pitch w:val="default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)"/>
      <w:lvlJc w:val="left"/>
      <w:pPr>
        <w:ind w:left="926" w:hanging="36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lowerLetter"/>
      <w:pStyle w:val="Listapunktowana3"/>
      <w:lvlText w:val="%1)"/>
      <w:lvlJc w:val="left"/>
      <w:pPr>
        <w:ind w:left="926" w:hanging="360"/>
      </w:pPr>
      <w:rPr>
        <w:rFonts w:hint="default"/>
      </w:rPr>
    </w:lvl>
  </w:abstractNum>
  <w:abstractNum w:abstractNumId="3" w15:restartNumberingAfterBreak="0">
    <w:nsid w:val="FFFFFF88"/>
    <w:multiLevelType w:val="multilevel"/>
    <w:tmpl w:val="5FB417D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"/>
      <w:lvlJc w:val="left"/>
      <w:pPr>
        <w:ind w:left="48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4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F"/>
    <w:multiLevelType w:val="multilevel"/>
    <w:tmpl w:val="0E2AA8A2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12"/>
    <w:multiLevelType w:val="multilevel"/>
    <w:tmpl w:val="C180E4DC"/>
    <w:name w:val="Outlin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3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3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9" w15:restartNumberingAfterBreak="0">
    <w:nsid w:val="00000019"/>
    <w:multiLevelType w:val="multilevel"/>
    <w:tmpl w:val="AA98F828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1.5.1.%4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20"/>
    <w:multiLevelType w:val="singleLevel"/>
    <w:tmpl w:val="6AA22C2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0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11" w15:restartNumberingAfterBreak="0">
    <w:nsid w:val="02702E6A"/>
    <w:multiLevelType w:val="hybridMultilevel"/>
    <w:tmpl w:val="6204A906"/>
    <w:styleLink w:val="1111112"/>
    <w:lvl w:ilvl="0" w:tplc="3F506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F80B38"/>
    <w:multiLevelType w:val="hybridMultilevel"/>
    <w:tmpl w:val="1A22E15C"/>
    <w:styleLink w:val="1111111111"/>
    <w:lvl w:ilvl="0" w:tplc="7652BDFE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ascii="Times New Roman" w:eastAsia="Times New Roman" w:hAnsi="Times New Roman" w:cs="Times New Roman" w:hint="default"/>
        <w:b w:val="0"/>
      </w:rPr>
    </w:lvl>
    <w:lvl w:ilvl="1" w:tplc="1F20880A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74596C"/>
    <w:multiLevelType w:val="hybridMultilevel"/>
    <w:tmpl w:val="4EDE0FBE"/>
    <w:styleLink w:val="Styl11111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DD72FB3"/>
    <w:multiLevelType w:val="hybridMultilevel"/>
    <w:tmpl w:val="A036D2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10F53886"/>
    <w:multiLevelType w:val="hybridMultilevel"/>
    <w:tmpl w:val="3A9AB96C"/>
    <w:lvl w:ilvl="0" w:tplc="80746212">
      <w:start w:val="1"/>
      <w:numFmt w:val="decimal"/>
      <w:pStyle w:val="podpun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47127B"/>
    <w:multiLevelType w:val="hybridMultilevel"/>
    <w:tmpl w:val="9F900262"/>
    <w:lvl w:ilvl="0" w:tplc="CF382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3BB61200">
      <w:start w:val="1"/>
      <w:numFmt w:val="decimal"/>
      <w:lvlText w:val="%2)"/>
      <w:lvlJc w:val="left"/>
      <w:pPr>
        <w:tabs>
          <w:tab w:val="num" w:pos="1420"/>
        </w:tabs>
        <w:ind w:left="1516" w:hanging="436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4EF50B5"/>
    <w:multiLevelType w:val="hybridMultilevel"/>
    <w:tmpl w:val="AC6E66C2"/>
    <w:styleLink w:val="11111121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7329E8"/>
    <w:multiLevelType w:val="hybridMultilevel"/>
    <w:tmpl w:val="1C903390"/>
    <w:styleLink w:val="111111112"/>
    <w:lvl w:ilvl="0" w:tplc="446EA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46851B9"/>
    <w:multiLevelType w:val="hybridMultilevel"/>
    <w:tmpl w:val="3EAEFF6C"/>
    <w:lvl w:ilvl="0" w:tplc="04150011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21" w15:restartNumberingAfterBreak="0">
    <w:nsid w:val="25211EDB"/>
    <w:multiLevelType w:val="hybridMultilevel"/>
    <w:tmpl w:val="A822B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F908AC"/>
    <w:multiLevelType w:val="hybridMultilevel"/>
    <w:tmpl w:val="9B3828D8"/>
    <w:name w:val="WW8Num26224"/>
    <w:lvl w:ilvl="0" w:tplc="782EF4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3061A3"/>
    <w:multiLevelType w:val="hybridMultilevel"/>
    <w:tmpl w:val="ACCA7150"/>
    <w:lvl w:ilvl="0" w:tplc="7A56CB32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154158"/>
    <w:multiLevelType w:val="hybridMultilevel"/>
    <w:tmpl w:val="68F4BA6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2D3E57E5"/>
    <w:multiLevelType w:val="hybridMultilevel"/>
    <w:tmpl w:val="35624F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F020A07"/>
    <w:multiLevelType w:val="multilevel"/>
    <w:tmpl w:val="A35811CE"/>
    <w:styleLink w:val="1111112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B07CBE"/>
    <w:multiLevelType w:val="hybridMultilevel"/>
    <w:tmpl w:val="A1BC4206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DAAAC0A">
      <w:start w:val="1"/>
      <w:numFmt w:val="decimal"/>
      <w:lvlText w:val="%4."/>
      <w:lvlJc w:val="left"/>
      <w:pPr>
        <w:ind w:left="360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D1715E"/>
    <w:multiLevelType w:val="hybridMultilevel"/>
    <w:tmpl w:val="367A6EBC"/>
    <w:name w:val="WW8Num2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232E07"/>
    <w:multiLevelType w:val="hybridMultilevel"/>
    <w:tmpl w:val="D1BCA72C"/>
    <w:lvl w:ilvl="0" w:tplc="D7FA0E90">
      <w:start w:val="1"/>
      <w:numFmt w:val="decimal"/>
      <w:lvlText w:val="%1."/>
      <w:lvlJc w:val="center"/>
      <w:pPr>
        <w:tabs>
          <w:tab w:val="num" w:pos="340"/>
        </w:tabs>
        <w:ind w:left="436" w:hanging="436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3952421F"/>
    <w:multiLevelType w:val="hybridMultilevel"/>
    <w:tmpl w:val="5EB49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729A6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8B1DD6"/>
    <w:multiLevelType w:val="multilevel"/>
    <w:tmpl w:val="433001D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4608"/>
        </w:tabs>
        <w:ind w:left="46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4020563C"/>
    <w:multiLevelType w:val="hybridMultilevel"/>
    <w:tmpl w:val="44889C6C"/>
    <w:name w:val="WW8Num262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64F21EFA">
      <w:start w:val="1"/>
      <w:numFmt w:val="lowerLetter"/>
      <w:lvlText w:val="%2)"/>
      <w:lvlJc w:val="left"/>
      <w:pPr>
        <w:ind w:left="2373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93" w:hanging="180"/>
      </w:pPr>
    </w:lvl>
    <w:lvl w:ilvl="3" w:tplc="0415000F" w:tentative="1">
      <w:start w:val="1"/>
      <w:numFmt w:val="decimal"/>
      <w:lvlText w:val="%4."/>
      <w:lvlJc w:val="left"/>
      <w:pPr>
        <w:ind w:left="3813" w:hanging="360"/>
      </w:pPr>
    </w:lvl>
    <w:lvl w:ilvl="4" w:tplc="04150019" w:tentative="1">
      <w:start w:val="1"/>
      <w:numFmt w:val="lowerLetter"/>
      <w:lvlText w:val="%5."/>
      <w:lvlJc w:val="left"/>
      <w:pPr>
        <w:ind w:left="4533" w:hanging="360"/>
      </w:pPr>
    </w:lvl>
    <w:lvl w:ilvl="5" w:tplc="0415001B" w:tentative="1">
      <w:start w:val="1"/>
      <w:numFmt w:val="lowerRoman"/>
      <w:lvlText w:val="%6."/>
      <w:lvlJc w:val="right"/>
      <w:pPr>
        <w:ind w:left="5253" w:hanging="180"/>
      </w:pPr>
    </w:lvl>
    <w:lvl w:ilvl="6" w:tplc="0415000F" w:tentative="1">
      <w:start w:val="1"/>
      <w:numFmt w:val="decimal"/>
      <w:lvlText w:val="%7."/>
      <w:lvlJc w:val="left"/>
      <w:pPr>
        <w:ind w:left="5973" w:hanging="360"/>
      </w:pPr>
    </w:lvl>
    <w:lvl w:ilvl="7" w:tplc="04150019" w:tentative="1">
      <w:start w:val="1"/>
      <w:numFmt w:val="lowerLetter"/>
      <w:lvlText w:val="%8."/>
      <w:lvlJc w:val="left"/>
      <w:pPr>
        <w:ind w:left="6693" w:hanging="360"/>
      </w:pPr>
    </w:lvl>
    <w:lvl w:ilvl="8" w:tplc="0415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33" w15:restartNumberingAfterBreak="0">
    <w:nsid w:val="404132A2"/>
    <w:multiLevelType w:val="hybridMultilevel"/>
    <w:tmpl w:val="C81A170A"/>
    <w:lvl w:ilvl="0" w:tplc="BECC34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3736454"/>
    <w:multiLevelType w:val="multilevel"/>
    <w:tmpl w:val="0415001F"/>
    <w:styleLink w:val="1111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47374629"/>
    <w:multiLevelType w:val="hybridMultilevel"/>
    <w:tmpl w:val="E58A61D0"/>
    <w:name w:val="WW8Num262222222"/>
    <w:lvl w:ilvl="0" w:tplc="B35EBE66">
      <w:start w:val="1"/>
      <w:numFmt w:val="decimal"/>
      <w:lvlText w:val="1.5.2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B14802E">
      <w:start w:val="1"/>
      <w:numFmt w:val="decimal"/>
      <w:lvlText w:val="1.5.6.%4"/>
      <w:lvlJc w:val="left"/>
      <w:pPr>
        <w:ind w:left="2880" w:hanging="360"/>
      </w:pPr>
      <w:rPr>
        <w:rFonts w:hint="default"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5879E3"/>
    <w:multiLevelType w:val="hybridMultilevel"/>
    <w:tmpl w:val="90FEFA46"/>
    <w:name w:val="WW8Num14222"/>
    <w:lvl w:ilvl="0" w:tplc="D99A78C4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1B7101C"/>
    <w:multiLevelType w:val="hybridMultilevel"/>
    <w:tmpl w:val="BBE61F30"/>
    <w:name w:val="WW8Num262"/>
    <w:lvl w:ilvl="0" w:tplc="64F21EFA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39" w15:restartNumberingAfterBreak="0">
    <w:nsid w:val="53E24F86"/>
    <w:multiLevelType w:val="hybridMultilevel"/>
    <w:tmpl w:val="4CDAD5F0"/>
    <w:name w:val="WW8Num26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D2F13AB"/>
    <w:multiLevelType w:val="hybridMultilevel"/>
    <w:tmpl w:val="73060C4E"/>
    <w:styleLink w:val="Styl111"/>
    <w:lvl w:ilvl="0" w:tplc="72861F9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294A49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FB435DE"/>
    <w:multiLevelType w:val="multilevel"/>
    <w:tmpl w:val="304C2152"/>
    <w:styleLink w:val="111111121"/>
    <w:lvl w:ilvl="0">
      <w:start w:val="1"/>
      <w:numFmt w:val="lowerLetter"/>
      <w:pStyle w:val="mylnik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DC422E"/>
    <w:multiLevelType w:val="multilevel"/>
    <w:tmpl w:val="79F89B5C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0F704C"/>
    <w:multiLevelType w:val="multilevel"/>
    <w:tmpl w:val="3B602DCA"/>
    <w:lvl w:ilvl="0">
      <w:start w:val="1"/>
      <w:numFmt w:val="decimal"/>
      <w:lvlText w:val="%1)"/>
      <w:lvlJc w:val="left"/>
      <w:pPr>
        <w:tabs>
          <w:tab w:val="num" w:pos="0"/>
        </w:tabs>
        <w:ind w:left="51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95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</w:lvl>
  </w:abstractNum>
  <w:abstractNum w:abstractNumId="47" w15:restartNumberingAfterBreak="0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6D297DBD"/>
    <w:multiLevelType w:val="hybridMultilevel"/>
    <w:tmpl w:val="22322812"/>
    <w:styleLink w:val="Styl11121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9" w15:restartNumberingAfterBreak="0">
    <w:nsid w:val="6EEC2AA5"/>
    <w:multiLevelType w:val="multilevel"/>
    <w:tmpl w:val="331409D2"/>
    <w:styleLink w:val="11111111111"/>
    <w:lvl w:ilvl="0">
      <w:start w:val="1"/>
      <w:numFmt w:val="decimal"/>
      <w:lvlText w:val="%1."/>
      <w:lvlJc w:val="left"/>
      <w:pPr>
        <w:ind w:left="40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40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1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1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8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80" w:hanging="1440"/>
      </w:pPr>
      <w:rPr>
        <w:rFonts w:hint="default"/>
        <w:color w:val="auto"/>
      </w:rPr>
    </w:lvl>
  </w:abstractNum>
  <w:abstractNum w:abstractNumId="50" w15:restartNumberingAfterBreak="0">
    <w:nsid w:val="6F2071D5"/>
    <w:multiLevelType w:val="hybridMultilevel"/>
    <w:tmpl w:val="972E6356"/>
    <w:lvl w:ilvl="0" w:tplc="FFFFFFFF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9856A3"/>
    <w:multiLevelType w:val="hybridMultilevel"/>
    <w:tmpl w:val="75CA349C"/>
    <w:name w:val="WW8Num1924"/>
    <w:styleLink w:val="11111113"/>
    <w:lvl w:ilvl="0" w:tplc="9154D79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430B59"/>
    <w:multiLevelType w:val="hybridMultilevel"/>
    <w:tmpl w:val="170EB4D0"/>
    <w:lvl w:ilvl="0" w:tplc="FD263B3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DA2815"/>
    <w:multiLevelType w:val="hybridMultilevel"/>
    <w:tmpl w:val="D3529E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7DE48B4"/>
    <w:multiLevelType w:val="multilevel"/>
    <w:tmpl w:val="6F101958"/>
    <w:styleLink w:val="1111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006155"/>
    <w:multiLevelType w:val="multilevel"/>
    <w:tmpl w:val="7E0AB57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i w:val="0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95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</w:lvl>
  </w:abstractNum>
  <w:abstractNum w:abstractNumId="57" w15:restartNumberingAfterBreak="0">
    <w:nsid w:val="7EB77D08"/>
    <w:multiLevelType w:val="hybridMultilevel"/>
    <w:tmpl w:val="A36AC8E2"/>
    <w:lvl w:ilvl="0" w:tplc="FFBA4F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F530AF"/>
    <w:multiLevelType w:val="multilevel"/>
    <w:tmpl w:val="0415001F"/>
    <w:styleLink w:val="Styl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55"/>
  </w:num>
  <w:num w:numId="2">
    <w:abstractNumId w:val="17"/>
  </w:num>
  <w:num w:numId="3">
    <w:abstractNumId w:val="2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43"/>
  </w:num>
  <w:num w:numId="18">
    <w:abstractNumId w:val="52"/>
  </w:num>
  <w:num w:numId="19">
    <w:abstractNumId w:val="31"/>
  </w:num>
  <w:num w:numId="20">
    <w:abstractNumId w:val="13"/>
  </w:num>
  <w:num w:numId="21">
    <w:abstractNumId w:val="18"/>
  </w:num>
  <w:num w:numId="22">
    <w:abstractNumId w:val="58"/>
  </w:num>
  <w:num w:numId="23">
    <w:abstractNumId w:val="15"/>
  </w:num>
  <w:num w:numId="24">
    <w:abstractNumId w:val="35"/>
  </w:num>
  <w:num w:numId="25">
    <w:abstractNumId w:val="49"/>
  </w:num>
  <w:num w:numId="26">
    <w:abstractNumId w:val="12"/>
  </w:num>
  <w:num w:numId="27">
    <w:abstractNumId w:val="42"/>
  </w:num>
  <w:num w:numId="28">
    <w:abstractNumId w:val="11"/>
  </w:num>
  <w:num w:numId="29">
    <w:abstractNumId w:val="41"/>
    <w:lvlOverride w:ilvl="0">
      <w:startOverride w:val="1"/>
    </w:lvlOverride>
  </w:num>
  <w:num w:numId="30">
    <w:abstractNumId w:val="34"/>
    <w:lvlOverride w:ilvl="0">
      <w:startOverride w:val="1"/>
    </w:lvlOverride>
  </w:num>
  <w:num w:numId="31">
    <w:abstractNumId w:val="19"/>
  </w:num>
  <w:num w:numId="32">
    <w:abstractNumId w:val="50"/>
  </w:num>
  <w:num w:numId="33">
    <w:abstractNumId w:val="3"/>
  </w:num>
  <w:num w:numId="34">
    <w:abstractNumId w:val="4"/>
  </w:num>
  <w:num w:numId="35">
    <w:abstractNumId w:val="2"/>
  </w:num>
  <w:num w:numId="36">
    <w:abstractNumId w:val="1"/>
  </w:num>
  <w:num w:numId="37">
    <w:abstractNumId w:val="0"/>
  </w:num>
  <w:num w:numId="38">
    <w:abstractNumId w:val="48"/>
  </w:num>
  <w:num w:numId="39">
    <w:abstractNumId w:val="7"/>
  </w:num>
  <w:num w:numId="40">
    <w:abstractNumId w:val="8"/>
  </w:num>
  <w:num w:numId="41">
    <w:abstractNumId w:val="23"/>
  </w:num>
  <w:num w:numId="42">
    <w:abstractNumId w:val="4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7"/>
  </w:num>
  <w:num w:numId="45">
    <w:abstractNumId w:val="28"/>
  </w:num>
  <w:num w:numId="46">
    <w:abstractNumId w:val="5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882"/>
    <w:rsid w:val="00001598"/>
    <w:rsid w:val="00011F5E"/>
    <w:rsid w:val="000843F5"/>
    <w:rsid w:val="00090607"/>
    <w:rsid w:val="000906D0"/>
    <w:rsid w:val="00091EAF"/>
    <w:rsid w:val="000B1A63"/>
    <w:rsid w:val="000D0C68"/>
    <w:rsid w:val="001222FB"/>
    <w:rsid w:val="00191E32"/>
    <w:rsid w:val="001D53C4"/>
    <w:rsid w:val="001F218E"/>
    <w:rsid w:val="001F772F"/>
    <w:rsid w:val="00210606"/>
    <w:rsid w:val="00231AD5"/>
    <w:rsid w:val="00245D6D"/>
    <w:rsid w:val="00283767"/>
    <w:rsid w:val="00286882"/>
    <w:rsid w:val="00297D6F"/>
    <w:rsid w:val="002C2061"/>
    <w:rsid w:val="002C21C4"/>
    <w:rsid w:val="002C4BC0"/>
    <w:rsid w:val="00313EE0"/>
    <w:rsid w:val="0031607D"/>
    <w:rsid w:val="00373B87"/>
    <w:rsid w:val="00393514"/>
    <w:rsid w:val="003B0292"/>
    <w:rsid w:val="003C6225"/>
    <w:rsid w:val="003D4185"/>
    <w:rsid w:val="003F608F"/>
    <w:rsid w:val="004101F6"/>
    <w:rsid w:val="00420673"/>
    <w:rsid w:val="004A4D6A"/>
    <w:rsid w:val="004B49B2"/>
    <w:rsid w:val="004C1E77"/>
    <w:rsid w:val="004E07E8"/>
    <w:rsid w:val="004F62FE"/>
    <w:rsid w:val="004F73B1"/>
    <w:rsid w:val="00505A2E"/>
    <w:rsid w:val="00547B44"/>
    <w:rsid w:val="00551D5C"/>
    <w:rsid w:val="005803C7"/>
    <w:rsid w:val="00596941"/>
    <w:rsid w:val="006721FD"/>
    <w:rsid w:val="006A5A85"/>
    <w:rsid w:val="006B5F2D"/>
    <w:rsid w:val="006C0066"/>
    <w:rsid w:val="006C7F03"/>
    <w:rsid w:val="00771A5F"/>
    <w:rsid w:val="00791064"/>
    <w:rsid w:val="00793FD5"/>
    <w:rsid w:val="007B79C9"/>
    <w:rsid w:val="007F2D22"/>
    <w:rsid w:val="0081607F"/>
    <w:rsid w:val="008428DF"/>
    <w:rsid w:val="008521A5"/>
    <w:rsid w:val="0087631E"/>
    <w:rsid w:val="0088679E"/>
    <w:rsid w:val="008A3158"/>
    <w:rsid w:val="008A413D"/>
    <w:rsid w:val="008C2BA6"/>
    <w:rsid w:val="008C2EC5"/>
    <w:rsid w:val="0091546D"/>
    <w:rsid w:val="00954CFC"/>
    <w:rsid w:val="009B12AD"/>
    <w:rsid w:val="009D7965"/>
    <w:rsid w:val="00A15F7C"/>
    <w:rsid w:val="00A536AA"/>
    <w:rsid w:val="00A55842"/>
    <w:rsid w:val="00A80F54"/>
    <w:rsid w:val="00AC320B"/>
    <w:rsid w:val="00AC6CBC"/>
    <w:rsid w:val="00B13688"/>
    <w:rsid w:val="00B24D03"/>
    <w:rsid w:val="00B34E78"/>
    <w:rsid w:val="00B448F9"/>
    <w:rsid w:val="00B46F26"/>
    <w:rsid w:val="00BB416D"/>
    <w:rsid w:val="00BC203C"/>
    <w:rsid w:val="00BE5456"/>
    <w:rsid w:val="00BE79E3"/>
    <w:rsid w:val="00C220BC"/>
    <w:rsid w:val="00C3183D"/>
    <w:rsid w:val="00C5142F"/>
    <w:rsid w:val="00C66514"/>
    <w:rsid w:val="00C77AD0"/>
    <w:rsid w:val="00C83CA0"/>
    <w:rsid w:val="00CF20BD"/>
    <w:rsid w:val="00D11B58"/>
    <w:rsid w:val="00D20246"/>
    <w:rsid w:val="00D834E9"/>
    <w:rsid w:val="00DC1095"/>
    <w:rsid w:val="00DC6DCF"/>
    <w:rsid w:val="00E1585F"/>
    <w:rsid w:val="00E42C9B"/>
    <w:rsid w:val="00E63872"/>
    <w:rsid w:val="00E82DAD"/>
    <w:rsid w:val="00EA1DB6"/>
    <w:rsid w:val="00EA555C"/>
    <w:rsid w:val="00EE74B4"/>
    <w:rsid w:val="00EF3937"/>
    <w:rsid w:val="00EF5D93"/>
    <w:rsid w:val="00F14495"/>
    <w:rsid w:val="00FB66BE"/>
    <w:rsid w:val="00FC5248"/>
    <w:rsid w:val="00FC796D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0A2F-B459-48CE-85AC-2EA02B0B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158"/>
  </w:style>
  <w:style w:type="paragraph" w:styleId="Nagwek1">
    <w:name w:val="heading 1"/>
    <w:basedOn w:val="Normalny"/>
    <w:next w:val="Normalny"/>
    <w:link w:val="Nagwek1Znak"/>
    <w:uiPriority w:val="9"/>
    <w:qFormat/>
    <w:rsid w:val="00771A5F"/>
    <w:pPr>
      <w:keepNext/>
      <w:numPr>
        <w:numId w:val="19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2">
    <w:name w:val="heading 2"/>
    <w:aliases w:val=" Znak"/>
    <w:basedOn w:val="Normalny"/>
    <w:next w:val="Normalny"/>
    <w:link w:val="Nagwek2Znak"/>
    <w:qFormat/>
    <w:rsid w:val="00771A5F"/>
    <w:pPr>
      <w:keepNext/>
      <w:numPr>
        <w:ilvl w:val="1"/>
        <w:numId w:val="19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71A5F"/>
    <w:pPr>
      <w:keepNext/>
      <w:numPr>
        <w:ilvl w:val="2"/>
        <w:numId w:val="19"/>
      </w:numPr>
      <w:tabs>
        <w:tab w:val="center" w:pos="4536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71A5F"/>
    <w:pPr>
      <w:keepNext/>
      <w:numPr>
        <w:ilvl w:val="3"/>
        <w:numId w:val="19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71A5F"/>
    <w:pPr>
      <w:numPr>
        <w:ilvl w:val="4"/>
        <w:numId w:val="19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71A5F"/>
    <w:pPr>
      <w:keepNext/>
      <w:numPr>
        <w:ilvl w:val="5"/>
        <w:numId w:val="19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71A5F"/>
    <w:pPr>
      <w:keepNext/>
      <w:numPr>
        <w:ilvl w:val="6"/>
        <w:numId w:val="19"/>
      </w:numPr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71A5F"/>
    <w:pPr>
      <w:keepNext/>
      <w:numPr>
        <w:ilvl w:val="7"/>
        <w:numId w:val="19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71A5F"/>
    <w:pPr>
      <w:numPr>
        <w:ilvl w:val="8"/>
        <w:numId w:val="19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12">
    <w:name w:val="Styl1112"/>
    <w:basedOn w:val="Bezlisty"/>
    <w:rsid w:val="00AC320B"/>
  </w:style>
  <w:style w:type="numbering" w:customStyle="1" w:styleId="11111121">
    <w:name w:val="1 / 1.1 / 1.1.121"/>
    <w:basedOn w:val="Bezlisty"/>
    <w:next w:val="111111"/>
    <w:rsid w:val="00AC320B"/>
    <w:pPr>
      <w:numPr>
        <w:numId w:val="2"/>
      </w:numPr>
    </w:pPr>
  </w:style>
  <w:style w:type="numbering" w:styleId="111111">
    <w:name w:val="Outline List 2"/>
    <w:basedOn w:val="Bezlisty"/>
    <w:uiPriority w:val="99"/>
    <w:semiHidden/>
    <w:unhideWhenUsed/>
    <w:rsid w:val="00AC320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71A5F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2Znak">
    <w:name w:val="Nagłówek 2 Znak"/>
    <w:aliases w:val=" Znak Znak"/>
    <w:basedOn w:val="Domylnaczcionkaakapitu"/>
    <w:link w:val="Nagwek2"/>
    <w:rsid w:val="00771A5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71A5F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771A5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71A5F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771A5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771A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71A5F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71A5F"/>
  </w:style>
  <w:style w:type="paragraph" w:styleId="Tekstdymka">
    <w:name w:val="Balloon Text"/>
    <w:basedOn w:val="Normalny"/>
    <w:link w:val="TekstdymkaZnak"/>
    <w:uiPriority w:val="99"/>
    <w:unhideWhenUsed/>
    <w:rsid w:val="00771A5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71A5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71A5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771A5F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71A5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71A5F"/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rsid w:val="00771A5F"/>
    <w:pPr>
      <w:spacing w:before="100" w:after="100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character" w:styleId="Numerstrony">
    <w:name w:val="page number"/>
    <w:rsid w:val="00771A5F"/>
  </w:style>
  <w:style w:type="paragraph" w:styleId="Tekstpodstawowywcity">
    <w:name w:val="Body Text Indent"/>
    <w:basedOn w:val="Normalny"/>
    <w:link w:val="TekstpodstawowywcityZnak"/>
    <w:rsid w:val="00771A5F"/>
    <w:pPr>
      <w:spacing w:after="0" w:line="240" w:lineRule="auto"/>
      <w:ind w:left="426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1A5F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771A5F"/>
    <w:pPr>
      <w:spacing w:after="0" w:line="240" w:lineRule="auto"/>
      <w:jc w:val="center"/>
    </w:pPr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71A5F"/>
    <w:rPr>
      <w:rFonts w:ascii="Book Antiqua" w:eastAsia="Times New Roman" w:hAnsi="Book Antiqua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71A5F"/>
    <w:pPr>
      <w:spacing w:before="100" w:after="100" w:line="240" w:lineRule="auto"/>
      <w:ind w:left="426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(F2),(F2) Znak Znak"/>
    <w:basedOn w:val="Normalny"/>
    <w:link w:val="TekstpodstawowyZnak"/>
    <w:rsid w:val="00771A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(F2) Znak,(F2) Znak Znak Znak"/>
    <w:basedOn w:val="Domylnaczcionkaakapitu"/>
    <w:link w:val="Tekstpodstawowy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771A5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71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71A5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Styl1Znak">
    <w:name w:val="Styl1 Znak"/>
    <w:basedOn w:val="Normalny"/>
    <w:link w:val="Styl1ZnakZnak"/>
    <w:rsid w:val="00771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yl1ZnakZnak">
    <w:name w:val="Styl1 Znak Znak"/>
    <w:link w:val="Styl1Znak"/>
    <w:rsid w:val="00771A5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2">
    <w:name w:val="List 2"/>
    <w:basedOn w:val="Normalny"/>
    <w:unhideWhenUsed/>
    <w:rsid w:val="00771A5F"/>
    <w:pPr>
      <w:widowControl w:val="0"/>
      <w:suppressAutoHyphens/>
      <w:overflowPunct w:val="0"/>
      <w:autoSpaceDE w:val="0"/>
      <w:spacing w:after="0" w:line="240" w:lineRule="auto"/>
      <w:ind w:left="566" w:hanging="283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771A5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"/>
    <w:basedOn w:val="Normalny"/>
    <w:link w:val="AkapitzlistZnak"/>
    <w:qFormat/>
    <w:rsid w:val="00771A5F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abulatory">
    <w:name w:val="tabulatory"/>
    <w:rsid w:val="00771A5F"/>
  </w:style>
  <w:style w:type="character" w:customStyle="1" w:styleId="txt-new">
    <w:name w:val="txt-new"/>
    <w:rsid w:val="00771A5F"/>
  </w:style>
  <w:style w:type="character" w:customStyle="1" w:styleId="txt-old">
    <w:name w:val="txt-old"/>
    <w:rsid w:val="00771A5F"/>
  </w:style>
  <w:style w:type="paragraph" w:customStyle="1" w:styleId="Zawartotabeli">
    <w:name w:val="Zawartość tabeli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771A5F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771A5F"/>
    <w:rPr>
      <w:rFonts w:ascii="Consolas" w:eastAsia="Calibri" w:hAnsi="Consolas" w:cs="Times New Roman"/>
      <w:sz w:val="21"/>
      <w:szCs w:val="21"/>
    </w:rPr>
  </w:style>
  <w:style w:type="paragraph" w:customStyle="1" w:styleId="Subitemnumbered">
    <w:name w:val="Subitem numbered"/>
    <w:basedOn w:val="Normalny"/>
    <w:rsid w:val="00771A5F"/>
    <w:pPr>
      <w:spacing w:after="0" w:line="360" w:lineRule="auto"/>
      <w:ind w:left="567" w:hanging="283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71A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71A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771A5F"/>
    <w:pPr>
      <w:suppressAutoHyphens/>
      <w:spacing w:after="0" w:line="36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771A5F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771A5F"/>
    <w:pPr>
      <w:widowControl w:val="0"/>
      <w:tabs>
        <w:tab w:val="left" w:pos="0"/>
      </w:tabs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tw4winTerm">
    <w:name w:val="tw4winTerm"/>
    <w:rsid w:val="00771A5F"/>
    <w:rPr>
      <w:color w:val="0000FF"/>
    </w:rPr>
  </w:style>
  <w:style w:type="paragraph" w:customStyle="1" w:styleId="WW-Tekstpodstawowywcity2">
    <w:name w:val="WW-Tekst podstawowy wcięty 2"/>
    <w:basedOn w:val="Normalny"/>
    <w:rsid w:val="00771A5F"/>
    <w:pPr>
      <w:suppressAutoHyphens/>
      <w:spacing w:after="0" w:line="240" w:lineRule="auto"/>
      <w:ind w:left="425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Bezodstpw">
    <w:name w:val="No Spacing"/>
    <w:uiPriority w:val="1"/>
    <w:qFormat/>
    <w:rsid w:val="00771A5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771A5F"/>
    <w:pPr>
      <w:widowControl w:val="0"/>
      <w:suppressAutoHyphens/>
      <w:spacing w:after="120" w:line="480" w:lineRule="auto"/>
      <w:ind w:left="283"/>
    </w:pPr>
    <w:rPr>
      <w:rFonts w:ascii="Thorndale AMT" w:eastAsia="Andale Sans UI" w:hAnsi="Thorndale AMT" w:cs="Times New Roman"/>
      <w:kern w:val="1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771A5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771A5F"/>
    <w:pPr>
      <w:spacing w:after="0" w:line="360" w:lineRule="auto"/>
      <w:ind w:left="284" w:right="-8" w:hanging="320"/>
      <w:jc w:val="both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customStyle="1" w:styleId="Podstawowy12">
    <w:name w:val="Podstawowy12"/>
    <w:basedOn w:val="Normalny"/>
    <w:rsid w:val="00771A5F"/>
    <w:pPr>
      <w:suppressAutoHyphens/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771A5F"/>
    <w:pPr>
      <w:suppressAutoHyphens/>
      <w:spacing w:after="0" w:line="360" w:lineRule="auto"/>
      <w:ind w:left="284" w:right="-8" w:hanging="32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FootnoteTextChar">
    <w:name w:val="Footnote Text Char"/>
    <w:semiHidden/>
    <w:locked/>
    <w:rsid w:val="00771A5F"/>
    <w:rPr>
      <w:rFonts w:ascii="Calibri" w:eastAsia="Calibri" w:hAnsi="Calibri"/>
      <w:lang w:val="pl-PL" w:eastAsia="pl-PL" w:bidi="ar-SA"/>
    </w:rPr>
  </w:style>
  <w:style w:type="character" w:styleId="Odwoanieprzypisukocowego">
    <w:name w:val="endnote reference"/>
    <w:uiPriority w:val="99"/>
    <w:unhideWhenUsed/>
    <w:rsid w:val="00771A5F"/>
    <w:rPr>
      <w:vertAlign w:val="superscript"/>
    </w:rPr>
  </w:style>
  <w:style w:type="numbering" w:customStyle="1" w:styleId="Bezlisty11">
    <w:name w:val="Bez listy11"/>
    <w:next w:val="Bezlisty"/>
    <w:uiPriority w:val="99"/>
    <w:semiHidden/>
    <w:rsid w:val="00771A5F"/>
  </w:style>
  <w:style w:type="numbering" w:customStyle="1" w:styleId="Styl1">
    <w:name w:val="Styl1"/>
    <w:basedOn w:val="Bezlisty"/>
    <w:rsid w:val="00771A5F"/>
  </w:style>
  <w:style w:type="character" w:styleId="Odwoanieprzypisudolnego">
    <w:name w:val="footnote reference"/>
    <w:rsid w:val="00771A5F"/>
    <w:rPr>
      <w:vertAlign w:val="superscript"/>
    </w:rPr>
  </w:style>
  <w:style w:type="character" w:customStyle="1" w:styleId="WW8Num2z0">
    <w:name w:val="WW8Num2z0"/>
    <w:rsid w:val="00771A5F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771A5F"/>
    <w:rPr>
      <w:rFonts w:ascii="Symbol" w:hAnsi="Symbol"/>
    </w:rPr>
  </w:style>
  <w:style w:type="character" w:customStyle="1" w:styleId="WW8Num3z1">
    <w:name w:val="WW8Num3z1"/>
    <w:rsid w:val="00771A5F"/>
    <w:rPr>
      <w:rFonts w:ascii="Courier New" w:hAnsi="Courier New" w:cs="Courier New"/>
    </w:rPr>
  </w:style>
  <w:style w:type="character" w:customStyle="1" w:styleId="WW8Num3z2">
    <w:name w:val="WW8Num3z2"/>
    <w:rsid w:val="00771A5F"/>
    <w:rPr>
      <w:rFonts w:ascii="Wingdings" w:hAnsi="Wingdings"/>
    </w:rPr>
  </w:style>
  <w:style w:type="character" w:customStyle="1" w:styleId="WW8Num3z4">
    <w:name w:val="WW8Num3z4"/>
    <w:rsid w:val="00771A5F"/>
    <w:rPr>
      <w:rFonts w:ascii="Courier New" w:hAnsi="Courier New" w:cs="Courier New"/>
    </w:rPr>
  </w:style>
  <w:style w:type="character" w:customStyle="1" w:styleId="WW8Num4z0">
    <w:name w:val="WW8Num4z0"/>
    <w:rsid w:val="00771A5F"/>
    <w:rPr>
      <w:b w:val="0"/>
      <w:i w:val="0"/>
      <w:sz w:val="20"/>
    </w:rPr>
  </w:style>
  <w:style w:type="character" w:customStyle="1" w:styleId="WW8Num4z4">
    <w:name w:val="WW8Num4z4"/>
    <w:rsid w:val="00771A5F"/>
    <w:rPr>
      <w:rFonts w:ascii="Courier New" w:hAnsi="Courier New" w:cs="Courier New"/>
    </w:rPr>
  </w:style>
  <w:style w:type="character" w:customStyle="1" w:styleId="WW8Num4z5">
    <w:name w:val="WW8Num4z5"/>
    <w:rsid w:val="00771A5F"/>
    <w:rPr>
      <w:rFonts w:ascii="Wingdings" w:hAnsi="Wingdings"/>
    </w:rPr>
  </w:style>
  <w:style w:type="character" w:customStyle="1" w:styleId="WW8Num5z0">
    <w:name w:val="WW8Num5z0"/>
    <w:rsid w:val="00771A5F"/>
    <w:rPr>
      <w:rFonts w:ascii="Arial" w:eastAsia="Times New Roman" w:hAnsi="Arial" w:cs="Arial"/>
    </w:rPr>
  </w:style>
  <w:style w:type="character" w:customStyle="1" w:styleId="WW8Num5z1">
    <w:name w:val="WW8Num5z1"/>
    <w:rsid w:val="00771A5F"/>
    <w:rPr>
      <w:rFonts w:ascii="Symbol" w:hAnsi="Symbol"/>
      <w:sz w:val="20"/>
      <w:szCs w:val="20"/>
    </w:rPr>
  </w:style>
  <w:style w:type="character" w:customStyle="1" w:styleId="WW8Num5z2">
    <w:name w:val="WW8Num5z2"/>
    <w:rsid w:val="00771A5F"/>
    <w:rPr>
      <w:rFonts w:ascii="Wingdings" w:hAnsi="Wingdings"/>
    </w:rPr>
  </w:style>
  <w:style w:type="character" w:customStyle="1" w:styleId="WW8Num5z3">
    <w:name w:val="WW8Num5z3"/>
    <w:rsid w:val="00771A5F"/>
    <w:rPr>
      <w:rFonts w:ascii="Symbol" w:hAnsi="Symbol"/>
    </w:rPr>
  </w:style>
  <w:style w:type="character" w:customStyle="1" w:styleId="WW8Num5z4">
    <w:name w:val="WW8Num5z4"/>
    <w:rsid w:val="00771A5F"/>
    <w:rPr>
      <w:rFonts w:ascii="Courier New" w:hAnsi="Courier New"/>
    </w:rPr>
  </w:style>
  <w:style w:type="character" w:customStyle="1" w:styleId="WW8Num6z0">
    <w:name w:val="WW8Num6z0"/>
    <w:rsid w:val="00771A5F"/>
    <w:rPr>
      <w:sz w:val="20"/>
      <w:szCs w:val="20"/>
    </w:rPr>
  </w:style>
  <w:style w:type="character" w:customStyle="1" w:styleId="WW8Num7z0">
    <w:name w:val="WW8Num7z0"/>
    <w:rsid w:val="00771A5F"/>
    <w:rPr>
      <w:rFonts w:ascii="Symbol" w:hAnsi="Symbol"/>
    </w:rPr>
  </w:style>
  <w:style w:type="character" w:customStyle="1" w:styleId="WW8Num7z1">
    <w:name w:val="WW8Num7z1"/>
    <w:rsid w:val="00771A5F"/>
    <w:rPr>
      <w:rFonts w:ascii="Arial" w:eastAsia="Calibri" w:hAnsi="Arial" w:cs="Arial"/>
    </w:rPr>
  </w:style>
  <w:style w:type="character" w:customStyle="1" w:styleId="WW8Num7z2">
    <w:name w:val="WW8Num7z2"/>
    <w:rsid w:val="00771A5F"/>
    <w:rPr>
      <w:rFonts w:ascii="Wingdings" w:hAnsi="Wingdings"/>
    </w:rPr>
  </w:style>
  <w:style w:type="character" w:customStyle="1" w:styleId="WW8Num7z4">
    <w:name w:val="WW8Num7z4"/>
    <w:rsid w:val="00771A5F"/>
    <w:rPr>
      <w:rFonts w:ascii="Courier New" w:hAnsi="Courier New" w:cs="Courier New"/>
    </w:rPr>
  </w:style>
  <w:style w:type="character" w:customStyle="1" w:styleId="WW8Num8z0">
    <w:name w:val="WW8Num8z0"/>
    <w:rsid w:val="00771A5F"/>
    <w:rPr>
      <w:rFonts w:ascii="Symbol" w:hAnsi="Symbol"/>
    </w:rPr>
  </w:style>
  <w:style w:type="character" w:customStyle="1" w:styleId="WW8Num9z0">
    <w:name w:val="WW8Num9z0"/>
    <w:rsid w:val="00771A5F"/>
    <w:rPr>
      <w:rFonts w:ascii="Arial" w:eastAsia="Calibri" w:hAnsi="Arial" w:cs="Arial"/>
    </w:rPr>
  </w:style>
  <w:style w:type="character" w:customStyle="1" w:styleId="WW8Num10z0">
    <w:name w:val="WW8Num10z0"/>
    <w:rsid w:val="00771A5F"/>
    <w:rPr>
      <w:rFonts w:ascii="Symbol" w:hAnsi="Symbol"/>
    </w:rPr>
  </w:style>
  <w:style w:type="character" w:customStyle="1" w:styleId="WW8Num10z1">
    <w:name w:val="WW8Num10z1"/>
    <w:rsid w:val="00771A5F"/>
    <w:rPr>
      <w:rFonts w:ascii="OpenSymbol" w:hAnsi="OpenSymbol" w:cs="OpenSymbol"/>
    </w:rPr>
  </w:style>
  <w:style w:type="character" w:customStyle="1" w:styleId="WW8Num11z0">
    <w:name w:val="WW8Num11z0"/>
    <w:rsid w:val="00771A5F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1">
    <w:name w:val="WW8Num11z1"/>
    <w:rsid w:val="00771A5F"/>
    <w:rPr>
      <w:rFonts w:ascii="Symbol" w:hAnsi="Symbol"/>
      <w:sz w:val="20"/>
      <w:szCs w:val="20"/>
    </w:rPr>
  </w:style>
  <w:style w:type="character" w:customStyle="1" w:styleId="WW8Num12z0">
    <w:name w:val="WW8Num12z0"/>
    <w:rsid w:val="00771A5F"/>
    <w:rPr>
      <w:rFonts w:ascii="Symbol" w:hAnsi="Symbol"/>
    </w:rPr>
  </w:style>
  <w:style w:type="character" w:customStyle="1" w:styleId="WW8Num12z1">
    <w:name w:val="WW8Num12z1"/>
    <w:rsid w:val="00771A5F"/>
    <w:rPr>
      <w:rFonts w:ascii="Symbol" w:hAnsi="Symbol"/>
      <w:sz w:val="20"/>
      <w:szCs w:val="20"/>
    </w:rPr>
  </w:style>
  <w:style w:type="character" w:customStyle="1" w:styleId="WW8Num13z0">
    <w:name w:val="WW8Num13z0"/>
    <w:rsid w:val="00771A5F"/>
    <w:rPr>
      <w:rFonts w:ascii="Symbol" w:hAnsi="Symbol"/>
    </w:rPr>
  </w:style>
  <w:style w:type="character" w:customStyle="1" w:styleId="WW8Num13z1">
    <w:name w:val="WW8Num13z1"/>
    <w:rsid w:val="00771A5F"/>
    <w:rPr>
      <w:rFonts w:ascii="OpenSymbol" w:hAnsi="OpenSymbol" w:cs="OpenSymbol"/>
    </w:rPr>
  </w:style>
  <w:style w:type="character" w:customStyle="1" w:styleId="WW8Num14z0">
    <w:name w:val="WW8Num14z0"/>
    <w:rsid w:val="00771A5F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771A5F"/>
    <w:rPr>
      <w:rFonts w:ascii="Symbol" w:hAnsi="Symbol"/>
    </w:rPr>
  </w:style>
  <w:style w:type="character" w:customStyle="1" w:styleId="WW8Num15z0">
    <w:name w:val="WW8Num15z0"/>
    <w:rsid w:val="00771A5F"/>
    <w:rPr>
      <w:rFonts w:ascii="Times New Roman" w:hAnsi="Times New Roman" w:cs="Times New Roman"/>
    </w:rPr>
  </w:style>
  <w:style w:type="character" w:customStyle="1" w:styleId="Domylnaczcionkaakapitu3">
    <w:name w:val="Domyślna czcionka akapitu3"/>
    <w:rsid w:val="00771A5F"/>
  </w:style>
  <w:style w:type="character" w:customStyle="1" w:styleId="WW8Num4z1">
    <w:name w:val="WW8Num4z1"/>
    <w:rsid w:val="00771A5F"/>
    <w:rPr>
      <w:rFonts w:ascii="Arial" w:hAnsi="Arial" w:cs="Arial"/>
    </w:rPr>
  </w:style>
  <w:style w:type="character" w:customStyle="1" w:styleId="WW8Num4z2">
    <w:name w:val="WW8Num4z2"/>
    <w:rsid w:val="00771A5F"/>
    <w:rPr>
      <w:rFonts w:ascii="Wingdings" w:hAnsi="Wingdings"/>
    </w:rPr>
  </w:style>
  <w:style w:type="character" w:customStyle="1" w:styleId="WW8Num5z5">
    <w:name w:val="WW8Num5z5"/>
    <w:rsid w:val="00771A5F"/>
    <w:rPr>
      <w:rFonts w:ascii="Wingdings" w:hAnsi="Wingdings"/>
    </w:rPr>
  </w:style>
  <w:style w:type="character" w:customStyle="1" w:styleId="WW8Num6z1">
    <w:name w:val="WW8Num6z1"/>
    <w:rsid w:val="00771A5F"/>
    <w:rPr>
      <w:rFonts w:ascii="Symbol" w:hAnsi="Symbol"/>
      <w:sz w:val="20"/>
      <w:szCs w:val="20"/>
    </w:rPr>
  </w:style>
  <w:style w:type="character" w:customStyle="1" w:styleId="WW8Num6z2">
    <w:name w:val="WW8Num6z2"/>
    <w:rsid w:val="00771A5F"/>
    <w:rPr>
      <w:rFonts w:ascii="Wingdings" w:hAnsi="Wingdings"/>
    </w:rPr>
  </w:style>
  <w:style w:type="character" w:customStyle="1" w:styleId="WW8Num6z3">
    <w:name w:val="WW8Num6z3"/>
    <w:rsid w:val="00771A5F"/>
    <w:rPr>
      <w:rFonts w:ascii="Symbol" w:hAnsi="Symbol"/>
    </w:rPr>
  </w:style>
  <w:style w:type="character" w:customStyle="1" w:styleId="WW8Num6z4">
    <w:name w:val="WW8Num6z4"/>
    <w:rsid w:val="00771A5F"/>
    <w:rPr>
      <w:rFonts w:ascii="Courier New" w:hAnsi="Courier New" w:cs="Courier New"/>
    </w:rPr>
  </w:style>
  <w:style w:type="character" w:customStyle="1" w:styleId="WW8Num9z1">
    <w:name w:val="WW8Num9z1"/>
    <w:rsid w:val="00771A5F"/>
    <w:rPr>
      <w:rFonts w:ascii="Courier New" w:hAnsi="Courier New" w:cs="Courier New"/>
    </w:rPr>
  </w:style>
  <w:style w:type="character" w:customStyle="1" w:styleId="WW8Num9z2">
    <w:name w:val="WW8Num9z2"/>
    <w:rsid w:val="00771A5F"/>
    <w:rPr>
      <w:rFonts w:ascii="Wingdings" w:hAnsi="Wingdings"/>
    </w:rPr>
  </w:style>
  <w:style w:type="character" w:customStyle="1" w:styleId="WW8Num9z4">
    <w:name w:val="WW8Num9z4"/>
    <w:rsid w:val="00771A5F"/>
    <w:rPr>
      <w:rFonts w:ascii="Courier New" w:hAnsi="Courier New" w:cs="Courier New"/>
    </w:rPr>
  </w:style>
  <w:style w:type="character" w:customStyle="1" w:styleId="Domylnaczcionkaakapitu2">
    <w:name w:val="Domyślna czcionka akapitu2"/>
    <w:rsid w:val="00771A5F"/>
  </w:style>
  <w:style w:type="character" w:customStyle="1" w:styleId="Absatz-Standardschriftart">
    <w:name w:val="Absatz-Standardschriftart"/>
    <w:rsid w:val="00771A5F"/>
  </w:style>
  <w:style w:type="character" w:customStyle="1" w:styleId="WW8Num8z1">
    <w:name w:val="WW8Num8z1"/>
    <w:rsid w:val="00771A5F"/>
    <w:rPr>
      <w:rFonts w:ascii="Arial" w:hAnsi="Arial" w:cs="Arial"/>
    </w:rPr>
  </w:style>
  <w:style w:type="character" w:customStyle="1" w:styleId="WW8Num8z2">
    <w:name w:val="WW8Num8z2"/>
    <w:rsid w:val="00771A5F"/>
    <w:rPr>
      <w:rFonts w:ascii="Wingdings" w:hAnsi="Wingdings"/>
    </w:rPr>
  </w:style>
  <w:style w:type="character" w:customStyle="1" w:styleId="WW8Num8z4">
    <w:name w:val="WW8Num8z4"/>
    <w:rsid w:val="00771A5F"/>
    <w:rPr>
      <w:rFonts w:ascii="Courier New" w:hAnsi="Courier New" w:cs="Courier New"/>
    </w:rPr>
  </w:style>
  <w:style w:type="character" w:customStyle="1" w:styleId="WW8Num11z4">
    <w:name w:val="WW8Num11z4"/>
    <w:rsid w:val="00771A5F"/>
    <w:rPr>
      <w:rFonts w:ascii="Courier New" w:hAnsi="Courier New"/>
    </w:rPr>
  </w:style>
  <w:style w:type="character" w:customStyle="1" w:styleId="WW8Num11z5">
    <w:name w:val="WW8Num11z5"/>
    <w:rsid w:val="00771A5F"/>
    <w:rPr>
      <w:rFonts w:ascii="Wingdings" w:hAnsi="Wingdings"/>
    </w:rPr>
  </w:style>
  <w:style w:type="character" w:customStyle="1" w:styleId="WW8Num12z2">
    <w:name w:val="WW8Num12z2"/>
    <w:rsid w:val="00771A5F"/>
    <w:rPr>
      <w:rFonts w:ascii="Wingdings" w:hAnsi="Wingdings"/>
    </w:rPr>
  </w:style>
  <w:style w:type="character" w:customStyle="1" w:styleId="WW8Num12z3">
    <w:name w:val="WW8Num12z3"/>
    <w:rsid w:val="00771A5F"/>
    <w:rPr>
      <w:rFonts w:ascii="Symbol" w:hAnsi="Symbol"/>
    </w:rPr>
  </w:style>
  <w:style w:type="character" w:customStyle="1" w:styleId="WW8Num12z4">
    <w:name w:val="WW8Num12z4"/>
    <w:rsid w:val="00771A5F"/>
    <w:rPr>
      <w:rFonts w:ascii="Courier New" w:hAnsi="Courier New" w:cs="Courier New"/>
    </w:rPr>
  </w:style>
  <w:style w:type="character" w:customStyle="1" w:styleId="WW8Num15z1">
    <w:name w:val="WW8Num15z1"/>
    <w:rsid w:val="00771A5F"/>
    <w:rPr>
      <w:rFonts w:ascii="Symbol" w:hAnsi="Symbol"/>
    </w:rPr>
  </w:style>
  <w:style w:type="character" w:customStyle="1" w:styleId="WW8Num15z2">
    <w:name w:val="WW8Num15z2"/>
    <w:rsid w:val="00771A5F"/>
    <w:rPr>
      <w:rFonts w:ascii="Wingdings" w:hAnsi="Wingdings"/>
    </w:rPr>
  </w:style>
  <w:style w:type="character" w:customStyle="1" w:styleId="WW8Num15z4">
    <w:name w:val="WW8Num15z4"/>
    <w:rsid w:val="00771A5F"/>
    <w:rPr>
      <w:rFonts w:ascii="Courier New" w:hAnsi="Courier New" w:cs="Courier New"/>
    </w:rPr>
  </w:style>
  <w:style w:type="character" w:customStyle="1" w:styleId="WW8Num17z0">
    <w:name w:val="WW8Num17z0"/>
    <w:rsid w:val="00771A5F"/>
    <w:rPr>
      <w:b w:val="0"/>
      <w:i w:val="0"/>
      <w:sz w:val="20"/>
    </w:rPr>
  </w:style>
  <w:style w:type="character" w:customStyle="1" w:styleId="WW8Num18z0">
    <w:name w:val="WW8Num18z0"/>
    <w:rsid w:val="00771A5F"/>
    <w:rPr>
      <w:b w:val="0"/>
      <w:i w:val="0"/>
      <w:sz w:val="20"/>
    </w:rPr>
  </w:style>
  <w:style w:type="character" w:customStyle="1" w:styleId="WW8Num19z0">
    <w:name w:val="WW8Num19z0"/>
    <w:rsid w:val="00771A5F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771A5F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771A5F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771A5F"/>
    <w:rPr>
      <w:rFonts w:ascii="Symbol" w:hAnsi="Symbol"/>
    </w:rPr>
  </w:style>
  <w:style w:type="character" w:customStyle="1" w:styleId="WW8Num24z0">
    <w:name w:val="WW8Num24z0"/>
    <w:rsid w:val="00771A5F"/>
    <w:rPr>
      <w:rFonts w:ascii="Symbol" w:hAnsi="Symbol" w:cs="OpenSymbol"/>
    </w:rPr>
  </w:style>
  <w:style w:type="character" w:customStyle="1" w:styleId="WW8Num25z0">
    <w:name w:val="WW8Num25z0"/>
    <w:rsid w:val="00771A5F"/>
    <w:rPr>
      <w:rFonts w:ascii="Symbol" w:hAnsi="Symbol" w:cs="OpenSymbol"/>
    </w:rPr>
  </w:style>
  <w:style w:type="character" w:customStyle="1" w:styleId="WW8Num26z0">
    <w:name w:val="WW8Num26z0"/>
    <w:rsid w:val="00771A5F"/>
    <w:rPr>
      <w:rFonts w:ascii="Symbol" w:hAnsi="Symbol" w:cs="OpenSymbol"/>
    </w:rPr>
  </w:style>
  <w:style w:type="character" w:customStyle="1" w:styleId="WW-Absatz-Standardschriftart">
    <w:name w:val="WW-Absatz-Standardschriftart"/>
    <w:rsid w:val="00771A5F"/>
  </w:style>
  <w:style w:type="character" w:customStyle="1" w:styleId="WW-Absatz-Standardschriftart1">
    <w:name w:val="WW-Absatz-Standardschriftart1"/>
    <w:rsid w:val="00771A5F"/>
  </w:style>
  <w:style w:type="character" w:customStyle="1" w:styleId="WW-Absatz-Standardschriftart11">
    <w:name w:val="WW-Absatz-Standardschriftart11"/>
    <w:rsid w:val="00771A5F"/>
  </w:style>
  <w:style w:type="character" w:customStyle="1" w:styleId="WW-Absatz-Standardschriftart111">
    <w:name w:val="WW-Absatz-Standardschriftart111"/>
    <w:rsid w:val="00771A5F"/>
  </w:style>
  <w:style w:type="character" w:customStyle="1" w:styleId="WW8Num1z0">
    <w:name w:val="WW8Num1z0"/>
    <w:rsid w:val="00771A5F"/>
    <w:rPr>
      <w:rFonts w:ascii="Symbol" w:hAnsi="Symbol"/>
    </w:rPr>
  </w:style>
  <w:style w:type="character" w:customStyle="1" w:styleId="WW8Num1z1">
    <w:name w:val="WW8Num1z1"/>
    <w:rsid w:val="00771A5F"/>
    <w:rPr>
      <w:rFonts w:ascii="Courier New" w:hAnsi="Courier New" w:cs="Courier New"/>
    </w:rPr>
  </w:style>
  <w:style w:type="character" w:customStyle="1" w:styleId="WW8Num1z2">
    <w:name w:val="WW8Num1z2"/>
    <w:rsid w:val="00771A5F"/>
    <w:rPr>
      <w:rFonts w:ascii="Wingdings" w:hAnsi="Wingdings"/>
    </w:rPr>
  </w:style>
  <w:style w:type="character" w:customStyle="1" w:styleId="WW8Num9z3">
    <w:name w:val="WW8Num9z3"/>
    <w:rsid w:val="00771A5F"/>
    <w:rPr>
      <w:rFonts w:ascii="Symbol" w:hAnsi="Symbol"/>
    </w:rPr>
  </w:style>
  <w:style w:type="character" w:customStyle="1" w:styleId="WW8Num10z4">
    <w:name w:val="WW8Num10z4"/>
    <w:rsid w:val="00771A5F"/>
    <w:rPr>
      <w:rFonts w:ascii="Courier New" w:hAnsi="Courier New" w:cs="Courier New"/>
    </w:rPr>
  </w:style>
  <w:style w:type="character" w:customStyle="1" w:styleId="WW8Num10z5">
    <w:name w:val="WW8Num10z5"/>
    <w:rsid w:val="00771A5F"/>
    <w:rPr>
      <w:rFonts w:ascii="Wingdings" w:hAnsi="Wingdings"/>
    </w:rPr>
  </w:style>
  <w:style w:type="character" w:customStyle="1" w:styleId="WW8Num11z2">
    <w:name w:val="WW8Num11z2"/>
    <w:rsid w:val="00771A5F"/>
    <w:rPr>
      <w:rFonts w:ascii="Wingdings" w:hAnsi="Wingdings"/>
    </w:rPr>
  </w:style>
  <w:style w:type="character" w:customStyle="1" w:styleId="WW8Num11z3">
    <w:name w:val="WW8Num11z3"/>
    <w:rsid w:val="00771A5F"/>
    <w:rPr>
      <w:rFonts w:ascii="Symbol" w:hAnsi="Symbol"/>
    </w:rPr>
  </w:style>
  <w:style w:type="character" w:customStyle="1" w:styleId="WW8Num14z2">
    <w:name w:val="WW8Num14z2"/>
    <w:rsid w:val="00771A5F"/>
    <w:rPr>
      <w:rFonts w:ascii="Wingdings" w:hAnsi="Wingdings"/>
    </w:rPr>
  </w:style>
  <w:style w:type="character" w:customStyle="1" w:styleId="WW8Num14z4">
    <w:name w:val="WW8Num14z4"/>
    <w:rsid w:val="00771A5F"/>
    <w:rPr>
      <w:rFonts w:ascii="Courier New" w:hAnsi="Courier New" w:cs="Courier New"/>
    </w:rPr>
  </w:style>
  <w:style w:type="character" w:customStyle="1" w:styleId="WW8Num16z0">
    <w:name w:val="WW8Num16z0"/>
    <w:rsid w:val="00771A5F"/>
    <w:rPr>
      <w:rFonts w:ascii="Symbol" w:hAnsi="Symbol"/>
    </w:rPr>
  </w:style>
  <w:style w:type="character" w:customStyle="1" w:styleId="WW8Num16z1">
    <w:name w:val="WW8Num16z1"/>
    <w:rsid w:val="00771A5F"/>
    <w:rPr>
      <w:rFonts w:ascii="Courier New" w:hAnsi="Courier New" w:cs="Courier New"/>
    </w:rPr>
  </w:style>
  <w:style w:type="character" w:customStyle="1" w:styleId="WW8Num16z2">
    <w:name w:val="WW8Num16z2"/>
    <w:rsid w:val="00771A5F"/>
    <w:rPr>
      <w:rFonts w:ascii="Wingdings" w:hAnsi="Wingdings"/>
    </w:rPr>
  </w:style>
  <w:style w:type="character" w:customStyle="1" w:styleId="WW8Num23z1">
    <w:name w:val="WW8Num23z1"/>
    <w:rsid w:val="00771A5F"/>
    <w:rPr>
      <w:rFonts w:ascii="Courier New" w:hAnsi="Courier New" w:cs="Courier New"/>
    </w:rPr>
  </w:style>
  <w:style w:type="character" w:customStyle="1" w:styleId="WW8Num23z2">
    <w:name w:val="WW8Num23z2"/>
    <w:rsid w:val="00771A5F"/>
    <w:rPr>
      <w:rFonts w:ascii="Wingdings" w:hAnsi="Wingdings"/>
    </w:rPr>
  </w:style>
  <w:style w:type="character" w:customStyle="1" w:styleId="Domylnaczcionkaakapitu1">
    <w:name w:val="Domyślna czcionka akapitu1"/>
    <w:rsid w:val="00771A5F"/>
  </w:style>
  <w:style w:type="character" w:customStyle="1" w:styleId="Symbolewypunktowania">
    <w:name w:val="Symbole wypunktowania"/>
    <w:rsid w:val="00771A5F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sid w:val="00771A5F"/>
    <w:rPr>
      <w:sz w:val="16"/>
      <w:szCs w:val="16"/>
    </w:rPr>
  </w:style>
  <w:style w:type="character" w:customStyle="1" w:styleId="Odwoaniedokomentarza2">
    <w:name w:val="Odwołanie do komentarza2"/>
    <w:rsid w:val="00771A5F"/>
    <w:rPr>
      <w:sz w:val="16"/>
      <w:szCs w:val="16"/>
    </w:rPr>
  </w:style>
  <w:style w:type="character" w:customStyle="1" w:styleId="TekstkomentarzaZnak1">
    <w:name w:val="Tekst komentarza Znak1"/>
    <w:uiPriority w:val="99"/>
    <w:rsid w:val="00771A5F"/>
    <w:rPr>
      <w:rFonts w:ascii="Arial" w:eastAsia="Calibri" w:hAnsi="Arial" w:cs="Calibri"/>
    </w:rPr>
  </w:style>
  <w:style w:type="paragraph" w:customStyle="1" w:styleId="Nagwek30">
    <w:name w:val="Nagłówek3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1A5F"/>
    <w:pPr>
      <w:suppressAutoHyphens/>
      <w:spacing w:after="0"/>
      <w:jc w:val="both"/>
    </w:pPr>
    <w:rPr>
      <w:rFonts w:ascii="Arial" w:eastAsia="Calibri" w:hAnsi="Arial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1A5F"/>
    <w:pPr>
      <w:suppressLineNumbers/>
      <w:suppressAutoHyphens/>
      <w:spacing w:after="0" w:line="240" w:lineRule="auto"/>
      <w:jc w:val="both"/>
    </w:pPr>
    <w:rPr>
      <w:rFonts w:ascii="Arial" w:eastAsia="Calibri" w:hAnsi="Arial" w:cs="Tahoma"/>
      <w:lang w:eastAsia="ar-SA"/>
    </w:rPr>
  </w:style>
  <w:style w:type="paragraph" w:customStyle="1" w:styleId="Nagwek20">
    <w:name w:val="Nagłówek2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rsid w:val="00771A5F"/>
    <w:pPr>
      <w:keepLines/>
      <w:numPr>
        <w:numId w:val="0"/>
      </w:numPr>
      <w:tabs>
        <w:tab w:val="num" w:pos="432"/>
      </w:tabs>
      <w:suppressAutoHyphens/>
      <w:spacing w:before="480"/>
      <w:jc w:val="both"/>
    </w:pPr>
    <w:rPr>
      <w:rFonts w:ascii="Arial" w:hAnsi="Arial"/>
      <w:sz w:val="28"/>
      <w:szCs w:val="28"/>
      <w:lang w:eastAsia="ar-SA"/>
    </w:rPr>
  </w:style>
  <w:style w:type="paragraph" w:styleId="Spistreci1">
    <w:name w:val="toc 1"/>
    <w:basedOn w:val="Normalny"/>
    <w:next w:val="Normalny"/>
    <w:rsid w:val="00771A5F"/>
    <w:pPr>
      <w:suppressAutoHyphens/>
      <w:spacing w:after="100" w:line="240" w:lineRule="auto"/>
      <w:jc w:val="both"/>
    </w:pPr>
    <w:rPr>
      <w:rFonts w:ascii="Arial" w:eastAsia="Calibri" w:hAnsi="Arial" w:cs="Calibri"/>
      <w:lang w:eastAsia="ar-SA"/>
    </w:rPr>
  </w:style>
  <w:style w:type="paragraph" w:styleId="Spistreci2">
    <w:name w:val="toc 2"/>
    <w:basedOn w:val="Normalny"/>
    <w:next w:val="Normalny"/>
    <w:rsid w:val="00771A5F"/>
    <w:pPr>
      <w:suppressAutoHyphens/>
      <w:spacing w:after="100" w:line="240" w:lineRule="auto"/>
      <w:ind w:left="221"/>
      <w:jc w:val="both"/>
    </w:pPr>
    <w:rPr>
      <w:rFonts w:ascii="Arial" w:eastAsia="Calibri" w:hAnsi="Arial" w:cs="Calibri"/>
      <w:lang w:eastAsia="ar-SA"/>
    </w:rPr>
  </w:style>
  <w:style w:type="paragraph" w:styleId="Spistreci3">
    <w:name w:val="toc 3"/>
    <w:basedOn w:val="Normalny"/>
    <w:next w:val="Normalny"/>
    <w:rsid w:val="00771A5F"/>
    <w:pPr>
      <w:suppressAutoHyphens/>
      <w:spacing w:after="100" w:line="240" w:lineRule="auto"/>
      <w:ind w:left="440"/>
      <w:jc w:val="both"/>
    </w:pPr>
    <w:rPr>
      <w:rFonts w:ascii="Arial" w:eastAsia="Calibri" w:hAnsi="Arial" w:cs="Calibri"/>
      <w:lang w:eastAsia="ar-SA"/>
    </w:rPr>
  </w:style>
  <w:style w:type="paragraph" w:customStyle="1" w:styleId="podpunkt">
    <w:name w:val="podpunkt"/>
    <w:basedOn w:val="Normalny"/>
    <w:rsid w:val="00771A5F"/>
    <w:pPr>
      <w:widowControl w:val="0"/>
      <w:numPr>
        <w:numId w:val="23"/>
      </w:numPr>
      <w:suppressAutoHyphens/>
      <w:spacing w:after="0" w:line="240" w:lineRule="auto"/>
      <w:jc w:val="both"/>
    </w:pPr>
    <w:rPr>
      <w:rFonts w:ascii="Arial" w:eastAsia="Times New Roman" w:hAnsi="Arial" w:cs="Arial"/>
      <w:bCs/>
      <w:szCs w:val="24"/>
      <w:lang w:eastAsia="ar-SA"/>
    </w:rPr>
  </w:style>
  <w:style w:type="paragraph" w:customStyle="1" w:styleId="Styl10">
    <w:name w:val="Styl10"/>
    <w:basedOn w:val="Normalny"/>
    <w:rsid w:val="00771A5F"/>
    <w:pPr>
      <w:widowControl w:val="0"/>
      <w:suppressAutoHyphens/>
      <w:autoSpaceDE w:val="0"/>
      <w:spacing w:after="0" w:line="240" w:lineRule="auto"/>
      <w:ind w:left="567"/>
      <w:jc w:val="both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71A5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71A5F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Normalny1">
    <w:name w:val="Normalny1"/>
    <w:basedOn w:val="Normalny"/>
    <w:rsid w:val="00771A5F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tabeli">
    <w:name w:val="Nagłówek tabeli"/>
    <w:basedOn w:val="Zawartotabeli"/>
    <w:rsid w:val="00771A5F"/>
    <w:pPr>
      <w:widowControl/>
      <w:spacing w:line="100" w:lineRule="atLeast"/>
      <w:jc w:val="center"/>
    </w:pPr>
    <w:rPr>
      <w:rFonts w:ascii="Arial" w:eastAsia="Calibri" w:hAnsi="Arial" w:cs="Calibri"/>
      <w:b/>
      <w:bCs/>
      <w:kern w:val="0"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771A5F"/>
    <w:pPr>
      <w:suppressAutoHyphens/>
      <w:spacing w:after="0" w:line="240" w:lineRule="auto"/>
      <w:jc w:val="both"/>
    </w:pPr>
    <w:rPr>
      <w:rFonts w:ascii="Arial" w:eastAsia="Calibri" w:hAnsi="Arial" w:cs="Calibri"/>
      <w:sz w:val="20"/>
      <w:szCs w:val="20"/>
      <w:lang w:eastAsia="ar-SA"/>
    </w:rPr>
  </w:style>
  <w:style w:type="paragraph" w:customStyle="1" w:styleId="Tekstkomentarza2">
    <w:name w:val="Tekst komentarza2"/>
    <w:basedOn w:val="Normalny"/>
    <w:rsid w:val="00771A5F"/>
    <w:pPr>
      <w:suppressAutoHyphens/>
      <w:spacing w:after="0" w:line="240" w:lineRule="auto"/>
      <w:jc w:val="both"/>
    </w:pPr>
    <w:rPr>
      <w:rFonts w:ascii="Arial" w:eastAsia="Calibri" w:hAnsi="Arial" w:cs="Calibri"/>
      <w:sz w:val="20"/>
      <w:szCs w:val="20"/>
      <w:lang w:eastAsia="ar-SA"/>
    </w:rPr>
  </w:style>
  <w:style w:type="numbering" w:customStyle="1" w:styleId="1111111">
    <w:name w:val="1 / 1.1 / 1.1.11"/>
    <w:basedOn w:val="Bezlisty"/>
    <w:next w:val="111111"/>
    <w:rsid w:val="00771A5F"/>
  </w:style>
  <w:style w:type="paragraph" w:styleId="Tekstpodstawowyzwciciem">
    <w:name w:val="Body Text First Indent"/>
    <w:basedOn w:val="Tekstpodstawowy"/>
    <w:link w:val="TekstpodstawowyzwciciemZnak"/>
    <w:rsid w:val="00771A5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771A5F"/>
    <w:rPr>
      <w:sz w:val="16"/>
      <w:szCs w:val="16"/>
    </w:rPr>
  </w:style>
  <w:style w:type="character" w:customStyle="1" w:styleId="TekstkomentarzaZnak2">
    <w:name w:val="Tekst komentarza Znak2"/>
    <w:uiPriority w:val="99"/>
    <w:semiHidden/>
    <w:rsid w:val="00771A5F"/>
    <w:rPr>
      <w:lang w:val="pl-PL" w:eastAsia="pl-PL" w:bidi="ar-SA"/>
    </w:rPr>
  </w:style>
  <w:style w:type="paragraph" w:customStyle="1" w:styleId="Standardowy1">
    <w:name w:val="Standardowy1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771A5F"/>
    <w:rPr>
      <w:b/>
      <w:bCs/>
    </w:rPr>
  </w:style>
  <w:style w:type="character" w:styleId="UyteHipercze">
    <w:name w:val="FollowedHyperlink"/>
    <w:unhideWhenUsed/>
    <w:rsid w:val="00771A5F"/>
    <w:rPr>
      <w:color w:val="800080"/>
      <w:u w:val="single"/>
    </w:rPr>
  </w:style>
  <w:style w:type="paragraph" w:customStyle="1" w:styleId="xl66">
    <w:name w:val="xl66"/>
    <w:basedOn w:val="Normalny"/>
    <w:rsid w:val="00771A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71A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771A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771A5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771A5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771A5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771A5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63">
    <w:name w:val="xl63"/>
    <w:basedOn w:val="Normalny"/>
    <w:rsid w:val="00771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771A5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771A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71A5F"/>
    <w:pPr>
      <w:widowControl w:val="0"/>
      <w:suppressAutoHyphens/>
      <w:spacing w:after="0" w:line="216" w:lineRule="auto"/>
      <w:ind w:left="284" w:hanging="284"/>
    </w:pPr>
    <w:rPr>
      <w:rFonts w:ascii="Arial" w:eastAsia="Times New Roman" w:hAnsi="Arial" w:cs="Arial"/>
      <w:szCs w:val="20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771A5F"/>
  </w:style>
  <w:style w:type="numbering" w:customStyle="1" w:styleId="Styl11">
    <w:name w:val="Styl11"/>
    <w:basedOn w:val="Bezlisty"/>
    <w:rsid w:val="00771A5F"/>
  </w:style>
  <w:style w:type="character" w:customStyle="1" w:styleId="TekstdymkaZnak1">
    <w:name w:val="Tekst dymka Znak1"/>
    <w:uiPriority w:val="99"/>
    <w:rsid w:val="00771A5F"/>
    <w:rPr>
      <w:rFonts w:ascii="Tahoma" w:eastAsia="Calibri" w:hAnsi="Tahoma" w:cs="Tahoma"/>
      <w:sz w:val="16"/>
      <w:szCs w:val="16"/>
      <w:lang w:eastAsia="ar-SA"/>
    </w:rPr>
  </w:style>
  <w:style w:type="character" w:customStyle="1" w:styleId="TematkomentarzaZnak1">
    <w:name w:val="Temat komentarza Znak1"/>
    <w:uiPriority w:val="99"/>
    <w:rsid w:val="00771A5F"/>
    <w:rPr>
      <w:rFonts w:ascii="Arial" w:eastAsia="Calibri" w:hAnsi="Arial" w:cs="Calibri"/>
      <w:b/>
      <w:bCs/>
      <w:lang w:eastAsia="ar-SA"/>
    </w:rPr>
  </w:style>
  <w:style w:type="numbering" w:customStyle="1" w:styleId="11111111">
    <w:name w:val="1 / 1.1 / 1.1.111"/>
    <w:basedOn w:val="Bezlisty"/>
    <w:next w:val="111111"/>
    <w:rsid w:val="00771A5F"/>
  </w:style>
  <w:style w:type="numbering" w:customStyle="1" w:styleId="Bezlisty111">
    <w:name w:val="Bez listy111"/>
    <w:next w:val="Bezlisty"/>
    <w:uiPriority w:val="99"/>
    <w:semiHidden/>
    <w:unhideWhenUsed/>
    <w:rsid w:val="00771A5F"/>
  </w:style>
  <w:style w:type="numbering" w:customStyle="1" w:styleId="Bezlisty1111">
    <w:name w:val="Bez listy1111"/>
    <w:next w:val="Bezlisty"/>
    <w:uiPriority w:val="99"/>
    <w:semiHidden/>
    <w:rsid w:val="00771A5F"/>
  </w:style>
  <w:style w:type="numbering" w:customStyle="1" w:styleId="Styl111">
    <w:name w:val="Styl111"/>
    <w:basedOn w:val="Bezlisty"/>
    <w:rsid w:val="00771A5F"/>
    <w:pPr>
      <w:numPr>
        <w:numId w:val="27"/>
      </w:numPr>
    </w:pPr>
  </w:style>
  <w:style w:type="numbering" w:customStyle="1" w:styleId="111111111">
    <w:name w:val="1 / 1.1 / 1.1.1111"/>
    <w:basedOn w:val="Bezlisty"/>
    <w:next w:val="111111"/>
    <w:rsid w:val="00771A5F"/>
  </w:style>
  <w:style w:type="numbering" w:customStyle="1" w:styleId="Bezlisty21">
    <w:name w:val="Bez listy21"/>
    <w:next w:val="Bezlisty"/>
    <w:uiPriority w:val="99"/>
    <w:semiHidden/>
    <w:rsid w:val="00771A5F"/>
  </w:style>
  <w:style w:type="numbering" w:customStyle="1" w:styleId="Styl1111">
    <w:name w:val="Styl1111"/>
    <w:basedOn w:val="Bezlisty"/>
    <w:rsid w:val="00771A5F"/>
  </w:style>
  <w:style w:type="numbering" w:customStyle="1" w:styleId="1111111111">
    <w:name w:val="1 / 1.1 / 1.1.11111"/>
    <w:basedOn w:val="Bezlisty"/>
    <w:next w:val="111111"/>
    <w:rsid w:val="00771A5F"/>
    <w:pPr>
      <w:numPr>
        <w:numId w:val="26"/>
      </w:numPr>
    </w:pPr>
  </w:style>
  <w:style w:type="paragraph" w:customStyle="1" w:styleId="xl97">
    <w:name w:val="xl97"/>
    <w:basedOn w:val="Normalny"/>
    <w:rsid w:val="00771A5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771A5F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771A5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771A5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771A5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771A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771A5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71A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Nagwek41">
    <w:name w:val="Nagłówek 41"/>
    <w:basedOn w:val="Normalny"/>
    <w:qFormat/>
    <w:rsid w:val="00771A5F"/>
    <w:pPr>
      <w:keepNext/>
      <w:tabs>
        <w:tab w:val="left" w:pos="496"/>
        <w:tab w:val="left" w:pos="5173"/>
      </w:tabs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extBody">
    <w:name w:val="Text Body"/>
    <w:basedOn w:val="Normalny"/>
    <w:rsid w:val="00771A5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Annexetitre">
    <w:name w:val="Annexe titre"/>
    <w:basedOn w:val="Normalny"/>
    <w:next w:val="Normalny"/>
    <w:rsid w:val="00771A5F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numbering" w:customStyle="1" w:styleId="Bezlisty3">
    <w:name w:val="Bez listy3"/>
    <w:next w:val="Bezlisty"/>
    <w:uiPriority w:val="99"/>
    <w:semiHidden/>
    <w:rsid w:val="00771A5F"/>
  </w:style>
  <w:style w:type="character" w:styleId="Uwydatnienie">
    <w:name w:val="Emphasis"/>
    <w:qFormat/>
    <w:rsid w:val="00771A5F"/>
    <w:rPr>
      <w:i/>
      <w:iCs/>
    </w:rPr>
  </w:style>
  <w:style w:type="paragraph" w:styleId="Tekstpodstawowy3">
    <w:name w:val="Body Text 3"/>
    <w:basedOn w:val="Normalny"/>
    <w:link w:val="Tekstpodstawowy3Znak"/>
    <w:uiPriority w:val="99"/>
    <w:rsid w:val="00771A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771A5F"/>
    <w:pPr>
      <w:widowControl w:val="0"/>
      <w:tabs>
        <w:tab w:val="left" w:pos="426"/>
      </w:tabs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de-DE"/>
    </w:rPr>
  </w:style>
  <w:style w:type="paragraph" w:customStyle="1" w:styleId="Standard">
    <w:name w:val="Standard"/>
    <w:rsid w:val="00771A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771A5F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ario">
    <w:name w:val="Mario"/>
    <w:basedOn w:val="Normalny"/>
    <w:rsid w:val="00771A5F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owy2">
    <w:name w:val="Standardowy2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71A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771A5F"/>
    <w:pPr>
      <w:suppressAutoHyphens/>
      <w:spacing w:after="0" w:line="240" w:lineRule="auto"/>
      <w:ind w:left="705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mylnik">
    <w:name w:val="myślnik"/>
    <w:basedOn w:val="Normalny"/>
    <w:rsid w:val="00771A5F"/>
    <w:pPr>
      <w:numPr>
        <w:numId w:val="17"/>
      </w:numPr>
      <w:shd w:val="clear" w:color="auto" w:fill="FFFFFF"/>
      <w:suppressAutoHyphens/>
      <w:spacing w:after="120" w:line="240" w:lineRule="auto"/>
      <w:ind w:left="-720" w:firstLine="0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character" w:customStyle="1" w:styleId="WW8Num56z0">
    <w:name w:val="WW8Num56z0"/>
    <w:rsid w:val="00771A5F"/>
    <w:rPr>
      <w:strike w:val="0"/>
      <w:dstrike w:val="0"/>
    </w:rPr>
  </w:style>
  <w:style w:type="character" w:customStyle="1" w:styleId="eltit1">
    <w:name w:val="eltit1"/>
    <w:rsid w:val="00771A5F"/>
    <w:rPr>
      <w:rFonts w:ascii="Verdana" w:hAnsi="Verdana" w:hint="default"/>
      <w:color w:val="333366"/>
      <w:sz w:val="20"/>
      <w:szCs w:val="20"/>
    </w:rPr>
  </w:style>
  <w:style w:type="paragraph" w:customStyle="1" w:styleId="Akapitzlist2">
    <w:name w:val="Akapit z listą2"/>
    <w:basedOn w:val="Normalny"/>
    <w:uiPriority w:val="99"/>
    <w:qFormat/>
    <w:rsid w:val="00771A5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numbering" w:customStyle="1" w:styleId="Bezlisty12">
    <w:name w:val="Bez listy12"/>
    <w:next w:val="Bezlisty"/>
    <w:uiPriority w:val="99"/>
    <w:semiHidden/>
    <w:rsid w:val="00771A5F"/>
  </w:style>
  <w:style w:type="numbering" w:customStyle="1" w:styleId="Bezlisty112">
    <w:name w:val="Bez listy112"/>
    <w:next w:val="Bezlisty"/>
    <w:uiPriority w:val="99"/>
    <w:semiHidden/>
    <w:rsid w:val="00771A5F"/>
  </w:style>
  <w:style w:type="numbering" w:customStyle="1" w:styleId="Bezlisty22">
    <w:name w:val="Bez listy22"/>
    <w:next w:val="Bezlisty"/>
    <w:uiPriority w:val="99"/>
    <w:semiHidden/>
    <w:unhideWhenUsed/>
    <w:rsid w:val="00771A5F"/>
  </w:style>
  <w:style w:type="numbering" w:customStyle="1" w:styleId="Bezlisty121">
    <w:name w:val="Bez listy121"/>
    <w:next w:val="Bezlisty"/>
    <w:uiPriority w:val="99"/>
    <w:semiHidden/>
    <w:rsid w:val="00771A5F"/>
  </w:style>
  <w:style w:type="numbering" w:customStyle="1" w:styleId="11111112">
    <w:name w:val="1 / 1.1 / 1.1.112"/>
    <w:basedOn w:val="Bezlisty"/>
    <w:next w:val="111111"/>
    <w:rsid w:val="00771A5F"/>
  </w:style>
  <w:style w:type="numbering" w:customStyle="1" w:styleId="1111112">
    <w:name w:val="1 / 1.1 / 1.1.12"/>
    <w:basedOn w:val="Bezlisty"/>
    <w:next w:val="111111"/>
    <w:rsid w:val="00771A5F"/>
    <w:pPr>
      <w:numPr>
        <w:numId w:val="28"/>
      </w:numPr>
    </w:pPr>
  </w:style>
  <w:style w:type="numbering" w:customStyle="1" w:styleId="Bezlisty31">
    <w:name w:val="Bez listy31"/>
    <w:next w:val="Bezlisty"/>
    <w:uiPriority w:val="99"/>
    <w:semiHidden/>
    <w:rsid w:val="00771A5F"/>
  </w:style>
  <w:style w:type="numbering" w:customStyle="1" w:styleId="Bezlisty13">
    <w:name w:val="Bez listy13"/>
    <w:next w:val="Bezlisty"/>
    <w:uiPriority w:val="99"/>
    <w:semiHidden/>
    <w:rsid w:val="00771A5F"/>
  </w:style>
  <w:style w:type="character" w:customStyle="1" w:styleId="DeltaViewInsertion">
    <w:name w:val="DeltaView Insertion"/>
    <w:rsid w:val="00771A5F"/>
    <w:rPr>
      <w:b/>
      <w:i/>
      <w:spacing w:val="0"/>
    </w:rPr>
  </w:style>
  <w:style w:type="paragraph" w:customStyle="1" w:styleId="Tiret0">
    <w:name w:val="Tiret 0"/>
    <w:basedOn w:val="Normalny"/>
    <w:rsid w:val="00771A5F"/>
    <w:pPr>
      <w:numPr>
        <w:numId w:val="2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71A5F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71A5F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71A5F"/>
    <w:pPr>
      <w:numPr>
        <w:ilvl w:val="1"/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71A5F"/>
    <w:pPr>
      <w:numPr>
        <w:ilvl w:val="2"/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71A5F"/>
    <w:pPr>
      <w:numPr>
        <w:ilvl w:val="3"/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numbering" w:customStyle="1" w:styleId="Bezlisty4">
    <w:name w:val="Bez listy4"/>
    <w:next w:val="Bezlisty"/>
    <w:uiPriority w:val="99"/>
    <w:semiHidden/>
    <w:unhideWhenUsed/>
    <w:rsid w:val="00771A5F"/>
  </w:style>
  <w:style w:type="numbering" w:customStyle="1" w:styleId="Bezlisty14">
    <w:name w:val="Bez listy14"/>
    <w:next w:val="Bezlisty"/>
    <w:uiPriority w:val="99"/>
    <w:semiHidden/>
    <w:unhideWhenUsed/>
    <w:rsid w:val="00771A5F"/>
  </w:style>
  <w:style w:type="table" w:customStyle="1" w:styleId="Tabela-Siatka1">
    <w:name w:val="Tabela - Siatka1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rsid w:val="00771A5F"/>
  </w:style>
  <w:style w:type="numbering" w:customStyle="1" w:styleId="Styl12">
    <w:name w:val="Styl12"/>
    <w:basedOn w:val="Bezlisty"/>
    <w:rsid w:val="00771A5F"/>
    <w:pPr>
      <w:numPr>
        <w:numId w:val="22"/>
      </w:numPr>
    </w:pPr>
  </w:style>
  <w:style w:type="numbering" w:customStyle="1" w:styleId="1111113">
    <w:name w:val="1 / 1.1 / 1.1.13"/>
    <w:basedOn w:val="Bezlisty"/>
    <w:next w:val="111111"/>
    <w:rsid w:val="00771A5F"/>
    <w:pPr>
      <w:numPr>
        <w:numId w:val="2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771A5F"/>
  </w:style>
  <w:style w:type="numbering" w:customStyle="1" w:styleId="Styl112">
    <w:name w:val="Styl112"/>
    <w:basedOn w:val="Bezlisty"/>
    <w:rsid w:val="00771A5F"/>
  </w:style>
  <w:style w:type="numbering" w:customStyle="1" w:styleId="11111113">
    <w:name w:val="1 / 1.1 / 1.1.113"/>
    <w:basedOn w:val="Bezlisty"/>
    <w:next w:val="111111"/>
    <w:rsid w:val="00771A5F"/>
    <w:pPr>
      <w:numPr>
        <w:numId w:val="18"/>
      </w:numPr>
    </w:pPr>
  </w:style>
  <w:style w:type="numbering" w:customStyle="1" w:styleId="Bezlisty11111">
    <w:name w:val="Bez listy11111"/>
    <w:next w:val="Bezlisty"/>
    <w:uiPriority w:val="99"/>
    <w:semiHidden/>
    <w:unhideWhenUsed/>
    <w:rsid w:val="00771A5F"/>
  </w:style>
  <w:style w:type="numbering" w:customStyle="1" w:styleId="Bezlisty111111">
    <w:name w:val="Bez listy111111"/>
    <w:next w:val="Bezlisty"/>
    <w:uiPriority w:val="99"/>
    <w:semiHidden/>
    <w:rsid w:val="00771A5F"/>
  </w:style>
  <w:style w:type="numbering" w:customStyle="1" w:styleId="Styl11121">
    <w:name w:val="Styl11121"/>
    <w:basedOn w:val="Bezlisty"/>
    <w:rsid w:val="00771A5F"/>
    <w:pPr>
      <w:numPr>
        <w:numId w:val="38"/>
      </w:numPr>
    </w:pPr>
  </w:style>
  <w:style w:type="numbering" w:customStyle="1" w:styleId="111111112">
    <w:name w:val="1 / 1.1 / 1.1.1112"/>
    <w:basedOn w:val="Bezlisty"/>
    <w:next w:val="111111"/>
    <w:rsid w:val="00771A5F"/>
    <w:pPr>
      <w:numPr>
        <w:numId w:val="21"/>
      </w:numPr>
    </w:pPr>
  </w:style>
  <w:style w:type="numbering" w:customStyle="1" w:styleId="Bezlisty211">
    <w:name w:val="Bez listy211"/>
    <w:next w:val="Bezlisty"/>
    <w:uiPriority w:val="99"/>
    <w:semiHidden/>
    <w:rsid w:val="00771A5F"/>
  </w:style>
  <w:style w:type="numbering" w:customStyle="1" w:styleId="Styl11111">
    <w:name w:val="Styl11111"/>
    <w:basedOn w:val="Bezlisty"/>
    <w:rsid w:val="00771A5F"/>
    <w:pPr>
      <w:numPr>
        <w:numId w:val="20"/>
      </w:numPr>
    </w:pPr>
  </w:style>
  <w:style w:type="numbering" w:customStyle="1" w:styleId="11111111111">
    <w:name w:val="1 / 1.1 / 1.1.111111"/>
    <w:basedOn w:val="Bezlisty"/>
    <w:next w:val="111111"/>
    <w:rsid w:val="00771A5F"/>
    <w:pPr>
      <w:numPr>
        <w:numId w:val="25"/>
      </w:numPr>
    </w:pPr>
  </w:style>
  <w:style w:type="numbering" w:customStyle="1" w:styleId="Bezlisty32">
    <w:name w:val="Bez listy32"/>
    <w:next w:val="Bezlisty"/>
    <w:uiPriority w:val="99"/>
    <w:semiHidden/>
    <w:rsid w:val="00771A5F"/>
  </w:style>
  <w:style w:type="numbering" w:customStyle="1" w:styleId="Bezlisty122">
    <w:name w:val="Bez listy122"/>
    <w:next w:val="Bezlisty"/>
    <w:uiPriority w:val="99"/>
    <w:semiHidden/>
    <w:rsid w:val="00771A5F"/>
  </w:style>
  <w:style w:type="numbering" w:customStyle="1" w:styleId="Bezlisty1121">
    <w:name w:val="Bez listy1121"/>
    <w:next w:val="Bezlisty"/>
    <w:uiPriority w:val="99"/>
    <w:semiHidden/>
    <w:rsid w:val="00771A5F"/>
  </w:style>
  <w:style w:type="numbering" w:customStyle="1" w:styleId="Bezlisty221">
    <w:name w:val="Bez listy221"/>
    <w:next w:val="Bezlisty"/>
    <w:uiPriority w:val="99"/>
    <w:semiHidden/>
    <w:unhideWhenUsed/>
    <w:rsid w:val="00771A5F"/>
  </w:style>
  <w:style w:type="numbering" w:customStyle="1" w:styleId="Bezlisty1211">
    <w:name w:val="Bez listy1211"/>
    <w:next w:val="Bezlisty"/>
    <w:uiPriority w:val="99"/>
    <w:semiHidden/>
    <w:rsid w:val="00771A5F"/>
  </w:style>
  <w:style w:type="numbering" w:customStyle="1" w:styleId="111111121">
    <w:name w:val="1 / 1.1 / 1.1.1121"/>
    <w:basedOn w:val="Bezlisty"/>
    <w:next w:val="111111"/>
    <w:rsid w:val="00771A5F"/>
    <w:pPr>
      <w:numPr>
        <w:numId w:val="17"/>
      </w:numPr>
    </w:pPr>
  </w:style>
  <w:style w:type="numbering" w:customStyle="1" w:styleId="111111211">
    <w:name w:val="1 / 1.1 / 1.1.1211"/>
    <w:basedOn w:val="Bezlisty"/>
    <w:next w:val="111111"/>
    <w:rsid w:val="00771A5F"/>
    <w:pPr>
      <w:numPr>
        <w:numId w:val="3"/>
      </w:numPr>
    </w:pPr>
  </w:style>
  <w:style w:type="numbering" w:customStyle="1" w:styleId="Bezlisty311">
    <w:name w:val="Bez listy311"/>
    <w:next w:val="Bezlisty"/>
    <w:uiPriority w:val="99"/>
    <w:semiHidden/>
    <w:rsid w:val="00771A5F"/>
  </w:style>
  <w:style w:type="numbering" w:customStyle="1" w:styleId="Bezlisty131">
    <w:name w:val="Bez listy131"/>
    <w:next w:val="Bezlisty"/>
    <w:uiPriority w:val="99"/>
    <w:semiHidden/>
    <w:rsid w:val="00771A5F"/>
  </w:style>
  <w:style w:type="numbering" w:customStyle="1" w:styleId="Bezlisty5">
    <w:name w:val="Bez listy5"/>
    <w:next w:val="Bezlisty"/>
    <w:uiPriority w:val="99"/>
    <w:semiHidden/>
    <w:rsid w:val="00771A5F"/>
  </w:style>
  <w:style w:type="character" w:customStyle="1" w:styleId="WW8Num18z1">
    <w:name w:val="WW8Num18z1"/>
    <w:rsid w:val="00771A5F"/>
    <w:rPr>
      <w:b w:val="0"/>
      <w:i w:val="0"/>
    </w:rPr>
  </w:style>
  <w:style w:type="character" w:customStyle="1" w:styleId="WW-WW8Num7z0">
    <w:name w:val="WW-WW8Num7z0"/>
    <w:rsid w:val="00771A5F"/>
    <w:rPr>
      <w:b w:val="0"/>
      <w:i w:val="0"/>
    </w:rPr>
  </w:style>
  <w:style w:type="character" w:customStyle="1" w:styleId="WW-WW8Num11z0">
    <w:name w:val="WW-WW8Num11z0"/>
    <w:rsid w:val="00771A5F"/>
    <w:rPr>
      <w:rFonts w:ascii="Wingdings" w:hAnsi="Wingdings"/>
    </w:rPr>
  </w:style>
  <w:style w:type="character" w:customStyle="1" w:styleId="WW-WW8Num16z0">
    <w:name w:val="WW-WW8Num16z0"/>
    <w:rsid w:val="00771A5F"/>
    <w:rPr>
      <w:rFonts w:ascii="Times New Roman" w:hAnsi="Times New Roman"/>
    </w:rPr>
  </w:style>
  <w:style w:type="character" w:customStyle="1" w:styleId="WW8Num19z1">
    <w:name w:val="WW8Num19z1"/>
    <w:rsid w:val="00771A5F"/>
    <w:rPr>
      <w:color w:val="auto"/>
      <w:sz w:val="24"/>
    </w:rPr>
  </w:style>
  <w:style w:type="character" w:customStyle="1" w:styleId="WW8Num19z2">
    <w:name w:val="WW8Num19z2"/>
    <w:rsid w:val="00771A5F"/>
    <w:rPr>
      <w:sz w:val="24"/>
    </w:rPr>
  </w:style>
  <w:style w:type="character" w:customStyle="1" w:styleId="WW8Num21z0">
    <w:name w:val="WW8Num21z0"/>
    <w:rsid w:val="00771A5F"/>
    <w:rPr>
      <w:b w:val="0"/>
      <w:i w:val="0"/>
      <w:color w:val="auto"/>
    </w:rPr>
  </w:style>
  <w:style w:type="character" w:customStyle="1" w:styleId="WW8Num29z0">
    <w:name w:val="WW8Num29z0"/>
    <w:rsid w:val="00771A5F"/>
    <w:rPr>
      <w:color w:val="auto"/>
    </w:rPr>
  </w:style>
  <w:style w:type="character" w:customStyle="1" w:styleId="WW8Num30z1">
    <w:name w:val="WW8Num30z1"/>
    <w:rsid w:val="00771A5F"/>
    <w:rPr>
      <w:b w:val="0"/>
      <w:i w:val="0"/>
    </w:rPr>
  </w:style>
  <w:style w:type="character" w:customStyle="1" w:styleId="WW8Num32z0">
    <w:name w:val="WW8Num32z0"/>
    <w:rsid w:val="00771A5F"/>
    <w:rPr>
      <w:color w:val="auto"/>
    </w:rPr>
  </w:style>
  <w:style w:type="character" w:customStyle="1" w:styleId="WW8Num33z0">
    <w:name w:val="WW8Num33z0"/>
    <w:rsid w:val="00771A5F"/>
    <w:rPr>
      <w:b w:val="0"/>
      <w:i w:val="0"/>
      <w:color w:val="auto"/>
    </w:rPr>
  </w:style>
  <w:style w:type="character" w:customStyle="1" w:styleId="WW8Num34z0">
    <w:name w:val="WW8Num34z0"/>
    <w:rsid w:val="00771A5F"/>
    <w:rPr>
      <w:color w:val="auto"/>
    </w:rPr>
  </w:style>
  <w:style w:type="character" w:customStyle="1" w:styleId="WW8Num38z0">
    <w:name w:val="WW8Num38z0"/>
    <w:rsid w:val="00771A5F"/>
    <w:rPr>
      <w:sz w:val="20"/>
      <w:u w:val="none"/>
    </w:rPr>
  </w:style>
  <w:style w:type="character" w:customStyle="1" w:styleId="WW8Num40z0">
    <w:name w:val="WW8Num40z0"/>
    <w:rsid w:val="00771A5F"/>
    <w:rPr>
      <w:color w:val="000000"/>
    </w:rPr>
  </w:style>
  <w:style w:type="character" w:customStyle="1" w:styleId="WW8Num41z0">
    <w:name w:val="WW8Num41z0"/>
    <w:rsid w:val="00771A5F"/>
    <w:rPr>
      <w:rFonts w:ascii="Wingdings" w:hAnsi="Wingdings"/>
      <w:color w:val="000000"/>
    </w:rPr>
  </w:style>
  <w:style w:type="character" w:customStyle="1" w:styleId="WW-Domylnaczcionkaakapitu">
    <w:name w:val="WW-Domyślna czcionka akapitu"/>
    <w:rsid w:val="00771A5F"/>
  </w:style>
  <w:style w:type="character" w:customStyle="1" w:styleId="Znakiprzypiswdolnych">
    <w:name w:val="Znaki przypisów dolnych"/>
    <w:rsid w:val="00771A5F"/>
  </w:style>
  <w:style w:type="character" w:customStyle="1" w:styleId="WW-Znakiprzypiswdolnych">
    <w:name w:val="WW-Znaki przypisów dolnych"/>
    <w:rsid w:val="00771A5F"/>
    <w:rPr>
      <w:vertAlign w:val="superscript"/>
    </w:rPr>
  </w:style>
  <w:style w:type="paragraph" w:styleId="Podpis">
    <w:name w:val="Signature"/>
    <w:basedOn w:val="Normalny"/>
    <w:link w:val="PodpisZnak"/>
    <w:rsid w:val="00771A5F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rsid w:val="00771A5F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771A5F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771A5F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customStyle="1" w:styleId="BodyText21">
    <w:name w:val="Body Text 21"/>
    <w:basedOn w:val="Normalny"/>
    <w:rsid w:val="00771A5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roPublico">
    <w:name w:val="ProPublico"/>
    <w:rsid w:val="00771A5F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3">
    <w:name w:val="WW-Tekst podstawowy 3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Normalny2">
    <w:name w:val="Normalny2"/>
    <w:rsid w:val="00771A5F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eszek">
    <w:name w:val="leszek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771A5F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771A5F"/>
    <w:pPr>
      <w:widowControl w:val="0"/>
      <w:suppressAutoHyphens/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owy3">
    <w:name w:val="Standardowy3"/>
    <w:rsid w:val="00771A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ojtek">
    <w:name w:val="Wojtek"/>
    <w:basedOn w:val="Normalny"/>
    <w:rsid w:val="00771A5F"/>
    <w:pPr>
      <w:widowControl w:val="0"/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771A5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WW-Zwykytekst">
    <w:name w:val="WW-Zwykły tekst"/>
    <w:basedOn w:val="Normalny"/>
    <w:rsid w:val="00771A5F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Plandokumentu">
    <w:name w:val="WW-Plan dokumentu"/>
    <w:basedOn w:val="Normalny"/>
    <w:rsid w:val="00771A5F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WW-Zawartotabeli">
    <w:name w:val="WW-Zawartość tabeli"/>
    <w:basedOn w:val="Tekstpodstawowy"/>
    <w:rsid w:val="00771A5F"/>
    <w:pPr>
      <w:widowControl w:val="0"/>
      <w:suppressLineNumbers/>
      <w:suppressAutoHyphens/>
      <w:spacing w:before="120" w:after="0"/>
      <w:jc w:val="both"/>
    </w:pPr>
    <w:rPr>
      <w:rFonts w:ascii="Arial" w:hAnsi="Arial"/>
      <w:sz w:val="24"/>
      <w:lang w:eastAsia="ar-SA"/>
    </w:rPr>
  </w:style>
  <w:style w:type="paragraph" w:customStyle="1" w:styleId="WW-Nagwektabeli">
    <w:name w:val="WW-Nagłówek tabeli"/>
    <w:basedOn w:val="WW-Zawartotabeli"/>
    <w:rsid w:val="00771A5F"/>
    <w:pPr>
      <w:jc w:val="center"/>
    </w:pPr>
    <w:rPr>
      <w:b/>
      <w:bCs/>
      <w:i/>
      <w:iCs/>
    </w:rPr>
  </w:style>
  <w:style w:type="paragraph" w:customStyle="1" w:styleId="WW-Indeks11111">
    <w:name w:val="WW-Indeks11111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StandardowyNormalny1">
    <w:name w:val="Standardowy.Normalny1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6z0">
    <w:name w:val="WW8Num46z0"/>
    <w:rsid w:val="00771A5F"/>
    <w:rPr>
      <w:rFonts w:ascii="Symbol" w:hAnsi="Symbol"/>
    </w:rPr>
  </w:style>
  <w:style w:type="paragraph" w:customStyle="1" w:styleId="FR2">
    <w:name w:val="FR2"/>
    <w:rsid w:val="00771A5F"/>
    <w:pPr>
      <w:widowControl w:val="0"/>
      <w:spacing w:after="0" w:line="240" w:lineRule="auto"/>
      <w:ind w:left="2640"/>
    </w:pPr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paragraph" w:customStyle="1" w:styleId="xl26">
    <w:name w:val="xl26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1">
    <w:name w:val="Style1"/>
    <w:basedOn w:val="Normalny"/>
    <w:rsid w:val="00771A5F"/>
    <w:pPr>
      <w:widowControl w:val="0"/>
      <w:numPr>
        <w:numId w:val="3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H5A">
    <w:name w:val="H5 A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2">
    <w:name w:val="2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Kropki">
    <w:name w:val="Kropki"/>
    <w:basedOn w:val="Normalny"/>
    <w:rsid w:val="00771A5F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2">
    <w:name w:val="Tekst podstawowy wcięty 32"/>
    <w:basedOn w:val="Normalny"/>
    <w:rsid w:val="00771A5F"/>
    <w:pPr>
      <w:suppressAutoHyphens/>
      <w:spacing w:after="0" w:line="360" w:lineRule="auto"/>
      <w:ind w:left="127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771A5F"/>
    <w:pPr>
      <w:suppressAutoHyphens/>
      <w:spacing w:after="0" w:line="360" w:lineRule="auto"/>
      <w:ind w:left="993" w:firstLine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4">
    <w:name w:val="toc 4"/>
    <w:basedOn w:val="Normalny"/>
    <w:next w:val="Normalny"/>
    <w:autoRedefine/>
    <w:rsid w:val="00771A5F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7z0">
    <w:name w:val="WW8Num27z0"/>
    <w:rsid w:val="00771A5F"/>
    <w:rPr>
      <w:b w:val="0"/>
      <w:sz w:val="22"/>
      <w:szCs w:val="22"/>
    </w:rPr>
  </w:style>
  <w:style w:type="character" w:customStyle="1" w:styleId="WW8Num30z0">
    <w:name w:val="WW8Num30z0"/>
    <w:rsid w:val="00771A5F"/>
    <w:rPr>
      <w:b w:val="0"/>
      <w:i w:val="0"/>
      <w:sz w:val="24"/>
      <w:szCs w:val="24"/>
    </w:rPr>
  </w:style>
  <w:style w:type="character" w:customStyle="1" w:styleId="WW8Num35z1">
    <w:name w:val="WW8Num35z1"/>
    <w:rsid w:val="00771A5F"/>
    <w:rPr>
      <w:rFonts w:ascii="Times New Roman" w:hAnsi="Times New Roman" w:cs="Times New Roman"/>
    </w:rPr>
  </w:style>
  <w:style w:type="character" w:customStyle="1" w:styleId="WW8Num42z0">
    <w:name w:val="WW8Num42z0"/>
    <w:rsid w:val="00771A5F"/>
    <w:rPr>
      <w:b w:val="0"/>
      <w:i w:val="0"/>
    </w:rPr>
  </w:style>
  <w:style w:type="character" w:customStyle="1" w:styleId="WW8Num43z0">
    <w:name w:val="WW8Num43z0"/>
    <w:rsid w:val="00771A5F"/>
    <w:rPr>
      <w:b w:val="0"/>
      <w:i w:val="0"/>
      <w:sz w:val="24"/>
    </w:rPr>
  </w:style>
  <w:style w:type="character" w:customStyle="1" w:styleId="WW8Num44z0">
    <w:name w:val="WW8Num44z0"/>
    <w:rsid w:val="00771A5F"/>
    <w:rPr>
      <w:b w:val="0"/>
      <w:sz w:val="24"/>
      <w:szCs w:val="24"/>
      <w:u w:val="none"/>
    </w:rPr>
  </w:style>
  <w:style w:type="character" w:customStyle="1" w:styleId="WW8Num28z0">
    <w:name w:val="WW8Num28z0"/>
    <w:rsid w:val="00771A5F"/>
    <w:rPr>
      <w:rFonts w:ascii="Times New Roman" w:hAnsi="Times New Roman"/>
      <w:sz w:val="22"/>
      <w:szCs w:val="22"/>
    </w:rPr>
  </w:style>
  <w:style w:type="character" w:customStyle="1" w:styleId="WW8Num31z0">
    <w:name w:val="WW8Num31z0"/>
    <w:rsid w:val="00771A5F"/>
    <w:rPr>
      <w:b w:val="0"/>
      <w:i w:val="0"/>
      <w:sz w:val="24"/>
      <w:szCs w:val="24"/>
    </w:rPr>
  </w:style>
  <w:style w:type="character" w:customStyle="1" w:styleId="WW8Num31z2">
    <w:name w:val="WW8Num31z2"/>
    <w:rsid w:val="00771A5F"/>
    <w:rPr>
      <w:rFonts w:ascii="Symbol" w:hAnsi="Symbol"/>
      <w:b w:val="0"/>
      <w:i w:val="0"/>
    </w:rPr>
  </w:style>
  <w:style w:type="character" w:customStyle="1" w:styleId="WW8Num31z3">
    <w:name w:val="WW8Num31z3"/>
    <w:rsid w:val="00771A5F"/>
    <w:rPr>
      <w:b w:val="0"/>
      <w:i w:val="0"/>
    </w:rPr>
  </w:style>
  <w:style w:type="character" w:customStyle="1" w:styleId="WW8Num34z1">
    <w:name w:val="WW8Num34z1"/>
    <w:rsid w:val="00771A5F"/>
    <w:rPr>
      <w:rFonts w:ascii="Symbol" w:hAnsi="Symbol" w:cs="StarSymbol"/>
      <w:sz w:val="18"/>
      <w:szCs w:val="18"/>
    </w:rPr>
  </w:style>
  <w:style w:type="character" w:customStyle="1" w:styleId="WW8Num35z0">
    <w:name w:val="WW8Num35z0"/>
    <w:rsid w:val="00771A5F"/>
    <w:rPr>
      <w:sz w:val="22"/>
      <w:szCs w:val="22"/>
    </w:rPr>
  </w:style>
  <w:style w:type="character" w:customStyle="1" w:styleId="WW8Num37z0">
    <w:name w:val="WW8Num37z0"/>
    <w:rsid w:val="00771A5F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37z7">
    <w:name w:val="WW8Num37z7"/>
    <w:rsid w:val="00771A5F"/>
    <w:rPr>
      <w:b w:val="0"/>
      <w:i w:val="0"/>
      <w:sz w:val="24"/>
      <w:szCs w:val="24"/>
      <w:u w:val="none"/>
    </w:rPr>
  </w:style>
  <w:style w:type="character" w:customStyle="1" w:styleId="WW8Num39z0">
    <w:name w:val="WW8Num39z0"/>
    <w:rsid w:val="00771A5F"/>
    <w:rPr>
      <w:b w:val="0"/>
      <w:bCs w:val="0"/>
      <w:i w:val="0"/>
      <w:color w:val="000000"/>
    </w:rPr>
  </w:style>
  <w:style w:type="character" w:customStyle="1" w:styleId="WW8Num41z1">
    <w:name w:val="WW8Num41z1"/>
    <w:rsid w:val="00771A5F"/>
    <w:rPr>
      <w:rFonts w:ascii="Courier New" w:hAnsi="Courier New" w:cs="Courier New"/>
    </w:rPr>
  </w:style>
  <w:style w:type="character" w:customStyle="1" w:styleId="WW8Num41z2">
    <w:name w:val="WW8Num41z2"/>
    <w:rsid w:val="00771A5F"/>
    <w:rPr>
      <w:rFonts w:ascii="Wingdings" w:hAnsi="Wingdings"/>
    </w:rPr>
  </w:style>
  <w:style w:type="character" w:customStyle="1" w:styleId="WW8Num43z1">
    <w:name w:val="WW8Num43z1"/>
    <w:rsid w:val="00771A5F"/>
    <w:rPr>
      <w:rFonts w:ascii="Courier New" w:hAnsi="Courier New"/>
    </w:rPr>
  </w:style>
  <w:style w:type="character" w:customStyle="1" w:styleId="WW8Num43z2">
    <w:name w:val="WW8Num43z2"/>
    <w:rsid w:val="00771A5F"/>
    <w:rPr>
      <w:rFonts w:ascii="Wingdings" w:hAnsi="Wingdings"/>
    </w:rPr>
  </w:style>
  <w:style w:type="character" w:customStyle="1" w:styleId="WW8Num43z3">
    <w:name w:val="WW8Num43z3"/>
    <w:rsid w:val="00771A5F"/>
    <w:rPr>
      <w:rFonts w:ascii="Symbol" w:hAnsi="Symbol"/>
    </w:rPr>
  </w:style>
  <w:style w:type="character" w:customStyle="1" w:styleId="WW8Num45z0">
    <w:name w:val="WW8Num45z0"/>
    <w:rsid w:val="00771A5F"/>
    <w:rPr>
      <w:rFonts w:ascii="Symbol" w:hAnsi="Symbol"/>
    </w:rPr>
  </w:style>
  <w:style w:type="character" w:customStyle="1" w:styleId="WW8Num45z1">
    <w:name w:val="WW8Num45z1"/>
    <w:rsid w:val="00771A5F"/>
    <w:rPr>
      <w:rFonts w:ascii="Courier New" w:hAnsi="Courier New" w:cs="Courier New"/>
    </w:rPr>
  </w:style>
  <w:style w:type="character" w:customStyle="1" w:styleId="WW8Num45z2">
    <w:name w:val="WW8Num45z2"/>
    <w:rsid w:val="00771A5F"/>
    <w:rPr>
      <w:rFonts w:ascii="Wingdings" w:hAnsi="Wingdings"/>
    </w:rPr>
  </w:style>
  <w:style w:type="character" w:customStyle="1" w:styleId="WW8Num47z0">
    <w:name w:val="WW8Num47z0"/>
    <w:rsid w:val="00771A5F"/>
    <w:rPr>
      <w:sz w:val="22"/>
      <w:szCs w:val="22"/>
    </w:rPr>
  </w:style>
  <w:style w:type="character" w:customStyle="1" w:styleId="WW8Num47z1">
    <w:name w:val="WW8Num47z1"/>
    <w:rsid w:val="00771A5F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771A5F"/>
    <w:rPr>
      <w:rFonts w:ascii="Wingdings" w:hAnsi="Wingdings"/>
    </w:rPr>
  </w:style>
  <w:style w:type="character" w:customStyle="1" w:styleId="WW8Num48z2">
    <w:name w:val="WW8Num48z2"/>
    <w:rsid w:val="00771A5F"/>
    <w:rPr>
      <w:rFonts w:ascii="Symbol" w:hAnsi="Symbol"/>
    </w:rPr>
  </w:style>
  <w:style w:type="character" w:customStyle="1" w:styleId="WW8Num52z0">
    <w:name w:val="WW8Num52z0"/>
    <w:rsid w:val="00771A5F"/>
    <w:rPr>
      <w:sz w:val="22"/>
      <w:szCs w:val="22"/>
    </w:rPr>
  </w:style>
  <w:style w:type="character" w:customStyle="1" w:styleId="WW8Num54z0">
    <w:name w:val="WW8Num54z0"/>
    <w:rsid w:val="00771A5F"/>
    <w:rPr>
      <w:rFonts w:ascii="Arial" w:hAnsi="Arial"/>
      <w:b w:val="0"/>
      <w:sz w:val="24"/>
      <w:szCs w:val="24"/>
    </w:rPr>
  </w:style>
  <w:style w:type="character" w:customStyle="1" w:styleId="WW8Num58z0">
    <w:name w:val="WW8Num58z0"/>
    <w:rsid w:val="00771A5F"/>
    <w:rPr>
      <w:b w:val="0"/>
      <w:i w:val="0"/>
    </w:rPr>
  </w:style>
  <w:style w:type="character" w:customStyle="1" w:styleId="WW8Num60z0">
    <w:name w:val="WW8Num60z0"/>
    <w:rsid w:val="00771A5F"/>
    <w:rPr>
      <w:rFonts w:ascii="Symbol" w:hAnsi="Symbol"/>
    </w:rPr>
  </w:style>
  <w:style w:type="character" w:customStyle="1" w:styleId="WW8Num62z0">
    <w:name w:val="WW8Num62z0"/>
    <w:rsid w:val="00771A5F"/>
    <w:rPr>
      <w:b w:val="0"/>
      <w:i w:val="0"/>
    </w:rPr>
  </w:style>
  <w:style w:type="character" w:customStyle="1" w:styleId="WW8Num63z0">
    <w:name w:val="WW8Num63z0"/>
    <w:rsid w:val="00771A5F"/>
    <w:rPr>
      <w:rFonts w:ascii="Symbol" w:hAnsi="Symbol"/>
    </w:rPr>
  </w:style>
  <w:style w:type="character" w:customStyle="1" w:styleId="WW8Num63z1">
    <w:name w:val="WW8Num63z1"/>
    <w:rsid w:val="00771A5F"/>
    <w:rPr>
      <w:rFonts w:ascii="Courier New" w:hAnsi="Courier New" w:cs="Courier New"/>
    </w:rPr>
  </w:style>
  <w:style w:type="character" w:customStyle="1" w:styleId="WW8Num63z2">
    <w:name w:val="WW8Num63z2"/>
    <w:rsid w:val="00771A5F"/>
    <w:rPr>
      <w:rFonts w:ascii="Wingdings" w:hAnsi="Wingdings"/>
    </w:rPr>
  </w:style>
  <w:style w:type="character" w:customStyle="1" w:styleId="WW8Num65z0">
    <w:name w:val="WW8Num65z0"/>
    <w:rsid w:val="00771A5F"/>
    <w:rPr>
      <w:rFonts w:ascii="Symbol" w:hAnsi="Symbol"/>
    </w:rPr>
  </w:style>
  <w:style w:type="character" w:customStyle="1" w:styleId="WW8Num65z1">
    <w:name w:val="WW8Num65z1"/>
    <w:rsid w:val="00771A5F"/>
    <w:rPr>
      <w:rFonts w:ascii="Courier New" w:hAnsi="Courier New" w:cs="Courier New"/>
    </w:rPr>
  </w:style>
  <w:style w:type="character" w:customStyle="1" w:styleId="WW8Num65z2">
    <w:name w:val="WW8Num65z2"/>
    <w:rsid w:val="00771A5F"/>
    <w:rPr>
      <w:rFonts w:ascii="Wingdings" w:hAnsi="Wingdings"/>
    </w:rPr>
  </w:style>
  <w:style w:type="character" w:customStyle="1" w:styleId="WW8Num66z0">
    <w:name w:val="WW8Num66z0"/>
    <w:rsid w:val="00771A5F"/>
    <w:rPr>
      <w:rFonts w:ascii="Symbol" w:hAnsi="Symbol"/>
    </w:rPr>
  </w:style>
  <w:style w:type="character" w:customStyle="1" w:styleId="WW8Num67z0">
    <w:name w:val="WW8Num67z0"/>
    <w:rsid w:val="00771A5F"/>
    <w:rPr>
      <w:b w:val="0"/>
      <w:bCs/>
      <w:sz w:val="22"/>
      <w:szCs w:val="22"/>
    </w:rPr>
  </w:style>
  <w:style w:type="character" w:customStyle="1" w:styleId="WW8Num67z1">
    <w:name w:val="WW8Num67z1"/>
    <w:rsid w:val="00771A5F"/>
    <w:rPr>
      <w:rFonts w:ascii="Symbol" w:hAnsi="Symbol" w:cs="StarSymbol"/>
      <w:sz w:val="18"/>
      <w:szCs w:val="18"/>
    </w:rPr>
  </w:style>
  <w:style w:type="character" w:customStyle="1" w:styleId="WW8Num69z0">
    <w:name w:val="WW8Num69z0"/>
    <w:rsid w:val="00771A5F"/>
    <w:rPr>
      <w:rFonts w:ascii="Times New Roman" w:hAnsi="Times New Roman" w:cs="Times New Roman"/>
    </w:rPr>
  </w:style>
  <w:style w:type="character" w:customStyle="1" w:styleId="WW8Num69z1">
    <w:name w:val="WW8Num69z1"/>
    <w:rsid w:val="00771A5F"/>
    <w:rPr>
      <w:rFonts w:ascii="Courier New" w:hAnsi="Courier New" w:cs="Courier New"/>
    </w:rPr>
  </w:style>
  <w:style w:type="character" w:customStyle="1" w:styleId="WW8Num69z2">
    <w:name w:val="WW8Num69z2"/>
    <w:rsid w:val="00771A5F"/>
    <w:rPr>
      <w:rFonts w:ascii="Wingdings" w:hAnsi="Wingdings"/>
    </w:rPr>
  </w:style>
  <w:style w:type="character" w:customStyle="1" w:styleId="WW8Num69z3">
    <w:name w:val="WW8Num69z3"/>
    <w:rsid w:val="00771A5F"/>
    <w:rPr>
      <w:rFonts w:ascii="Symbol" w:hAnsi="Symbol"/>
    </w:rPr>
  </w:style>
  <w:style w:type="character" w:customStyle="1" w:styleId="WW8Num70z0">
    <w:name w:val="WW8Num70z0"/>
    <w:rsid w:val="00771A5F"/>
    <w:rPr>
      <w:b w:val="0"/>
      <w:i w:val="0"/>
    </w:rPr>
  </w:style>
  <w:style w:type="character" w:customStyle="1" w:styleId="WW8Num71z0">
    <w:name w:val="WW8Num71z0"/>
    <w:rsid w:val="00771A5F"/>
    <w:rPr>
      <w:rFonts w:ascii="Arial" w:hAnsi="Arial"/>
      <w:b w:val="0"/>
      <w:sz w:val="24"/>
      <w:szCs w:val="24"/>
    </w:rPr>
  </w:style>
  <w:style w:type="character" w:customStyle="1" w:styleId="WW8Num72z0">
    <w:name w:val="WW8Num72z0"/>
    <w:rsid w:val="00771A5F"/>
    <w:rPr>
      <w:b w:val="0"/>
      <w:bCs w:val="0"/>
      <w:i w:val="0"/>
      <w:color w:val="000000"/>
    </w:rPr>
  </w:style>
  <w:style w:type="character" w:customStyle="1" w:styleId="WW8Num73z0">
    <w:name w:val="WW8Num73z0"/>
    <w:rsid w:val="00771A5F"/>
    <w:rPr>
      <w:sz w:val="22"/>
      <w:szCs w:val="22"/>
    </w:rPr>
  </w:style>
  <w:style w:type="character" w:customStyle="1" w:styleId="WW8Num73z1">
    <w:name w:val="WW8Num73z1"/>
    <w:rsid w:val="00771A5F"/>
    <w:rPr>
      <w:rFonts w:ascii="Symbol" w:hAnsi="Symbol" w:cs="StarSymbol"/>
      <w:sz w:val="18"/>
      <w:szCs w:val="18"/>
    </w:rPr>
  </w:style>
  <w:style w:type="character" w:customStyle="1" w:styleId="WW8Num74z0">
    <w:name w:val="WW8Num74z0"/>
    <w:rsid w:val="00771A5F"/>
    <w:rPr>
      <w:rFonts w:ascii="Arial" w:hAnsi="Arial"/>
      <w:b w:val="0"/>
      <w:strike w:val="0"/>
      <w:dstrike w:val="0"/>
      <w:sz w:val="24"/>
      <w:szCs w:val="24"/>
    </w:rPr>
  </w:style>
  <w:style w:type="character" w:customStyle="1" w:styleId="WW8Num76z0">
    <w:name w:val="WW8Num76z0"/>
    <w:rsid w:val="00771A5F"/>
    <w:rPr>
      <w:rFonts w:ascii="Symbol" w:hAnsi="Symbol"/>
      <w:color w:val="000000"/>
    </w:rPr>
  </w:style>
  <w:style w:type="character" w:customStyle="1" w:styleId="WW8Num76z1">
    <w:name w:val="WW8Num76z1"/>
    <w:rsid w:val="00771A5F"/>
    <w:rPr>
      <w:rFonts w:ascii="Courier New" w:hAnsi="Courier New" w:cs="Courier New"/>
    </w:rPr>
  </w:style>
  <w:style w:type="character" w:customStyle="1" w:styleId="WW8Num76z2">
    <w:name w:val="WW8Num76z2"/>
    <w:rsid w:val="00771A5F"/>
    <w:rPr>
      <w:rFonts w:ascii="Wingdings" w:hAnsi="Wingdings"/>
    </w:rPr>
  </w:style>
  <w:style w:type="character" w:customStyle="1" w:styleId="WW8Num76z3">
    <w:name w:val="WW8Num76z3"/>
    <w:rsid w:val="00771A5F"/>
    <w:rPr>
      <w:rFonts w:ascii="Symbol" w:hAnsi="Symbol"/>
    </w:rPr>
  </w:style>
  <w:style w:type="character" w:customStyle="1" w:styleId="WW8Num77z1">
    <w:name w:val="WW8Num77z1"/>
    <w:rsid w:val="00771A5F"/>
    <w:rPr>
      <w:b w:val="0"/>
      <w:i w:val="0"/>
    </w:rPr>
  </w:style>
  <w:style w:type="character" w:customStyle="1" w:styleId="WW8Num80z0">
    <w:name w:val="WW8Num80z0"/>
    <w:rsid w:val="00771A5F"/>
    <w:rPr>
      <w:b w:val="0"/>
      <w:i w:val="0"/>
    </w:rPr>
  </w:style>
  <w:style w:type="character" w:customStyle="1" w:styleId="WW8Num81z0">
    <w:name w:val="WW8Num81z0"/>
    <w:rsid w:val="00771A5F"/>
    <w:rPr>
      <w:b w:val="0"/>
      <w:i w:val="0"/>
    </w:rPr>
  </w:style>
  <w:style w:type="character" w:customStyle="1" w:styleId="WW8Num82z0">
    <w:name w:val="WW8Num82z0"/>
    <w:rsid w:val="00771A5F"/>
    <w:rPr>
      <w:b w:val="0"/>
      <w:i w:val="0"/>
    </w:rPr>
  </w:style>
  <w:style w:type="character" w:customStyle="1" w:styleId="WW8Num83z0">
    <w:name w:val="WW8Num83z0"/>
    <w:rsid w:val="00771A5F"/>
    <w:rPr>
      <w:rFonts w:ascii="Times New Roman" w:eastAsia="Times New Roman" w:hAnsi="Times New Roman" w:cs="Times New Roman"/>
    </w:rPr>
  </w:style>
  <w:style w:type="character" w:customStyle="1" w:styleId="WW8Num84z0">
    <w:name w:val="WW8Num84z0"/>
    <w:rsid w:val="00771A5F"/>
    <w:rPr>
      <w:rFonts w:ascii="Symbol" w:hAnsi="Symbol"/>
      <w:b w:val="0"/>
      <w:i w:val="0"/>
    </w:rPr>
  </w:style>
  <w:style w:type="character" w:customStyle="1" w:styleId="WW8Num85z0">
    <w:name w:val="WW8Num85z0"/>
    <w:rsid w:val="00771A5F"/>
    <w:rPr>
      <w:rFonts w:ascii="Arial" w:hAnsi="Arial"/>
      <w:b w:val="0"/>
      <w:i w:val="0"/>
      <w:sz w:val="24"/>
      <w:szCs w:val="24"/>
    </w:rPr>
  </w:style>
  <w:style w:type="character" w:customStyle="1" w:styleId="WW8Num85z1">
    <w:name w:val="WW8Num85z1"/>
    <w:rsid w:val="00771A5F"/>
    <w:rPr>
      <w:rFonts w:ascii="Symbol" w:hAnsi="Symbol"/>
      <w:b w:val="0"/>
      <w:i w:val="0"/>
      <w:color w:val="000000"/>
      <w:sz w:val="22"/>
      <w:szCs w:val="22"/>
    </w:rPr>
  </w:style>
  <w:style w:type="character" w:customStyle="1" w:styleId="WW8Num85z2">
    <w:name w:val="WW8Num85z2"/>
    <w:rsid w:val="00771A5F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rsid w:val="00771A5F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rsid w:val="00771A5F"/>
    <w:rPr>
      <w:b w:val="0"/>
      <w:i w:val="0"/>
    </w:rPr>
  </w:style>
  <w:style w:type="character" w:customStyle="1" w:styleId="WW8Num88z0">
    <w:name w:val="WW8Num88z0"/>
    <w:rsid w:val="00771A5F"/>
    <w:rPr>
      <w:b w:val="0"/>
      <w:i w:val="0"/>
    </w:rPr>
  </w:style>
  <w:style w:type="character" w:customStyle="1" w:styleId="WW8Num89z0">
    <w:name w:val="WW8Num89z0"/>
    <w:rsid w:val="00771A5F"/>
    <w:rPr>
      <w:b w:val="0"/>
    </w:rPr>
  </w:style>
  <w:style w:type="character" w:customStyle="1" w:styleId="WW8Num90z0">
    <w:name w:val="WW8Num90z0"/>
    <w:rsid w:val="00771A5F"/>
    <w:rPr>
      <w:rFonts w:ascii="Symbol" w:hAnsi="Symbol"/>
    </w:rPr>
  </w:style>
  <w:style w:type="character" w:customStyle="1" w:styleId="WW8Num90z1">
    <w:name w:val="WW8Num90z1"/>
    <w:rsid w:val="00771A5F"/>
    <w:rPr>
      <w:rFonts w:ascii="Courier New" w:hAnsi="Courier New" w:cs="Courier New"/>
    </w:rPr>
  </w:style>
  <w:style w:type="character" w:customStyle="1" w:styleId="WW8Num90z2">
    <w:name w:val="WW8Num90z2"/>
    <w:rsid w:val="00771A5F"/>
    <w:rPr>
      <w:rFonts w:ascii="Wingdings" w:hAnsi="Wingdings"/>
    </w:rPr>
  </w:style>
  <w:style w:type="character" w:customStyle="1" w:styleId="WW8Num93z0">
    <w:name w:val="WW8Num93z0"/>
    <w:rsid w:val="00771A5F"/>
    <w:rPr>
      <w:b w:val="0"/>
      <w:i w:val="0"/>
    </w:rPr>
  </w:style>
  <w:style w:type="character" w:customStyle="1" w:styleId="WW8Num94z0">
    <w:name w:val="WW8Num94z0"/>
    <w:rsid w:val="00771A5F"/>
    <w:rPr>
      <w:b w:val="0"/>
      <w:i w:val="0"/>
      <w:sz w:val="24"/>
      <w:szCs w:val="24"/>
    </w:rPr>
  </w:style>
  <w:style w:type="character" w:customStyle="1" w:styleId="WW8Num96z0">
    <w:name w:val="WW8Num96z0"/>
    <w:rsid w:val="00771A5F"/>
    <w:rPr>
      <w:rFonts w:ascii="Symbol" w:hAnsi="Symbol"/>
    </w:rPr>
  </w:style>
  <w:style w:type="character" w:customStyle="1" w:styleId="WW8Num96z1">
    <w:name w:val="WW8Num96z1"/>
    <w:rsid w:val="00771A5F"/>
    <w:rPr>
      <w:rFonts w:ascii="Courier New" w:hAnsi="Courier New" w:cs="Courier New"/>
    </w:rPr>
  </w:style>
  <w:style w:type="character" w:customStyle="1" w:styleId="WW8Num96z2">
    <w:name w:val="WW8Num96z2"/>
    <w:rsid w:val="00771A5F"/>
    <w:rPr>
      <w:rFonts w:ascii="Wingdings" w:hAnsi="Wingdings"/>
    </w:rPr>
  </w:style>
  <w:style w:type="character" w:customStyle="1" w:styleId="WW8Num102z0">
    <w:name w:val="WW8Num102z0"/>
    <w:rsid w:val="00771A5F"/>
    <w:rPr>
      <w:rFonts w:ascii="Symbol" w:hAnsi="Symbol"/>
    </w:rPr>
  </w:style>
  <w:style w:type="character" w:customStyle="1" w:styleId="WW8Num102z1">
    <w:name w:val="WW8Num102z1"/>
    <w:rsid w:val="00771A5F"/>
    <w:rPr>
      <w:rFonts w:ascii="Courier New" w:hAnsi="Courier New" w:cs="Courier New"/>
    </w:rPr>
  </w:style>
  <w:style w:type="character" w:customStyle="1" w:styleId="WW8Num102z2">
    <w:name w:val="WW8Num102z2"/>
    <w:rsid w:val="00771A5F"/>
    <w:rPr>
      <w:rFonts w:ascii="Wingdings" w:hAnsi="Wingdings"/>
    </w:rPr>
  </w:style>
  <w:style w:type="character" w:customStyle="1" w:styleId="WW8Num104z0">
    <w:name w:val="WW8Num104z0"/>
    <w:rsid w:val="00771A5F"/>
    <w:rPr>
      <w:b w:val="0"/>
      <w:i w:val="0"/>
      <w:sz w:val="22"/>
      <w:szCs w:val="22"/>
    </w:rPr>
  </w:style>
  <w:style w:type="character" w:customStyle="1" w:styleId="WW8Num105z0">
    <w:name w:val="WW8Num105z0"/>
    <w:rsid w:val="00771A5F"/>
    <w:rPr>
      <w:sz w:val="24"/>
      <w:szCs w:val="24"/>
    </w:rPr>
  </w:style>
  <w:style w:type="character" w:customStyle="1" w:styleId="WW8Num105z1">
    <w:name w:val="WW8Num105z1"/>
    <w:rsid w:val="00771A5F"/>
    <w:rPr>
      <w:rFonts w:ascii="Symbol" w:hAnsi="Symbol" w:cs="StarSymbol"/>
      <w:sz w:val="18"/>
      <w:szCs w:val="18"/>
    </w:rPr>
  </w:style>
  <w:style w:type="character" w:customStyle="1" w:styleId="WW8Num107z1">
    <w:name w:val="WW8Num107z1"/>
    <w:rsid w:val="00771A5F"/>
    <w:rPr>
      <w:rFonts w:ascii="Times New Roman" w:hAnsi="Times New Roman" w:cs="Times New Roman"/>
    </w:rPr>
  </w:style>
  <w:style w:type="character" w:customStyle="1" w:styleId="WW8Num110z0">
    <w:name w:val="WW8Num110z0"/>
    <w:rsid w:val="00771A5F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rsid w:val="00771A5F"/>
    <w:rPr>
      <w:b w:val="0"/>
      <w:i w:val="0"/>
    </w:rPr>
  </w:style>
  <w:style w:type="character" w:customStyle="1" w:styleId="WW8Num113z0">
    <w:name w:val="WW8Num113z0"/>
    <w:rsid w:val="00771A5F"/>
    <w:rPr>
      <w:rFonts w:ascii="Symbol" w:hAnsi="Symbol"/>
      <w:color w:val="000000"/>
    </w:rPr>
  </w:style>
  <w:style w:type="character" w:customStyle="1" w:styleId="WW8Num114z0">
    <w:name w:val="WW8Num114z0"/>
    <w:rsid w:val="00771A5F"/>
    <w:rPr>
      <w:b w:val="0"/>
      <w:bCs w:val="0"/>
      <w:i w:val="0"/>
      <w:color w:val="000000"/>
    </w:rPr>
  </w:style>
  <w:style w:type="character" w:customStyle="1" w:styleId="WW8Num115z0">
    <w:name w:val="WW8Num115z0"/>
    <w:rsid w:val="00771A5F"/>
    <w:rPr>
      <w:b w:val="0"/>
      <w:i w:val="0"/>
    </w:rPr>
  </w:style>
  <w:style w:type="character" w:customStyle="1" w:styleId="WW8Num115z1">
    <w:name w:val="WW8Num115z1"/>
    <w:rsid w:val="00771A5F"/>
    <w:rPr>
      <w:rFonts w:ascii="Symbol" w:hAnsi="Symbol"/>
      <w:b w:val="0"/>
      <w:i w:val="0"/>
    </w:rPr>
  </w:style>
  <w:style w:type="character" w:customStyle="1" w:styleId="WW8Num118z0">
    <w:name w:val="WW8Num118z0"/>
    <w:rsid w:val="00771A5F"/>
    <w:rPr>
      <w:rFonts w:ascii="Symbol" w:hAnsi="Symbol"/>
    </w:rPr>
  </w:style>
  <w:style w:type="character" w:customStyle="1" w:styleId="WW8Num118z1">
    <w:name w:val="WW8Num118z1"/>
    <w:rsid w:val="00771A5F"/>
    <w:rPr>
      <w:rFonts w:ascii="Courier New" w:hAnsi="Courier New" w:cs="Courier New"/>
    </w:rPr>
  </w:style>
  <w:style w:type="character" w:customStyle="1" w:styleId="WW8Num118z2">
    <w:name w:val="WW8Num118z2"/>
    <w:rsid w:val="00771A5F"/>
    <w:rPr>
      <w:rFonts w:ascii="Wingdings" w:hAnsi="Wingdings"/>
    </w:rPr>
  </w:style>
  <w:style w:type="character" w:customStyle="1" w:styleId="WW8Num121z0">
    <w:name w:val="WW8Num121z0"/>
    <w:rsid w:val="00771A5F"/>
    <w:rPr>
      <w:b w:val="0"/>
      <w:i w:val="0"/>
      <w:sz w:val="24"/>
      <w:szCs w:val="24"/>
    </w:rPr>
  </w:style>
  <w:style w:type="character" w:customStyle="1" w:styleId="WW8Num122z0">
    <w:name w:val="WW8Num122z0"/>
    <w:rsid w:val="00771A5F"/>
    <w:rPr>
      <w:b w:val="0"/>
      <w:i w:val="0"/>
    </w:rPr>
  </w:style>
  <w:style w:type="character" w:customStyle="1" w:styleId="WW8Num122z1">
    <w:name w:val="WW8Num122z1"/>
    <w:rsid w:val="00771A5F"/>
    <w:rPr>
      <w:rFonts w:ascii="Symbol" w:hAnsi="Symbol"/>
      <w:b w:val="0"/>
      <w:i w:val="0"/>
    </w:rPr>
  </w:style>
  <w:style w:type="character" w:customStyle="1" w:styleId="WW8Num123z0">
    <w:name w:val="WW8Num123z0"/>
    <w:rsid w:val="00771A5F"/>
    <w:rPr>
      <w:b w:val="0"/>
      <w:i w:val="0"/>
    </w:rPr>
  </w:style>
  <w:style w:type="character" w:customStyle="1" w:styleId="WW8Num124z0">
    <w:name w:val="WW8Num124z0"/>
    <w:rsid w:val="00771A5F"/>
    <w:rPr>
      <w:rFonts w:ascii="Times New Roman" w:hAnsi="Times New Roman" w:cs="Times New Roman"/>
      <w:b w:val="0"/>
    </w:rPr>
  </w:style>
  <w:style w:type="character" w:customStyle="1" w:styleId="WW8Num128z0">
    <w:name w:val="WW8Num128z0"/>
    <w:rsid w:val="00771A5F"/>
    <w:rPr>
      <w:b w:val="0"/>
      <w:sz w:val="24"/>
      <w:szCs w:val="24"/>
      <w:u w:val="none"/>
    </w:rPr>
  </w:style>
  <w:style w:type="character" w:customStyle="1" w:styleId="Odwoanieprzypisudolnego1">
    <w:name w:val="Odwołanie przypisu dolnego1"/>
    <w:rsid w:val="00771A5F"/>
    <w:rPr>
      <w:vertAlign w:val="superscript"/>
    </w:rPr>
  </w:style>
  <w:style w:type="character" w:customStyle="1" w:styleId="akapitustep1">
    <w:name w:val="akapitustep1"/>
    <w:basedOn w:val="Domylnaczcionkaakapitu1"/>
    <w:rsid w:val="00771A5F"/>
  </w:style>
  <w:style w:type="character" w:customStyle="1" w:styleId="Znakiprzypiswkocowych">
    <w:name w:val="Znaki przypisów końcowych"/>
    <w:rsid w:val="00771A5F"/>
    <w:rPr>
      <w:vertAlign w:val="superscript"/>
    </w:rPr>
  </w:style>
  <w:style w:type="character" w:customStyle="1" w:styleId="paraintropara">
    <w:name w:val="para_intropara"/>
    <w:basedOn w:val="Domylnaczcionkaakapitu1"/>
    <w:rsid w:val="00771A5F"/>
  </w:style>
  <w:style w:type="character" w:customStyle="1" w:styleId="HTML-wstpniesformatowanyZnak">
    <w:name w:val="HTML - wstępnie sformatowany Znak"/>
    <w:rsid w:val="00771A5F"/>
    <w:rPr>
      <w:rFonts w:ascii="Courier New" w:hAnsi="Courier New" w:cs="Courier New"/>
      <w:lang w:val="en-US" w:eastAsia="en-US" w:bidi="en-US"/>
    </w:rPr>
  </w:style>
  <w:style w:type="character" w:customStyle="1" w:styleId="cechykoment">
    <w:name w:val="cechy_koment"/>
    <w:basedOn w:val="Domylnaczcionkaakapitu1"/>
    <w:rsid w:val="00771A5F"/>
  </w:style>
  <w:style w:type="character" w:customStyle="1" w:styleId="CytatZnak">
    <w:name w:val="Cytat Znak"/>
    <w:rsid w:val="00771A5F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rsid w:val="00771A5F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sid w:val="00771A5F"/>
    <w:rPr>
      <w:i/>
      <w:iCs/>
    </w:rPr>
  </w:style>
  <w:style w:type="character" w:styleId="Wyrnienieintensywne">
    <w:name w:val="Intense Emphasis"/>
    <w:qFormat/>
    <w:rsid w:val="00771A5F"/>
    <w:rPr>
      <w:b/>
      <w:bCs/>
      <w:i/>
      <w:iCs/>
    </w:rPr>
  </w:style>
  <w:style w:type="character" w:styleId="Odwoaniedelikatne">
    <w:name w:val="Subtle Reference"/>
    <w:qFormat/>
    <w:rsid w:val="00771A5F"/>
    <w:rPr>
      <w:smallCaps/>
    </w:rPr>
  </w:style>
  <w:style w:type="character" w:styleId="Odwoanieintensywne">
    <w:name w:val="Intense Reference"/>
    <w:qFormat/>
    <w:rsid w:val="00771A5F"/>
    <w:rPr>
      <w:b/>
      <w:bCs/>
      <w:smallCaps/>
    </w:rPr>
  </w:style>
  <w:style w:type="character" w:styleId="Tytuksiki">
    <w:name w:val="Book Title"/>
    <w:qFormat/>
    <w:rsid w:val="00771A5F"/>
    <w:rPr>
      <w:i/>
      <w:iCs/>
      <w:smallCaps/>
      <w:spacing w:val="5"/>
    </w:rPr>
  </w:style>
  <w:style w:type="character" w:customStyle="1" w:styleId="FontStyle105">
    <w:name w:val="Font Style105"/>
    <w:rsid w:val="00771A5F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  <w:rsid w:val="00771A5F"/>
  </w:style>
  <w:style w:type="paragraph" w:customStyle="1" w:styleId="Tekstpodstawowy23">
    <w:name w:val="Tekst podstawowy 23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Tekstpodstawowy32">
    <w:name w:val="Tekst podstawowy 32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color w:val="FF0000"/>
      <w:szCs w:val="20"/>
      <w:lang w:eastAsia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771A5F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landokumentu1">
    <w:name w:val="Plan dokumentu1"/>
    <w:basedOn w:val="Normalny"/>
    <w:rsid w:val="00771A5F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771A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771A5F"/>
    <w:pPr>
      <w:spacing w:after="120"/>
      <w:jc w:val="center"/>
    </w:pPr>
    <w:rPr>
      <w:rFonts w:ascii="Thorndale" w:eastAsia="HG Mincho Light J" w:hAnsi="Thorndale"/>
      <w:b/>
      <w:i/>
      <w:color w:val="000000"/>
      <w:kern w:val="0"/>
      <w:szCs w:val="20"/>
      <w:lang w:eastAsia="ar-SA"/>
    </w:rPr>
  </w:style>
  <w:style w:type="paragraph" w:customStyle="1" w:styleId="Wcicienormalne1">
    <w:name w:val="Wcięcie normalne1"/>
    <w:basedOn w:val="Normalny"/>
    <w:rsid w:val="00771A5F"/>
    <w:pPr>
      <w:spacing w:after="0" w:line="240" w:lineRule="auto"/>
      <w:ind w:left="1134" w:hanging="39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kapit">
    <w:name w:val="Akapit"/>
    <w:basedOn w:val="Normalny"/>
    <w:rsid w:val="00771A5F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1"/>
    <w:rsid w:val="00771A5F"/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rsid w:val="00771A5F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Lista21">
    <w:name w:val="Lista 21"/>
    <w:basedOn w:val="Normalny"/>
    <w:rsid w:val="00771A5F"/>
    <w:pPr>
      <w:spacing w:before="60" w:after="60"/>
      <w:ind w:left="566" w:hanging="283"/>
      <w:jc w:val="both"/>
    </w:pPr>
    <w:rPr>
      <w:rFonts w:ascii="Futura Bk" w:eastAsia="Times New Roman" w:hAnsi="Futura Bk" w:cs="Times New Roman"/>
      <w:sz w:val="20"/>
      <w:szCs w:val="20"/>
      <w:lang w:val="en-US" w:bidi="en-US"/>
    </w:rPr>
  </w:style>
  <w:style w:type="paragraph" w:customStyle="1" w:styleId="WW-Tekstpodstawowywcity21">
    <w:name w:val="WW-Tekst podstawowy wcięty 21"/>
    <w:basedOn w:val="Normalny"/>
    <w:rsid w:val="00771A5F"/>
    <w:pPr>
      <w:widowControl w:val="0"/>
      <w:suppressAutoHyphens/>
      <w:spacing w:line="216" w:lineRule="auto"/>
      <w:ind w:left="284" w:hanging="284"/>
    </w:pPr>
    <w:rPr>
      <w:rFonts w:ascii="Arial" w:eastAsia="Times New Roman" w:hAnsi="Arial" w:cs="Times New Roman"/>
      <w:szCs w:val="20"/>
      <w:lang w:val="en-US" w:bidi="en-US"/>
    </w:rPr>
  </w:style>
  <w:style w:type="paragraph" w:styleId="Cytat">
    <w:name w:val="Quote"/>
    <w:basedOn w:val="Normalny"/>
    <w:next w:val="Normalny"/>
    <w:link w:val="CytatZnak1"/>
    <w:qFormat/>
    <w:rsid w:val="00771A5F"/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Znak1">
    <w:name w:val="Cytat Znak1"/>
    <w:basedOn w:val="Domylnaczcionkaakapitu"/>
    <w:link w:val="Cytat"/>
    <w:rsid w:val="00771A5F"/>
    <w:rPr>
      <w:rFonts w:ascii="Cambria" w:eastAsia="Times New Roman" w:hAnsi="Cambria" w:cs="Times New Roman"/>
      <w:i/>
      <w:iCs/>
      <w:lang w:val="en-US" w:bidi="en-US"/>
    </w:rPr>
  </w:style>
  <w:style w:type="paragraph" w:styleId="Cytatintensywny">
    <w:name w:val="Intense Quote"/>
    <w:basedOn w:val="Normalny"/>
    <w:next w:val="Normalny"/>
    <w:link w:val="CytatintensywnyZnak1"/>
    <w:qFormat/>
    <w:rsid w:val="00771A5F"/>
    <w:pPr>
      <w:spacing w:before="240" w:after="240" w:line="300" w:lineRule="auto"/>
      <w:ind w:left="1152" w:right="1152"/>
      <w:jc w:val="both"/>
    </w:pPr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intensywnyZnak1">
    <w:name w:val="Cytat intensywny Znak1"/>
    <w:basedOn w:val="Domylnaczcionkaakapitu"/>
    <w:link w:val="Cytatintensywny"/>
    <w:rsid w:val="00771A5F"/>
    <w:rPr>
      <w:rFonts w:ascii="Cambria" w:eastAsia="Times New Roman" w:hAnsi="Cambria" w:cs="Times New Roman"/>
      <w:i/>
      <w:iCs/>
      <w:lang w:val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Lista31">
    <w:name w:val="Lista 31"/>
    <w:basedOn w:val="Normalny"/>
    <w:rsid w:val="00771A5F"/>
    <w:pPr>
      <w:widowControl w:val="0"/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771A5F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Listanumerowana1">
    <w:name w:val="Lista numerowana1"/>
    <w:basedOn w:val="Normalny"/>
    <w:rsid w:val="00771A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-kontynuacja1">
    <w:name w:val="Lista - kontynuacja1"/>
    <w:basedOn w:val="Normalny"/>
    <w:rsid w:val="00771A5F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dymka1">
    <w:name w:val="Tekst dymka1"/>
    <w:basedOn w:val="Normalny"/>
    <w:rsid w:val="00771A5F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20"/>
      <w:lang w:eastAsia="ar-SA"/>
    </w:rPr>
  </w:style>
  <w:style w:type="paragraph" w:customStyle="1" w:styleId="FR1">
    <w:name w:val="FR1"/>
    <w:rsid w:val="00771A5F"/>
    <w:pPr>
      <w:widowControl w:val="0"/>
      <w:suppressAutoHyphens/>
      <w:autoSpaceDE w:val="0"/>
      <w:spacing w:before="280" w:after="0" w:line="240" w:lineRule="auto"/>
      <w:jc w:val="both"/>
    </w:pPr>
    <w:rPr>
      <w:rFonts w:ascii="Arial" w:eastAsia="Arial" w:hAnsi="Arial" w:cs="Times New Roman"/>
      <w:b/>
      <w:sz w:val="20"/>
      <w:szCs w:val="20"/>
      <w:lang w:eastAsia="ar-SA"/>
    </w:rPr>
  </w:style>
  <w:style w:type="paragraph" w:customStyle="1" w:styleId="Standardowy5">
    <w:name w:val="Standardowy5"/>
    <w:rsid w:val="00771A5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andardowy4">
    <w:name w:val="Standardowy4"/>
    <w:rsid w:val="00771A5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71A5F"/>
    <w:pPr>
      <w:widowControl w:val="0"/>
      <w:suppressAutoHyphens/>
      <w:spacing w:before="120" w:after="0"/>
      <w:jc w:val="both"/>
    </w:pPr>
    <w:rPr>
      <w:rFonts w:ascii="Arial" w:hAnsi="Arial"/>
      <w:sz w:val="24"/>
      <w:lang w:eastAsia="ar-SA"/>
    </w:rPr>
  </w:style>
  <w:style w:type="paragraph" w:customStyle="1" w:styleId="Styl3">
    <w:name w:val="Styl3"/>
    <w:basedOn w:val="Normalny"/>
    <w:rsid w:val="00771A5F"/>
    <w:pPr>
      <w:shd w:val="clear" w:color="auto" w:fill="FFFFFF"/>
      <w:tabs>
        <w:tab w:val="left" w:pos="426"/>
        <w:tab w:val="num" w:pos="857"/>
      </w:tabs>
      <w:suppressAutoHyphens/>
      <w:spacing w:after="0" w:line="240" w:lineRule="auto"/>
      <w:ind w:left="426" w:hanging="36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00FFFF"/>
      <w:lang w:eastAsia="ar-SA"/>
    </w:rPr>
  </w:style>
  <w:style w:type="character" w:customStyle="1" w:styleId="Tekstpodstawowywcity3Znak1">
    <w:name w:val="Tekst podstawowy wcięty 3 Znak1"/>
    <w:rsid w:val="00771A5F"/>
    <w:rPr>
      <w:sz w:val="16"/>
      <w:szCs w:val="16"/>
      <w:lang w:eastAsia="ar-SA"/>
    </w:rPr>
  </w:style>
  <w:style w:type="character" w:customStyle="1" w:styleId="ZwykytekstZnak1">
    <w:name w:val="Zwykły tekst Znak1"/>
    <w:rsid w:val="00771A5F"/>
    <w:rPr>
      <w:rFonts w:ascii="Courier New" w:hAnsi="Courier New"/>
    </w:rPr>
  </w:style>
  <w:style w:type="character" w:customStyle="1" w:styleId="WW8Num36z0">
    <w:name w:val="WW8Num36z0"/>
    <w:rsid w:val="00771A5F"/>
    <w:rPr>
      <w:rFonts w:ascii="OpenSymbol" w:hAnsi="OpenSymbol"/>
      <w:color w:val="000000"/>
    </w:rPr>
  </w:style>
  <w:style w:type="character" w:customStyle="1" w:styleId="WW8Num48z1">
    <w:name w:val="WW8Num48z1"/>
    <w:rsid w:val="00771A5F"/>
    <w:rPr>
      <w:rFonts w:ascii="Courier New" w:hAnsi="Courier New" w:cs="Courier New"/>
    </w:rPr>
  </w:style>
  <w:style w:type="character" w:customStyle="1" w:styleId="WW8Num49z1">
    <w:name w:val="WW8Num49z1"/>
    <w:rsid w:val="00771A5F"/>
    <w:rPr>
      <w:rFonts w:ascii="Courier New" w:hAnsi="Courier New" w:cs="Courier New"/>
    </w:rPr>
  </w:style>
  <w:style w:type="character" w:customStyle="1" w:styleId="WW8Num49z2">
    <w:name w:val="WW8Num49z2"/>
    <w:rsid w:val="00771A5F"/>
    <w:rPr>
      <w:rFonts w:ascii="Wingdings" w:hAnsi="Wingdings"/>
    </w:rPr>
  </w:style>
  <w:style w:type="character" w:customStyle="1" w:styleId="WW8Num49z3">
    <w:name w:val="WW8Num49z3"/>
    <w:rsid w:val="00771A5F"/>
    <w:rPr>
      <w:rFonts w:ascii="Symbol" w:hAnsi="Symbol"/>
    </w:rPr>
  </w:style>
  <w:style w:type="character" w:customStyle="1" w:styleId="WW8Num52z1">
    <w:name w:val="WW8Num52z1"/>
    <w:rsid w:val="00771A5F"/>
    <w:rPr>
      <w:rFonts w:ascii="Courier New" w:hAnsi="Courier New" w:cs="Courier New"/>
    </w:rPr>
  </w:style>
  <w:style w:type="character" w:customStyle="1" w:styleId="WW8Num52z2">
    <w:name w:val="WW8Num52z2"/>
    <w:rsid w:val="00771A5F"/>
    <w:rPr>
      <w:rFonts w:ascii="Wingdings" w:hAnsi="Wingdings"/>
    </w:rPr>
  </w:style>
  <w:style w:type="character" w:customStyle="1" w:styleId="WW8Num52z3">
    <w:name w:val="WW8Num52z3"/>
    <w:rsid w:val="00771A5F"/>
    <w:rPr>
      <w:rFonts w:ascii="Symbol" w:hAnsi="Symbol"/>
    </w:rPr>
  </w:style>
  <w:style w:type="character" w:customStyle="1" w:styleId="WW8Num53z0">
    <w:name w:val="WW8Num53z0"/>
    <w:rsid w:val="00771A5F"/>
    <w:rPr>
      <w:rFonts w:ascii="Symbol" w:hAnsi="Symbol"/>
    </w:rPr>
  </w:style>
  <w:style w:type="character" w:customStyle="1" w:styleId="WW8Num53z1">
    <w:name w:val="WW8Num53z1"/>
    <w:rsid w:val="00771A5F"/>
    <w:rPr>
      <w:rFonts w:ascii="Courier New" w:hAnsi="Courier New" w:cs="Courier New"/>
    </w:rPr>
  </w:style>
  <w:style w:type="character" w:customStyle="1" w:styleId="WW8Num53z2">
    <w:name w:val="WW8Num53z2"/>
    <w:rsid w:val="00771A5F"/>
    <w:rPr>
      <w:rFonts w:ascii="Wingdings" w:hAnsi="Wingdings"/>
    </w:rPr>
  </w:style>
  <w:style w:type="character" w:customStyle="1" w:styleId="WW8Num55z0">
    <w:name w:val="WW8Num55z0"/>
    <w:rsid w:val="00771A5F"/>
    <w:rPr>
      <w:rFonts w:ascii="Symbol" w:hAnsi="Symbol"/>
    </w:rPr>
  </w:style>
  <w:style w:type="character" w:customStyle="1" w:styleId="WW8Num55z1">
    <w:name w:val="WW8Num55z1"/>
    <w:rsid w:val="00771A5F"/>
    <w:rPr>
      <w:rFonts w:ascii="Courier New" w:hAnsi="Courier New" w:cs="Courier New"/>
    </w:rPr>
  </w:style>
  <w:style w:type="character" w:customStyle="1" w:styleId="WW8Num55z2">
    <w:name w:val="WW8Num55z2"/>
    <w:rsid w:val="00771A5F"/>
    <w:rPr>
      <w:rFonts w:ascii="Wingdings" w:hAnsi="Wingdings"/>
    </w:rPr>
  </w:style>
  <w:style w:type="character" w:customStyle="1" w:styleId="WW8Num57z0">
    <w:name w:val="WW8Num57z0"/>
    <w:rsid w:val="00771A5F"/>
    <w:rPr>
      <w:b w:val="0"/>
    </w:rPr>
  </w:style>
  <w:style w:type="character" w:customStyle="1" w:styleId="WW8Num64z0">
    <w:name w:val="WW8Num64z0"/>
    <w:rsid w:val="00771A5F"/>
    <w:rPr>
      <w:rFonts w:ascii="Symbol" w:hAnsi="Symbol"/>
    </w:rPr>
  </w:style>
  <w:style w:type="character" w:customStyle="1" w:styleId="WW8Num64z1">
    <w:name w:val="WW8Num64z1"/>
    <w:rsid w:val="00771A5F"/>
    <w:rPr>
      <w:rFonts w:ascii="Courier New" w:hAnsi="Courier New" w:cs="Courier New"/>
    </w:rPr>
  </w:style>
  <w:style w:type="character" w:customStyle="1" w:styleId="WW8Num64z2">
    <w:name w:val="WW8Num64z2"/>
    <w:rsid w:val="00771A5F"/>
    <w:rPr>
      <w:rFonts w:ascii="Wingdings" w:hAnsi="Wingdings"/>
    </w:rPr>
  </w:style>
  <w:style w:type="character" w:customStyle="1" w:styleId="WW8Num70z1">
    <w:name w:val="WW8Num70z1"/>
    <w:rsid w:val="00771A5F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2z1">
    <w:name w:val="WW8Num72z1"/>
    <w:rsid w:val="00771A5F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6z0">
    <w:name w:val="WW8Num86z0"/>
    <w:rsid w:val="00771A5F"/>
    <w:rPr>
      <w:rFonts w:ascii="Symbol" w:hAnsi="Symbol"/>
    </w:rPr>
  </w:style>
  <w:style w:type="character" w:customStyle="1" w:styleId="WW8Num86z1">
    <w:name w:val="WW8Num86z1"/>
    <w:rsid w:val="00771A5F"/>
    <w:rPr>
      <w:rFonts w:ascii="Courier New" w:hAnsi="Courier New" w:cs="Courier New"/>
    </w:rPr>
  </w:style>
  <w:style w:type="character" w:customStyle="1" w:styleId="WW8Num86z2">
    <w:name w:val="WW8Num86z2"/>
    <w:rsid w:val="00771A5F"/>
    <w:rPr>
      <w:rFonts w:ascii="Wingdings" w:hAnsi="Wingdings"/>
    </w:rPr>
  </w:style>
  <w:style w:type="character" w:customStyle="1" w:styleId="WW8Num91z0">
    <w:name w:val="WW8Num91z0"/>
    <w:rsid w:val="00771A5F"/>
    <w:rPr>
      <w:sz w:val="24"/>
    </w:rPr>
  </w:style>
  <w:style w:type="character" w:customStyle="1" w:styleId="WW8Num92z0">
    <w:name w:val="WW8Num92z0"/>
    <w:rsid w:val="00771A5F"/>
    <w:rPr>
      <w:strike w:val="0"/>
      <w:dstrike w:val="0"/>
    </w:rPr>
  </w:style>
  <w:style w:type="character" w:customStyle="1" w:styleId="WW8Num93z1">
    <w:name w:val="WW8Num93z1"/>
    <w:rsid w:val="00771A5F"/>
    <w:rPr>
      <w:rFonts w:ascii="Courier New" w:hAnsi="Courier New" w:cs="Courier New"/>
    </w:rPr>
  </w:style>
  <w:style w:type="character" w:customStyle="1" w:styleId="WW8Num93z2">
    <w:name w:val="WW8Num93z2"/>
    <w:rsid w:val="00771A5F"/>
    <w:rPr>
      <w:rFonts w:ascii="Wingdings" w:hAnsi="Wingdings"/>
    </w:rPr>
  </w:style>
  <w:style w:type="paragraph" w:customStyle="1" w:styleId="Tekstpodstawowywcity33">
    <w:name w:val="Tekst podstawowy wcięty 33"/>
    <w:basedOn w:val="Normalny"/>
    <w:rsid w:val="00771A5F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771A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FontStyle63">
    <w:name w:val="Font Style63"/>
    <w:rsid w:val="00771A5F"/>
    <w:rPr>
      <w:rFonts w:ascii="Times New Roman" w:hAnsi="Times New Roman" w:cs="Times New Roman"/>
      <w:color w:val="000000"/>
      <w:sz w:val="22"/>
      <w:szCs w:val="22"/>
    </w:rPr>
  </w:style>
  <w:style w:type="paragraph" w:customStyle="1" w:styleId="a">
    <w:name w:val="a)"/>
    <w:basedOn w:val="Tekstpodstawowywcity"/>
    <w:rsid w:val="00771A5F"/>
    <w:pPr>
      <w:ind w:left="0"/>
      <w:jc w:val="both"/>
    </w:pPr>
    <w:rPr>
      <w:rFonts w:ascii="Arial" w:hAnsi="Arial"/>
      <w:color w:val="auto"/>
      <w:sz w:val="22"/>
    </w:rPr>
  </w:style>
  <w:style w:type="paragraph" w:customStyle="1" w:styleId="Akapitzlist3">
    <w:name w:val="Akapit z listą3"/>
    <w:basedOn w:val="Normalny"/>
    <w:qFormat/>
    <w:rsid w:val="00771A5F"/>
    <w:pPr>
      <w:spacing w:after="0" w:line="240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Bezodstpw1">
    <w:name w:val="Bez odstępów1"/>
    <w:rsid w:val="00771A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MKBodyText">
    <w:name w:val="BMK Body Text"/>
    <w:link w:val="BMKBodyTextChar"/>
    <w:rsid w:val="00771A5F"/>
    <w:p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BMKBodyTextChar">
    <w:name w:val="BMK Body Text Char"/>
    <w:link w:val="BMKBodyText"/>
    <w:rsid w:val="00771A5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wt-listawielopoziomowa">
    <w:name w:val="wt-lista_wielopoziomowa"/>
    <w:basedOn w:val="Normalny"/>
    <w:rsid w:val="00771A5F"/>
    <w:pPr>
      <w:tabs>
        <w:tab w:val="num" w:pos="720"/>
      </w:tabs>
      <w:suppressAutoHyphens/>
      <w:spacing w:before="240" w:after="0" w:line="240" w:lineRule="auto"/>
      <w:ind w:left="720" w:hanging="360"/>
    </w:pPr>
    <w:rPr>
      <w:rFonts w:ascii="Arial" w:eastAsia="Arial Unicode MS" w:hAnsi="Arial" w:cs="Arial"/>
      <w:color w:val="000000"/>
      <w:kern w:val="1"/>
      <w:szCs w:val="24"/>
      <w:lang w:eastAsia="pl-PL"/>
    </w:rPr>
  </w:style>
  <w:style w:type="paragraph" w:customStyle="1" w:styleId="Style3">
    <w:name w:val="Style3"/>
    <w:basedOn w:val="Normalny"/>
    <w:rsid w:val="00771A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25">
    <w:name w:val="Style25"/>
    <w:basedOn w:val="Normalny"/>
    <w:rsid w:val="00771A5F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64">
    <w:name w:val="Font Style64"/>
    <w:rsid w:val="00771A5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6">
    <w:name w:val="Style36"/>
    <w:basedOn w:val="Normalny"/>
    <w:rsid w:val="00771A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79">
    <w:name w:val="Font Style79"/>
    <w:rsid w:val="00771A5F"/>
    <w:rPr>
      <w:rFonts w:ascii="Arial" w:hAnsi="Arial" w:cs="Arial"/>
      <w:b/>
      <w:bCs/>
      <w:color w:val="000000"/>
      <w:sz w:val="30"/>
      <w:szCs w:val="30"/>
    </w:rPr>
  </w:style>
  <w:style w:type="paragraph" w:customStyle="1" w:styleId="Lista22">
    <w:name w:val="Lista 22"/>
    <w:basedOn w:val="Normalny"/>
    <w:rsid w:val="00771A5F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Tabela">
    <w:name w:val="Tabela"/>
    <w:basedOn w:val="Tekstpodstawowy"/>
    <w:next w:val="Tekstpodstawowy"/>
    <w:rsid w:val="00771A5F"/>
    <w:pPr>
      <w:spacing w:before="40" w:after="20" w:line="234" w:lineRule="atLeast"/>
    </w:pPr>
    <w:rPr>
      <w:rFonts w:ascii="Arial" w:hAnsi="Arial"/>
      <w:kern w:val="24"/>
    </w:rPr>
  </w:style>
  <w:style w:type="paragraph" w:styleId="Listanumerowana">
    <w:name w:val="List Number"/>
    <w:basedOn w:val="Normalny"/>
    <w:rsid w:val="00771A5F"/>
    <w:pPr>
      <w:widowControl w:val="0"/>
      <w:numPr>
        <w:numId w:val="33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-kontynuacja">
    <w:name w:val="List Continue"/>
    <w:basedOn w:val="Normalny"/>
    <w:rsid w:val="00771A5F"/>
    <w:pPr>
      <w:widowControl w:val="0"/>
      <w:suppressAutoHyphens/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rPisma">
    <w:name w:val="nrPisma"/>
    <w:basedOn w:val="Normalny"/>
    <w:rsid w:val="00771A5F"/>
    <w:pPr>
      <w:spacing w:after="0" w:line="240" w:lineRule="auto"/>
      <w:ind w:left="1134" w:hanging="567"/>
      <w:jc w:val="both"/>
    </w:pPr>
    <w:rPr>
      <w:rFonts w:ascii="Courier New" w:eastAsia="Times New Roman" w:hAnsi="Courier New" w:cs="Times New Roman"/>
      <w:b/>
      <w:sz w:val="20"/>
      <w:szCs w:val="20"/>
      <w:lang w:eastAsia="pl-PL"/>
    </w:rPr>
  </w:style>
  <w:style w:type="character" w:customStyle="1" w:styleId="lrzxr">
    <w:name w:val="lrzxr"/>
    <w:basedOn w:val="Domylnaczcionkaakapitu"/>
    <w:rsid w:val="00771A5F"/>
  </w:style>
  <w:style w:type="character" w:customStyle="1" w:styleId="Heading8Char">
    <w:name w:val="Heading 8 Char"/>
    <w:semiHidden/>
    <w:rsid w:val="00771A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771A5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ylInterliniaWielokrotne115wrs1Znak">
    <w:name w:val="Styl Interlinia:  Wielokrotne 115 wrs1 Znak"/>
    <w:rsid w:val="00771A5F"/>
    <w:rPr>
      <w:rFonts w:ascii="Tahoma" w:hAnsi="Tahoma"/>
      <w:sz w:val="22"/>
    </w:rPr>
  </w:style>
  <w:style w:type="character" w:customStyle="1" w:styleId="feature">
    <w:name w:val="feature"/>
    <w:uiPriority w:val="99"/>
    <w:rsid w:val="00771A5F"/>
    <w:rPr>
      <w:rFonts w:cs="Times New Roman"/>
    </w:rPr>
  </w:style>
  <w:style w:type="character" w:customStyle="1" w:styleId="ZnakZnak7">
    <w:name w:val="Znak Znak7"/>
    <w:uiPriority w:val="99"/>
    <w:rsid w:val="00771A5F"/>
    <w:rPr>
      <w:rFonts w:cs="Times New Roman"/>
      <w:b/>
      <w:bCs/>
      <w:sz w:val="40"/>
      <w:szCs w:val="40"/>
      <w:lang w:val="pl-PL" w:eastAsia="pl-PL"/>
    </w:rPr>
  </w:style>
  <w:style w:type="character" w:customStyle="1" w:styleId="BodyTextIndent3Char">
    <w:name w:val="Body Text Indent 3 Char"/>
    <w:semiHidden/>
    <w:rsid w:val="00771A5F"/>
    <w:rPr>
      <w:rFonts w:ascii="Times New Roman" w:hAnsi="Times New Roman"/>
      <w:sz w:val="16"/>
      <w:szCs w:val="16"/>
    </w:rPr>
  </w:style>
  <w:style w:type="character" w:customStyle="1" w:styleId="Heading1Char">
    <w:name w:val="Heading 1 Char"/>
    <w:rsid w:val="00771A5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aliases w:val="CW_Lista Znak"/>
    <w:link w:val="Akapitzlist"/>
    <w:uiPriority w:val="34"/>
    <w:rsid w:val="00771A5F"/>
    <w:rPr>
      <w:rFonts w:ascii="Times New Roman" w:eastAsia="Calibri" w:hAnsi="Times New Roman" w:cs="Times New Roman"/>
      <w:sz w:val="24"/>
      <w:szCs w:val="24"/>
    </w:rPr>
  </w:style>
  <w:style w:type="character" w:customStyle="1" w:styleId="value">
    <w:name w:val="value"/>
    <w:uiPriority w:val="99"/>
    <w:rsid w:val="00771A5F"/>
    <w:rPr>
      <w:rFonts w:cs="Times New Roman"/>
    </w:rPr>
  </w:style>
  <w:style w:type="character" w:customStyle="1" w:styleId="TeksttreciBezpogrubienia">
    <w:name w:val="Tekst treści + Bez pogrubienia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pl-PL" w:eastAsia="pl-PL"/>
    </w:rPr>
  </w:style>
  <w:style w:type="character" w:customStyle="1" w:styleId="BodyText2Char">
    <w:name w:val="Body Text 2 Char"/>
    <w:semiHidden/>
    <w:rsid w:val="00771A5F"/>
    <w:rPr>
      <w:rFonts w:ascii="Times New Roman" w:hAnsi="Times New Roman"/>
    </w:rPr>
  </w:style>
  <w:style w:type="character" w:customStyle="1" w:styleId="BodyTextChar">
    <w:name w:val="Body Text Char"/>
    <w:semiHidden/>
    <w:rsid w:val="00771A5F"/>
    <w:rPr>
      <w:rFonts w:ascii="Times New Roman" w:hAnsi="Times New Roman"/>
    </w:rPr>
  </w:style>
  <w:style w:type="character" w:customStyle="1" w:styleId="Teksttreci10pt">
    <w:name w:val="Tekst treści + 10 pt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MapadokumentuZnak">
    <w:name w:val="Mapa dokumentu Znak"/>
    <w:link w:val="Mapadokumentu"/>
    <w:semiHidden/>
    <w:rsid w:val="00771A5F"/>
    <w:rPr>
      <w:rFonts w:ascii="Tahoma" w:hAnsi="Tahoma"/>
      <w:shd w:val="clear" w:color="auto" w:fill="000080"/>
    </w:rPr>
  </w:style>
  <w:style w:type="character" w:customStyle="1" w:styleId="ZnakZnak2">
    <w:name w:val="Znak Znak2"/>
    <w:uiPriority w:val="99"/>
    <w:rsid w:val="00771A5F"/>
    <w:rPr>
      <w:rFonts w:cs="Times New Roman"/>
      <w:sz w:val="24"/>
      <w:szCs w:val="24"/>
      <w:lang w:val="pl-PL" w:eastAsia="pl-PL"/>
    </w:rPr>
  </w:style>
  <w:style w:type="character" w:customStyle="1" w:styleId="DocumentMapChar">
    <w:name w:val="Document Map Char"/>
    <w:semiHidden/>
    <w:rsid w:val="00771A5F"/>
    <w:rPr>
      <w:rFonts w:ascii="Times New Roman" w:hAnsi="Times New Roman"/>
      <w:sz w:val="16"/>
      <w:szCs w:val="0"/>
    </w:rPr>
  </w:style>
  <w:style w:type="character" w:customStyle="1" w:styleId="Heading2Char">
    <w:name w:val="Heading 2 Char"/>
    <w:semiHidden/>
    <w:rsid w:val="00771A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9">
    <w:name w:val="Tekst treści + 9"/>
    <w:aliases w:val="5 pt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">
    <w:name w:val="Tekst treści_"/>
    <w:uiPriority w:val="99"/>
    <w:rsid w:val="00771A5F"/>
    <w:rPr>
      <w:rFonts w:ascii="Arial" w:hAnsi="Arial" w:cs="Arial"/>
      <w:b/>
      <w:bCs/>
      <w:sz w:val="17"/>
      <w:szCs w:val="17"/>
      <w:u w:val="none"/>
    </w:rPr>
  </w:style>
  <w:style w:type="character" w:customStyle="1" w:styleId="paragraphpunkt1">
    <w:name w:val="paragraphpunkt1"/>
    <w:rsid w:val="00771A5F"/>
    <w:rPr>
      <w:b/>
    </w:rPr>
  </w:style>
  <w:style w:type="character" w:customStyle="1" w:styleId="Teksttreci0">
    <w:name w:val="Tekst treści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pl-PL" w:eastAsia="pl-PL"/>
    </w:rPr>
  </w:style>
  <w:style w:type="character" w:customStyle="1" w:styleId="rdoZnak">
    <w:name w:val="Źródło Znak"/>
    <w:rsid w:val="00771A5F"/>
    <w:rPr>
      <w:rFonts w:ascii="Tahoma" w:hAnsi="Tahoma"/>
      <w:i/>
      <w:iCs/>
    </w:rPr>
  </w:style>
  <w:style w:type="character" w:customStyle="1" w:styleId="TekstpodstawowyZnak2">
    <w:name w:val="Tekst podstawowy Znak2"/>
    <w:basedOn w:val="Domylnaczcionkaakapitu"/>
    <w:uiPriority w:val="99"/>
    <w:semiHidden/>
    <w:rsid w:val="00771A5F"/>
  </w:style>
  <w:style w:type="character" w:customStyle="1" w:styleId="TekstprzypisudolnegoZnak1">
    <w:name w:val="Tekst przypisu dolnego Znak1"/>
    <w:basedOn w:val="Domylnaczcionkaakapitu"/>
    <w:uiPriority w:val="99"/>
    <w:semiHidden/>
    <w:rsid w:val="00771A5F"/>
    <w:rPr>
      <w:sz w:val="20"/>
      <w:szCs w:val="20"/>
    </w:rPr>
  </w:style>
  <w:style w:type="character" w:customStyle="1" w:styleId="TekstdymkaZnak2">
    <w:name w:val="Tekst dymka Znak2"/>
    <w:basedOn w:val="Domylnaczcionkaakapitu"/>
    <w:uiPriority w:val="99"/>
    <w:semiHidden/>
    <w:rsid w:val="00771A5F"/>
    <w:rPr>
      <w:rFonts w:ascii="Tahoma" w:hAnsi="Tahoma" w:cs="Tahoma"/>
      <w:sz w:val="16"/>
      <w:szCs w:val="16"/>
    </w:rPr>
  </w:style>
  <w:style w:type="character" w:customStyle="1" w:styleId="NagwekZnak1">
    <w:name w:val="Nagłówek Znak1"/>
    <w:basedOn w:val="Domylnaczcionkaakapitu"/>
    <w:uiPriority w:val="99"/>
    <w:semiHidden/>
    <w:rsid w:val="00771A5F"/>
  </w:style>
  <w:style w:type="paragraph" w:styleId="Mapadokumentu">
    <w:name w:val="Document Map"/>
    <w:basedOn w:val="Normalny"/>
    <w:link w:val="MapadokumentuZnak"/>
    <w:semiHidden/>
    <w:rsid w:val="00771A5F"/>
    <w:pPr>
      <w:shd w:val="clear" w:color="auto" w:fill="000080"/>
      <w:spacing w:after="0" w:line="240" w:lineRule="auto"/>
    </w:pPr>
    <w:rPr>
      <w:rFonts w:ascii="Tahoma" w:hAnsi="Tahoma"/>
    </w:rPr>
  </w:style>
  <w:style w:type="character" w:customStyle="1" w:styleId="MapadokumentuZnak1">
    <w:name w:val="Mapa dokumentu Znak1"/>
    <w:basedOn w:val="Domylnaczcionkaakapitu"/>
    <w:uiPriority w:val="99"/>
    <w:semiHidden/>
    <w:rsid w:val="00771A5F"/>
    <w:rPr>
      <w:rFonts w:ascii="Tahoma" w:hAnsi="Tahoma" w:cs="Tahoma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71A5F"/>
    <w:rPr>
      <w:sz w:val="16"/>
      <w:szCs w:val="16"/>
    </w:rPr>
  </w:style>
  <w:style w:type="character" w:customStyle="1" w:styleId="TematkomentarzaZnak2">
    <w:name w:val="Temat komentarza Znak2"/>
    <w:basedOn w:val="TekstkomentarzaZnak2"/>
    <w:uiPriority w:val="99"/>
    <w:semiHidden/>
    <w:rsid w:val="00771A5F"/>
    <w:rPr>
      <w:b/>
      <w:bCs/>
      <w:sz w:val="2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71A5F"/>
  </w:style>
  <w:style w:type="character" w:customStyle="1" w:styleId="StopkaZnak1">
    <w:name w:val="Stopka Znak1"/>
    <w:basedOn w:val="Domylnaczcionkaakapitu"/>
    <w:uiPriority w:val="99"/>
    <w:semiHidden/>
    <w:rsid w:val="00771A5F"/>
  </w:style>
  <w:style w:type="character" w:customStyle="1" w:styleId="TekstprzypisukocowegoZnak1">
    <w:name w:val="Tekst przypisu końcowego Znak1"/>
    <w:basedOn w:val="Domylnaczcionkaakapitu"/>
    <w:uiPriority w:val="99"/>
    <w:semiHidden/>
    <w:rsid w:val="00771A5F"/>
    <w:rPr>
      <w:sz w:val="20"/>
      <w:szCs w:val="20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771A5F"/>
  </w:style>
  <w:style w:type="character" w:customStyle="1" w:styleId="TekstpodstawowywcityZnak1">
    <w:name w:val="Tekst podstawowy wcięty Znak1"/>
    <w:basedOn w:val="Domylnaczcionkaakapitu"/>
    <w:uiPriority w:val="99"/>
    <w:semiHidden/>
    <w:rsid w:val="00771A5F"/>
  </w:style>
  <w:style w:type="paragraph" w:styleId="Listapunktowana">
    <w:name w:val="List Bullet"/>
    <w:basedOn w:val="Normalny"/>
    <w:semiHidden/>
    <w:rsid w:val="00771A5F"/>
    <w:pPr>
      <w:numPr>
        <w:numId w:val="34"/>
      </w:numPr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semiHidden/>
    <w:rsid w:val="00771A5F"/>
    <w:pPr>
      <w:numPr>
        <w:numId w:val="35"/>
      </w:numPr>
      <w:spacing w:before="120" w:after="0"/>
      <w:ind w:left="1208" w:hanging="357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styleId="Listanumerowana2">
    <w:name w:val="List Number 2"/>
    <w:basedOn w:val="Normalny"/>
    <w:semiHidden/>
    <w:rsid w:val="00771A5F"/>
    <w:pPr>
      <w:numPr>
        <w:numId w:val="36"/>
      </w:numPr>
      <w:tabs>
        <w:tab w:val="left" w:pos="643"/>
      </w:tabs>
      <w:spacing w:before="120" w:after="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styleId="Poprawka">
    <w:name w:val="Revision"/>
    <w:semiHidden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rsid w:val="00771A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odtytuZnak1">
    <w:name w:val="Podtytuł Znak1"/>
    <w:basedOn w:val="Domylnaczcionkaakapitu"/>
    <w:uiPriority w:val="11"/>
    <w:rsid w:val="00771A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PODPIS0">
    <w:name w:val="PODPIS"/>
    <w:basedOn w:val="Normalny"/>
    <w:next w:val="Normalny"/>
    <w:qFormat/>
    <w:rsid w:val="00771A5F"/>
    <w:pPr>
      <w:keepNext/>
      <w:keepLines/>
      <w:spacing w:before="240" w:after="0" w:line="240" w:lineRule="auto"/>
      <w:jc w:val="both"/>
    </w:pPr>
    <w:rPr>
      <w:rFonts w:ascii="Tahoma" w:eastAsia="Calibri" w:hAnsi="Tahoma" w:cs="Times New Roman"/>
      <w:b/>
      <w:sz w:val="18"/>
      <w:szCs w:val="20"/>
    </w:rPr>
  </w:style>
  <w:style w:type="paragraph" w:styleId="Listanumerowana3">
    <w:name w:val="List Number 3"/>
    <w:basedOn w:val="Normalny"/>
    <w:semiHidden/>
    <w:rsid w:val="00771A5F"/>
    <w:pPr>
      <w:numPr>
        <w:numId w:val="37"/>
      </w:numPr>
      <w:spacing w:before="120" w:after="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771A5F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customStyle="1" w:styleId="Style63">
    <w:name w:val="_Style 63"/>
    <w:basedOn w:val="Normalny"/>
    <w:next w:val="Mapadokumentu"/>
    <w:rsid w:val="00771A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rdo">
    <w:name w:val="Źródło"/>
    <w:basedOn w:val="Normalny"/>
    <w:next w:val="Normalny"/>
    <w:qFormat/>
    <w:rsid w:val="00771A5F"/>
    <w:pPr>
      <w:spacing w:after="0"/>
      <w:jc w:val="both"/>
    </w:pPr>
    <w:rPr>
      <w:rFonts w:ascii="Tahoma" w:eastAsia="Times New Roman" w:hAnsi="Tahoma" w:cs="Times New Roman"/>
      <w:i/>
      <w:iCs/>
      <w:sz w:val="20"/>
      <w:szCs w:val="20"/>
      <w:lang w:eastAsia="pl-PL"/>
    </w:rPr>
  </w:style>
  <w:style w:type="paragraph" w:customStyle="1" w:styleId="Teksttreci2">
    <w:name w:val="Tekst treści (2)"/>
    <w:basedOn w:val="Normalny"/>
    <w:uiPriority w:val="99"/>
    <w:rsid w:val="00771A5F"/>
    <w:pPr>
      <w:shd w:val="clear" w:color="auto" w:fill="FFFFFF"/>
      <w:suppressAutoHyphens/>
      <w:spacing w:before="220" w:after="220" w:line="222" w:lineRule="exact"/>
      <w:ind w:hanging="740"/>
      <w:jc w:val="both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pl-PL" w:bidi="pl-PL"/>
    </w:rPr>
  </w:style>
  <w:style w:type="paragraph" w:customStyle="1" w:styleId="StylInterliniaWielokrotne115wrs1">
    <w:name w:val="Styl Interlinia:  Wielokrotne 115 wrs1"/>
    <w:basedOn w:val="Normalny"/>
    <w:qFormat/>
    <w:rsid w:val="00771A5F"/>
    <w:pPr>
      <w:spacing w:before="120" w:after="4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customStyle="1" w:styleId="western">
    <w:name w:val="western"/>
    <w:basedOn w:val="Normalny"/>
    <w:rsid w:val="00771A5F"/>
    <w:pPr>
      <w:spacing w:before="100" w:beforeAutospacing="1" w:after="119" w:line="36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CharChar1">
    <w:name w:val="Char Char1"/>
    <w:basedOn w:val="Normalny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0">
    <w:name w:val="Text body"/>
    <w:basedOn w:val="Normalny"/>
    <w:rsid w:val="00771A5F"/>
    <w:pPr>
      <w:widowControl w:val="0"/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PlainText1">
    <w:name w:val="Plain Text1"/>
    <w:basedOn w:val="Normalny"/>
    <w:rsid w:val="00771A5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59"/>
    <w:rsid w:val="00771A5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6">
    <w:name w:val="Bez listy6"/>
    <w:next w:val="Bezlisty"/>
    <w:uiPriority w:val="99"/>
    <w:semiHidden/>
    <w:rsid w:val="000D0C68"/>
  </w:style>
  <w:style w:type="paragraph" w:customStyle="1" w:styleId="Standardowy6">
    <w:name w:val="Standardowy6"/>
    <w:rsid w:val="000D0C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4">
    <w:name w:val="Tekst podstawowy 24"/>
    <w:basedOn w:val="Normalny"/>
    <w:rsid w:val="000D0C68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ZnakZnakZnakZnak0">
    <w:name w:val="Znak Znak Znak Znak"/>
    <w:basedOn w:val="Normalny"/>
    <w:autoRedefine/>
    <w:rsid w:val="000D0C68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0D0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4">
    <w:name w:val="Tekst podstawowy wcięty 34"/>
    <w:basedOn w:val="Normalny"/>
    <w:rsid w:val="000D0C68"/>
    <w:pPr>
      <w:suppressAutoHyphens/>
      <w:spacing w:after="0" w:line="360" w:lineRule="auto"/>
      <w:ind w:left="127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0D0C68"/>
    <w:pPr>
      <w:suppressAutoHyphens/>
      <w:spacing w:after="0" w:line="360" w:lineRule="auto"/>
      <w:ind w:left="993" w:firstLine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4">
    <w:name w:val="Akapit z listą4"/>
    <w:basedOn w:val="Normalny"/>
    <w:qFormat/>
    <w:rsid w:val="000D0C68"/>
    <w:pPr>
      <w:spacing w:after="0" w:line="240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Bezodstpw2">
    <w:name w:val="Bez odstępów2"/>
    <w:rsid w:val="000D0C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1413A-32F5-4626-8313-BFEB63D44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2823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urszulaworoszyło</dc:creator>
  <cp:lastModifiedBy>660258</cp:lastModifiedBy>
  <cp:revision>7</cp:revision>
  <cp:lastPrinted>2024-10-08T07:03:00Z</cp:lastPrinted>
  <dcterms:created xsi:type="dcterms:W3CDTF">2024-10-07T11:21:00Z</dcterms:created>
  <dcterms:modified xsi:type="dcterms:W3CDTF">2024-10-09T07:22:00Z</dcterms:modified>
</cp:coreProperties>
</file>