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E23BA" w14:textId="2D41E613" w:rsidR="00E73AF5" w:rsidRPr="00AF39FA" w:rsidRDefault="00AF39FA" w:rsidP="00AF39FA">
      <w:pPr>
        <w:pageBreakBefore/>
        <w:spacing w:line="360" w:lineRule="auto"/>
        <w:jc w:val="right"/>
      </w:pPr>
      <w:r>
        <w:rPr>
          <w:rFonts w:ascii="Arial" w:hAnsi="Arial" w:cs="Arial"/>
          <w:b/>
          <w:sz w:val="18"/>
          <w:szCs w:val="18"/>
        </w:rPr>
        <w:t>Załącznik nr 1 do Z</w:t>
      </w:r>
      <w:r w:rsidR="009C06A7">
        <w:rPr>
          <w:rFonts w:ascii="Arial" w:hAnsi="Arial" w:cs="Arial"/>
          <w:b/>
          <w:sz w:val="18"/>
          <w:szCs w:val="18"/>
        </w:rPr>
        <w:t>O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03"/>
      </w:tblGrid>
      <w:tr w:rsidR="000258B2" w:rsidRPr="00187728" w14:paraId="74C0A987" w14:textId="77777777" w:rsidTr="00AF39FA">
        <w:trPr>
          <w:trHeight w:val="394"/>
          <w:jc w:val="center"/>
        </w:trPr>
        <w:tc>
          <w:tcPr>
            <w:tcW w:w="9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14A76454" w14:textId="3ACA9B0A" w:rsidR="000258B2" w:rsidRPr="00187728" w:rsidRDefault="000258B2" w:rsidP="00AF39FA">
            <w:pPr>
              <w:pStyle w:val="Nagwek2"/>
              <w:spacing w:line="36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87728">
              <w:rPr>
                <w:rFonts w:ascii="Arial" w:hAnsi="Arial" w:cs="Arial"/>
                <w:color w:val="auto"/>
                <w:sz w:val="18"/>
                <w:szCs w:val="18"/>
              </w:rPr>
              <w:t>FORMULARZ OFERTY</w:t>
            </w:r>
          </w:p>
        </w:tc>
      </w:tr>
    </w:tbl>
    <w:p w14:paraId="1E349708" w14:textId="77777777" w:rsidR="000258B2" w:rsidRDefault="000258B2" w:rsidP="000258B2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1233006" w14:textId="0D884D32" w:rsidR="007E68FB" w:rsidRPr="00281CC6" w:rsidRDefault="007E68FB" w:rsidP="007E68FB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0" w:name="_Hlk91747218"/>
      <w:r w:rsidRPr="009F7EBA">
        <w:rPr>
          <w:rFonts w:ascii="Arial" w:hAnsi="Arial" w:cs="Arial"/>
          <w:sz w:val="18"/>
          <w:szCs w:val="18"/>
        </w:rPr>
        <w:t>Pełna nazwa Wykonawcy</w:t>
      </w:r>
      <w:r w:rsidR="00EA6AD3">
        <w:rPr>
          <w:rFonts w:ascii="Arial" w:hAnsi="Arial" w:cs="Arial"/>
          <w:sz w:val="18"/>
          <w:szCs w:val="18"/>
        </w:rPr>
        <w:t>:…………………………….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2CFCE797" w14:textId="77777777" w:rsidR="00D02B20" w:rsidRPr="00281CC6" w:rsidRDefault="00D02B20" w:rsidP="00D02B20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81CC6">
        <w:rPr>
          <w:rFonts w:ascii="Arial" w:hAnsi="Arial" w:cs="Arial"/>
          <w:sz w:val="18"/>
          <w:szCs w:val="18"/>
        </w:rPr>
        <w:t>adres siedziby Wykonawcy:</w:t>
      </w:r>
    </w:p>
    <w:p w14:paraId="7D4D43E6" w14:textId="77777777" w:rsidR="00D02B20" w:rsidRPr="00281CC6" w:rsidRDefault="00D02B20" w:rsidP="00D02B20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81CC6">
        <w:rPr>
          <w:rFonts w:ascii="Arial" w:hAnsi="Arial" w:cs="Arial"/>
          <w:sz w:val="18"/>
          <w:szCs w:val="18"/>
        </w:rPr>
        <w:t>ulica _________________________</w:t>
      </w:r>
    </w:p>
    <w:p w14:paraId="1832C9AA" w14:textId="77777777" w:rsidR="00D02B20" w:rsidRPr="00281CC6" w:rsidRDefault="00D02B20" w:rsidP="00D02B20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81CC6">
        <w:rPr>
          <w:rFonts w:ascii="Arial" w:hAnsi="Arial" w:cs="Arial"/>
          <w:sz w:val="18"/>
          <w:szCs w:val="18"/>
        </w:rPr>
        <w:t>kod, miasto ___________________</w:t>
      </w:r>
    </w:p>
    <w:p w14:paraId="6F6F4304" w14:textId="77777777" w:rsidR="00D02B20" w:rsidRPr="00281CC6" w:rsidRDefault="00D02B20" w:rsidP="00D02B20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81CC6">
        <w:rPr>
          <w:rFonts w:ascii="Arial" w:hAnsi="Arial" w:cs="Arial"/>
          <w:sz w:val="18"/>
          <w:szCs w:val="18"/>
        </w:rPr>
        <w:t>NIP __________________________</w:t>
      </w:r>
    </w:p>
    <w:p w14:paraId="1A6ADC81" w14:textId="77777777" w:rsidR="00D02B20" w:rsidRPr="00281CC6" w:rsidRDefault="00D02B20" w:rsidP="00D02B20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81CC6">
        <w:rPr>
          <w:rFonts w:ascii="Arial" w:hAnsi="Arial" w:cs="Arial"/>
          <w:sz w:val="18"/>
          <w:szCs w:val="18"/>
        </w:rPr>
        <w:t>REGON _______________________</w:t>
      </w:r>
    </w:p>
    <w:p w14:paraId="1099F1A5" w14:textId="77777777" w:rsidR="00D02B20" w:rsidRPr="00281CC6" w:rsidRDefault="00D02B20" w:rsidP="00D02B20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81CC6">
        <w:rPr>
          <w:rFonts w:ascii="Arial" w:hAnsi="Arial" w:cs="Arial"/>
          <w:color w:val="000000"/>
          <w:sz w:val="18"/>
          <w:szCs w:val="18"/>
        </w:rPr>
        <w:t xml:space="preserve">KRS </w:t>
      </w:r>
      <w:r w:rsidRPr="00281CC6">
        <w:rPr>
          <w:rFonts w:ascii="Arial" w:hAnsi="Arial" w:cs="Arial"/>
          <w:sz w:val="18"/>
          <w:szCs w:val="18"/>
        </w:rPr>
        <w:t>_______________________</w:t>
      </w:r>
      <w:r w:rsidRPr="00281CC6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7CD803EE" w14:textId="49D3563C" w:rsidR="00D02B20" w:rsidRPr="00281CC6" w:rsidRDefault="00D02B20" w:rsidP="00D02B20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81CC6">
        <w:rPr>
          <w:rFonts w:ascii="Arial" w:hAnsi="Arial" w:cs="Arial"/>
          <w:sz w:val="18"/>
          <w:szCs w:val="18"/>
          <w:lang w:val="it-IT"/>
        </w:rPr>
        <w:t>adres poczty elektronicznej</w:t>
      </w:r>
      <w:r w:rsidR="00456D81">
        <w:rPr>
          <w:rFonts w:ascii="Arial" w:hAnsi="Arial" w:cs="Arial"/>
          <w:sz w:val="18"/>
          <w:szCs w:val="18"/>
          <w:lang w:val="it-IT"/>
        </w:rPr>
        <w:t xml:space="preserve"> </w:t>
      </w:r>
      <w:r w:rsidRPr="00281CC6">
        <w:rPr>
          <w:rFonts w:ascii="Arial" w:hAnsi="Arial" w:cs="Arial"/>
          <w:sz w:val="18"/>
          <w:szCs w:val="18"/>
          <w:lang w:val="it-IT"/>
        </w:rPr>
        <w:t>________________________________</w:t>
      </w:r>
    </w:p>
    <w:p w14:paraId="061BBC1F" w14:textId="77777777" w:rsidR="00D02B20" w:rsidRPr="00281CC6" w:rsidRDefault="00D02B20" w:rsidP="00D02B20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81CC6">
        <w:rPr>
          <w:rFonts w:ascii="Arial" w:hAnsi="Arial" w:cs="Arial"/>
          <w:sz w:val="18"/>
          <w:szCs w:val="18"/>
          <w:lang w:val="it-IT"/>
        </w:rPr>
        <w:t>nr telefonu ______________________________________________</w:t>
      </w:r>
    </w:p>
    <w:p w14:paraId="5B364039" w14:textId="0A074D7B" w:rsidR="00D02B20" w:rsidRPr="00281CC6" w:rsidRDefault="00D02B20" w:rsidP="00D02B20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81CC6">
        <w:rPr>
          <w:rFonts w:ascii="Arial" w:hAnsi="Arial" w:cs="Arial"/>
          <w:color w:val="000000"/>
          <w:sz w:val="18"/>
          <w:szCs w:val="18"/>
        </w:rPr>
        <w:t xml:space="preserve">upełnomocniony przedstawiciel: </w:t>
      </w:r>
      <w:r w:rsidRPr="00281CC6">
        <w:rPr>
          <w:rFonts w:ascii="Arial" w:hAnsi="Arial" w:cs="Arial"/>
          <w:sz w:val="18"/>
          <w:szCs w:val="18"/>
          <w:lang w:val="it-IT"/>
        </w:rPr>
        <w:t>______________________________________________</w:t>
      </w:r>
    </w:p>
    <w:p w14:paraId="0168B1DE" w14:textId="77777777" w:rsidR="00F065DB" w:rsidRDefault="00F065DB" w:rsidP="00ED35A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546BE945" w14:textId="77777777" w:rsidR="00460CED" w:rsidRDefault="00460CED" w:rsidP="00460CED">
      <w:pPr>
        <w:spacing w:line="360" w:lineRule="auto"/>
        <w:jc w:val="both"/>
        <w:rPr>
          <w:rFonts w:ascii="Arial" w:eastAsia="SimSun" w:hAnsi="Arial" w:cs="Arial"/>
          <w:sz w:val="18"/>
          <w:szCs w:val="18"/>
          <w:lang w:eastAsia="zh-CN"/>
        </w:rPr>
      </w:pPr>
    </w:p>
    <w:p w14:paraId="0D9F13F8" w14:textId="074DF2E5" w:rsidR="00460CED" w:rsidRPr="00FA24F7" w:rsidRDefault="00460CED" w:rsidP="00460CED">
      <w:pPr>
        <w:spacing w:line="360" w:lineRule="auto"/>
        <w:jc w:val="both"/>
        <w:rPr>
          <w:rFonts w:ascii="Arial" w:eastAsia="SimSun" w:hAnsi="Arial" w:cs="Arial"/>
          <w:sz w:val="18"/>
          <w:szCs w:val="18"/>
          <w:lang w:eastAsia="zh-CN"/>
        </w:rPr>
      </w:pPr>
      <w:r w:rsidRPr="00FA24F7">
        <w:rPr>
          <w:rFonts w:ascii="Arial" w:eastAsia="SimSun" w:hAnsi="Arial" w:cs="Arial"/>
          <w:sz w:val="18"/>
          <w:szCs w:val="18"/>
          <w:lang w:eastAsia="zh-CN"/>
        </w:rPr>
        <w:t>Oferta została złożona przez spółkę cywilną/konsorcjum w składzie (wypełnić tylko w przypadku składania oferty wspólnej):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2611"/>
        <w:gridCol w:w="2521"/>
        <w:gridCol w:w="2012"/>
      </w:tblGrid>
      <w:tr w:rsidR="00460CED" w:rsidRPr="00FA24F7" w14:paraId="55F9FADE" w14:textId="77777777" w:rsidTr="007C27BF">
        <w:trPr>
          <w:trHeight w:val="341"/>
        </w:trPr>
        <w:tc>
          <w:tcPr>
            <w:tcW w:w="1814" w:type="dxa"/>
            <w:shd w:val="clear" w:color="auto" w:fill="auto"/>
            <w:vAlign w:val="center"/>
          </w:tcPr>
          <w:p w14:paraId="2ACDDA13" w14:textId="77777777" w:rsidR="00460CED" w:rsidRPr="00FA24F7" w:rsidRDefault="00460CED" w:rsidP="007C27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4F7">
              <w:rPr>
                <w:rFonts w:ascii="Arial" w:hAnsi="Arial" w:cs="Arial"/>
                <w:sz w:val="18"/>
                <w:szCs w:val="18"/>
              </w:rPr>
              <w:t>Rola:</w:t>
            </w:r>
          </w:p>
        </w:tc>
        <w:tc>
          <w:tcPr>
            <w:tcW w:w="2611" w:type="dxa"/>
            <w:shd w:val="clear" w:color="auto" w:fill="D9D9D9"/>
            <w:vAlign w:val="center"/>
          </w:tcPr>
          <w:p w14:paraId="3633E198" w14:textId="77777777" w:rsidR="00460CED" w:rsidRPr="00FA24F7" w:rsidRDefault="00460CED" w:rsidP="007C27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4F7"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  <w:tc>
          <w:tcPr>
            <w:tcW w:w="2521" w:type="dxa"/>
            <w:shd w:val="clear" w:color="auto" w:fill="D9D9D9"/>
            <w:vAlign w:val="center"/>
          </w:tcPr>
          <w:p w14:paraId="7F626420" w14:textId="77777777" w:rsidR="00460CED" w:rsidRPr="00FA24F7" w:rsidRDefault="00460CED" w:rsidP="007C27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4F7">
              <w:rPr>
                <w:rFonts w:ascii="Arial" w:hAnsi="Arial" w:cs="Arial"/>
                <w:sz w:val="18"/>
                <w:szCs w:val="18"/>
              </w:rPr>
              <w:t>Adres Wykonawcy</w:t>
            </w:r>
          </w:p>
        </w:tc>
        <w:tc>
          <w:tcPr>
            <w:tcW w:w="2012" w:type="dxa"/>
            <w:shd w:val="clear" w:color="auto" w:fill="D9D9D9"/>
            <w:vAlign w:val="center"/>
          </w:tcPr>
          <w:p w14:paraId="7CA80CA4" w14:textId="77777777" w:rsidR="00460CED" w:rsidRPr="00FA24F7" w:rsidRDefault="00460CED" w:rsidP="007C27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4F7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460CED" w:rsidRPr="00FA24F7" w14:paraId="02150A57" w14:textId="77777777" w:rsidTr="007C27BF">
        <w:trPr>
          <w:trHeight w:val="239"/>
        </w:trPr>
        <w:tc>
          <w:tcPr>
            <w:tcW w:w="1814" w:type="dxa"/>
            <w:shd w:val="clear" w:color="auto" w:fill="auto"/>
            <w:vAlign w:val="center"/>
          </w:tcPr>
          <w:p w14:paraId="721A0A43" w14:textId="77777777" w:rsidR="00460CED" w:rsidRPr="00FA24F7" w:rsidRDefault="00460CED" w:rsidP="007C27B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Pełnomocnik/</w:t>
            </w:r>
            <w:r w:rsidRPr="00FA24F7">
              <w:rPr>
                <w:rFonts w:ascii="Arial" w:hAnsi="Arial" w:cs="Arial"/>
                <w:sz w:val="18"/>
                <w:szCs w:val="18"/>
              </w:rPr>
              <w:t>Lider</w:t>
            </w:r>
          </w:p>
        </w:tc>
        <w:tc>
          <w:tcPr>
            <w:tcW w:w="2611" w:type="dxa"/>
            <w:shd w:val="clear" w:color="auto" w:fill="auto"/>
          </w:tcPr>
          <w:p w14:paraId="6C089097" w14:textId="77777777" w:rsidR="00460CED" w:rsidRPr="00FA24F7" w:rsidRDefault="00460CED" w:rsidP="007C27B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1" w:type="dxa"/>
          </w:tcPr>
          <w:p w14:paraId="1F9FF28F" w14:textId="77777777" w:rsidR="00460CED" w:rsidRPr="00FA24F7" w:rsidRDefault="00460CED" w:rsidP="007C27B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2" w:type="dxa"/>
            <w:shd w:val="clear" w:color="auto" w:fill="auto"/>
          </w:tcPr>
          <w:p w14:paraId="56291B9C" w14:textId="77777777" w:rsidR="00460CED" w:rsidRPr="00FA24F7" w:rsidRDefault="00460CED" w:rsidP="007C27B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CED" w:rsidRPr="00FA24F7" w14:paraId="40F83DBA" w14:textId="77777777" w:rsidTr="007C27B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814" w:type="dxa"/>
            <w:shd w:val="clear" w:color="auto" w:fill="auto"/>
            <w:vAlign w:val="center"/>
          </w:tcPr>
          <w:p w14:paraId="7C3A56D6" w14:textId="77777777" w:rsidR="00460CED" w:rsidRPr="00FA24F7" w:rsidRDefault="00460CED" w:rsidP="007C27B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4F7">
              <w:rPr>
                <w:rFonts w:ascii="Arial" w:hAnsi="Arial" w:cs="Arial"/>
                <w:sz w:val="18"/>
                <w:szCs w:val="18"/>
              </w:rPr>
              <w:t>Partner</w:t>
            </w:r>
          </w:p>
        </w:tc>
        <w:tc>
          <w:tcPr>
            <w:tcW w:w="2611" w:type="dxa"/>
          </w:tcPr>
          <w:p w14:paraId="65224887" w14:textId="77777777" w:rsidR="00460CED" w:rsidRPr="00FA24F7" w:rsidRDefault="00460CED" w:rsidP="007C27B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21" w:type="dxa"/>
          </w:tcPr>
          <w:p w14:paraId="6F454C77" w14:textId="77777777" w:rsidR="00460CED" w:rsidRPr="00FA24F7" w:rsidRDefault="00460CED" w:rsidP="007C27B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12" w:type="dxa"/>
          </w:tcPr>
          <w:p w14:paraId="509360DF" w14:textId="77777777" w:rsidR="00460CED" w:rsidRPr="00FA24F7" w:rsidRDefault="00460CED" w:rsidP="007C27B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60CED" w:rsidRPr="00FA24F7" w14:paraId="08F0EFC4" w14:textId="77777777" w:rsidTr="007C27B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814" w:type="dxa"/>
            <w:shd w:val="clear" w:color="auto" w:fill="auto"/>
            <w:vAlign w:val="center"/>
          </w:tcPr>
          <w:p w14:paraId="0E64E5EF" w14:textId="77777777" w:rsidR="00460CED" w:rsidRPr="00FA24F7" w:rsidRDefault="00460CED" w:rsidP="007C27B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4F7">
              <w:rPr>
                <w:rFonts w:ascii="Arial" w:hAnsi="Arial" w:cs="Arial"/>
                <w:sz w:val="18"/>
                <w:szCs w:val="18"/>
              </w:rPr>
              <w:t>Partner</w:t>
            </w:r>
          </w:p>
        </w:tc>
        <w:tc>
          <w:tcPr>
            <w:tcW w:w="2611" w:type="dxa"/>
          </w:tcPr>
          <w:p w14:paraId="4FD5C1BD" w14:textId="77777777" w:rsidR="00460CED" w:rsidRPr="00FA24F7" w:rsidRDefault="00460CED" w:rsidP="007C27B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21" w:type="dxa"/>
          </w:tcPr>
          <w:p w14:paraId="5676472D" w14:textId="77777777" w:rsidR="00460CED" w:rsidRPr="00FA24F7" w:rsidRDefault="00460CED" w:rsidP="007C27B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12" w:type="dxa"/>
          </w:tcPr>
          <w:p w14:paraId="1295692F" w14:textId="77777777" w:rsidR="00460CED" w:rsidRPr="00FA24F7" w:rsidRDefault="00460CED" w:rsidP="007C27B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E2AF4D1" w14:textId="77777777" w:rsidR="00460CED" w:rsidRPr="00187728" w:rsidRDefault="00460CED" w:rsidP="00460CED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61570086" w14:textId="77777777" w:rsidR="00D02B20" w:rsidRDefault="00D02B20" w:rsidP="000258B2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68E95F03" w14:textId="7CF3E75E" w:rsidR="000258B2" w:rsidRPr="008E51F2" w:rsidRDefault="000258B2" w:rsidP="000A2808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bookmarkStart w:id="1" w:name="_Hlk100738785"/>
      <w:r w:rsidRPr="00BE2DFB">
        <w:rPr>
          <w:rFonts w:ascii="Arial" w:hAnsi="Arial" w:cs="Arial"/>
          <w:b/>
          <w:sz w:val="18"/>
          <w:szCs w:val="18"/>
        </w:rPr>
        <w:t xml:space="preserve">Przystępując do udziału w </w:t>
      </w:r>
      <w:r w:rsidR="00EA6AD3">
        <w:rPr>
          <w:rFonts w:ascii="Arial" w:hAnsi="Arial" w:cs="Arial"/>
          <w:b/>
          <w:sz w:val="18"/>
          <w:szCs w:val="18"/>
        </w:rPr>
        <w:t>zapytaniu ofertowym</w:t>
      </w:r>
      <w:r w:rsidRPr="00BE2DFB">
        <w:rPr>
          <w:rFonts w:ascii="Arial" w:hAnsi="Arial" w:cs="Arial"/>
          <w:b/>
          <w:sz w:val="18"/>
          <w:szCs w:val="18"/>
        </w:rPr>
        <w:t xml:space="preserve"> o udzielenie zamówienia na zadanie pn</w:t>
      </w:r>
      <w:bookmarkStart w:id="2" w:name="_Hlk79148767"/>
      <w:bookmarkEnd w:id="0"/>
      <w:bookmarkEnd w:id="1"/>
      <w:r w:rsidR="00B36194" w:rsidRPr="00B36194">
        <w:rPr>
          <w:rFonts w:ascii="Arial" w:hAnsi="Arial" w:cs="Arial"/>
          <w:b/>
          <w:sz w:val="18"/>
          <w:szCs w:val="18"/>
        </w:rPr>
        <w:t xml:space="preserve">.: </w:t>
      </w:r>
      <w:bookmarkEnd w:id="2"/>
      <w:r w:rsidR="000A2808" w:rsidRPr="000A2808">
        <w:rPr>
          <w:rFonts w:ascii="Arial" w:hAnsi="Arial" w:cs="Arial"/>
          <w:b/>
          <w:sz w:val="18"/>
          <w:szCs w:val="18"/>
        </w:rPr>
        <w:t>Remont elewacji oraz okien witrażowych kościoła filialnego pw. Św. Anny w Nowej Wsi – formuła zaprojektuj i wybuduj</w:t>
      </w:r>
      <w:r w:rsidR="00EA6AD3" w:rsidRPr="00EA6AD3">
        <w:rPr>
          <w:rFonts w:ascii="Arial" w:hAnsi="Arial" w:cs="Arial"/>
          <w:b/>
          <w:sz w:val="18"/>
          <w:szCs w:val="18"/>
        </w:rPr>
        <w:t xml:space="preserve"> </w:t>
      </w:r>
      <w:r w:rsidR="00EA6AD3">
        <w:rPr>
          <w:rFonts w:ascii="Arial" w:hAnsi="Arial" w:cs="Arial"/>
          <w:sz w:val="18"/>
          <w:szCs w:val="18"/>
        </w:rPr>
        <w:t>o</w:t>
      </w:r>
      <w:r w:rsidR="00EA6AD3" w:rsidRPr="008E51F2">
        <w:rPr>
          <w:rFonts w:ascii="Arial" w:hAnsi="Arial" w:cs="Arial"/>
          <w:sz w:val="18"/>
          <w:szCs w:val="18"/>
        </w:rPr>
        <w:t>ferujemy</w:t>
      </w:r>
      <w:r w:rsidRPr="008E51F2">
        <w:rPr>
          <w:rFonts w:ascii="Arial" w:hAnsi="Arial" w:cs="Arial"/>
          <w:sz w:val="18"/>
          <w:szCs w:val="18"/>
        </w:rPr>
        <w:t xml:space="preserve"> wykonanie przedmiotu zamówienia zgodnie z wymaganiami określonymi w </w:t>
      </w:r>
      <w:r w:rsidR="00EA6AD3">
        <w:rPr>
          <w:rFonts w:ascii="Arial" w:hAnsi="Arial" w:cs="Arial"/>
          <w:sz w:val="18"/>
          <w:szCs w:val="18"/>
        </w:rPr>
        <w:t>Zapytaniu Ofertowym</w:t>
      </w:r>
      <w:r w:rsidRPr="008E51F2">
        <w:rPr>
          <w:rFonts w:ascii="Arial" w:hAnsi="Arial" w:cs="Arial"/>
          <w:sz w:val="18"/>
          <w:szCs w:val="18"/>
        </w:rPr>
        <w:t xml:space="preserve"> oraz wzorze umowy za wynagrodzeniem ryczałtowym:</w:t>
      </w:r>
    </w:p>
    <w:p w14:paraId="4891F0B3" w14:textId="77777777" w:rsidR="00FA0A3E" w:rsidRDefault="00FA0A3E" w:rsidP="006528F0">
      <w:pPr>
        <w:spacing w:line="360" w:lineRule="auto"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1418"/>
        <w:gridCol w:w="1701"/>
        <w:gridCol w:w="1553"/>
      </w:tblGrid>
      <w:tr w:rsidR="004A47D7" w14:paraId="51284111" w14:textId="77777777" w:rsidTr="004A47D7">
        <w:tc>
          <w:tcPr>
            <w:tcW w:w="8783" w:type="dxa"/>
            <w:gridSpan w:val="4"/>
          </w:tcPr>
          <w:p w14:paraId="266A255E" w14:textId="3E43A233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A47D7">
              <w:rPr>
                <w:rFonts w:ascii="Arial" w:hAnsi="Arial" w:cs="Arial"/>
                <w:sz w:val="18"/>
                <w:szCs w:val="18"/>
                <w:lang w:eastAsia="zh-CN"/>
              </w:rPr>
              <w:t>Remont elewacji oraz okien witrażowych kościoła filialnego pw. Św. Anny w Nowej Wsi</w:t>
            </w:r>
          </w:p>
        </w:tc>
      </w:tr>
      <w:tr w:rsidR="004A47D7" w14:paraId="05054D7D" w14:textId="77777777" w:rsidTr="004A47D7">
        <w:tc>
          <w:tcPr>
            <w:tcW w:w="4111" w:type="dxa"/>
          </w:tcPr>
          <w:p w14:paraId="6C798EE4" w14:textId="4B0687E1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Zakres prac</w:t>
            </w:r>
          </w:p>
        </w:tc>
        <w:tc>
          <w:tcPr>
            <w:tcW w:w="1418" w:type="dxa"/>
          </w:tcPr>
          <w:p w14:paraId="2DA57712" w14:textId="2A7F30A2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Cena netto PL</w:t>
            </w:r>
          </w:p>
        </w:tc>
        <w:tc>
          <w:tcPr>
            <w:tcW w:w="1701" w:type="dxa"/>
          </w:tcPr>
          <w:p w14:paraId="3FD5C2F5" w14:textId="367CEEC9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 xml:space="preserve">Podatek VAT PLN </w:t>
            </w:r>
          </w:p>
        </w:tc>
        <w:tc>
          <w:tcPr>
            <w:tcW w:w="1553" w:type="dxa"/>
          </w:tcPr>
          <w:p w14:paraId="06A50D8B" w14:textId="3FB4251A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Cena brutto PLN</w:t>
            </w:r>
          </w:p>
        </w:tc>
      </w:tr>
      <w:tr w:rsidR="004A47D7" w14:paraId="7BE67CC4" w14:textId="77777777" w:rsidTr="004A47D7">
        <w:tc>
          <w:tcPr>
            <w:tcW w:w="4111" w:type="dxa"/>
          </w:tcPr>
          <w:p w14:paraId="07672595" w14:textId="77777777" w:rsidR="004A47D7" w:rsidRPr="004A47D7" w:rsidRDefault="004A47D7" w:rsidP="004A47D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A47D7">
              <w:rPr>
                <w:rFonts w:ascii="Arial" w:hAnsi="Arial" w:cs="Arial"/>
                <w:sz w:val="18"/>
                <w:szCs w:val="18"/>
                <w:lang w:eastAsia="zh-CN"/>
              </w:rPr>
              <w:t>Dokumentacja projektowa</w:t>
            </w:r>
          </w:p>
          <w:p w14:paraId="1B197769" w14:textId="77777777" w:rsidR="004A47D7" w:rsidRPr="004A47D7" w:rsidRDefault="004A47D7" w:rsidP="004A47D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A47D7">
              <w:rPr>
                <w:rFonts w:ascii="Arial" w:hAnsi="Arial" w:cs="Arial"/>
                <w:sz w:val="18"/>
                <w:szCs w:val="18"/>
                <w:lang w:eastAsia="zh-CN"/>
              </w:rPr>
              <w:t>Inwentaryzacja</w:t>
            </w:r>
          </w:p>
          <w:p w14:paraId="3B06A60D" w14:textId="77777777" w:rsidR="004A47D7" w:rsidRPr="004A47D7" w:rsidRDefault="004A47D7" w:rsidP="004A47D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A47D7">
              <w:rPr>
                <w:rFonts w:ascii="Arial" w:hAnsi="Arial" w:cs="Arial"/>
                <w:sz w:val="18"/>
                <w:szCs w:val="18"/>
                <w:lang w:eastAsia="zh-CN"/>
              </w:rPr>
              <w:t>Badania konserwatorskie</w:t>
            </w:r>
          </w:p>
          <w:p w14:paraId="538EE79F" w14:textId="091D0F53" w:rsidR="004A47D7" w:rsidRDefault="004A47D7" w:rsidP="004A47D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A47D7">
              <w:rPr>
                <w:rFonts w:ascii="Arial" w:hAnsi="Arial" w:cs="Arial"/>
                <w:sz w:val="18"/>
                <w:szCs w:val="18"/>
                <w:lang w:eastAsia="zh-CN"/>
              </w:rPr>
              <w:t>Badania historyczno-architektoniczne</w:t>
            </w:r>
          </w:p>
        </w:tc>
        <w:tc>
          <w:tcPr>
            <w:tcW w:w="1418" w:type="dxa"/>
          </w:tcPr>
          <w:p w14:paraId="6EA2791E" w14:textId="0E6BAB14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6A0D5A53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553" w:type="dxa"/>
          </w:tcPr>
          <w:p w14:paraId="1D4F07AF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4A47D7" w14:paraId="2139B687" w14:textId="77777777" w:rsidTr="004A47D7">
        <w:tc>
          <w:tcPr>
            <w:tcW w:w="4111" w:type="dxa"/>
          </w:tcPr>
          <w:p w14:paraId="5EC9D82A" w14:textId="28F8D142" w:rsidR="004A47D7" w:rsidRPr="004A47D7" w:rsidRDefault="004A47D7" w:rsidP="004A47D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A47D7">
              <w:rPr>
                <w:rFonts w:ascii="Arial" w:hAnsi="Arial" w:cs="Arial"/>
                <w:sz w:val="18"/>
                <w:szCs w:val="18"/>
                <w:lang w:eastAsia="zh-CN"/>
              </w:rPr>
              <w:t>Remont elewacji</w:t>
            </w:r>
          </w:p>
        </w:tc>
        <w:tc>
          <w:tcPr>
            <w:tcW w:w="1418" w:type="dxa"/>
          </w:tcPr>
          <w:p w14:paraId="0076BCDF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663862EB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553" w:type="dxa"/>
          </w:tcPr>
          <w:p w14:paraId="1C37BC26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4A47D7" w14:paraId="2C12FFB0" w14:textId="77777777" w:rsidTr="004A47D7">
        <w:tc>
          <w:tcPr>
            <w:tcW w:w="4111" w:type="dxa"/>
          </w:tcPr>
          <w:p w14:paraId="1082A93C" w14:textId="62ADFA89" w:rsidR="004A47D7" w:rsidRPr="004A47D7" w:rsidRDefault="004A47D7" w:rsidP="004A47D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A47D7">
              <w:rPr>
                <w:rFonts w:ascii="Arial" w:hAnsi="Arial" w:cs="Arial"/>
                <w:sz w:val="18"/>
                <w:szCs w:val="18"/>
                <w:lang w:eastAsia="zh-CN"/>
              </w:rPr>
              <w:t>Remont okien witrażowych</w:t>
            </w:r>
          </w:p>
        </w:tc>
        <w:tc>
          <w:tcPr>
            <w:tcW w:w="1418" w:type="dxa"/>
          </w:tcPr>
          <w:p w14:paraId="7FA31226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2DFC3437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553" w:type="dxa"/>
          </w:tcPr>
          <w:p w14:paraId="3F6BF7EC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4A47D7" w14:paraId="45DC37B9" w14:textId="77777777" w:rsidTr="004A47D7">
        <w:tc>
          <w:tcPr>
            <w:tcW w:w="4111" w:type="dxa"/>
          </w:tcPr>
          <w:p w14:paraId="6FE7CC71" w14:textId="2F9A6475" w:rsidR="004A47D7" w:rsidRPr="004A47D7" w:rsidRDefault="004A47D7" w:rsidP="004A47D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A47D7">
              <w:rPr>
                <w:rFonts w:ascii="Arial" w:hAnsi="Arial" w:cs="Arial"/>
                <w:sz w:val="18"/>
                <w:szCs w:val="18"/>
                <w:lang w:eastAsia="zh-CN"/>
              </w:rPr>
              <w:t>Dokumentacja powykonawcza oraz odbiory s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>łużb</w:t>
            </w:r>
          </w:p>
        </w:tc>
        <w:tc>
          <w:tcPr>
            <w:tcW w:w="1418" w:type="dxa"/>
          </w:tcPr>
          <w:p w14:paraId="2A9AEC29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1462A3F5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553" w:type="dxa"/>
          </w:tcPr>
          <w:p w14:paraId="2738B749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4A47D7" w14:paraId="37FA5BE1" w14:textId="77777777" w:rsidTr="004A47D7">
        <w:tc>
          <w:tcPr>
            <w:tcW w:w="4111" w:type="dxa"/>
          </w:tcPr>
          <w:p w14:paraId="209583B8" w14:textId="65A5DB97" w:rsidR="004A47D7" w:rsidRPr="00E2182A" w:rsidRDefault="004A47D7" w:rsidP="004A47D7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E2182A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Razem</w:t>
            </w:r>
          </w:p>
        </w:tc>
        <w:tc>
          <w:tcPr>
            <w:tcW w:w="1418" w:type="dxa"/>
          </w:tcPr>
          <w:p w14:paraId="22EAFFF0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2C6968B7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553" w:type="dxa"/>
          </w:tcPr>
          <w:p w14:paraId="62E2F5BE" w14:textId="77777777" w:rsidR="004A47D7" w:rsidRDefault="004A47D7" w:rsidP="006528F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</w:tbl>
    <w:p w14:paraId="261B745B" w14:textId="77777777" w:rsidR="00FA0A3E" w:rsidRDefault="00FA0A3E" w:rsidP="006528F0">
      <w:pPr>
        <w:spacing w:line="360" w:lineRule="auto"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44712B58" w14:textId="344FA33F" w:rsidR="000258B2" w:rsidRPr="008E51F2" w:rsidRDefault="000258B2" w:rsidP="002A618B">
      <w:pPr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BD02F7">
        <w:rPr>
          <w:rFonts w:ascii="Arial" w:hAnsi="Arial" w:cs="Arial"/>
          <w:b/>
          <w:bCs/>
          <w:sz w:val="18"/>
          <w:szCs w:val="18"/>
        </w:rPr>
        <w:t xml:space="preserve">Oferujemy </w:t>
      </w:r>
      <w:r w:rsidR="00EB33AB" w:rsidRPr="00BD02F7">
        <w:rPr>
          <w:rFonts w:ascii="Arial" w:hAnsi="Arial" w:cs="Arial"/>
          <w:b/>
          <w:bCs/>
          <w:sz w:val="18"/>
          <w:szCs w:val="18"/>
        </w:rPr>
        <w:t>…</w:t>
      </w:r>
      <w:r w:rsidR="004C475C" w:rsidRPr="00BD02F7">
        <w:rPr>
          <w:rFonts w:ascii="Arial" w:hAnsi="Arial" w:cs="Arial"/>
          <w:b/>
          <w:bCs/>
          <w:sz w:val="18"/>
          <w:szCs w:val="18"/>
        </w:rPr>
        <w:t>…………</w:t>
      </w:r>
      <w:r w:rsidR="00EB33AB" w:rsidRPr="00BD02F7">
        <w:rPr>
          <w:rFonts w:ascii="Arial" w:hAnsi="Arial" w:cs="Arial"/>
          <w:b/>
          <w:bCs/>
          <w:sz w:val="18"/>
          <w:szCs w:val="18"/>
        </w:rPr>
        <w:t>..</w:t>
      </w:r>
      <w:r w:rsidRPr="00BD02F7">
        <w:rPr>
          <w:rFonts w:ascii="Arial" w:hAnsi="Arial" w:cs="Arial"/>
          <w:b/>
          <w:bCs/>
          <w:sz w:val="18"/>
          <w:szCs w:val="18"/>
        </w:rPr>
        <w:t xml:space="preserve"> miesięcy gwarancji</w:t>
      </w:r>
      <w:r w:rsidRPr="004C475C">
        <w:rPr>
          <w:rFonts w:ascii="Arial" w:hAnsi="Arial" w:cs="Arial"/>
          <w:sz w:val="18"/>
          <w:szCs w:val="18"/>
        </w:rPr>
        <w:t xml:space="preserve"> na całość</w:t>
      </w:r>
      <w:r w:rsidRPr="008E51F2">
        <w:rPr>
          <w:rFonts w:ascii="Arial" w:hAnsi="Arial" w:cs="Arial"/>
          <w:sz w:val="18"/>
          <w:szCs w:val="18"/>
        </w:rPr>
        <w:t xml:space="preserve"> przedmiotu zamówienia oraz zobowiązujemy się do zapewnienia pełnej funkcjonalności całości przedmiotu zamówienia poprzez bezpłatne usuwanie usterek w zakresie udzielonej przez siebie gwarancji</w:t>
      </w:r>
    </w:p>
    <w:p w14:paraId="4498AFDA" w14:textId="76539324" w:rsidR="000258B2" w:rsidRPr="008E51F2" w:rsidRDefault="000258B2" w:rsidP="000D1B57">
      <w:pPr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8E51F2">
        <w:rPr>
          <w:rFonts w:ascii="Arial" w:hAnsi="Arial" w:cs="Arial"/>
          <w:sz w:val="18"/>
          <w:szCs w:val="18"/>
        </w:rPr>
        <w:t>Oświadczamy, że zobowiązujemy się do wykonania zamówienia w terminie określonym w Z</w:t>
      </w:r>
      <w:r w:rsidR="002A618B">
        <w:rPr>
          <w:rFonts w:ascii="Arial" w:hAnsi="Arial" w:cs="Arial"/>
          <w:sz w:val="18"/>
          <w:szCs w:val="18"/>
        </w:rPr>
        <w:t>O</w:t>
      </w:r>
      <w:r w:rsidRPr="008E51F2">
        <w:rPr>
          <w:rFonts w:ascii="Arial" w:hAnsi="Arial" w:cs="Arial"/>
          <w:sz w:val="18"/>
          <w:szCs w:val="18"/>
        </w:rPr>
        <w:t>.</w:t>
      </w:r>
    </w:p>
    <w:p w14:paraId="309F12B7" w14:textId="77777777" w:rsidR="000258B2" w:rsidRPr="008E51F2" w:rsidRDefault="000258B2" w:rsidP="000D1B57">
      <w:pPr>
        <w:numPr>
          <w:ilvl w:val="0"/>
          <w:numId w:val="40"/>
        </w:numPr>
        <w:tabs>
          <w:tab w:val="num" w:pos="426"/>
        </w:tabs>
        <w:spacing w:line="276" w:lineRule="auto"/>
        <w:ind w:left="426" w:hanging="284"/>
        <w:jc w:val="both"/>
        <w:rPr>
          <w:rFonts w:ascii="Arial" w:hAnsi="Arial" w:cs="Arial"/>
        </w:rPr>
      </w:pPr>
      <w:r w:rsidRPr="008E51F2">
        <w:rPr>
          <w:rFonts w:ascii="Arial" w:hAnsi="Arial" w:cs="Arial"/>
          <w:sz w:val="18"/>
          <w:szCs w:val="18"/>
        </w:rPr>
        <w:t>Oświadczamy, że podana w Ofercie cena zawiera wszelkie koszty,</w:t>
      </w:r>
      <w:r w:rsidRPr="008E51F2">
        <w:rPr>
          <w:rFonts w:ascii="Arial" w:hAnsi="Arial" w:cs="Arial"/>
          <w:b/>
          <w:bCs/>
          <w:sz w:val="18"/>
          <w:szCs w:val="18"/>
        </w:rPr>
        <w:t xml:space="preserve"> </w:t>
      </w:r>
      <w:r w:rsidRPr="008E51F2">
        <w:rPr>
          <w:rFonts w:ascii="Arial" w:hAnsi="Arial" w:cs="Arial"/>
          <w:sz w:val="18"/>
          <w:szCs w:val="18"/>
        </w:rPr>
        <w:t>jakie Wykonawca poniesie z tytułu realizacji umowy.</w:t>
      </w:r>
    </w:p>
    <w:p w14:paraId="619DCC1F" w14:textId="7BA19409" w:rsidR="000258B2" w:rsidRPr="00293287" w:rsidRDefault="000258B2" w:rsidP="000D1B57">
      <w:pPr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8E51F2">
        <w:rPr>
          <w:rFonts w:ascii="Arial" w:hAnsi="Arial" w:cs="Arial"/>
          <w:sz w:val="18"/>
          <w:szCs w:val="18"/>
        </w:rPr>
        <w:lastRenderedPageBreak/>
        <w:t xml:space="preserve">Oświadczamy, że zapoznaliśmy się z </w:t>
      </w:r>
      <w:r w:rsidR="002A618B">
        <w:rPr>
          <w:rFonts w:ascii="Arial" w:hAnsi="Arial" w:cs="Arial"/>
          <w:sz w:val="18"/>
          <w:szCs w:val="18"/>
        </w:rPr>
        <w:t>Zapytaniu Ofertowym</w:t>
      </w:r>
      <w:r w:rsidRPr="008E51F2">
        <w:rPr>
          <w:rFonts w:ascii="Arial" w:hAnsi="Arial" w:cs="Arial"/>
          <w:sz w:val="18"/>
          <w:szCs w:val="18"/>
        </w:rPr>
        <w:t xml:space="preserve"> wraz z załącznikami (w tym </w:t>
      </w:r>
      <w:r w:rsidRPr="008E51F2">
        <w:rPr>
          <w:rFonts w:ascii="Arial" w:hAnsi="Arial" w:cs="Arial"/>
          <w:sz w:val="18"/>
          <w:szCs w:val="18"/>
        </w:rPr>
        <w:br/>
        <w:t>z projektowanymi postanowieniami umownymi) i uznajemy się za związanych określonymi w niej wymaganiami i zasadami postępowania.</w:t>
      </w:r>
    </w:p>
    <w:p w14:paraId="5DC73D82" w14:textId="7DDCCB04" w:rsidR="00293287" w:rsidRPr="008E51F2" w:rsidRDefault="00293287" w:rsidP="000D1B57">
      <w:pPr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Oświadczamy, że </w:t>
      </w:r>
      <w:r w:rsidR="00C70F13">
        <w:rPr>
          <w:rFonts w:ascii="Arial" w:hAnsi="Arial" w:cs="Arial"/>
          <w:sz w:val="18"/>
          <w:szCs w:val="18"/>
        </w:rPr>
        <w:t>osoby które będą uczestniczyć w realizacji zamówienia, posiadają wymagane uprawnienia.</w:t>
      </w:r>
    </w:p>
    <w:p w14:paraId="7DACB2B3" w14:textId="35CCED07" w:rsidR="000258B2" w:rsidRPr="008E51F2" w:rsidRDefault="000258B2" w:rsidP="000D1B57">
      <w:pPr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8E51F2">
        <w:rPr>
          <w:rFonts w:ascii="Arial" w:hAnsi="Arial" w:cs="Arial"/>
          <w:sz w:val="18"/>
          <w:szCs w:val="18"/>
        </w:rPr>
        <w:t>Oświadczamy, że projektowane postanowienia umowne zostały przez nas zaakceptowane i zobowiązujemy się w przypadku wyboru naszej oferty do zawarcia umowy na podanych warunkach w miejscu i terminie wyznaczonym przez Zamawiającego.</w:t>
      </w:r>
    </w:p>
    <w:p w14:paraId="5D4440E9" w14:textId="7C8C161B" w:rsidR="008E51F2" w:rsidRPr="008E51F2" w:rsidRDefault="008E51F2" w:rsidP="000D1B57">
      <w:pPr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8E51F2">
        <w:rPr>
          <w:rFonts w:ascii="Arial" w:hAnsi="Arial" w:cs="Arial"/>
          <w:sz w:val="18"/>
          <w:szCs w:val="18"/>
        </w:rPr>
        <w:t xml:space="preserve">Oświadczam, że niżej wymienieni Wykonawcy wspólnie ubiegający się o udzielenie zamówienia wykonają następujące </w:t>
      </w:r>
      <w:r w:rsidR="0092445B">
        <w:rPr>
          <w:rFonts w:ascii="Arial" w:hAnsi="Arial" w:cs="Arial"/>
          <w:sz w:val="18"/>
          <w:szCs w:val="18"/>
        </w:rPr>
        <w:t>roboty</w:t>
      </w:r>
      <w:r w:rsidRPr="008E51F2">
        <w:rPr>
          <w:rFonts w:ascii="Arial" w:hAnsi="Arial" w:cs="Arial"/>
          <w:sz w:val="18"/>
          <w:szCs w:val="18"/>
        </w:rPr>
        <w:t xml:space="preserve"> składające się na przedmiot zamówienia</w:t>
      </w:r>
    </w:p>
    <w:p w14:paraId="1E7B1831" w14:textId="77777777" w:rsidR="008E51F2" w:rsidRPr="008E51F2" w:rsidRDefault="008E51F2" w:rsidP="008E51F2">
      <w:pPr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812" w:type="dxa"/>
        <w:tblLayout w:type="fixed"/>
        <w:tblLook w:val="0000" w:firstRow="0" w:lastRow="0" w:firstColumn="0" w:lastColumn="0" w:noHBand="0" w:noVBand="0"/>
      </w:tblPr>
      <w:tblGrid>
        <w:gridCol w:w="3993"/>
        <w:gridCol w:w="4393"/>
      </w:tblGrid>
      <w:tr w:rsidR="008E51F2" w:rsidRPr="008E51F2" w14:paraId="6FAF9759" w14:textId="77777777" w:rsidTr="003D5930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735BD8B4" w14:textId="77777777" w:rsidR="008E51F2" w:rsidRPr="008E51F2" w:rsidRDefault="008E51F2" w:rsidP="008E51F2">
            <w:pPr>
              <w:spacing w:line="276" w:lineRule="auto"/>
              <w:rPr>
                <w:rFonts w:ascii="Arial" w:hAnsi="Arial" w:cs="Arial"/>
              </w:rPr>
            </w:pPr>
            <w:r w:rsidRPr="008E51F2">
              <w:rPr>
                <w:rFonts w:ascii="Arial" w:hAnsi="Arial" w:cs="Arial"/>
                <w:sz w:val="18"/>
                <w:szCs w:val="18"/>
              </w:rPr>
              <w:t>Nazwa Wykonawcy, spośród Wykonawców wspólnie ubiegających się o udzielenie zamówienia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595677B" w14:textId="3C9EC11D" w:rsidR="008E51F2" w:rsidRPr="008E51F2" w:rsidRDefault="00E970F7" w:rsidP="008E51F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305196">
              <w:rPr>
                <w:rFonts w:ascii="Arial" w:hAnsi="Arial" w:cs="Arial"/>
                <w:sz w:val="18"/>
                <w:szCs w:val="18"/>
              </w:rPr>
              <w:t>obota budowlana</w:t>
            </w:r>
            <w:r w:rsidR="008E51F2" w:rsidRPr="008E51F2">
              <w:rPr>
                <w:rFonts w:ascii="Arial" w:hAnsi="Arial" w:cs="Arial"/>
                <w:sz w:val="18"/>
                <w:szCs w:val="18"/>
              </w:rPr>
              <w:t xml:space="preserve"> składająca się na przedmiot zamówienia, która zostanie wykonana przez Wykonawcę wskazanego w kol. 1</w:t>
            </w:r>
          </w:p>
        </w:tc>
      </w:tr>
      <w:tr w:rsidR="008E51F2" w:rsidRPr="008E51F2" w14:paraId="303E60B8" w14:textId="77777777" w:rsidTr="003D5930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E1DFA" w14:textId="77777777" w:rsidR="008E51F2" w:rsidRPr="008E51F2" w:rsidRDefault="008E51F2" w:rsidP="008E51F2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0E858" w14:textId="77777777" w:rsidR="008E51F2" w:rsidRPr="008E51F2" w:rsidRDefault="008E51F2" w:rsidP="008E51F2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3DE4FF" w14:textId="5AD871B6" w:rsidR="008E51F2" w:rsidRPr="00D4004B" w:rsidRDefault="008E51F2" w:rsidP="00D4004B">
      <w:p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E51F2">
        <w:rPr>
          <w:rFonts w:ascii="Arial" w:hAnsi="Arial" w:cs="Arial"/>
          <w:sz w:val="16"/>
          <w:szCs w:val="16"/>
        </w:rPr>
        <w:t xml:space="preserve">(UWAGA: pkt. </w:t>
      </w:r>
      <w:r w:rsidR="009B3159">
        <w:rPr>
          <w:rFonts w:ascii="Arial" w:hAnsi="Arial" w:cs="Arial"/>
          <w:sz w:val="16"/>
          <w:szCs w:val="16"/>
        </w:rPr>
        <w:t>7</w:t>
      </w:r>
      <w:r w:rsidRPr="008E51F2">
        <w:rPr>
          <w:rFonts w:ascii="Arial" w:hAnsi="Arial" w:cs="Arial"/>
          <w:sz w:val="16"/>
          <w:szCs w:val="16"/>
        </w:rPr>
        <w:t xml:space="preserve"> dotyczy jedynie Wykonawców wspólnie ubiegających się o udzielenie zamówienia)</w:t>
      </w:r>
    </w:p>
    <w:p w14:paraId="4686CC20" w14:textId="77777777" w:rsidR="008E51F2" w:rsidRPr="008E51F2" w:rsidRDefault="008E51F2" w:rsidP="000D1B57">
      <w:pPr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8E51F2">
        <w:rPr>
          <w:rFonts w:ascii="Arial" w:hAnsi="Arial" w:cs="Arial"/>
          <w:sz w:val="18"/>
          <w:szCs w:val="18"/>
        </w:rPr>
        <w:t>Oświadczamy, że:</w:t>
      </w:r>
    </w:p>
    <w:p w14:paraId="3C51B806" w14:textId="3C8F39B2" w:rsidR="008E51F2" w:rsidRPr="008E51F2" w:rsidRDefault="008E51F2" w:rsidP="000D1B57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8E51F2">
        <w:rPr>
          <w:rFonts w:ascii="Arial" w:hAnsi="Arial" w:cs="Arial"/>
          <w:sz w:val="18"/>
          <w:szCs w:val="18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zamówienia;</w:t>
      </w:r>
    </w:p>
    <w:p w14:paraId="4C708160" w14:textId="77777777" w:rsidR="008E51F2" w:rsidRPr="008E51F2" w:rsidRDefault="008E51F2" w:rsidP="000D1B57">
      <w:pPr>
        <w:numPr>
          <w:ilvl w:val="0"/>
          <w:numId w:val="40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8E51F2">
        <w:rPr>
          <w:rFonts w:ascii="Arial" w:hAnsi="Arial" w:cs="Arial"/>
          <w:sz w:val="18"/>
          <w:szCs w:val="18"/>
        </w:rPr>
        <w:t>Wykonawca oświadcza, że:</w:t>
      </w:r>
    </w:p>
    <w:p w14:paraId="13202182" w14:textId="77777777" w:rsidR="008E51F2" w:rsidRPr="008E51F2" w:rsidRDefault="008E51F2" w:rsidP="000D1B57">
      <w:pPr>
        <w:pStyle w:val="Bezodstpw"/>
        <w:numPr>
          <w:ilvl w:val="1"/>
          <w:numId w:val="42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8E51F2">
        <w:rPr>
          <w:rFonts w:ascii="Arial" w:hAnsi="Arial" w:cs="Arial"/>
          <w:sz w:val="18"/>
          <w:szCs w:val="18"/>
        </w:rPr>
        <w:t>przetwarza dane osobowe zawarte w ofercie oraz wskazane w uzupełnieniach i wyjaśnieniach do oferty, zgodnie z art. 6 i 9 RODO,</w:t>
      </w:r>
    </w:p>
    <w:p w14:paraId="52B245B4" w14:textId="1F30ED6D" w:rsidR="008E51F2" w:rsidRPr="008E51F2" w:rsidRDefault="008E51F2" w:rsidP="000D1B57">
      <w:pPr>
        <w:pStyle w:val="Bezodstpw"/>
        <w:numPr>
          <w:ilvl w:val="1"/>
          <w:numId w:val="42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8E51F2">
        <w:rPr>
          <w:rFonts w:ascii="Arial" w:hAnsi="Arial" w:cs="Arial"/>
          <w:sz w:val="18"/>
          <w:szCs w:val="18"/>
        </w:rPr>
        <w:t>wypełnił obowiązki informacyjne przewidziane w art. 13 lub art. 14 RODO wobec osób fizycznych, od których dane osobowe bezpośrednio lub pośrednio pozyskano w celu ubiegania się o udzielenie zamówienia w niniejszym postępowaniu.</w:t>
      </w:r>
    </w:p>
    <w:p w14:paraId="1C28DD30" w14:textId="77777777" w:rsidR="008E51F2" w:rsidRPr="008E51F2" w:rsidRDefault="008E51F2" w:rsidP="000D1B57">
      <w:pPr>
        <w:pStyle w:val="Bezodstpw"/>
        <w:numPr>
          <w:ilvl w:val="1"/>
          <w:numId w:val="42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8E51F2">
        <w:rPr>
          <w:rFonts w:ascii="Arial" w:hAnsi="Arial" w:cs="Arial"/>
          <w:sz w:val="18"/>
          <w:szCs w:val="18"/>
        </w:rPr>
        <w:t>poinformowano osoby, których dane dotyczą o przekazaniu ich danych Zamawiającemu, o celu przekazania oraz o innych informacjach dotyczących Zamawiającego wynikających z art. 14 RODO,</w:t>
      </w:r>
    </w:p>
    <w:p w14:paraId="13996C7B" w14:textId="77777777" w:rsidR="008E51F2" w:rsidRPr="008E51F2" w:rsidRDefault="008E51F2" w:rsidP="000D1B57">
      <w:pPr>
        <w:pStyle w:val="Bezodstpw"/>
        <w:numPr>
          <w:ilvl w:val="1"/>
          <w:numId w:val="42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8E51F2">
        <w:rPr>
          <w:rFonts w:ascii="Arial" w:hAnsi="Arial" w:cs="Arial"/>
          <w:sz w:val="18"/>
          <w:szCs w:val="18"/>
          <w:lang w:eastAsia="en-US"/>
        </w:rPr>
        <w:t>Wykonawca oświadcza, że spełnia wymagania określone w art. 28, 29, 30, 32, 33</w:t>
      </w:r>
      <w:r w:rsidRPr="008E51F2">
        <w:rPr>
          <w:rFonts w:ascii="Arial" w:hAnsi="Arial" w:cs="Arial"/>
          <w:sz w:val="18"/>
          <w:szCs w:val="18"/>
        </w:rPr>
        <w:t xml:space="preserve"> </w:t>
      </w:r>
      <w:r w:rsidRPr="008E51F2">
        <w:rPr>
          <w:rFonts w:ascii="Arial" w:hAnsi="Arial" w:cs="Arial"/>
          <w:sz w:val="18"/>
          <w:szCs w:val="18"/>
          <w:lang w:eastAsia="en-US"/>
        </w:rPr>
        <w:t>Rozporządzenia Parlamentu Europejskiego i Rady (UE) 2016/679 z dnia 27 kwietnia 2016 r.</w:t>
      </w:r>
      <w:r w:rsidRPr="008E51F2">
        <w:rPr>
          <w:rFonts w:ascii="Arial" w:hAnsi="Arial" w:cs="Arial"/>
          <w:sz w:val="18"/>
          <w:szCs w:val="18"/>
        </w:rPr>
        <w:t xml:space="preserve"> </w:t>
      </w:r>
      <w:r w:rsidRPr="008E51F2">
        <w:rPr>
          <w:rFonts w:ascii="Arial" w:hAnsi="Arial" w:cs="Arial"/>
          <w:sz w:val="18"/>
          <w:szCs w:val="18"/>
          <w:lang w:eastAsia="en-US"/>
        </w:rPr>
        <w:t xml:space="preserve">w sprawie ochrony osób fizycznych w związku z przetwarzaniem danych osobowych i w sprawie swobodnego przepływu takich danych oraz uchylenia dyrektywy 95/46/WE, </w:t>
      </w:r>
    </w:p>
    <w:p w14:paraId="7FE355B0" w14:textId="77777777" w:rsidR="008E51F2" w:rsidRPr="008E51F2" w:rsidRDefault="008E51F2" w:rsidP="000D1B57">
      <w:pPr>
        <w:pStyle w:val="Bezodstpw"/>
        <w:numPr>
          <w:ilvl w:val="1"/>
          <w:numId w:val="42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8E51F2">
        <w:rPr>
          <w:rFonts w:ascii="Arial" w:hAnsi="Arial" w:cs="Arial"/>
          <w:sz w:val="18"/>
          <w:szCs w:val="18"/>
          <w:lang w:eastAsia="en-US"/>
        </w:rPr>
        <w:t xml:space="preserve">prowadzi dokumentację potwierdzającą wykonywanie powyższych czynności oraz, że na żądanie administratora udostępni wskazaną dokumentację. </w:t>
      </w:r>
    </w:p>
    <w:p w14:paraId="447F04E3" w14:textId="7ED68DEA" w:rsidR="000258B2" w:rsidRPr="00D7560A" w:rsidRDefault="000258B2" w:rsidP="000258B2">
      <w:pPr>
        <w:widowControl w:val="0"/>
        <w:spacing w:before="240" w:line="360" w:lineRule="auto"/>
        <w:jc w:val="both"/>
        <w:rPr>
          <w:rFonts w:ascii="Arial" w:hAnsi="Arial" w:cs="Arial"/>
          <w:sz w:val="18"/>
          <w:szCs w:val="18"/>
        </w:rPr>
      </w:pPr>
      <w:r w:rsidRPr="00D7560A">
        <w:rPr>
          <w:rFonts w:ascii="Arial" w:hAnsi="Arial" w:cs="Arial"/>
          <w:sz w:val="18"/>
          <w:szCs w:val="18"/>
        </w:rPr>
        <w:t>Miejscowość ……………, dnia …………… r.</w:t>
      </w:r>
    </w:p>
    <w:p w14:paraId="57EB578C" w14:textId="77777777" w:rsidR="000258B2" w:rsidRPr="00D7560A" w:rsidRDefault="000258B2" w:rsidP="000258B2">
      <w:pPr>
        <w:widowControl w:val="0"/>
        <w:spacing w:line="360" w:lineRule="auto"/>
        <w:ind w:left="4536"/>
        <w:jc w:val="center"/>
        <w:rPr>
          <w:rFonts w:ascii="Arial" w:hAnsi="Arial" w:cs="Arial"/>
          <w:sz w:val="18"/>
          <w:szCs w:val="18"/>
        </w:rPr>
      </w:pPr>
      <w:r w:rsidRPr="00D7560A">
        <w:rPr>
          <w:rFonts w:ascii="Arial" w:hAnsi="Arial" w:cs="Arial"/>
          <w:sz w:val="18"/>
          <w:szCs w:val="18"/>
        </w:rPr>
        <w:t>…………………………………………</w:t>
      </w:r>
    </w:p>
    <w:p w14:paraId="4B3AB564" w14:textId="077D5497" w:rsidR="000258B2" w:rsidRDefault="000258B2" w:rsidP="00E970F7">
      <w:pPr>
        <w:widowControl w:val="0"/>
        <w:spacing w:line="360" w:lineRule="auto"/>
        <w:ind w:left="4536"/>
        <w:jc w:val="center"/>
        <w:rPr>
          <w:rFonts w:ascii="Arial" w:hAnsi="Arial" w:cs="Arial"/>
          <w:i/>
          <w:sz w:val="18"/>
          <w:szCs w:val="18"/>
        </w:rPr>
      </w:pPr>
      <w:r w:rsidRPr="00D7560A">
        <w:rPr>
          <w:rFonts w:ascii="Arial" w:hAnsi="Arial" w:cs="Arial"/>
          <w:i/>
          <w:sz w:val="18"/>
          <w:szCs w:val="18"/>
        </w:rPr>
        <w:t>(podpis elektroniczny)</w:t>
      </w:r>
    </w:p>
    <w:p w14:paraId="180624B9" w14:textId="77777777" w:rsidR="007247DA" w:rsidRDefault="007247DA" w:rsidP="00E970F7">
      <w:pPr>
        <w:widowControl w:val="0"/>
        <w:spacing w:line="360" w:lineRule="auto"/>
        <w:ind w:left="4536"/>
        <w:jc w:val="center"/>
        <w:rPr>
          <w:rFonts w:ascii="Arial" w:hAnsi="Arial" w:cs="Arial"/>
          <w:i/>
          <w:sz w:val="18"/>
          <w:szCs w:val="18"/>
        </w:rPr>
      </w:pPr>
    </w:p>
    <w:p w14:paraId="3DB423AC" w14:textId="77777777" w:rsidR="007247DA" w:rsidRDefault="007247DA" w:rsidP="00E970F7">
      <w:pPr>
        <w:widowControl w:val="0"/>
        <w:spacing w:line="360" w:lineRule="auto"/>
        <w:ind w:left="4536"/>
        <w:jc w:val="center"/>
        <w:rPr>
          <w:rFonts w:ascii="Arial" w:hAnsi="Arial" w:cs="Arial"/>
          <w:i/>
          <w:sz w:val="18"/>
          <w:szCs w:val="18"/>
        </w:rPr>
      </w:pPr>
    </w:p>
    <w:p w14:paraId="41D45511" w14:textId="77777777" w:rsidR="007247DA" w:rsidRDefault="007247DA" w:rsidP="00E970F7">
      <w:pPr>
        <w:widowControl w:val="0"/>
        <w:spacing w:line="360" w:lineRule="auto"/>
        <w:ind w:left="4536"/>
        <w:jc w:val="center"/>
        <w:rPr>
          <w:rFonts w:ascii="Arial" w:hAnsi="Arial" w:cs="Arial"/>
          <w:i/>
          <w:sz w:val="18"/>
          <w:szCs w:val="18"/>
        </w:rPr>
      </w:pPr>
    </w:p>
    <w:p w14:paraId="44477597" w14:textId="77777777" w:rsidR="007247DA" w:rsidRDefault="007247DA" w:rsidP="007247DA">
      <w:pPr>
        <w:widowControl w:val="0"/>
        <w:spacing w:line="360" w:lineRule="auto"/>
        <w:rPr>
          <w:rFonts w:ascii="Arial" w:hAnsi="Arial" w:cs="Arial"/>
          <w:i/>
          <w:sz w:val="18"/>
          <w:szCs w:val="18"/>
        </w:rPr>
      </w:pPr>
    </w:p>
    <w:p w14:paraId="1EACB697" w14:textId="55ADF4E5" w:rsidR="000258B2" w:rsidRPr="00C34E61" w:rsidRDefault="000258B2" w:rsidP="000258B2">
      <w:pPr>
        <w:pageBreakBefore/>
        <w:spacing w:line="360" w:lineRule="auto"/>
        <w:jc w:val="right"/>
      </w:pPr>
      <w:r>
        <w:rPr>
          <w:rFonts w:ascii="Arial" w:hAnsi="Arial" w:cs="Arial"/>
          <w:b/>
          <w:sz w:val="18"/>
          <w:szCs w:val="18"/>
        </w:rPr>
        <w:lastRenderedPageBreak/>
        <w:t>Załącznik nr 2 do Z</w:t>
      </w:r>
      <w:r w:rsidR="002A618B">
        <w:rPr>
          <w:rFonts w:ascii="Arial" w:hAnsi="Arial" w:cs="Arial"/>
          <w:b/>
          <w:sz w:val="18"/>
          <w:szCs w:val="18"/>
        </w:rPr>
        <w:t>O</w:t>
      </w:r>
    </w:p>
    <w:tbl>
      <w:tblPr>
        <w:tblW w:w="92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04"/>
      </w:tblGrid>
      <w:tr w:rsidR="000258B2" w:rsidRPr="00581424" w14:paraId="6395C250" w14:textId="77777777" w:rsidTr="00F9275F">
        <w:trPr>
          <w:trHeight w:val="503"/>
        </w:trPr>
        <w:tc>
          <w:tcPr>
            <w:tcW w:w="9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2E573E7" w14:textId="77777777" w:rsidR="000258B2" w:rsidRDefault="000258B2" w:rsidP="00F9275F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OŚWIADCZENIE</w:t>
            </w:r>
            <w:r w:rsidRPr="00EC6C4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179C55D6" w14:textId="217AFE9C" w:rsidR="000258B2" w:rsidRPr="004F6D80" w:rsidRDefault="003D6A5A" w:rsidP="00F9275F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 braku podstaw do wykluczenia</w:t>
            </w:r>
          </w:p>
        </w:tc>
      </w:tr>
    </w:tbl>
    <w:p w14:paraId="034C7386" w14:textId="77777777" w:rsidR="000258B2" w:rsidRDefault="000258B2" w:rsidP="000258B2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68AD7E8B" w14:textId="0E5E5036" w:rsidR="00FB0C19" w:rsidRPr="007A5E6E" w:rsidRDefault="00FB0C19" w:rsidP="00FB0C19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Wykonawca/ Wykonawca wspólnie ubiegający się o udzielenie zamówienia/</w:t>
      </w:r>
      <w:r w:rsidR="0084340B">
        <w:rPr>
          <w:rFonts w:ascii="Arial" w:hAnsi="Arial" w:cs="Arial"/>
          <w:b/>
          <w:sz w:val="18"/>
          <w:szCs w:val="18"/>
        </w:rPr>
        <w:t>:*</w:t>
      </w:r>
    </w:p>
    <w:p w14:paraId="0C6B4F39" w14:textId="77777777" w:rsidR="00B76FAD" w:rsidRPr="007A5E6E" w:rsidRDefault="00B76FAD" w:rsidP="00B76FAD">
      <w:pPr>
        <w:spacing w:line="360" w:lineRule="auto"/>
        <w:ind w:right="5954"/>
        <w:rPr>
          <w:rFonts w:ascii="Arial" w:hAnsi="Arial" w:cs="Arial"/>
          <w:sz w:val="18"/>
          <w:szCs w:val="18"/>
        </w:rPr>
      </w:pPr>
      <w:r w:rsidRPr="007A5E6E">
        <w:rPr>
          <w:rFonts w:ascii="Arial" w:hAnsi="Arial" w:cs="Arial"/>
          <w:sz w:val="18"/>
          <w:szCs w:val="18"/>
        </w:rPr>
        <w:t>______________________</w:t>
      </w:r>
    </w:p>
    <w:p w14:paraId="0BCAF53B" w14:textId="77777777" w:rsidR="00B76FAD" w:rsidRPr="007A5E6E" w:rsidRDefault="00B76FAD" w:rsidP="00B76FAD">
      <w:pPr>
        <w:spacing w:line="360" w:lineRule="auto"/>
        <w:ind w:right="5954"/>
        <w:rPr>
          <w:rFonts w:ascii="Arial" w:hAnsi="Arial" w:cs="Arial"/>
          <w:sz w:val="18"/>
          <w:szCs w:val="18"/>
        </w:rPr>
      </w:pPr>
      <w:r w:rsidRPr="007A5E6E">
        <w:rPr>
          <w:rFonts w:ascii="Arial" w:hAnsi="Arial" w:cs="Arial"/>
          <w:sz w:val="18"/>
          <w:szCs w:val="18"/>
        </w:rPr>
        <w:t>______________________</w:t>
      </w:r>
    </w:p>
    <w:p w14:paraId="042EA2C4" w14:textId="77777777" w:rsidR="00B76FAD" w:rsidRPr="00C86B33" w:rsidRDefault="00B76FAD" w:rsidP="00B76FAD">
      <w:pPr>
        <w:spacing w:line="360" w:lineRule="auto"/>
        <w:ind w:right="5953"/>
        <w:rPr>
          <w:rFonts w:ascii="Arial" w:hAnsi="Arial" w:cs="Arial"/>
          <w:i/>
          <w:sz w:val="14"/>
          <w:szCs w:val="14"/>
        </w:rPr>
      </w:pPr>
      <w:r w:rsidRPr="007A5E6E">
        <w:rPr>
          <w:rFonts w:ascii="Arial" w:hAnsi="Arial" w:cs="Arial"/>
          <w:i/>
          <w:sz w:val="14"/>
          <w:szCs w:val="14"/>
        </w:rPr>
        <w:t>(pełna nazwa/firma, adres)</w:t>
      </w:r>
    </w:p>
    <w:p w14:paraId="4D669478" w14:textId="527D0259" w:rsidR="00B76FAD" w:rsidRPr="007A5E6E" w:rsidRDefault="00B76FAD" w:rsidP="002D3A90">
      <w:pPr>
        <w:spacing w:line="360" w:lineRule="auto"/>
        <w:rPr>
          <w:rFonts w:ascii="Arial" w:hAnsi="Arial" w:cs="Arial"/>
          <w:sz w:val="18"/>
          <w:szCs w:val="18"/>
        </w:rPr>
      </w:pPr>
      <w:r w:rsidRPr="007A5E6E">
        <w:rPr>
          <w:rFonts w:ascii="Arial" w:hAnsi="Arial" w:cs="Arial"/>
          <w:sz w:val="18"/>
          <w:szCs w:val="18"/>
        </w:rPr>
        <w:t>reprezentowany przez:____________________</w:t>
      </w:r>
    </w:p>
    <w:p w14:paraId="735A8CFE" w14:textId="77777777" w:rsidR="00B76FAD" w:rsidRPr="007A5E6E" w:rsidRDefault="00B76FAD" w:rsidP="00B76FAD">
      <w:pPr>
        <w:spacing w:line="360" w:lineRule="auto"/>
        <w:ind w:right="5954"/>
        <w:rPr>
          <w:rFonts w:ascii="Arial" w:hAnsi="Arial" w:cs="Arial"/>
          <w:sz w:val="14"/>
          <w:szCs w:val="14"/>
        </w:rPr>
      </w:pPr>
      <w:r w:rsidRPr="007A5E6E">
        <w:rPr>
          <w:rFonts w:ascii="Arial" w:hAnsi="Arial" w:cs="Arial"/>
          <w:i/>
          <w:sz w:val="14"/>
          <w:szCs w:val="14"/>
        </w:rPr>
        <w:t>(imię, nazwisko, stanowisko/ podstawa do reprezentacji)</w:t>
      </w:r>
    </w:p>
    <w:p w14:paraId="7C1C458C" w14:textId="77777777" w:rsidR="00FB0C19" w:rsidRDefault="00FB0C19" w:rsidP="00FB0C19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14:paraId="6810CFB0" w14:textId="07263E30" w:rsidR="00622A06" w:rsidRDefault="00FB0C19" w:rsidP="00EB0617">
      <w:pPr>
        <w:spacing w:after="240" w:line="276" w:lineRule="auto"/>
        <w:contextualSpacing/>
        <w:jc w:val="both"/>
        <w:rPr>
          <w:rFonts w:ascii="Arial" w:hAnsi="Arial" w:cs="Arial"/>
          <w:spacing w:val="-1"/>
          <w:sz w:val="18"/>
          <w:szCs w:val="18"/>
        </w:rPr>
      </w:pPr>
      <w:r w:rsidRPr="00C34E61">
        <w:rPr>
          <w:rFonts w:ascii="Arial" w:hAnsi="Arial" w:cs="Arial"/>
          <w:b/>
          <w:bCs/>
          <w:sz w:val="18"/>
          <w:szCs w:val="18"/>
        </w:rPr>
        <w:t xml:space="preserve">Na potrzeby </w:t>
      </w:r>
      <w:r w:rsidR="003D6A5A">
        <w:rPr>
          <w:rFonts w:ascii="Arial" w:hAnsi="Arial" w:cs="Arial"/>
          <w:b/>
          <w:bCs/>
          <w:sz w:val="18"/>
          <w:szCs w:val="18"/>
        </w:rPr>
        <w:t>zapytania ofertowego</w:t>
      </w:r>
      <w:r w:rsidRPr="00C34E61">
        <w:rPr>
          <w:rFonts w:ascii="Arial" w:hAnsi="Arial" w:cs="Arial"/>
          <w:b/>
          <w:bCs/>
          <w:sz w:val="18"/>
          <w:szCs w:val="18"/>
        </w:rPr>
        <w:t xml:space="preserve"> o udzielenie zamówienia pn</w:t>
      </w:r>
      <w:bookmarkStart w:id="3" w:name="_Hlk100739230"/>
      <w:r w:rsidR="00246304" w:rsidRPr="00246304">
        <w:rPr>
          <w:rFonts w:ascii="Arial" w:hAnsi="Arial" w:cs="Arial"/>
          <w:b/>
          <w:bCs/>
          <w:sz w:val="18"/>
          <w:szCs w:val="18"/>
        </w:rPr>
        <w:t xml:space="preserve">.: </w:t>
      </w:r>
      <w:bookmarkEnd w:id="3"/>
      <w:r w:rsidR="00EB0617" w:rsidRPr="00EB0617">
        <w:rPr>
          <w:rFonts w:ascii="Arial" w:hAnsi="Arial" w:cs="Arial"/>
          <w:b/>
          <w:bCs/>
          <w:sz w:val="18"/>
          <w:szCs w:val="18"/>
        </w:rPr>
        <w:t>Remont elewacji oraz okien witrażowych kościoła filialnego pw. Św. Anny w Nowej Wsi – formuła zaprojektuj i wybuduj</w:t>
      </w:r>
      <w:r w:rsidR="00EB0617" w:rsidRPr="00EB0617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="000258B2" w:rsidRPr="00C34E61">
        <w:rPr>
          <w:rFonts w:ascii="Arial" w:hAnsi="Arial" w:cs="Arial"/>
          <w:b/>
          <w:bCs/>
          <w:spacing w:val="-1"/>
          <w:sz w:val="18"/>
          <w:szCs w:val="18"/>
        </w:rPr>
        <w:t>oświadczam, co następuje:</w:t>
      </w:r>
      <w:r w:rsidR="000258B2" w:rsidRPr="00226A7C">
        <w:rPr>
          <w:rFonts w:ascii="Arial" w:hAnsi="Arial" w:cs="Arial"/>
          <w:spacing w:val="-1"/>
          <w:sz w:val="18"/>
          <w:szCs w:val="18"/>
        </w:rPr>
        <w:t xml:space="preserve"> </w:t>
      </w:r>
    </w:p>
    <w:p w14:paraId="342FAB7F" w14:textId="77777777" w:rsidR="0084340B" w:rsidRPr="0084340B" w:rsidRDefault="0084340B" w:rsidP="0084340B">
      <w:pPr>
        <w:spacing w:after="240" w:line="360" w:lineRule="auto"/>
        <w:contextualSpacing/>
        <w:jc w:val="both"/>
        <w:rPr>
          <w:rFonts w:ascii="Arial" w:hAnsi="Arial" w:cs="Arial"/>
          <w:b/>
          <w:bCs/>
          <w:spacing w:val="-1"/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03"/>
      </w:tblGrid>
      <w:tr w:rsidR="000258B2" w14:paraId="70542579" w14:textId="77777777" w:rsidTr="00F9275F">
        <w:trPr>
          <w:jc w:val="center"/>
        </w:trPr>
        <w:tc>
          <w:tcPr>
            <w:tcW w:w="9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3A948A1" w14:textId="35195427" w:rsidR="000258B2" w:rsidRDefault="000258B2" w:rsidP="00F9275F">
            <w:pPr>
              <w:shd w:val="clear" w:color="auto" w:fill="BFBFBF"/>
              <w:spacing w:line="360" w:lineRule="auto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OŚWIADCZENIE DOTYCZĄCE PRZESŁANEK WYKLUCZENIA Z </w:t>
            </w:r>
            <w:r w:rsidR="006C4631">
              <w:rPr>
                <w:rFonts w:ascii="Arial" w:hAnsi="Arial" w:cs="Arial"/>
                <w:b/>
                <w:sz w:val="18"/>
                <w:szCs w:val="18"/>
              </w:rPr>
              <w:t>ZAPYTANIA OFERTOWEGO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</w:tbl>
    <w:p w14:paraId="672E7CC1" w14:textId="77777777" w:rsidR="000258B2" w:rsidRDefault="000258B2" w:rsidP="000258B2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0864AFC3" w14:textId="45A678F8" w:rsidR="000258B2" w:rsidRPr="002D3A90" w:rsidRDefault="00246304" w:rsidP="002D3A90">
      <w:pPr>
        <w:pStyle w:val="Akapitzlist"/>
        <w:numPr>
          <w:ilvl w:val="0"/>
          <w:numId w:val="7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A5D4D">
        <w:rPr>
          <w:rFonts w:ascii="Arial" w:hAnsi="Arial" w:cs="Arial"/>
          <w:sz w:val="18"/>
          <w:szCs w:val="18"/>
        </w:rPr>
        <w:t xml:space="preserve">Oświadczam, że nie podlegam wykluczeniu na podstawie art. 7 ust. 1 ustawy o szczególnych rozwiązaniach </w:t>
      </w:r>
      <w:r>
        <w:rPr>
          <w:rFonts w:ascii="Arial" w:hAnsi="Arial" w:cs="Arial"/>
          <w:sz w:val="18"/>
          <w:szCs w:val="18"/>
        </w:rPr>
        <w:br/>
      </w:r>
      <w:r w:rsidRPr="00EA5D4D">
        <w:rPr>
          <w:rFonts w:ascii="Arial" w:hAnsi="Arial" w:cs="Arial"/>
          <w:sz w:val="18"/>
          <w:szCs w:val="18"/>
        </w:rPr>
        <w:t>w zakresie przeciwdziałania wspieraniu agresji na Ukrainę oraz służących ochronie bezpieczeństwa narodowego.</w:t>
      </w:r>
    </w:p>
    <w:p w14:paraId="5386FCB7" w14:textId="77777777" w:rsidR="000258B2" w:rsidRDefault="000258B2" w:rsidP="000258B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3D425D8" w14:textId="1C940211" w:rsidR="00DE51E2" w:rsidRPr="00D7560A" w:rsidRDefault="00DE51E2" w:rsidP="00DE51E2">
      <w:pPr>
        <w:widowControl w:val="0"/>
        <w:spacing w:before="240" w:line="360" w:lineRule="auto"/>
        <w:jc w:val="both"/>
        <w:rPr>
          <w:rFonts w:ascii="Arial" w:hAnsi="Arial" w:cs="Arial"/>
          <w:sz w:val="18"/>
          <w:szCs w:val="18"/>
        </w:rPr>
      </w:pPr>
      <w:bookmarkStart w:id="4" w:name="_Hlk90639273"/>
      <w:r w:rsidRPr="00D7560A">
        <w:rPr>
          <w:rFonts w:ascii="Arial" w:hAnsi="Arial" w:cs="Arial"/>
          <w:sz w:val="18"/>
          <w:szCs w:val="18"/>
        </w:rPr>
        <w:t>Miejscowość ……………, dnia …………… r.</w:t>
      </w:r>
    </w:p>
    <w:p w14:paraId="51CF5D4E" w14:textId="77777777" w:rsidR="000258B2" w:rsidRPr="00D7560A" w:rsidRDefault="000258B2" w:rsidP="000258B2">
      <w:pPr>
        <w:widowControl w:val="0"/>
        <w:spacing w:line="360" w:lineRule="auto"/>
        <w:ind w:left="4536"/>
        <w:jc w:val="center"/>
        <w:rPr>
          <w:rFonts w:ascii="Arial" w:hAnsi="Arial" w:cs="Arial"/>
          <w:sz w:val="18"/>
          <w:szCs w:val="18"/>
        </w:rPr>
      </w:pPr>
      <w:r w:rsidRPr="00D7560A">
        <w:rPr>
          <w:rFonts w:ascii="Arial" w:hAnsi="Arial" w:cs="Arial"/>
          <w:sz w:val="18"/>
          <w:szCs w:val="18"/>
        </w:rPr>
        <w:t>…………………………………………</w:t>
      </w:r>
    </w:p>
    <w:p w14:paraId="1B3B55E0" w14:textId="77777777" w:rsidR="000258B2" w:rsidRPr="00E01DB9" w:rsidRDefault="000258B2" w:rsidP="000258B2">
      <w:pPr>
        <w:widowControl w:val="0"/>
        <w:spacing w:line="360" w:lineRule="auto"/>
        <w:ind w:left="4536"/>
        <w:jc w:val="center"/>
        <w:rPr>
          <w:rFonts w:ascii="Arial" w:hAnsi="Arial" w:cs="Arial"/>
          <w:i/>
          <w:sz w:val="18"/>
          <w:szCs w:val="18"/>
        </w:rPr>
      </w:pPr>
      <w:r w:rsidRPr="00D7560A">
        <w:rPr>
          <w:rFonts w:ascii="Arial" w:hAnsi="Arial" w:cs="Arial"/>
          <w:i/>
          <w:sz w:val="18"/>
          <w:szCs w:val="18"/>
        </w:rPr>
        <w:t>(podpis elektroniczny)</w:t>
      </w:r>
      <w:bookmarkEnd w:id="4"/>
    </w:p>
    <w:p w14:paraId="4ACE2168" w14:textId="798FCA33" w:rsidR="00246304" w:rsidRDefault="000258B2" w:rsidP="00E970F7">
      <w:pPr>
        <w:spacing w:line="360" w:lineRule="auto"/>
        <w:jc w:val="both"/>
        <w:rPr>
          <w:rFonts w:ascii="Arial" w:hAnsi="Arial" w:cs="Arial"/>
          <w:b/>
          <w:sz w:val="14"/>
          <w:szCs w:val="14"/>
        </w:rPr>
      </w:pPr>
      <w:r w:rsidRPr="0084340B">
        <w:rPr>
          <w:rFonts w:ascii="Arial" w:hAnsi="Arial" w:cs="Arial"/>
          <w:sz w:val="14"/>
          <w:szCs w:val="14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zamówienia– art. 297 §1 Kodeksu Karnego.</w:t>
      </w:r>
    </w:p>
    <w:p w14:paraId="6803FECF" w14:textId="77777777" w:rsidR="00F01083" w:rsidRDefault="00F01083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3F075B1E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53227357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4EFF3401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1B5490C0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780D627E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7353B434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28C786A6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59B4D641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6C5D1F45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5CB33AE2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4F86DE8D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28CC7975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39E65B4B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6F197043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6D2180CB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56813CC7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6C2B707D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3A5521ED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6BBF3DA5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5CEC1BB0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3D9A6E27" w14:textId="77777777" w:rsidR="003F5978" w:rsidRDefault="003F5978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28BA7D6C" w14:textId="77777777" w:rsidR="003F5978" w:rsidRDefault="003F5978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377DD174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55D5190E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0541ACEE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1A9B182C" w14:textId="77777777" w:rsidR="005A03A9" w:rsidRDefault="005A03A9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24D11F54" w14:textId="46FFC4E9" w:rsidR="00651B00" w:rsidRDefault="008D14A1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  <w:r w:rsidRPr="00581424">
        <w:rPr>
          <w:rFonts w:ascii="Arial" w:hAnsi="Arial" w:cs="Arial"/>
          <w:b/>
          <w:sz w:val="18"/>
          <w:szCs w:val="18"/>
        </w:rPr>
        <w:lastRenderedPageBreak/>
        <w:t xml:space="preserve">Załącznik nr 3 do </w:t>
      </w:r>
      <w:proofErr w:type="spellStart"/>
      <w:r w:rsidRPr="00581424">
        <w:rPr>
          <w:rFonts w:ascii="Arial" w:hAnsi="Arial" w:cs="Arial"/>
          <w:b/>
          <w:sz w:val="18"/>
          <w:szCs w:val="18"/>
        </w:rPr>
        <w:t>Z</w:t>
      </w:r>
      <w:r w:rsidR="007E12F7">
        <w:rPr>
          <w:rFonts w:ascii="Arial" w:hAnsi="Arial" w:cs="Arial"/>
          <w:b/>
          <w:sz w:val="18"/>
          <w:szCs w:val="18"/>
        </w:rPr>
        <w:t>o</w:t>
      </w:r>
      <w:proofErr w:type="spellEnd"/>
    </w:p>
    <w:p w14:paraId="05AB8E7E" w14:textId="77777777" w:rsidR="001970C8" w:rsidRPr="00581424" w:rsidRDefault="001970C8" w:rsidP="00581424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tbl>
      <w:tblPr>
        <w:tblW w:w="92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04"/>
      </w:tblGrid>
      <w:tr w:rsidR="00651B00" w:rsidRPr="00581424" w14:paraId="3A6D6F72" w14:textId="77777777" w:rsidTr="00E75C7A">
        <w:trPr>
          <w:trHeight w:val="464"/>
        </w:trPr>
        <w:tc>
          <w:tcPr>
            <w:tcW w:w="9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21863B5C" w14:textId="77777777" w:rsidR="00651B00" w:rsidRPr="00581424" w:rsidRDefault="00651B00" w:rsidP="00581424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5A00C1E" w14:textId="77777777" w:rsidR="00651B00" w:rsidRPr="00581424" w:rsidRDefault="008D14A1" w:rsidP="00581424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1424">
              <w:rPr>
                <w:rFonts w:ascii="Arial" w:hAnsi="Arial" w:cs="Arial"/>
                <w:b/>
                <w:bCs/>
                <w:sz w:val="18"/>
                <w:szCs w:val="18"/>
              </w:rPr>
              <w:t>WYKAZ WYKONANYCH ROBÓT BUDOWLANYCH</w:t>
            </w:r>
          </w:p>
          <w:p w14:paraId="57FDB09E" w14:textId="77777777" w:rsidR="00651B00" w:rsidRPr="00581424" w:rsidRDefault="00651B00" w:rsidP="00581424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x-none"/>
              </w:rPr>
            </w:pPr>
          </w:p>
        </w:tc>
      </w:tr>
    </w:tbl>
    <w:p w14:paraId="13593E49" w14:textId="77777777" w:rsidR="00651B00" w:rsidRPr="00581424" w:rsidRDefault="00651B00" w:rsidP="00581424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64335010" w14:textId="77777777" w:rsidR="00A74B21" w:rsidRPr="007A5E6E" w:rsidRDefault="00A74B21" w:rsidP="00A74B21">
      <w:pPr>
        <w:spacing w:line="360" w:lineRule="auto"/>
        <w:ind w:right="5954"/>
        <w:rPr>
          <w:rFonts w:ascii="Arial" w:hAnsi="Arial" w:cs="Arial"/>
          <w:sz w:val="18"/>
          <w:szCs w:val="18"/>
        </w:rPr>
      </w:pPr>
      <w:r w:rsidRPr="007A5E6E">
        <w:rPr>
          <w:rFonts w:ascii="Arial" w:hAnsi="Arial" w:cs="Arial"/>
          <w:sz w:val="18"/>
          <w:szCs w:val="18"/>
        </w:rPr>
        <w:t>______________________</w:t>
      </w:r>
    </w:p>
    <w:p w14:paraId="1F936AC7" w14:textId="77777777" w:rsidR="00A74B21" w:rsidRPr="007A5E6E" w:rsidRDefault="00A74B21" w:rsidP="00A74B21">
      <w:pPr>
        <w:spacing w:line="360" w:lineRule="auto"/>
        <w:ind w:right="5954"/>
        <w:rPr>
          <w:rFonts w:ascii="Arial" w:hAnsi="Arial" w:cs="Arial"/>
          <w:sz w:val="18"/>
          <w:szCs w:val="18"/>
        </w:rPr>
      </w:pPr>
      <w:r w:rsidRPr="007A5E6E">
        <w:rPr>
          <w:rFonts w:ascii="Arial" w:hAnsi="Arial" w:cs="Arial"/>
          <w:sz w:val="18"/>
          <w:szCs w:val="18"/>
        </w:rPr>
        <w:t>______________________</w:t>
      </w:r>
    </w:p>
    <w:p w14:paraId="75741C85" w14:textId="77777777" w:rsidR="00A74B21" w:rsidRPr="00C86B33" w:rsidRDefault="00A74B21" w:rsidP="00A74B21">
      <w:pPr>
        <w:spacing w:line="360" w:lineRule="auto"/>
        <w:ind w:right="5953"/>
        <w:rPr>
          <w:rFonts w:ascii="Arial" w:hAnsi="Arial" w:cs="Arial"/>
          <w:i/>
          <w:sz w:val="14"/>
          <w:szCs w:val="14"/>
        </w:rPr>
      </w:pPr>
      <w:r w:rsidRPr="007A5E6E">
        <w:rPr>
          <w:rFonts w:ascii="Arial" w:hAnsi="Arial" w:cs="Arial"/>
          <w:i/>
          <w:sz w:val="14"/>
          <w:szCs w:val="14"/>
        </w:rPr>
        <w:t>(pełna nazwa/firma, adres)</w:t>
      </w:r>
    </w:p>
    <w:p w14:paraId="2ED6AB57" w14:textId="4B54140D" w:rsidR="00A74B21" w:rsidRPr="007A5E6E" w:rsidRDefault="00A74B21" w:rsidP="002D3A90">
      <w:pPr>
        <w:spacing w:line="360" w:lineRule="auto"/>
        <w:rPr>
          <w:rFonts w:ascii="Arial" w:hAnsi="Arial" w:cs="Arial"/>
          <w:sz w:val="18"/>
          <w:szCs w:val="18"/>
        </w:rPr>
      </w:pPr>
      <w:r w:rsidRPr="007A5E6E">
        <w:rPr>
          <w:rFonts w:ascii="Arial" w:hAnsi="Arial" w:cs="Arial"/>
          <w:sz w:val="18"/>
          <w:szCs w:val="18"/>
        </w:rPr>
        <w:t>reprezentowany przez:</w:t>
      </w:r>
      <w:r w:rsidR="002D3A90">
        <w:rPr>
          <w:rFonts w:ascii="Arial" w:hAnsi="Arial" w:cs="Arial"/>
          <w:sz w:val="18"/>
          <w:szCs w:val="18"/>
        </w:rPr>
        <w:t xml:space="preserve"> </w:t>
      </w:r>
      <w:r w:rsidRPr="007A5E6E">
        <w:rPr>
          <w:rFonts w:ascii="Arial" w:hAnsi="Arial" w:cs="Arial"/>
          <w:sz w:val="18"/>
          <w:szCs w:val="18"/>
        </w:rPr>
        <w:t>______________________</w:t>
      </w:r>
    </w:p>
    <w:p w14:paraId="7C77F27C" w14:textId="77777777" w:rsidR="00A74B21" w:rsidRPr="007A5E6E" w:rsidRDefault="00A74B21" w:rsidP="00A74B21">
      <w:pPr>
        <w:spacing w:line="360" w:lineRule="auto"/>
        <w:ind w:right="5954"/>
        <w:rPr>
          <w:rFonts w:ascii="Arial" w:hAnsi="Arial" w:cs="Arial"/>
          <w:sz w:val="14"/>
          <w:szCs w:val="14"/>
        </w:rPr>
      </w:pPr>
      <w:r w:rsidRPr="007A5E6E">
        <w:rPr>
          <w:rFonts w:ascii="Arial" w:hAnsi="Arial" w:cs="Arial"/>
          <w:i/>
          <w:sz w:val="14"/>
          <w:szCs w:val="14"/>
        </w:rPr>
        <w:t>(imię, nazwisko, stanowisko/ podstawa do reprezentacji)</w:t>
      </w:r>
    </w:p>
    <w:p w14:paraId="3A50BE51" w14:textId="77777777" w:rsidR="00E75C7A" w:rsidRDefault="00E75C7A" w:rsidP="00581424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7829A341" w14:textId="34CE1C83" w:rsidR="007E12F7" w:rsidRDefault="008D14A1" w:rsidP="00EB0617">
      <w:pPr>
        <w:tabs>
          <w:tab w:val="left" w:pos="0"/>
        </w:tabs>
        <w:spacing w:line="276" w:lineRule="auto"/>
        <w:rPr>
          <w:rFonts w:ascii="Arial" w:hAnsi="Arial" w:cs="Arial"/>
          <w:b/>
          <w:sz w:val="18"/>
          <w:szCs w:val="18"/>
        </w:rPr>
      </w:pPr>
      <w:r w:rsidRPr="00581424">
        <w:rPr>
          <w:rFonts w:ascii="Arial" w:hAnsi="Arial" w:cs="Arial"/>
          <w:b/>
          <w:sz w:val="18"/>
          <w:szCs w:val="18"/>
        </w:rPr>
        <w:t xml:space="preserve">Przystępując do udziału w </w:t>
      </w:r>
      <w:r w:rsidR="009F6D8D">
        <w:rPr>
          <w:rFonts w:ascii="Arial" w:hAnsi="Arial" w:cs="Arial"/>
          <w:b/>
          <w:sz w:val="18"/>
          <w:szCs w:val="18"/>
        </w:rPr>
        <w:t>zapytaniu ofertowym</w:t>
      </w:r>
      <w:r w:rsidRPr="00581424">
        <w:rPr>
          <w:rFonts w:ascii="Arial" w:hAnsi="Arial" w:cs="Arial"/>
          <w:b/>
          <w:sz w:val="18"/>
          <w:szCs w:val="18"/>
        </w:rPr>
        <w:t xml:space="preserve"> o udzielenie zamówienia na zadanie pn</w:t>
      </w:r>
      <w:bookmarkStart w:id="5" w:name="_Hlk91747797"/>
      <w:r w:rsidR="00246304" w:rsidRPr="00246304">
        <w:rPr>
          <w:rFonts w:ascii="Arial" w:hAnsi="Arial" w:cs="Arial"/>
          <w:b/>
          <w:sz w:val="18"/>
          <w:szCs w:val="18"/>
        </w:rPr>
        <w:t xml:space="preserve">.: </w:t>
      </w:r>
      <w:r w:rsidR="00EB0617" w:rsidRPr="00EB0617">
        <w:rPr>
          <w:rFonts w:ascii="Arial" w:hAnsi="Arial" w:cs="Arial"/>
          <w:b/>
          <w:sz w:val="18"/>
          <w:szCs w:val="18"/>
        </w:rPr>
        <w:t>Remont elewacji oraz okien witrażowych kościoła filialnego pw. Św. Anny w Nowej Wsi – formuła zaprojektuj i wybuduj</w:t>
      </w:r>
      <w:r w:rsidR="007E12F7" w:rsidRPr="00EA6AD3">
        <w:rPr>
          <w:rFonts w:ascii="Arial" w:hAnsi="Arial" w:cs="Arial"/>
          <w:b/>
          <w:sz w:val="18"/>
          <w:szCs w:val="18"/>
        </w:rPr>
        <w:t xml:space="preserve"> </w:t>
      </w:r>
    </w:p>
    <w:p w14:paraId="14F45FE7" w14:textId="5F1FD0D5" w:rsidR="00622A06" w:rsidRDefault="00622A06" w:rsidP="007E12F7">
      <w:pPr>
        <w:tabs>
          <w:tab w:val="left" w:pos="0"/>
        </w:tabs>
        <w:spacing w:line="276" w:lineRule="auto"/>
        <w:rPr>
          <w:rFonts w:ascii="Arial" w:hAnsi="Arial" w:cs="Arial"/>
          <w:sz w:val="18"/>
          <w:szCs w:val="18"/>
        </w:rPr>
      </w:pPr>
      <w:r w:rsidRPr="00581424">
        <w:rPr>
          <w:rFonts w:ascii="Arial" w:hAnsi="Arial" w:cs="Arial"/>
          <w:sz w:val="18"/>
          <w:szCs w:val="18"/>
        </w:rPr>
        <w:t xml:space="preserve">Przedkładamy wykaz robót budowlanych potwierdzający spełnienie warunków udziału w postępowaniu </w:t>
      </w:r>
      <w:r>
        <w:rPr>
          <w:rFonts w:ascii="Arial" w:hAnsi="Arial" w:cs="Arial"/>
          <w:sz w:val="18"/>
          <w:szCs w:val="18"/>
        </w:rPr>
        <w:br/>
      </w:r>
      <w:r w:rsidRPr="00581424">
        <w:rPr>
          <w:rFonts w:ascii="Arial" w:hAnsi="Arial" w:cs="Arial"/>
          <w:sz w:val="18"/>
          <w:szCs w:val="18"/>
        </w:rPr>
        <w:t xml:space="preserve">w zakresie zdolności technicznej </w:t>
      </w:r>
      <w:r w:rsidR="00714F7C">
        <w:rPr>
          <w:rFonts w:ascii="Arial" w:hAnsi="Arial" w:cs="Arial"/>
          <w:sz w:val="18"/>
          <w:szCs w:val="18"/>
        </w:rPr>
        <w:t>i</w:t>
      </w:r>
      <w:r w:rsidRPr="00581424">
        <w:rPr>
          <w:rFonts w:ascii="Arial" w:hAnsi="Arial" w:cs="Arial"/>
          <w:sz w:val="18"/>
          <w:szCs w:val="18"/>
        </w:rPr>
        <w:t xml:space="preserve"> zawodowej</w:t>
      </w:r>
      <w:r w:rsidRPr="00C03D86">
        <w:t xml:space="preserve"> </w:t>
      </w:r>
      <w:r w:rsidRPr="00C03D86">
        <w:rPr>
          <w:rFonts w:ascii="Arial" w:hAnsi="Arial" w:cs="Arial"/>
          <w:sz w:val="18"/>
          <w:szCs w:val="18"/>
        </w:rPr>
        <w:t xml:space="preserve">wraz załączeniem dowodów określających, czy </w:t>
      </w:r>
      <w:r w:rsidRPr="00D11D25">
        <w:rPr>
          <w:rFonts w:ascii="Arial" w:hAnsi="Arial" w:cs="Arial"/>
          <w:sz w:val="18"/>
          <w:szCs w:val="18"/>
        </w:rPr>
        <w:t>wykazane roboty budowlane zostały wykonane należycie</w:t>
      </w:r>
      <w:r w:rsidRPr="00C03D86">
        <w:rPr>
          <w:rFonts w:ascii="Arial" w:hAnsi="Arial" w:cs="Arial"/>
          <w:sz w:val="18"/>
          <w:szCs w:val="18"/>
        </w:rPr>
        <w:t>.</w:t>
      </w:r>
    </w:p>
    <w:p w14:paraId="41F6149C" w14:textId="77777777" w:rsidR="00B01F2C" w:rsidRPr="00581424" w:rsidRDefault="00B01F2C" w:rsidP="00B01F2C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327" w:type="dxa"/>
        <w:jc w:val="center"/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814"/>
        <w:gridCol w:w="1559"/>
        <w:gridCol w:w="1418"/>
      </w:tblGrid>
      <w:tr w:rsidR="001F0C7C" w:rsidRPr="00581424" w14:paraId="76B4C7F0" w14:textId="77777777" w:rsidTr="000C57B2">
        <w:trPr>
          <w:trHeight w:val="193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18482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1424">
              <w:rPr>
                <w:rFonts w:ascii="Arial" w:hAnsi="Arial" w:cs="Arial"/>
                <w:sz w:val="16"/>
                <w:szCs w:val="16"/>
              </w:rPr>
              <w:t>Lp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182CB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1424">
              <w:rPr>
                <w:rFonts w:ascii="Arial" w:hAnsi="Arial" w:cs="Arial"/>
                <w:b/>
                <w:bCs/>
                <w:sz w:val="16"/>
                <w:szCs w:val="16"/>
              </w:rPr>
              <w:t>Przedmiot roboty budowlanej</w:t>
            </w:r>
          </w:p>
          <w:p w14:paraId="451F376D" w14:textId="051C792F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BA1B" w14:textId="3C9E547D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142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Data </w:t>
            </w:r>
          </w:p>
          <w:p w14:paraId="3EA56BF6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1424">
              <w:rPr>
                <w:rFonts w:ascii="Arial" w:hAnsi="Arial" w:cs="Arial"/>
                <w:b/>
                <w:bCs/>
                <w:sz w:val="16"/>
                <w:szCs w:val="16"/>
              </w:rPr>
              <w:t>realizacji</w:t>
            </w:r>
          </w:p>
          <w:p w14:paraId="6B2B8126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068543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81424">
              <w:rPr>
                <w:rFonts w:ascii="Arial" w:hAnsi="Arial" w:cs="Arial"/>
                <w:i/>
                <w:sz w:val="16"/>
                <w:szCs w:val="16"/>
              </w:rPr>
              <w:t>[od dzień/miesiąc/rok</w:t>
            </w:r>
          </w:p>
          <w:p w14:paraId="38336249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81424">
              <w:rPr>
                <w:rFonts w:ascii="Arial" w:hAnsi="Arial" w:cs="Arial"/>
                <w:i/>
                <w:sz w:val="16"/>
                <w:szCs w:val="16"/>
              </w:rPr>
              <w:t>do dzień/miesiąc/rok]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699B" w14:textId="11184BA2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1424">
              <w:rPr>
                <w:rFonts w:ascii="Arial" w:hAnsi="Arial" w:cs="Arial"/>
                <w:b/>
                <w:bCs/>
                <w:sz w:val="16"/>
                <w:szCs w:val="16"/>
              </w:rPr>
              <w:t>Podmiot, na rzecz którego roboty zostały wykonane</w:t>
            </w:r>
          </w:p>
          <w:p w14:paraId="2936260B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D5E3975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2CEFF97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A3025A4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420B9A1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67E200B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01592" w14:textId="77777777" w:rsidR="001F0C7C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142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Wykonawca uczestniczył </w:t>
            </w:r>
          </w:p>
          <w:p w14:paraId="5B685821" w14:textId="77777777" w:rsidR="001F0C7C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142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 wykonaniu roboty budowlanej wskazanej </w:t>
            </w:r>
          </w:p>
          <w:p w14:paraId="4D09DEE0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1424">
              <w:rPr>
                <w:rFonts w:ascii="Arial" w:hAnsi="Arial" w:cs="Arial"/>
                <w:b/>
                <w:bCs/>
                <w:sz w:val="16"/>
                <w:szCs w:val="16"/>
              </w:rPr>
              <w:t>w kol. 2</w:t>
            </w:r>
          </w:p>
          <w:p w14:paraId="0EB81F01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88A24DB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1424">
              <w:rPr>
                <w:rFonts w:ascii="Arial" w:hAnsi="Arial" w:cs="Arial"/>
                <w:bCs/>
                <w:sz w:val="16"/>
                <w:szCs w:val="16"/>
              </w:rPr>
              <w:t>[podać TAK/NIE]</w:t>
            </w:r>
          </w:p>
        </w:tc>
      </w:tr>
      <w:tr w:rsidR="001F0C7C" w:rsidRPr="00581424" w14:paraId="55098886" w14:textId="77777777" w:rsidTr="000C57B2">
        <w:trPr>
          <w:trHeight w:val="18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72EFD" w14:textId="77777777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81424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68309" w14:textId="7348A2C4" w:rsidR="001F0C7C" w:rsidRPr="00581424" w:rsidRDefault="001F0C7C" w:rsidP="001F0C7C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81424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DD9C5" w14:textId="454D5BC1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82AD1" w14:textId="14CCE5BE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5C02" w14:textId="0B14E319" w:rsidR="001F0C7C" w:rsidRPr="00581424" w:rsidRDefault="001F0C7C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</w:tr>
      <w:tr w:rsidR="008759FD" w:rsidRPr="00581424" w14:paraId="4F83BD96" w14:textId="77777777" w:rsidTr="000C57B2">
        <w:trPr>
          <w:trHeight w:val="18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8D55" w14:textId="77777777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1F5EC72" w14:textId="0C0D0341" w:rsidR="008759FD" w:rsidRPr="00581424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C808C" w14:textId="77777777" w:rsidR="008759FD" w:rsidRPr="00581424" w:rsidRDefault="008759FD" w:rsidP="001F0C7C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C3801" w14:textId="77777777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D3A3A" w14:textId="77777777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C84B" w14:textId="77777777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759FD" w:rsidRPr="00581424" w14:paraId="51447FE2" w14:textId="77777777" w:rsidTr="000C57B2">
        <w:trPr>
          <w:trHeight w:val="18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5D27C" w14:textId="77777777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A848D4E" w14:textId="4BEAE37B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DB8E9" w14:textId="77777777" w:rsidR="008759FD" w:rsidRPr="00581424" w:rsidRDefault="008759FD" w:rsidP="001F0C7C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B98BD" w14:textId="77777777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F592F" w14:textId="77777777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47B4" w14:textId="77777777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759FD" w:rsidRPr="00581424" w14:paraId="5435FCE4" w14:textId="77777777" w:rsidTr="000C57B2">
        <w:trPr>
          <w:trHeight w:val="18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FF5A2" w14:textId="77777777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2DDE38F" w14:textId="363397B6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FA576" w14:textId="77777777" w:rsidR="008759FD" w:rsidRPr="00581424" w:rsidRDefault="008759FD" w:rsidP="001F0C7C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B88C5" w14:textId="77777777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AAC6F" w14:textId="77777777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5E102" w14:textId="77777777" w:rsidR="008759FD" w:rsidRDefault="008759FD" w:rsidP="00F7011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77B663F2" w14:textId="77777777" w:rsidR="00E155DE" w:rsidRPr="00D7560A" w:rsidRDefault="00E155DE" w:rsidP="00E155DE">
      <w:pPr>
        <w:widowControl w:val="0"/>
        <w:spacing w:before="240" w:line="360" w:lineRule="auto"/>
        <w:jc w:val="both"/>
        <w:rPr>
          <w:rFonts w:ascii="Arial" w:hAnsi="Arial" w:cs="Arial"/>
          <w:sz w:val="18"/>
          <w:szCs w:val="18"/>
        </w:rPr>
      </w:pPr>
      <w:r w:rsidRPr="00D7560A">
        <w:rPr>
          <w:rFonts w:ascii="Arial" w:hAnsi="Arial" w:cs="Arial"/>
          <w:sz w:val="18"/>
          <w:szCs w:val="18"/>
        </w:rPr>
        <w:t>Miejscowość ……………, dnia …………… r.</w:t>
      </w:r>
    </w:p>
    <w:p w14:paraId="2B2532F4" w14:textId="77777777" w:rsidR="00E155DE" w:rsidRPr="00D7560A" w:rsidRDefault="00E155DE" w:rsidP="00E155DE">
      <w:pPr>
        <w:widowControl w:val="0"/>
        <w:spacing w:line="360" w:lineRule="auto"/>
        <w:ind w:left="4536"/>
        <w:jc w:val="center"/>
        <w:rPr>
          <w:rFonts w:ascii="Arial" w:hAnsi="Arial" w:cs="Arial"/>
          <w:sz w:val="18"/>
          <w:szCs w:val="18"/>
        </w:rPr>
      </w:pPr>
      <w:r w:rsidRPr="00D7560A">
        <w:rPr>
          <w:rFonts w:ascii="Arial" w:hAnsi="Arial" w:cs="Arial"/>
          <w:sz w:val="18"/>
          <w:szCs w:val="18"/>
        </w:rPr>
        <w:t>…………………………………………</w:t>
      </w:r>
    </w:p>
    <w:p w14:paraId="4D207935" w14:textId="77777777" w:rsidR="00E155DE" w:rsidRPr="00E01DB9" w:rsidRDefault="00E155DE" w:rsidP="00E155DE">
      <w:pPr>
        <w:widowControl w:val="0"/>
        <w:spacing w:line="360" w:lineRule="auto"/>
        <w:ind w:left="4536"/>
        <w:jc w:val="center"/>
        <w:rPr>
          <w:rFonts w:ascii="Arial" w:hAnsi="Arial" w:cs="Arial"/>
          <w:i/>
          <w:sz w:val="18"/>
          <w:szCs w:val="18"/>
        </w:rPr>
      </w:pPr>
      <w:r w:rsidRPr="00D7560A">
        <w:rPr>
          <w:rFonts w:ascii="Arial" w:hAnsi="Arial" w:cs="Arial"/>
          <w:i/>
          <w:sz w:val="18"/>
          <w:szCs w:val="18"/>
        </w:rPr>
        <w:t>(podpis elektroniczny)</w:t>
      </w:r>
    </w:p>
    <w:p w14:paraId="2B6221F2" w14:textId="77777777" w:rsidR="001C625D" w:rsidRDefault="001C625D" w:rsidP="00E155DE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54AE603F" w14:textId="629B6CBE" w:rsidR="00E155DE" w:rsidRDefault="00E155DE" w:rsidP="00E155DE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84340B">
        <w:rPr>
          <w:rFonts w:ascii="Arial" w:hAnsi="Arial" w:cs="Arial"/>
          <w:sz w:val="14"/>
          <w:szCs w:val="14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zamówienia– art. 297 §1 Kodeksu Karnego.</w:t>
      </w:r>
    </w:p>
    <w:p w14:paraId="727A8BC4" w14:textId="77777777" w:rsidR="004B04DE" w:rsidRDefault="004B04DE" w:rsidP="00E155DE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0A5CFD99" w14:textId="77777777" w:rsidR="004B04DE" w:rsidRDefault="004B04DE" w:rsidP="00E155DE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06987725" w14:textId="77777777" w:rsidR="004B04DE" w:rsidRDefault="004B04DE" w:rsidP="00E155DE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20BBFEEE" w14:textId="77777777" w:rsidR="004B04DE" w:rsidRDefault="004B04DE" w:rsidP="00E155DE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40B97D9E" w14:textId="77777777" w:rsidR="004B04DE" w:rsidRDefault="004B04DE" w:rsidP="00E155DE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00B9485B" w14:textId="77777777" w:rsidR="004B04DE" w:rsidRDefault="004B04DE" w:rsidP="00E155DE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39E6EDEE" w14:textId="77777777" w:rsidR="004B04DE" w:rsidRDefault="004B04DE" w:rsidP="00E155DE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404A585D" w14:textId="77777777" w:rsidR="004B04DE" w:rsidRDefault="004B04DE" w:rsidP="00E155DE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436F851C" w14:textId="77777777" w:rsidR="004B04DE" w:rsidRDefault="004B04DE" w:rsidP="00E155DE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49078456" w14:textId="77777777" w:rsidR="004B04DE" w:rsidRDefault="004B04DE" w:rsidP="00E155DE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6530BABB" w14:textId="77777777" w:rsidR="004B04DE" w:rsidRPr="00581424" w:rsidRDefault="004B04DE" w:rsidP="004B04DE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1DD3F048" w14:textId="77777777" w:rsidR="004B04DE" w:rsidRPr="00581424" w:rsidRDefault="004B04DE" w:rsidP="004B04DE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01740A66" w14:textId="77777777" w:rsidR="001318A8" w:rsidRDefault="001318A8" w:rsidP="004B04DE">
      <w:pPr>
        <w:tabs>
          <w:tab w:val="left" w:pos="0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1186DA5B" w14:textId="77777777" w:rsidR="004B04DE" w:rsidRDefault="004B04DE" w:rsidP="004B04DE">
      <w:pPr>
        <w:tabs>
          <w:tab w:val="left" w:pos="0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58183599" w14:textId="477378B6" w:rsidR="004B04DE" w:rsidRPr="00581424" w:rsidRDefault="004B04DE" w:rsidP="004B04DE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  <w:r w:rsidRPr="00581424">
        <w:rPr>
          <w:rFonts w:ascii="Arial" w:hAnsi="Arial" w:cs="Arial"/>
          <w:b/>
          <w:sz w:val="18"/>
          <w:szCs w:val="18"/>
        </w:rPr>
        <w:lastRenderedPageBreak/>
        <w:t xml:space="preserve">Załącznik nr </w:t>
      </w:r>
      <w:r w:rsidR="009232EB">
        <w:rPr>
          <w:rFonts w:ascii="Arial" w:hAnsi="Arial" w:cs="Arial"/>
          <w:b/>
          <w:sz w:val="18"/>
          <w:szCs w:val="18"/>
        </w:rPr>
        <w:t>4</w:t>
      </w:r>
      <w:r w:rsidRPr="00581424">
        <w:rPr>
          <w:rFonts w:ascii="Arial" w:hAnsi="Arial" w:cs="Arial"/>
          <w:b/>
          <w:sz w:val="18"/>
          <w:szCs w:val="18"/>
        </w:rPr>
        <w:t xml:space="preserve"> do Z</w:t>
      </w:r>
      <w:r w:rsidR="009232EB">
        <w:rPr>
          <w:rFonts w:ascii="Arial" w:hAnsi="Arial" w:cs="Arial"/>
          <w:b/>
          <w:sz w:val="18"/>
          <w:szCs w:val="18"/>
        </w:rPr>
        <w:t>O</w:t>
      </w:r>
    </w:p>
    <w:p w14:paraId="33CD1E73" w14:textId="77777777" w:rsidR="004B04DE" w:rsidRPr="00581424" w:rsidRDefault="004B04DE" w:rsidP="004B04DE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tbl>
      <w:tblPr>
        <w:tblW w:w="891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911"/>
      </w:tblGrid>
      <w:tr w:rsidR="004B04DE" w:rsidRPr="00581424" w14:paraId="6952F95A" w14:textId="77777777" w:rsidTr="005A43A7"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F1602E2" w14:textId="77777777" w:rsidR="004B04DE" w:rsidRPr="00581424" w:rsidRDefault="004B04DE" w:rsidP="005A43A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A798186" w14:textId="77777777" w:rsidR="004B04DE" w:rsidRPr="00581424" w:rsidRDefault="004B04DE" w:rsidP="005A43A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14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WYKAZ OSÓB </w:t>
            </w:r>
            <w:bookmarkStart w:id="6" w:name="_Hlk71883781"/>
            <w:r w:rsidRPr="00581424">
              <w:rPr>
                <w:rFonts w:ascii="Arial" w:hAnsi="Arial" w:cs="Arial"/>
                <w:b/>
                <w:bCs/>
                <w:sz w:val="18"/>
                <w:szCs w:val="18"/>
              </w:rPr>
              <w:t>skierowanych do realizacji zamówienia</w:t>
            </w:r>
            <w:bookmarkEnd w:id="6"/>
          </w:p>
          <w:p w14:paraId="526AE152" w14:textId="77777777" w:rsidR="004B04DE" w:rsidRPr="00581424" w:rsidRDefault="004B04DE" w:rsidP="005A43A7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2F34E77C" w14:textId="77777777" w:rsidR="004B04DE" w:rsidRDefault="004B04DE" w:rsidP="004B04DE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1BA14835" w14:textId="77777777" w:rsidR="004B04DE" w:rsidRPr="007A5E6E" w:rsidRDefault="004B04DE" w:rsidP="004B04DE">
      <w:pPr>
        <w:spacing w:line="360" w:lineRule="auto"/>
        <w:ind w:right="5954"/>
        <w:rPr>
          <w:rFonts w:ascii="Arial" w:hAnsi="Arial" w:cs="Arial"/>
          <w:sz w:val="18"/>
          <w:szCs w:val="18"/>
        </w:rPr>
      </w:pPr>
      <w:r w:rsidRPr="007A5E6E">
        <w:rPr>
          <w:rFonts w:ascii="Arial" w:hAnsi="Arial" w:cs="Arial"/>
          <w:sz w:val="18"/>
          <w:szCs w:val="18"/>
        </w:rPr>
        <w:t>______________________</w:t>
      </w:r>
    </w:p>
    <w:p w14:paraId="155BC9A9" w14:textId="77777777" w:rsidR="004B04DE" w:rsidRPr="007A5E6E" w:rsidRDefault="004B04DE" w:rsidP="004B04DE">
      <w:pPr>
        <w:spacing w:line="360" w:lineRule="auto"/>
        <w:ind w:right="5954"/>
        <w:rPr>
          <w:rFonts w:ascii="Arial" w:hAnsi="Arial" w:cs="Arial"/>
          <w:sz w:val="18"/>
          <w:szCs w:val="18"/>
        </w:rPr>
      </w:pPr>
      <w:r w:rsidRPr="007A5E6E">
        <w:rPr>
          <w:rFonts w:ascii="Arial" w:hAnsi="Arial" w:cs="Arial"/>
          <w:sz w:val="18"/>
          <w:szCs w:val="18"/>
        </w:rPr>
        <w:t>______________________</w:t>
      </w:r>
    </w:p>
    <w:p w14:paraId="7D5418E8" w14:textId="77777777" w:rsidR="004B04DE" w:rsidRPr="00C86B33" w:rsidRDefault="004B04DE" w:rsidP="004B04DE">
      <w:pPr>
        <w:spacing w:line="360" w:lineRule="auto"/>
        <w:ind w:right="5953"/>
        <w:rPr>
          <w:rFonts w:ascii="Arial" w:hAnsi="Arial" w:cs="Arial"/>
          <w:i/>
          <w:sz w:val="14"/>
          <w:szCs w:val="14"/>
        </w:rPr>
      </w:pPr>
      <w:r w:rsidRPr="007A5E6E">
        <w:rPr>
          <w:rFonts w:ascii="Arial" w:hAnsi="Arial" w:cs="Arial"/>
          <w:i/>
          <w:sz w:val="14"/>
          <w:szCs w:val="14"/>
        </w:rPr>
        <w:t>(pełna nazwa/firma, adres)</w:t>
      </w:r>
    </w:p>
    <w:p w14:paraId="6CC3323C" w14:textId="5B473A90" w:rsidR="004B04DE" w:rsidRPr="007A5E6E" w:rsidRDefault="004B04DE" w:rsidP="002D3A90">
      <w:pPr>
        <w:spacing w:line="360" w:lineRule="auto"/>
        <w:rPr>
          <w:rFonts w:ascii="Arial" w:hAnsi="Arial" w:cs="Arial"/>
          <w:sz w:val="18"/>
          <w:szCs w:val="18"/>
        </w:rPr>
      </w:pPr>
      <w:r w:rsidRPr="007A5E6E">
        <w:rPr>
          <w:rFonts w:ascii="Arial" w:hAnsi="Arial" w:cs="Arial"/>
          <w:sz w:val="18"/>
          <w:szCs w:val="18"/>
        </w:rPr>
        <w:t>reprezentowany przez:</w:t>
      </w:r>
      <w:r w:rsidR="002D3A90">
        <w:rPr>
          <w:rFonts w:ascii="Arial" w:hAnsi="Arial" w:cs="Arial"/>
          <w:sz w:val="18"/>
          <w:szCs w:val="18"/>
        </w:rPr>
        <w:t xml:space="preserve"> </w:t>
      </w:r>
      <w:r w:rsidRPr="007A5E6E">
        <w:rPr>
          <w:rFonts w:ascii="Arial" w:hAnsi="Arial" w:cs="Arial"/>
          <w:sz w:val="18"/>
          <w:szCs w:val="18"/>
        </w:rPr>
        <w:t>______________________</w:t>
      </w:r>
    </w:p>
    <w:p w14:paraId="176B1B1D" w14:textId="77777777" w:rsidR="004B04DE" w:rsidRPr="007A5E6E" w:rsidRDefault="004B04DE" w:rsidP="004B04DE">
      <w:pPr>
        <w:spacing w:line="360" w:lineRule="auto"/>
        <w:ind w:right="5954"/>
        <w:rPr>
          <w:rFonts w:ascii="Arial" w:hAnsi="Arial" w:cs="Arial"/>
          <w:sz w:val="14"/>
          <w:szCs w:val="14"/>
        </w:rPr>
      </w:pPr>
      <w:r w:rsidRPr="007A5E6E">
        <w:rPr>
          <w:rFonts w:ascii="Arial" w:hAnsi="Arial" w:cs="Arial"/>
          <w:i/>
          <w:sz w:val="14"/>
          <w:szCs w:val="14"/>
        </w:rPr>
        <w:t>(imię, nazwisko, stanowisko/ podstawa do reprezentacji)</w:t>
      </w:r>
    </w:p>
    <w:p w14:paraId="02FBEFFF" w14:textId="77777777" w:rsidR="004B04DE" w:rsidRDefault="004B04DE" w:rsidP="004B04DE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6B23AA6F" w14:textId="3CF2BB34" w:rsidR="004B04DE" w:rsidRDefault="00847687" w:rsidP="004C106F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47687">
        <w:rPr>
          <w:rFonts w:ascii="Arial" w:hAnsi="Arial" w:cs="Arial"/>
          <w:b/>
          <w:sz w:val="18"/>
          <w:szCs w:val="18"/>
        </w:rPr>
        <w:t xml:space="preserve">Przystępując do udziału w </w:t>
      </w:r>
      <w:r w:rsidR="00714F7C">
        <w:rPr>
          <w:rFonts w:ascii="Arial" w:hAnsi="Arial" w:cs="Arial"/>
          <w:b/>
          <w:sz w:val="18"/>
          <w:szCs w:val="18"/>
        </w:rPr>
        <w:t>zapytaniu ofertowym</w:t>
      </w:r>
      <w:r w:rsidRPr="00847687">
        <w:rPr>
          <w:rFonts w:ascii="Arial" w:hAnsi="Arial" w:cs="Arial"/>
          <w:b/>
          <w:sz w:val="18"/>
          <w:szCs w:val="18"/>
        </w:rPr>
        <w:t xml:space="preserve"> o udzielenie zamówienia na zadanie pn.: </w:t>
      </w:r>
      <w:r w:rsidR="004C106F" w:rsidRPr="004C106F">
        <w:rPr>
          <w:rFonts w:ascii="Arial" w:hAnsi="Arial" w:cs="Arial"/>
          <w:b/>
          <w:sz w:val="18"/>
          <w:szCs w:val="18"/>
        </w:rPr>
        <w:t>Remont elewacji oraz okien witrażowych kościoła filialnego pw. Św. Anny w Nowej Wsi – formuła zaprojektuj i wybuduj</w:t>
      </w:r>
      <w:r w:rsidR="009232EB" w:rsidRPr="009232EB">
        <w:rPr>
          <w:rFonts w:ascii="Arial" w:hAnsi="Arial" w:cs="Arial"/>
          <w:b/>
          <w:sz w:val="18"/>
          <w:szCs w:val="18"/>
        </w:rPr>
        <w:t xml:space="preserve"> </w:t>
      </w:r>
      <w:r w:rsidR="00714F7C">
        <w:rPr>
          <w:rFonts w:ascii="Arial" w:hAnsi="Arial" w:cs="Arial"/>
          <w:sz w:val="18"/>
          <w:szCs w:val="18"/>
        </w:rPr>
        <w:t>p</w:t>
      </w:r>
      <w:r w:rsidR="004B04DE" w:rsidRPr="00581424">
        <w:rPr>
          <w:rFonts w:ascii="Arial" w:hAnsi="Arial" w:cs="Arial"/>
          <w:sz w:val="18"/>
          <w:szCs w:val="18"/>
        </w:rPr>
        <w:t xml:space="preserve">rzedkładamy wykaz </w:t>
      </w:r>
      <w:r w:rsidR="004B04DE">
        <w:rPr>
          <w:rFonts w:ascii="Arial" w:hAnsi="Arial" w:cs="Arial"/>
          <w:sz w:val="18"/>
          <w:szCs w:val="18"/>
        </w:rPr>
        <w:t xml:space="preserve">osób </w:t>
      </w:r>
      <w:r w:rsidR="004B04DE" w:rsidRPr="001970C8">
        <w:rPr>
          <w:rFonts w:ascii="Arial" w:hAnsi="Arial" w:cs="Arial"/>
          <w:sz w:val="18"/>
          <w:szCs w:val="18"/>
        </w:rPr>
        <w:t>skierowanych do realizacji zamówienia</w:t>
      </w:r>
      <w:r w:rsidR="004B04DE" w:rsidRPr="00581424">
        <w:rPr>
          <w:rFonts w:ascii="Arial" w:hAnsi="Arial" w:cs="Arial"/>
          <w:sz w:val="18"/>
          <w:szCs w:val="18"/>
        </w:rPr>
        <w:t xml:space="preserve"> potwierdzający spełnienie warunków udziału w postępowaniu w zakresie zdolności technicznej lub zawodowej.</w:t>
      </w:r>
    </w:p>
    <w:p w14:paraId="0A853818" w14:textId="77777777" w:rsidR="00847687" w:rsidRDefault="00847687" w:rsidP="004B04DE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"/>
        <w:gridCol w:w="1709"/>
        <w:gridCol w:w="2007"/>
        <w:gridCol w:w="1802"/>
        <w:gridCol w:w="1506"/>
        <w:gridCol w:w="3114"/>
      </w:tblGrid>
      <w:tr w:rsidR="004B04DE" w:rsidRPr="00900286" w14:paraId="1B7088DD" w14:textId="77777777" w:rsidTr="00714F7C">
        <w:trPr>
          <w:cantSplit/>
          <w:trHeight w:val="1090"/>
          <w:jc w:val="center"/>
        </w:trPr>
        <w:tc>
          <w:tcPr>
            <w:tcW w:w="489" w:type="dxa"/>
            <w:shd w:val="clear" w:color="auto" w:fill="CCCCCC"/>
            <w:vAlign w:val="center"/>
          </w:tcPr>
          <w:p w14:paraId="524E58C3" w14:textId="77777777" w:rsidR="004B04DE" w:rsidRPr="00900286" w:rsidRDefault="004B04DE" w:rsidP="005A43A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0286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709" w:type="dxa"/>
            <w:shd w:val="clear" w:color="auto" w:fill="CCCCCC"/>
            <w:vAlign w:val="center"/>
          </w:tcPr>
          <w:p w14:paraId="22B0152C" w14:textId="77777777" w:rsidR="004B04DE" w:rsidRPr="00664EE7" w:rsidRDefault="004B04DE" w:rsidP="005A43A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EE7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07" w:type="dxa"/>
            <w:shd w:val="clear" w:color="auto" w:fill="CCCCCC"/>
            <w:vAlign w:val="center"/>
          </w:tcPr>
          <w:p w14:paraId="5828F4C7" w14:textId="77777777" w:rsidR="004B04DE" w:rsidRPr="00664EE7" w:rsidRDefault="004B04DE" w:rsidP="005A43A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EE7">
              <w:rPr>
                <w:rFonts w:ascii="Arial" w:hAnsi="Arial" w:cs="Arial"/>
                <w:b/>
                <w:sz w:val="16"/>
                <w:szCs w:val="16"/>
              </w:rPr>
              <w:t>Kwalifikacje zawodowe, uprawnienia</w:t>
            </w:r>
          </w:p>
        </w:tc>
        <w:tc>
          <w:tcPr>
            <w:tcW w:w="1802" w:type="dxa"/>
            <w:shd w:val="clear" w:color="auto" w:fill="CCCCCC"/>
            <w:vAlign w:val="center"/>
          </w:tcPr>
          <w:p w14:paraId="36434E2F" w14:textId="77777777" w:rsidR="004B04DE" w:rsidRPr="00664EE7" w:rsidRDefault="004B04DE" w:rsidP="005A43A7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EE7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  <w:p w14:paraId="4F1B3D63" w14:textId="40362CE0" w:rsidR="004B04DE" w:rsidRPr="00664EE7" w:rsidRDefault="004B04DE" w:rsidP="005A43A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6" w:type="dxa"/>
            <w:shd w:val="clear" w:color="auto" w:fill="CCCCCC"/>
            <w:vAlign w:val="center"/>
          </w:tcPr>
          <w:p w14:paraId="630ED069" w14:textId="77777777" w:rsidR="004B04DE" w:rsidRPr="00664EE7" w:rsidRDefault="004B04DE" w:rsidP="005A43A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EE7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3114" w:type="dxa"/>
            <w:shd w:val="clear" w:color="auto" w:fill="CCCCCC"/>
            <w:vAlign w:val="center"/>
          </w:tcPr>
          <w:p w14:paraId="4A5E36FE" w14:textId="77777777" w:rsidR="004B04DE" w:rsidRPr="00900286" w:rsidRDefault="004B04DE" w:rsidP="005A43A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0286">
              <w:rPr>
                <w:rFonts w:ascii="Arial" w:hAnsi="Arial" w:cs="Arial"/>
                <w:b/>
                <w:sz w:val="16"/>
                <w:szCs w:val="16"/>
              </w:rPr>
              <w:t>Informacja o podstawie do dysponowania osobą</w:t>
            </w:r>
            <w:r w:rsidRPr="0090028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B04DE" w:rsidRPr="00900286" w14:paraId="648F75E8" w14:textId="77777777" w:rsidTr="00714F7C">
        <w:trPr>
          <w:cantSplit/>
          <w:jc w:val="center"/>
        </w:trPr>
        <w:tc>
          <w:tcPr>
            <w:tcW w:w="489" w:type="dxa"/>
            <w:shd w:val="clear" w:color="auto" w:fill="auto"/>
            <w:vAlign w:val="center"/>
          </w:tcPr>
          <w:p w14:paraId="473F50EA" w14:textId="77777777" w:rsidR="004B04DE" w:rsidRPr="00900286" w:rsidRDefault="004B04DE" w:rsidP="005A43A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0286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630FF78C" w14:textId="77777777" w:rsidR="004B04DE" w:rsidRPr="00664EE7" w:rsidRDefault="004B04DE" w:rsidP="005A43A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EE7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007" w:type="dxa"/>
            <w:shd w:val="clear" w:color="auto" w:fill="auto"/>
          </w:tcPr>
          <w:p w14:paraId="7698AE31" w14:textId="77777777" w:rsidR="004B04DE" w:rsidRPr="00664EE7" w:rsidRDefault="004B04DE" w:rsidP="005A43A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EE7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5A5F8310" w14:textId="77777777" w:rsidR="004B04DE" w:rsidRPr="00664EE7" w:rsidRDefault="004B04DE" w:rsidP="005A43A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EE7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1D33E0FE" w14:textId="77777777" w:rsidR="004B04DE" w:rsidRPr="00664EE7" w:rsidRDefault="004B04DE" w:rsidP="005A43A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4EE7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6A4B447E" w14:textId="77777777" w:rsidR="004B04DE" w:rsidRPr="00900286" w:rsidRDefault="004B04DE" w:rsidP="005A43A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0286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714F7C" w:rsidRPr="00900286" w14:paraId="385C7826" w14:textId="77777777" w:rsidTr="00714F7C">
        <w:trPr>
          <w:cantSplit/>
          <w:trHeight w:val="895"/>
          <w:jc w:val="center"/>
        </w:trPr>
        <w:tc>
          <w:tcPr>
            <w:tcW w:w="10627" w:type="dxa"/>
            <w:gridSpan w:val="6"/>
            <w:shd w:val="clear" w:color="auto" w:fill="auto"/>
            <w:vAlign w:val="center"/>
          </w:tcPr>
          <w:p w14:paraId="3C318EDA" w14:textId="7CC2F44A" w:rsidR="00714F7C" w:rsidRPr="00664EE7" w:rsidRDefault="00714F7C">
            <w:pPr>
              <w:suppressAutoHyphens w:val="0"/>
            </w:pPr>
            <w:r w:rsidRPr="00664EE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Kierownik budowy</w:t>
            </w:r>
            <w:r w:rsidRPr="00664EE7">
              <w:rPr>
                <w:rFonts w:ascii="Arial" w:hAnsi="Arial" w:cs="Arial"/>
                <w:color w:val="000000"/>
                <w:sz w:val="18"/>
                <w:szCs w:val="18"/>
              </w:rPr>
              <w:t xml:space="preserve">, posiadający uprawnienia budowlane w specjalności </w:t>
            </w:r>
            <w:proofErr w:type="spellStart"/>
            <w:r w:rsidRPr="00664EE7">
              <w:rPr>
                <w:rFonts w:ascii="Arial" w:hAnsi="Arial" w:cs="Arial"/>
                <w:color w:val="000000"/>
                <w:sz w:val="18"/>
                <w:szCs w:val="18"/>
              </w:rPr>
              <w:t>konstrukcyjno</w:t>
            </w:r>
            <w:proofErr w:type="spellEnd"/>
            <w:r w:rsidRPr="00664EE7">
              <w:rPr>
                <w:rFonts w:ascii="Arial" w:hAnsi="Arial" w:cs="Arial"/>
                <w:color w:val="000000"/>
                <w:sz w:val="18"/>
                <w:szCs w:val="18"/>
              </w:rPr>
              <w:t xml:space="preserve">– budowlanej bez ograniczeń i minimum 5 – letnie doświadczenie zawodowe w pełnieniu funkcji kierownika budowy/robót konstrukcyjno-budowlanych, licząc od dnia nadania uprawnień. </w:t>
            </w:r>
          </w:p>
        </w:tc>
      </w:tr>
      <w:tr w:rsidR="004B04DE" w:rsidRPr="00900286" w14:paraId="281FE46D" w14:textId="77777777" w:rsidTr="00714F7C">
        <w:trPr>
          <w:cantSplit/>
          <w:trHeight w:val="321"/>
          <w:jc w:val="center"/>
        </w:trPr>
        <w:tc>
          <w:tcPr>
            <w:tcW w:w="489" w:type="dxa"/>
            <w:shd w:val="clear" w:color="auto" w:fill="auto"/>
            <w:vAlign w:val="center"/>
          </w:tcPr>
          <w:p w14:paraId="4B9E62C6" w14:textId="77777777" w:rsidR="004B04DE" w:rsidRPr="007F42C0" w:rsidRDefault="004B04DE" w:rsidP="005A43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42C0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164023BE" w14:textId="77777777" w:rsidR="004B04DE" w:rsidRPr="00664EE7" w:rsidRDefault="004B04DE" w:rsidP="005A43A7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14:paraId="35A7F363" w14:textId="77777777" w:rsidR="004B04DE" w:rsidRPr="00664EE7" w:rsidRDefault="004B04DE" w:rsidP="005A43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auto"/>
            <w:vAlign w:val="center"/>
          </w:tcPr>
          <w:p w14:paraId="0730DBC2" w14:textId="796475AC" w:rsidR="004B04DE" w:rsidRPr="00664EE7" w:rsidRDefault="004B04DE" w:rsidP="005A43A7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786B5D31" w14:textId="77777777" w:rsidR="004B04DE" w:rsidRPr="00664EE7" w:rsidRDefault="004B04DE" w:rsidP="005A43A7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49E31816" w14:textId="77777777" w:rsidR="004B04DE" w:rsidRPr="007F42C0" w:rsidRDefault="004B04DE" w:rsidP="005A43A7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80E79" w:rsidRPr="00900286" w14:paraId="70BF607D" w14:textId="77777777" w:rsidTr="00714F7C">
        <w:trPr>
          <w:cantSplit/>
          <w:trHeight w:val="784"/>
          <w:jc w:val="center"/>
        </w:trPr>
        <w:tc>
          <w:tcPr>
            <w:tcW w:w="10627" w:type="dxa"/>
            <w:gridSpan w:val="6"/>
            <w:shd w:val="clear" w:color="auto" w:fill="auto"/>
            <w:vAlign w:val="center"/>
          </w:tcPr>
          <w:p w14:paraId="6A8AFAAB" w14:textId="3715CC81" w:rsidR="00C80E79" w:rsidRPr="00664EE7" w:rsidRDefault="007F42C0" w:rsidP="00C80E79">
            <w:pPr>
              <w:pStyle w:val="111Konspektnumerowany"/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64EE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Kierownikiem prac konserwatorskich i restauratorskich</w:t>
            </w:r>
            <w:r w:rsidRPr="00664EE7">
              <w:rPr>
                <w:rFonts w:ascii="Arial" w:hAnsi="Arial" w:cs="Arial"/>
                <w:color w:val="000000"/>
                <w:sz w:val="18"/>
                <w:szCs w:val="18"/>
              </w:rPr>
              <w:t xml:space="preserve"> posiadającym uprawnienia, o których mowa w art. 37a ustawy z dnia 23 lipca 2003 r. o ochronie zabytków i opiece nad zabytkami (</w:t>
            </w:r>
            <w:r w:rsidR="009329D4" w:rsidRPr="00A633D0">
              <w:rPr>
                <w:rFonts w:ascii="Arial" w:hAnsi="Arial" w:cs="Arial"/>
                <w:color w:val="000000"/>
                <w:sz w:val="18"/>
                <w:szCs w:val="18"/>
              </w:rPr>
              <w:t>Dz. U. z 202</w:t>
            </w:r>
            <w:r w:rsidR="009329D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9329D4" w:rsidRPr="00A633D0">
              <w:rPr>
                <w:rFonts w:ascii="Arial" w:hAnsi="Arial" w:cs="Arial"/>
                <w:color w:val="000000"/>
                <w:sz w:val="18"/>
                <w:szCs w:val="18"/>
              </w:rPr>
              <w:t xml:space="preserve"> r. poz. </w:t>
            </w:r>
            <w:r w:rsidR="009329D4">
              <w:rPr>
                <w:rFonts w:ascii="Arial" w:hAnsi="Arial" w:cs="Arial"/>
                <w:color w:val="000000"/>
                <w:sz w:val="18"/>
                <w:szCs w:val="18"/>
              </w:rPr>
              <w:t>1292</w:t>
            </w:r>
            <w:r w:rsidRPr="00664EE7">
              <w:rPr>
                <w:rFonts w:ascii="Arial" w:hAnsi="Arial" w:cs="Arial"/>
                <w:color w:val="000000"/>
                <w:sz w:val="18"/>
                <w:szCs w:val="18"/>
              </w:rPr>
              <w:t xml:space="preserve">), oraz doświadczenie w kierowaniu (od rozpoczęcia do zakończenia) co najmniej jedną budową obejmującą </w:t>
            </w:r>
            <w:r w:rsidR="002A76B0" w:rsidRPr="00664EE7">
              <w:rPr>
                <w:rFonts w:ascii="Arial" w:hAnsi="Arial" w:cs="Arial"/>
                <w:color w:val="000000"/>
                <w:sz w:val="18"/>
                <w:szCs w:val="18"/>
              </w:rPr>
              <w:t>naprawę, remont lub przebudowę obiektu budowlanego wpisanego do rejestru zabytków.</w:t>
            </w:r>
          </w:p>
        </w:tc>
      </w:tr>
      <w:tr w:rsidR="00C80E79" w:rsidRPr="00900286" w14:paraId="607A3EE2" w14:textId="77777777" w:rsidTr="00714F7C">
        <w:trPr>
          <w:cantSplit/>
          <w:trHeight w:val="355"/>
          <w:jc w:val="center"/>
        </w:trPr>
        <w:tc>
          <w:tcPr>
            <w:tcW w:w="489" w:type="dxa"/>
            <w:shd w:val="clear" w:color="auto" w:fill="auto"/>
            <w:vAlign w:val="center"/>
          </w:tcPr>
          <w:p w14:paraId="78E58A9A" w14:textId="076B1A72" w:rsidR="00C80E79" w:rsidRPr="00540D27" w:rsidRDefault="00C80E79" w:rsidP="00C80E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40D27"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19032511" w14:textId="77777777" w:rsidR="00C80E79" w:rsidRPr="00664EE7" w:rsidRDefault="00C80E79" w:rsidP="00C80E79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14:paraId="28B1BF0A" w14:textId="77777777" w:rsidR="00C80E79" w:rsidRPr="00664EE7" w:rsidRDefault="00C80E79" w:rsidP="00C80E79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auto"/>
            <w:vAlign w:val="center"/>
          </w:tcPr>
          <w:p w14:paraId="45FAAF82" w14:textId="1E0341B2" w:rsidR="00C80E79" w:rsidRPr="00664EE7" w:rsidRDefault="00C80E79" w:rsidP="00C80E79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3D2BF601" w14:textId="77777777" w:rsidR="00C80E79" w:rsidRPr="00664EE7" w:rsidRDefault="00C80E79" w:rsidP="00C80E79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5A894DCB" w14:textId="77777777" w:rsidR="00C80E79" w:rsidRPr="00540D27" w:rsidRDefault="00C80E79" w:rsidP="00C80E79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319C5" w:rsidRPr="00900286" w14:paraId="18D36E91" w14:textId="77777777" w:rsidTr="00D239CA">
        <w:trPr>
          <w:cantSplit/>
          <w:trHeight w:val="355"/>
          <w:jc w:val="center"/>
        </w:trPr>
        <w:tc>
          <w:tcPr>
            <w:tcW w:w="10627" w:type="dxa"/>
            <w:gridSpan w:val="6"/>
            <w:shd w:val="clear" w:color="auto" w:fill="auto"/>
            <w:vAlign w:val="center"/>
          </w:tcPr>
          <w:p w14:paraId="4EC28E21" w14:textId="784FC228" w:rsidR="000319C5" w:rsidRPr="00664EE7" w:rsidRDefault="000319C5" w:rsidP="000319C5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64EE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Projektant</w:t>
            </w:r>
            <w:r w:rsidRPr="00664EE7">
              <w:rPr>
                <w:rFonts w:ascii="Arial" w:hAnsi="Arial" w:cs="Arial"/>
                <w:color w:val="000000"/>
                <w:sz w:val="18"/>
                <w:szCs w:val="18"/>
              </w:rPr>
              <w:t>, posiadający</w:t>
            </w:r>
            <w:r w:rsidR="0067393F" w:rsidRPr="00664EE7">
              <w:rPr>
                <w:rFonts w:ascii="Arial" w:hAnsi="Arial" w:cs="Arial"/>
                <w:color w:val="000000"/>
                <w:sz w:val="18"/>
                <w:szCs w:val="18"/>
              </w:rPr>
              <w:t xml:space="preserve"> stosowne</w:t>
            </w:r>
            <w:r w:rsidRPr="00664EE7">
              <w:rPr>
                <w:rFonts w:ascii="Arial" w:hAnsi="Arial" w:cs="Arial"/>
                <w:color w:val="000000"/>
                <w:sz w:val="18"/>
                <w:szCs w:val="18"/>
              </w:rPr>
              <w:t xml:space="preserve"> uprawnienia budowlane i brał udział przy realizacji robót budowalnych prowadzonych przy zabytkach nieruchomych wpisanych do rejestru lub inwentarza muzeum będącego instytucja kultury (zgodnie z art. 37c ustawy z dnia 23 lipca 2003 r. o ochronie zabytków i opiece nad zabytkami – </w:t>
            </w:r>
            <w:r w:rsidR="009329D4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="009329D4" w:rsidRPr="00A633D0">
              <w:rPr>
                <w:rFonts w:ascii="Arial" w:hAnsi="Arial" w:cs="Arial"/>
                <w:color w:val="000000"/>
                <w:sz w:val="18"/>
                <w:szCs w:val="18"/>
              </w:rPr>
              <w:t>Dz. U. z 202</w:t>
            </w:r>
            <w:r w:rsidR="009329D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9329D4" w:rsidRPr="00A633D0">
              <w:rPr>
                <w:rFonts w:ascii="Arial" w:hAnsi="Arial" w:cs="Arial"/>
                <w:color w:val="000000"/>
                <w:sz w:val="18"/>
                <w:szCs w:val="18"/>
              </w:rPr>
              <w:t xml:space="preserve"> r. poz. </w:t>
            </w:r>
            <w:r w:rsidR="009329D4">
              <w:rPr>
                <w:rFonts w:ascii="Arial" w:hAnsi="Arial" w:cs="Arial"/>
                <w:color w:val="000000"/>
                <w:sz w:val="18"/>
                <w:szCs w:val="18"/>
              </w:rPr>
              <w:t>1292</w:t>
            </w:r>
            <w:r w:rsidRPr="00664EE7">
              <w:rPr>
                <w:rFonts w:ascii="Arial" w:hAnsi="Arial" w:cs="Arial"/>
                <w:color w:val="000000"/>
                <w:sz w:val="18"/>
                <w:szCs w:val="18"/>
              </w:rPr>
              <w:t>).</w:t>
            </w:r>
          </w:p>
        </w:tc>
      </w:tr>
      <w:tr w:rsidR="000319C5" w:rsidRPr="00900286" w14:paraId="06195698" w14:textId="77777777" w:rsidTr="00714F7C">
        <w:trPr>
          <w:cantSplit/>
          <w:trHeight w:val="355"/>
          <w:jc w:val="center"/>
        </w:trPr>
        <w:tc>
          <w:tcPr>
            <w:tcW w:w="489" w:type="dxa"/>
            <w:shd w:val="clear" w:color="auto" w:fill="auto"/>
            <w:vAlign w:val="center"/>
          </w:tcPr>
          <w:p w14:paraId="4964A31F" w14:textId="77777777" w:rsidR="000319C5" w:rsidRPr="00540D27" w:rsidRDefault="000319C5" w:rsidP="00C80E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34D2CA68" w14:textId="77777777" w:rsidR="000319C5" w:rsidRPr="00540D27" w:rsidRDefault="000319C5" w:rsidP="00C80E79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14:paraId="15ABD213" w14:textId="77777777" w:rsidR="000319C5" w:rsidRPr="00540D27" w:rsidRDefault="000319C5" w:rsidP="00C80E79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2" w:type="dxa"/>
            <w:shd w:val="clear" w:color="auto" w:fill="auto"/>
            <w:vAlign w:val="center"/>
          </w:tcPr>
          <w:p w14:paraId="7BA6D1A7" w14:textId="77777777" w:rsidR="000319C5" w:rsidRPr="00540D27" w:rsidRDefault="000319C5" w:rsidP="00C80E79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49C6010F" w14:textId="77777777" w:rsidR="000319C5" w:rsidRPr="00540D27" w:rsidRDefault="000319C5" w:rsidP="00C80E79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4C236CFF" w14:textId="77777777" w:rsidR="000319C5" w:rsidRPr="00540D27" w:rsidRDefault="000319C5" w:rsidP="00C80E79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7B2A123A" w14:textId="77777777" w:rsidR="004B04DE" w:rsidRPr="00D7560A" w:rsidRDefault="004B04DE" w:rsidP="004B04DE">
      <w:pPr>
        <w:widowControl w:val="0"/>
        <w:spacing w:before="240" w:line="360" w:lineRule="auto"/>
        <w:jc w:val="both"/>
        <w:rPr>
          <w:rFonts w:ascii="Arial" w:hAnsi="Arial" w:cs="Arial"/>
          <w:sz w:val="18"/>
          <w:szCs w:val="18"/>
        </w:rPr>
      </w:pPr>
      <w:r w:rsidRPr="00D7560A">
        <w:rPr>
          <w:rFonts w:ascii="Arial" w:hAnsi="Arial" w:cs="Arial"/>
          <w:sz w:val="18"/>
          <w:szCs w:val="18"/>
        </w:rPr>
        <w:t>Miejscowość ……………, dnia …………… r.</w:t>
      </w:r>
    </w:p>
    <w:p w14:paraId="180A3C66" w14:textId="77777777" w:rsidR="004B04DE" w:rsidRPr="00D7560A" w:rsidRDefault="004B04DE" w:rsidP="004B04DE">
      <w:pPr>
        <w:widowControl w:val="0"/>
        <w:spacing w:line="360" w:lineRule="auto"/>
        <w:ind w:left="4536"/>
        <w:jc w:val="center"/>
        <w:rPr>
          <w:rFonts w:ascii="Arial" w:hAnsi="Arial" w:cs="Arial"/>
          <w:sz w:val="18"/>
          <w:szCs w:val="18"/>
        </w:rPr>
      </w:pPr>
      <w:r w:rsidRPr="00D7560A">
        <w:rPr>
          <w:rFonts w:ascii="Arial" w:hAnsi="Arial" w:cs="Arial"/>
          <w:sz w:val="18"/>
          <w:szCs w:val="18"/>
        </w:rPr>
        <w:t>…………………………………………</w:t>
      </w:r>
    </w:p>
    <w:p w14:paraId="5BBBDC4F" w14:textId="77777777" w:rsidR="004B04DE" w:rsidRPr="00E01DB9" w:rsidRDefault="004B04DE" w:rsidP="004B04DE">
      <w:pPr>
        <w:widowControl w:val="0"/>
        <w:spacing w:line="360" w:lineRule="auto"/>
        <w:ind w:left="4536"/>
        <w:jc w:val="center"/>
        <w:rPr>
          <w:rFonts w:ascii="Arial" w:hAnsi="Arial" w:cs="Arial"/>
          <w:i/>
          <w:sz w:val="18"/>
          <w:szCs w:val="18"/>
        </w:rPr>
      </w:pPr>
      <w:r w:rsidRPr="00D7560A">
        <w:rPr>
          <w:rFonts w:ascii="Arial" w:hAnsi="Arial" w:cs="Arial"/>
          <w:i/>
          <w:sz w:val="18"/>
          <w:szCs w:val="18"/>
        </w:rPr>
        <w:t>(podpis elektroniczny)</w:t>
      </w:r>
    </w:p>
    <w:p w14:paraId="50FFB8EF" w14:textId="77777777" w:rsidR="004B04DE" w:rsidRDefault="004B04DE" w:rsidP="004B04DE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7D669AC9" w14:textId="0632AD17" w:rsidR="004B04DE" w:rsidRPr="0084340B" w:rsidRDefault="004B04DE" w:rsidP="004B04DE">
      <w:pPr>
        <w:spacing w:line="360" w:lineRule="auto"/>
        <w:jc w:val="both"/>
        <w:rPr>
          <w:rFonts w:ascii="Arial" w:hAnsi="Arial" w:cs="Arial"/>
          <w:b/>
          <w:sz w:val="14"/>
          <w:szCs w:val="14"/>
        </w:rPr>
      </w:pPr>
      <w:r w:rsidRPr="0084340B">
        <w:rPr>
          <w:rFonts w:ascii="Arial" w:hAnsi="Arial" w:cs="Arial"/>
          <w:sz w:val="14"/>
          <w:szCs w:val="14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zamówienia– art. 297 §1 Kodeksu Karnego.</w:t>
      </w:r>
    </w:p>
    <w:bookmarkEnd w:id="5"/>
    <w:p w14:paraId="2C246CC4" w14:textId="77777777" w:rsidR="004B04DE" w:rsidRPr="0084340B" w:rsidRDefault="004B04DE" w:rsidP="00E155DE">
      <w:pPr>
        <w:spacing w:line="360" w:lineRule="auto"/>
        <w:jc w:val="both"/>
        <w:rPr>
          <w:rFonts w:ascii="Arial" w:hAnsi="Arial" w:cs="Arial"/>
          <w:b/>
          <w:sz w:val="14"/>
          <w:szCs w:val="14"/>
        </w:rPr>
      </w:pPr>
    </w:p>
    <w:sectPr w:rsidR="004B04DE" w:rsidRPr="0084340B" w:rsidSect="002D04E4">
      <w:headerReference w:type="default" r:id="rId8"/>
      <w:footerReference w:type="default" r:id="rId9"/>
      <w:pgSz w:w="11906" w:h="16838"/>
      <w:pgMar w:top="1541" w:right="1417" w:bottom="1417" w:left="1134" w:header="142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1D6F7" w14:textId="77777777" w:rsidR="00260AF8" w:rsidRDefault="00260AF8">
      <w:r>
        <w:separator/>
      </w:r>
    </w:p>
  </w:endnote>
  <w:endnote w:type="continuationSeparator" w:id="0">
    <w:p w14:paraId="305F09EF" w14:textId="77777777" w:rsidR="00260AF8" w:rsidRDefault="0026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1F1C3" w14:textId="77777777" w:rsidR="00AF330F" w:rsidRPr="00AF330F" w:rsidRDefault="00AF330F">
    <w:pPr>
      <w:pStyle w:val="Stopka"/>
      <w:jc w:val="center"/>
      <w:rPr>
        <w:rFonts w:ascii="Arial" w:hAnsi="Arial" w:cs="Arial"/>
        <w:sz w:val="18"/>
        <w:szCs w:val="18"/>
      </w:rPr>
    </w:pPr>
    <w:r w:rsidRPr="00AF330F">
      <w:rPr>
        <w:rFonts w:ascii="Arial" w:hAnsi="Arial" w:cs="Arial"/>
        <w:sz w:val="18"/>
        <w:szCs w:val="18"/>
      </w:rPr>
      <w:fldChar w:fldCharType="begin"/>
    </w:r>
    <w:r w:rsidRPr="00AF330F">
      <w:rPr>
        <w:rFonts w:ascii="Arial" w:hAnsi="Arial" w:cs="Arial"/>
        <w:sz w:val="18"/>
        <w:szCs w:val="18"/>
      </w:rPr>
      <w:instrText>PAGE   \* MERGEFORMAT</w:instrText>
    </w:r>
    <w:r w:rsidRPr="00AF330F">
      <w:rPr>
        <w:rFonts w:ascii="Arial" w:hAnsi="Arial" w:cs="Arial"/>
        <w:sz w:val="18"/>
        <w:szCs w:val="18"/>
      </w:rPr>
      <w:fldChar w:fldCharType="separate"/>
    </w:r>
    <w:r w:rsidR="000928C7">
      <w:rPr>
        <w:rFonts w:ascii="Arial" w:hAnsi="Arial" w:cs="Arial"/>
        <w:noProof/>
        <w:sz w:val="18"/>
        <w:szCs w:val="18"/>
      </w:rPr>
      <w:t>28</w:t>
    </w:r>
    <w:r w:rsidRPr="00AF330F">
      <w:rPr>
        <w:rFonts w:ascii="Arial" w:hAnsi="Arial" w:cs="Arial"/>
        <w:sz w:val="18"/>
        <w:szCs w:val="18"/>
      </w:rPr>
      <w:fldChar w:fldCharType="end"/>
    </w:r>
  </w:p>
  <w:p w14:paraId="3B848BD3" w14:textId="77777777" w:rsidR="00F76E7B" w:rsidRDefault="00F76E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6D719" w14:textId="77777777" w:rsidR="00260AF8" w:rsidRDefault="00260AF8">
      <w:r>
        <w:separator/>
      </w:r>
    </w:p>
  </w:footnote>
  <w:footnote w:type="continuationSeparator" w:id="0">
    <w:p w14:paraId="56C104D2" w14:textId="77777777" w:rsidR="00260AF8" w:rsidRDefault="00260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D2A7D" w14:textId="1D25D490" w:rsidR="0026359B" w:rsidRDefault="00260588" w:rsidP="00260588">
    <w:pPr>
      <w:pStyle w:val="Nagwek"/>
      <w:jc w:val="center"/>
    </w:pPr>
    <w:r w:rsidRPr="00B05008">
      <w:rPr>
        <w:rFonts w:ascii="Arial" w:eastAsia="Calibri" w:hAnsi="Arial"/>
        <w:noProof/>
        <w:sz w:val="16"/>
        <w:lang w:eastAsia="pl-PL"/>
      </w:rPr>
      <w:drawing>
        <wp:inline distT="0" distB="0" distL="0" distR="0" wp14:anchorId="23CCE0A0" wp14:editId="05D216E5">
          <wp:extent cx="2579676" cy="816811"/>
          <wp:effectExtent l="0" t="0" r="0" b="254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2248" cy="8461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)"/>
      <w:lvlJc w:val="left"/>
      <w:pPr>
        <w:tabs>
          <w:tab w:val="num" w:pos="-644"/>
        </w:tabs>
        <w:ind w:left="76" w:hanging="360"/>
      </w:pPr>
      <w:rPr>
        <w:rFonts w:ascii="Arial" w:hAnsi="Arial" w:cs="Arial"/>
        <w:sz w:val="18"/>
        <w:szCs w:val="18"/>
      </w:rPr>
    </w:lvl>
  </w:abstractNum>
  <w:abstractNum w:abstractNumId="1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</w:abstractNum>
  <w:abstractNum w:abstractNumId="2" w15:restartNumberingAfterBreak="0">
    <w:nsid w:val="0000000E"/>
    <w:multiLevelType w:val="multilevel"/>
    <w:tmpl w:val="0000000E"/>
    <w:name w:val="WW8Num22"/>
    <w:lvl w:ilvl="0">
      <w:start w:val="11"/>
      <w:numFmt w:val="decimal"/>
      <w:lvlText w:val="%1"/>
      <w:lvlJc w:val="left"/>
      <w:pPr>
        <w:tabs>
          <w:tab w:val="num" w:pos="-1353"/>
        </w:tabs>
        <w:ind w:left="-993" w:hanging="360"/>
      </w:pPr>
    </w:lvl>
    <w:lvl w:ilvl="1">
      <w:start w:val="1"/>
      <w:numFmt w:val="decimal"/>
      <w:lvlText w:val="%1.%2"/>
      <w:lvlJc w:val="left"/>
      <w:pPr>
        <w:tabs>
          <w:tab w:val="num" w:pos="-1353"/>
        </w:tabs>
        <w:ind w:left="-993" w:hanging="360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-1353"/>
        </w:tabs>
        <w:ind w:left="-633" w:hanging="720"/>
      </w:pPr>
    </w:lvl>
    <w:lvl w:ilvl="3">
      <w:start w:val="1"/>
      <w:numFmt w:val="decimal"/>
      <w:lvlText w:val="%1.%2.%3.%4"/>
      <w:lvlJc w:val="left"/>
      <w:pPr>
        <w:tabs>
          <w:tab w:val="num" w:pos="-1353"/>
        </w:tabs>
        <w:ind w:left="-633" w:hanging="720"/>
      </w:pPr>
    </w:lvl>
    <w:lvl w:ilvl="4">
      <w:start w:val="1"/>
      <w:numFmt w:val="decimal"/>
      <w:lvlText w:val="%1.%2.%3.%4.%5"/>
      <w:lvlJc w:val="left"/>
      <w:pPr>
        <w:tabs>
          <w:tab w:val="num" w:pos="-1353"/>
        </w:tabs>
        <w:ind w:left="-633" w:hanging="720"/>
      </w:pPr>
    </w:lvl>
    <w:lvl w:ilvl="5">
      <w:start w:val="1"/>
      <w:numFmt w:val="decimal"/>
      <w:lvlText w:val="%1.%2.%3.%4.%5.%6"/>
      <w:lvlJc w:val="left"/>
      <w:pPr>
        <w:tabs>
          <w:tab w:val="num" w:pos="-1353"/>
        </w:tabs>
        <w:ind w:left="-273" w:hanging="1080"/>
      </w:pPr>
    </w:lvl>
    <w:lvl w:ilvl="6">
      <w:start w:val="1"/>
      <w:numFmt w:val="decimal"/>
      <w:lvlText w:val="%1.%2.%3.%4.%5.%6.%7"/>
      <w:lvlJc w:val="left"/>
      <w:pPr>
        <w:tabs>
          <w:tab w:val="num" w:pos="-1353"/>
        </w:tabs>
        <w:ind w:left="-273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-1353"/>
        </w:tabs>
        <w:ind w:left="8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353"/>
        </w:tabs>
        <w:ind w:left="87" w:hanging="1440"/>
      </w:pPr>
    </w:lvl>
  </w:abstractNum>
  <w:abstractNum w:abstractNumId="3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-"/>
      <w:lvlJc w:val="left"/>
      <w:pPr>
        <w:tabs>
          <w:tab w:val="num" w:pos="-1276"/>
        </w:tabs>
        <w:ind w:left="644" w:hanging="360"/>
      </w:pPr>
      <w:rPr>
        <w:rFonts w:ascii="Arial" w:hAnsi="Arial" w:cs="Arial" w:hint="default"/>
        <w:sz w:val="18"/>
        <w:szCs w:val="18"/>
      </w:rPr>
    </w:lvl>
  </w:abstractNum>
  <w:abstractNum w:abstractNumId="4" w15:restartNumberingAfterBreak="0">
    <w:nsid w:val="00000010"/>
    <w:multiLevelType w:val="multilevel"/>
    <w:tmpl w:val="89C0108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0000012"/>
    <w:multiLevelType w:val="singleLevel"/>
    <w:tmpl w:val="00000012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13"/>
    <w:multiLevelType w:val="multilevel"/>
    <w:tmpl w:val="5004FAD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5.%2."/>
      <w:lvlJc w:val="left"/>
      <w:pPr>
        <w:tabs>
          <w:tab w:val="num" w:pos="1058"/>
        </w:tabs>
        <w:ind w:left="1850" w:hanging="432"/>
      </w:pPr>
      <w:rPr>
        <w:rFonts w:ascii="Arial" w:hAnsi="Arial" w:cs="Arial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  <w:sz w:val="18"/>
        <w:szCs w:val="18"/>
      </w:rPr>
    </w:lvl>
  </w:abstractNum>
  <w:abstractNum w:abstractNumId="8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9" w15:restartNumberingAfterBreak="0">
    <w:nsid w:val="00000017"/>
    <w:multiLevelType w:val="singleLevel"/>
    <w:tmpl w:val="00000017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361" w:hanging="360"/>
      </w:pPr>
      <w:rPr>
        <w:rFonts w:ascii="Symbol" w:hAnsi="Symbol" w:cs="Symbol"/>
        <w:sz w:val="18"/>
        <w:szCs w:val="18"/>
      </w:rPr>
    </w:lvl>
  </w:abstractNum>
  <w:abstractNum w:abstractNumId="10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1" w15:restartNumberingAfterBreak="0">
    <w:nsid w:val="0000001A"/>
    <w:multiLevelType w:val="multilevel"/>
    <w:tmpl w:val="0000001A"/>
    <w:name w:val="WW8Num43"/>
    <w:lvl w:ilvl="0">
      <w:start w:val="1"/>
      <w:numFmt w:val="bullet"/>
      <w:lvlText w:val=""/>
      <w:lvlJc w:val="left"/>
      <w:pPr>
        <w:tabs>
          <w:tab w:val="num" w:pos="568"/>
        </w:tabs>
        <w:ind w:left="128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decimal"/>
      <w:lvlText w:val="%3."/>
      <w:lvlJc w:val="left"/>
      <w:pPr>
        <w:tabs>
          <w:tab w:val="num" w:pos="568"/>
        </w:tabs>
        <w:ind w:left="2728" w:hanging="360"/>
      </w:pPr>
    </w:lvl>
    <w:lvl w:ilvl="3">
      <w:start w:val="1"/>
      <w:numFmt w:val="decimal"/>
      <w:lvlText w:val="%4."/>
      <w:lvlJc w:val="left"/>
      <w:pPr>
        <w:tabs>
          <w:tab w:val="num" w:pos="568"/>
        </w:tabs>
        <w:ind w:left="3448" w:hanging="360"/>
      </w:pPr>
    </w:lvl>
    <w:lvl w:ilvl="4">
      <w:start w:val="1"/>
      <w:numFmt w:val="decimal"/>
      <w:lvlText w:val="%5."/>
      <w:lvlJc w:val="left"/>
      <w:pPr>
        <w:tabs>
          <w:tab w:val="num" w:pos="568"/>
        </w:tabs>
        <w:ind w:left="4168" w:hanging="360"/>
      </w:pPr>
    </w:lvl>
    <w:lvl w:ilvl="5">
      <w:start w:val="1"/>
      <w:numFmt w:val="decimal"/>
      <w:lvlText w:val="%6."/>
      <w:lvlJc w:val="left"/>
      <w:pPr>
        <w:tabs>
          <w:tab w:val="num" w:pos="568"/>
        </w:tabs>
        <w:ind w:left="4888" w:hanging="360"/>
      </w:pPr>
    </w:lvl>
    <w:lvl w:ilvl="6">
      <w:start w:val="1"/>
      <w:numFmt w:val="decimal"/>
      <w:lvlText w:val="%7."/>
      <w:lvlJc w:val="left"/>
      <w:pPr>
        <w:tabs>
          <w:tab w:val="num" w:pos="568"/>
        </w:tabs>
        <w:ind w:left="5608" w:hanging="360"/>
      </w:pPr>
    </w:lvl>
    <w:lvl w:ilvl="7">
      <w:start w:val="1"/>
      <w:numFmt w:val="decimal"/>
      <w:lvlText w:val="%8."/>
      <w:lvlJc w:val="left"/>
      <w:pPr>
        <w:tabs>
          <w:tab w:val="num" w:pos="568"/>
        </w:tabs>
        <w:ind w:left="6328" w:hanging="360"/>
      </w:pPr>
    </w:lvl>
    <w:lvl w:ilvl="8">
      <w:start w:val="1"/>
      <w:numFmt w:val="decimal"/>
      <w:lvlText w:val="%9."/>
      <w:lvlJc w:val="left"/>
      <w:pPr>
        <w:tabs>
          <w:tab w:val="num" w:pos="568"/>
        </w:tabs>
        <w:ind w:left="7048" w:hanging="360"/>
      </w:pPr>
    </w:lvl>
  </w:abstractNum>
  <w:abstractNum w:abstractNumId="12" w15:restartNumberingAfterBreak="0">
    <w:nsid w:val="0000001B"/>
    <w:multiLevelType w:val="single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675" w:hanging="675"/>
      </w:pPr>
      <w:rPr>
        <w:rFonts w:ascii="Arial" w:hAnsi="Arial" w:cs="Arial" w:hint="default"/>
        <w:b w:val="0"/>
        <w:bCs/>
        <w:sz w:val="18"/>
        <w:szCs w:val="18"/>
      </w:rPr>
    </w:lvl>
  </w:abstractNum>
  <w:abstractNum w:abstractNumId="13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4" w15:restartNumberingAfterBreak="0">
    <w:nsid w:val="0000001E"/>
    <w:multiLevelType w:val="singleLevel"/>
    <w:tmpl w:val="000000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5" w15:restartNumberingAfterBreak="0">
    <w:nsid w:val="0000001F"/>
    <w:multiLevelType w:val="multilevel"/>
    <w:tmpl w:val="30D6010E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color w:val="00000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alibri" w:hAnsi="Calibri" w:cs="Calibri" w:hint="default"/>
        <w:sz w:val="22"/>
        <w:szCs w:val="22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20"/>
    <w:multiLevelType w:val="multilevel"/>
    <w:tmpl w:val="1124F15C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43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-721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8" w15:restartNumberingAfterBreak="0">
    <w:nsid w:val="00000024"/>
    <w:multiLevelType w:val="singleLevel"/>
    <w:tmpl w:val="00000024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9" w15:restartNumberingAfterBreak="0">
    <w:nsid w:val="00000028"/>
    <w:multiLevelType w:val="multilevel"/>
    <w:tmpl w:val="11E600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caps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432" w:hanging="432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2C"/>
    <w:multiLevelType w:val="singleLevel"/>
    <w:tmpl w:val="0000002C"/>
    <w:name w:val="WW8Num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</w:abstractNum>
  <w:abstractNum w:abstractNumId="21" w15:restartNumberingAfterBreak="0">
    <w:nsid w:val="0000002E"/>
    <w:multiLevelType w:val="singleLevel"/>
    <w:tmpl w:val="0000002E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18"/>
        <w:szCs w:val="18"/>
      </w:rPr>
    </w:lvl>
  </w:abstractNum>
  <w:abstractNum w:abstractNumId="22" w15:restartNumberingAfterBreak="0">
    <w:nsid w:val="00000031"/>
    <w:multiLevelType w:val="singleLevel"/>
    <w:tmpl w:val="00000031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18"/>
        <w:szCs w:val="18"/>
      </w:rPr>
    </w:lvl>
  </w:abstractNum>
  <w:abstractNum w:abstractNumId="23" w15:restartNumberingAfterBreak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1222" w:hanging="360"/>
      </w:pPr>
      <w:rPr>
        <w:rFonts w:ascii="Arial" w:hAnsi="Arial" w:cs="Arial"/>
        <w:sz w:val="18"/>
        <w:szCs w:val="18"/>
      </w:rPr>
    </w:lvl>
  </w:abstractNum>
  <w:abstractNum w:abstractNumId="24" w15:restartNumberingAfterBreak="0">
    <w:nsid w:val="00000033"/>
    <w:multiLevelType w:val="singleLevel"/>
    <w:tmpl w:val="00000033"/>
    <w:name w:val="WW8Num6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25" w15:restartNumberingAfterBreak="0">
    <w:nsid w:val="00000034"/>
    <w:multiLevelType w:val="multilevel"/>
    <w:tmpl w:val="00000034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931" w:hanging="360"/>
      </w:pPr>
      <w:rPr>
        <w:rFonts w:ascii="Arial" w:hAnsi="Arial" w:cs="Aria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26" w15:restartNumberingAfterBreak="0">
    <w:nsid w:val="00000037"/>
    <w:multiLevelType w:val="multilevel"/>
    <w:tmpl w:val="2CCAB11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7" w15:restartNumberingAfterBreak="0">
    <w:nsid w:val="00000038"/>
    <w:multiLevelType w:val="multilevel"/>
    <w:tmpl w:val="00000038"/>
    <w:name w:val="WW8Num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248"/>
        </w:tabs>
        <w:ind w:left="1248" w:hanging="680"/>
      </w:pPr>
      <w:rPr>
        <w:rFonts w:cs="Times New Roman" w:hint="default"/>
        <w:b/>
        <w:bCs/>
        <w:i w:val="0"/>
        <w:iCs w:val="0"/>
        <w:sz w:val="21"/>
        <w:szCs w:val="21"/>
      </w:rPr>
    </w:lvl>
    <w:lvl w:ilvl="2">
      <w:start w:val="1"/>
      <w:numFmt w:val="decimal"/>
      <w:lvlText w:val="%1.%2.%3"/>
      <w:lvlJc w:val="left"/>
      <w:pPr>
        <w:tabs>
          <w:tab w:val="num" w:pos="2071"/>
        </w:tabs>
        <w:ind w:left="2071" w:hanging="794"/>
      </w:pPr>
      <w:rPr>
        <w:rFonts w:cs="Times New Roman" w:hint="default"/>
        <w:b/>
        <w:bCs/>
        <w:i w:val="0"/>
        <w:iCs w:val="0"/>
        <w:sz w:val="17"/>
        <w:szCs w:val="17"/>
      </w:rPr>
    </w:lvl>
    <w:lvl w:ilvl="3">
      <w:start w:val="1"/>
      <w:numFmt w:val="decimal"/>
      <w:lvlText w:val="(%4)"/>
      <w:lvlJc w:val="left"/>
      <w:pPr>
        <w:tabs>
          <w:tab w:val="num" w:pos="2525"/>
        </w:tabs>
        <w:ind w:left="2525" w:hanging="681"/>
      </w:pPr>
      <w:rPr>
        <w:rFonts w:ascii="Calibri" w:hAnsi="Calibri" w:cs="Times New Roman"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cs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</w:abstractNum>
  <w:abstractNum w:abstractNumId="28" w15:restartNumberingAfterBreak="0">
    <w:nsid w:val="00000039"/>
    <w:multiLevelType w:val="singleLevel"/>
    <w:tmpl w:val="00000039"/>
    <w:name w:val="WW8Num72"/>
    <w:lvl w:ilvl="0">
      <w:start w:val="1"/>
      <w:numFmt w:val="decimal"/>
      <w:lvlText w:val="%1)"/>
      <w:lvlJc w:val="left"/>
      <w:pPr>
        <w:tabs>
          <w:tab w:val="num" w:pos="-851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29" w15:restartNumberingAfterBreak="0">
    <w:nsid w:val="0000003A"/>
    <w:multiLevelType w:val="singleLevel"/>
    <w:tmpl w:val="FA949AA8"/>
    <w:name w:val="WW8Num7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sz w:val="18"/>
        <w:szCs w:val="18"/>
      </w:rPr>
    </w:lvl>
  </w:abstractNum>
  <w:abstractNum w:abstractNumId="30" w15:restartNumberingAfterBreak="0">
    <w:nsid w:val="0000003D"/>
    <w:multiLevelType w:val="singleLevel"/>
    <w:tmpl w:val="0000003D"/>
    <w:name w:val="WW8Num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position w:val="0"/>
        <w:sz w:val="18"/>
        <w:szCs w:val="18"/>
        <w:vertAlign w:val="baseline"/>
      </w:rPr>
    </w:lvl>
  </w:abstractNum>
  <w:abstractNum w:abstractNumId="31" w15:restartNumberingAfterBreak="0">
    <w:nsid w:val="0000003E"/>
    <w:multiLevelType w:val="multilevel"/>
    <w:tmpl w:val="3F249B22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43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3" w15:restartNumberingAfterBreak="0">
    <w:nsid w:val="00000043"/>
    <w:multiLevelType w:val="singleLevel"/>
    <w:tmpl w:val="00000043"/>
    <w:name w:val="WW8Num82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cs="Arial"/>
      </w:rPr>
    </w:lvl>
  </w:abstractNum>
  <w:abstractNum w:abstractNumId="34" w15:restartNumberingAfterBreak="0">
    <w:nsid w:val="0000004F"/>
    <w:multiLevelType w:val="multilevel"/>
    <w:tmpl w:val="0000004F"/>
    <w:name w:val="WW8Num79"/>
    <w:lvl w:ilvl="0">
      <w:start w:val="4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Arial" w:hAnsi="Arial" w:cs="Arial"/>
        <w:b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rFonts w:ascii="Arial" w:hAnsi="Arial" w:cs="Arial"/>
        <w:b w:val="0"/>
        <w:bCs w:val="0"/>
        <w:spacing w:val="-1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F27381"/>
    <w:multiLevelType w:val="hybridMultilevel"/>
    <w:tmpl w:val="0D7A4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11410DC"/>
    <w:multiLevelType w:val="hybridMultilevel"/>
    <w:tmpl w:val="D6946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12B04C8"/>
    <w:multiLevelType w:val="hybridMultilevel"/>
    <w:tmpl w:val="D85A85D4"/>
    <w:lvl w:ilvl="0" w:tplc="81ECE25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01C92CF7"/>
    <w:multiLevelType w:val="hybridMultilevel"/>
    <w:tmpl w:val="CC708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220E9E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2CC777A"/>
    <w:multiLevelType w:val="hybridMultilevel"/>
    <w:tmpl w:val="B24C8F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037C5FBC"/>
    <w:multiLevelType w:val="hybridMultilevel"/>
    <w:tmpl w:val="1076BC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1">
      <w:start w:val="1"/>
      <w:numFmt w:val="decimal"/>
      <w:lvlText w:val="%5)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3F203FA"/>
    <w:multiLevelType w:val="hybridMultilevel"/>
    <w:tmpl w:val="65085620"/>
    <w:lvl w:ilvl="0" w:tplc="061CA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7B0866"/>
    <w:multiLevelType w:val="hybridMultilevel"/>
    <w:tmpl w:val="ADB0BEA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04805BF5"/>
    <w:multiLevelType w:val="hybridMultilevel"/>
    <w:tmpl w:val="2C46C89E"/>
    <w:lvl w:ilvl="0" w:tplc="B8DC442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055778A2"/>
    <w:multiLevelType w:val="hybridMultilevel"/>
    <w:tmpl w:val="1D8858C2"/>
    <w:lvl w:ilvl="0" w:tplc="940632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730086A">
      <w:start w:val="1"/>
      <w:numFmt w:val="lowerLetter"/>
      <w:lvlText w:val="%2)"/>
      <w:lvlJc w:val="left"/>
      <w:pPr>
        <w:tabs>
          <w:tab w:val="num" w:pos="1117"/>
        </w:tabs>
        <w:ind w:left="1117" w:hanging="397"/>
      </w:pPr>
      <w:rPr>
        <w:rFonts w:ascii="Tahoma" w:hAnsi="Tahoma" w:cs="Tahoma" w:hint="default"/>
        <w:b w:val="0"/>
        <w:color w:val="00000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063B2A0B"/>
    <w:multiLevelType w:val="multilevel"/>
    <w:tmpl w:val="56627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8EF7B93"/>
    <w:multiLevelType w:val="hybridMultilevel"/>
    <w:tmpl w:val="489C1F6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0BFC7563"/>
    <w:multiLevelType w:val="multilevel"/>
    <w:tmpl w:val="3CAAD5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iCs w:val="0"/>
        <w:sz w:val="18"/>
        <w:szCs w:val="1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8" w15:restartNumberingAfterBreak="0">
    <w:nsid w:val="0C235DF8"/>
    <w:multiLevelType w:val="multilevel"/>
    <w:tmpl w:val="02526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Arial" w:hAnsi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/>
        <w:sz w:val="18"/>
        <w:szCs w:val="18"/>
      </w:rPr>
    </w:lvl>
  </w:abstractNum>
  <w:abstractNum w:abstractNumId="49" w15:restartNumberingAfterBreak="0">
    <w:nsid w:val="0E0466A7"/>
    <w:multiLevelType w:val="multilevel"/>
    <w:tmpl w:val="62421C2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0E41052E"/>
    <w:multiLevelType w:val="hybridMultilevel"/>
    <w:tmpl w:val="D0E2F3A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1" w15:restartNumberingAfterBreak="0">
    <w:nsid w:val="0E447C89"/>
    <w:multiLevelType w:val="multilevel"/>
    <w:tmpl w:val="D940FB34"/>
    <w:lvl w:ilvl="0">
      <w:start w:val="1"/>
      <w:numFmt w:val="decimal"/>
      <w:lvlText w:val="%1)"/>
      <w:lvlJc w:val="left"/>
      <w:pPr>
        <w:tabs>
          <w:tab w:val="num" w:pos="-709"/>
        </w:tabs>
        <w:ind w:left="502" w:hanging="360"/>
      </w:pPr>
      <w:rPr>
        <w:rFonts w:ascii="Arial" w:hAnsi="Arial" w:cs="Tahoma"/>
        <w:b w:val="0"/>
        <w:strike w:val="0"/>
        <w:dstrike w:val="0"/>
        <w:color w:val="000000"/>
        <w:sz w:val="18"/>
        <w:szCs w:val="18"/>
      </w:rPr>
    </w:lvl>
    <w:lvl w:ilvl="1">
      <w:numFmt w:val="decimal"/>
      <w:lvlText w:val=""/>
      <w:lvlJc w:val="left"/>
      <w:pPr>
        <w:tabs>
          <w:tab w:val="num" w:pos="-709"/>
        </w:tabs>
        <w:ind w:left="-709" w:firstLine="0"/>
      </w:pPr>
    </w:lvl>
    <w:lvl w:ilvl="2">
      <w:numFmt w:val="decimal"/>
      <w:lvlText w:val=""/>
      <w:lvlJc w:val="left"/>
      <w:pPr>
        <w:tabs>
          <w:tab w:val="num" w:pos="-709"/>
        </w:tabs>
        <w:ind w:left="-709" w:firstLine="0"/>
      </w:pPr>
    </w:lvl>
    <w:lvl w:ilvl="3">
      <w:numFmt w:val="decimal"/>
      <w:lvlText w:val=""/>
      <w:lvlJc w:val="left"/>
      <w:pPr>
        <w:tabs>
          <w:tab w:val="num" w:pos="-709"/>
        </w:tabs>
        <w:ind w:left="-709" w:firstLine="0"/>
      </w:pPr>
    </w:lvl>
    <w:lvl w:ilvl="4">
      <w:numFmt w:val="decimal"/>
      <w:lvlText w:val=""/>
      <w:lvlJc w:val="left"/>
      <w:pPr>
        <w:tabs>
          <w:tab w:val="num" w:pos="-709"/>
        </w:tabs>
        <w:ind w:left="-709" w:firstLine="0"/>
      </w:pPr>
    </w:lvl>
    <w:lvl w:ilvl="5">
      <w:numFmt w:val="decimal"/>
      <w:lvlText w:val=""/>
      <w:lvlJc w:val="left"/>
      <w:pPr>
        <w:tabs>
          <w:tab w:val="num" w:pos="-709"/>
        </w:tabs>
        <w:ind w:left="-709" w:firstLine="0"/>
      </w:pPr>
    </w:lvl>
    <w:lvl w:ilvl="6">
      <w:numFmt w:val="decimal"/>
      <w:lvlText w:val=""/>
      <w:lvlJc w:val="left"/>
      <w:pPr>
        <w:tabs>
          <w:tab w:val="num" w:pos="-709"/>
        </w:tabs>
        <w:ind w:left="-709" w:firstLine="0"/>
      </w:pPr>
    </w:lvl>
    <w:lvl w:ilvl="7">
      <w:numFmt w:val="decimal"/>
      <w:lvlText w:val=""/>
      <w:lvlJc w:val="left"/>
      <w:pPr>
        <w:tabs>
          <w:tab w:val="num" w:pos="-709"/>
        </w:tabs>
        <w:ind w:left="-709" w:firstLine="0"/>
      </w:pPr>
    </w:lvl>
    <w:lvl w:ilvl="8">
      <w:numFmt w:val="decimal"/>
      <w:lvlText w:val=""/>
      <w:lvlJc w:val="left"/>
      <w:pPr>
        <w:tabs>
          <w:tab w:val="num" w:pos="-709"/>
        </w:tabs>
        <w:ind w:left="-709" w:firstLine="0"/>
      </w:pPr>
    </w:lvl>
  </w:abstractNum>
  <w:abstractNum w:abstractNumId="52" w15:restartNumberingAfterBreak="0">
    <w:nsid w:val="0F090A47"/>
    <w:multiLevelType w:val="hybridMultilevel"/>
    <w:tmpl w:val="068A462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FEE6055"/>
    <w:multiLevelType w:val="hybridMultilevel"/>
    <w:tmpl w:val="B8BEC4A6"/>
    <w:name w:val="WW8Num3922222222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10A701D4"/>
    <w:multiLevelType w:val="hybridMultilevel"/>
    <w:tmpl w:val="A5EE4E10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118F3F78"/>
    <w:multiLevelType w:val="hybridMultilevel"/>
    <w:tmpl w:val="EAC42206"/>
    <w:lvl w:ilvl="0" w:tplc="ECFE4A5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5146DA"/>
    <w:multiLevelType w:val="hybridMultilevel"/>
    <w:tmpl w:val="A71446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5383BD1"/>
    <w:multiLevelType w:val="hybridMultilevel"/>
    <w:tmpl w:val="9EDCF2EA"/>
    <w:lvl w:ilvl="0" w:tplc="8362B23E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 w15:restartNumberingAfterBreak="0">
    <w:nsid w:val="15713E01"/>
    <w:multiLevelType w:val="multilevel"/>
    <w:tmpl w:val="286AE4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432" w:hanging="432"/>
      </w:pPr>
      <w:rPr>
        <w:rFonts w:ascii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  <w:rPr>
        <w:rFonts w:ascii="Arial" w:hAnsi="Arial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157A16DD"/>
    <w:multiLevelType w:val="hybridMultilevel"/>
    <w:tmpl w:val="A104B4D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16100EB9"/>
    <w:multiLevelType w:val="hybridMultilevel"/>
    <w:tmpl w:val="FFD418AA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1" w15:restartNumberingAfterBreak="0">
    <w:nsid w:val="16FC779F"/>
    <w:multiLevelType w:val="hybridMultilevel"/>
    <w:tmpl w:val="664844BC"/>
    <w:lvl w:ilvl="0" w:tplc="387E8598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3C04EA48">
      <w:start w:val="1"/>
      <w:numFmt w:val="decimal"/>
      <w:lvlText w:val="%2)"/>
      <w:lvlJc w:val="left"/>
      <w:pPr>
        <w:ind w:left="1851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1B913758"/>
    <w:multiLevelType w:val="multilevel"/>
    <w:tmpl w:val="C5549A78"/>
    <w:lvl w:ilvl="0">
      <w:start w:val="18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3" w15:restartNumberingAfterBreak="0">
    <w:nsid w:val="1C9C4235"/>
    <w:multiLevelType w:val="hybridMultilevel"/>
    <w:tmpl w:val="5F1895A2"/>
    <w:lvl w:ilvl="0" w:tplc="E4484F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1F9A052A"/>
    <w:multiLevelType w:val="hybridMultilevel"/>
    <w:tmpl w:val="8C90E802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0104BF1"/>
    <w:multiLevelType w:val="hybridMultilevel"/>
    <w:tmpl w:val="FC8E8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D81866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5CC4D67"/>
    <w:multiLevelType w:val="multilevel"/>
    <w:tmpl w:val="2B4C8B66"/>
    <w:lvl w:ilvl="0">
      <w:start w:val="2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color w:val="000000"/>
        <w:spacing w:val="-1"/>
        <w:sz w:val="18"/>
        <w:szCs w:val="18"/>
      </w:r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7" w15:restartNumberingAfterBreak="0">
    <w:nsid w:val="269607F5"/>
    <w:multiLevelType w:val="hybridMultilevel"/>
    <w:tmpl w:val="253E3E1C"/>
    <w:lvl w:ilvl="0" w:tplc="32C04F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6B93B26"/>
    <w:multiLevelType w:val="hybridMultilevel"/>
    <w:tmpl w:val="70E0C136"/>
    <w:lvl w:ilvl="0" w:tplc="AF6C31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</w:rPr>
    </w:lvl>
    <w:lvl w:ilvl="1" w:tplc="2AFEC34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270F156A"/>
    <w:multiLevelType w:val="multilevel"/>
    <w:tmpl w:val="B2087A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432" w:hanging="432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0" w15:restartNumberingAfterBreak="0">
    <w:nsid w:val="27856619"/>
    <w:multiLevelType w:val="hybridMultilevel"/>
    <w:tmpl w:val="4DB2206A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87D722B"/>
    <w:multiLevelType w:val="hybridMultilevel"/>
    <w:tmpl w:val="5492C20A"/>
    <w:lvl w:ilvl="0" w:tplc="AE5A2E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890522D"/>
    <w:multiLevelType w:val="multilevel"/>
    <w:tmpl w:val="56627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 w15:restartNumberingAfterBreak="0">
    <w:nsid w:val="292F1A7F"/>
    <w:multiLevelType w:val="multilevel"/>
    <w:tmpl w:val="4BD0E9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2BA474D2"/>
    <w:multiLevelType w:val="hybridMultilevel"/>
    <w:tmpl w:val="D7E4CF2A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5" w15:restartNumberingAfterBreak="0">
    <w:nsid w:val="2CEE5D14"/>
    <w:multiLevelType w:val="hybridMultilevel"/>
    <w:tmpl w:val="213A21CA"/>
    <w:lvl w:ilvl="0" w:tplc="B28A0B6A">
      <w:start w:val="3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2D072134"/>
    <w:multiLevelType w:val="hybridMultilevel"/>
    <w:tmpl w:val="080AA88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D6A619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569E7F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D095D2E"/>
    <w:multiLevelType w:val="hybridMultilevel"/>
    <w:tmpl w:val="DCE27364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8" w15:restartNumberingAfterBreak="0">
    <w:nsid w:val="2E356354"/>
    <w:multiLevelType w:val="hybridMultilevel"/>
    <w:tmpl w:val="A29A7EC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9" w15:restartNumberingAfterBreak="0">
    <w:nsid w:val="2ECA2717"/>
    <w:multiLevelType w:val="hybridMultilevel"/>
    <w:tmpl w:val="C6A67A62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1276F5F"/>
    <w:multiLevelType w:val="hybridMultilevel"/>
    <w:tmpl w:val="479CB3EE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74A4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32EB1854"/>
    <w:multiLevelType w:val="hybridMultilevel"/>
    <w:tmpl w:val="07EC34E4"/>
    <w:lvl w:ilvl="0" w:tplc="7728B2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6F9AF2F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2" w15:restartNumberingAfterBreak="0">
    <w:nsid w:val="33322FB8"/>
    <w:multiLevelType w:val="hybridMultilevel"/>
    <w:tmpl w:val="DBFCF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5386813"/>
    <w:multiLevelType w:val="hybridMultilevel"/>
    <w:tmpl w:val="F8D6EC3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AB30004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378F2D48"/>
    <w:multiLevelType w:val="hybridMultilevel"/>
    <w:tmpl w:val="C9381C52"/>
    <w:name w:val="WW8Num3922222222222222"/>
    <w:lvl w:ilvl="0" w:tplc="CEA4E47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37E92E22"/>
    <w:multiLevelType w:val="hybridMultilevel"/>
    <w:tmpl w:val="014639F4"/>
    <w:lvl w:ilvl="0" w:tplc="32C04F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804221A"/>
    <w:multiLevelType w:val="hybridMultilevel"/>
    <w:tmpl w:val="E58022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A4A72A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569E7F4A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E1481C6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15E5376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7" w15:restartNumberingAfterBreak="0">
    <w:nsid w:val="382C3741"/>
    <w:multiLevelType w:val="multilevel"/>
    <w:tmpl w:val="0DD03A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Calibri"/>
        <w:b w:val="0"/>
        <w:bCs/>
        <w:i w:val="0"/>
        <w:iCs w:val="0"/>
        <w:color w:val="000000"/>
        <w:sz w:val="18"/>
        <w:szCs w:val="22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b w:val="0"/>
        <w:bCs w:val="0"/>
        <w:strike w:val="0"/>
        <w:dstrike w:val="0"/>
        <w:sz w:val="22"/>
        <w:szCs w:val="22"/>
        <w:highlight w:val="yellow"/>
        <w:u w:val="single" w:color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8" w15:restartNumberingAfterBreak="0">
    <w:nsid w:val="39512639"/>
    <w:multiLevelType w:val="hybridMultilevel"/>
    <w:tmpl w:val="C6065088"/>
    <w:lvl w:ilvl="0" w:tplc="B468893E">
      <w:start w:val="1"/>
      <w:numFmt w:val="decimal"/>
      <w:lvlText w:val="%1)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39C32601"/>
    <w:multiLevelType w:val="multilevel"/>
    <w:tmpl w:val="29BC7D98"/>
    <w:lvl w:ilvl="0">
      <w:start w:val="1"/>
      <w:numFmt w:val="decimal"/>
      <w:lvlText w:val="%1."/>
      <w:lvlJc w:val="left"/>
      <w:pPr>
        <w:tabs>
          <w:tab w:val="num" w:pos="-1702"/>
        </w:tabs>
        <w:ind w:left="360" w:hanging="360"/>
      </w:pPr>
      <w:rPr>
        <w:rFonts w:ascii="Arial" w:hAnsi="Arial" w:cs="Arial"/>
        <w:i w:val="0"/>
        <w:iCs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-927"/>
        </w:tabs>
        <w:ind w:left="360" w:hanging="360"/>
      </w:pPr>
      <w:rPr>
        <w:rFonts w:ascii="Arial" w:hAnsi="Arial" w:cs="Arial"/>
        <w:b w:val="0"/>
        <w:bCs w:val="0"/>
        <w:i w:val="0"/>
        <w:iCs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-993"/>
        </w:tabs>
        <w:ind w:left="654" w:hanging="720"/>
      </w:pPr>
    </w:lvl>
    <w:lvl w:ilvl="3">
      <w:start w:val="1"/>
      <w:numFmt w:val="decimal"/>
      <w:lvlText w:val="%1.%2.%3.%4."/>
      <w:lvlJc w:val="left"/>
      <w:pPr>
        <w:tabs>
          <w:tab w:val="num" w:pos="-993"/>
        </w:tabs>
        <w:ind w:left="654" w:hanging="720"/>
      </w:pPr>
    </w:lvl>
    <w:lvl w:ilvl="4">
      <w:start w:val="1"/>
      <w:numFmt w:val="decimal"/>
      <w:lvlText w:val="%1.%2.%3.%4.%5."/>
      <w:lvlJc w:val="left"/>
      <w:pPr>
        <w:tabs>
          <w:tab w:val="num" w:pos="-993"/>
        </w:tabs>
        <w:ind w:left="1014" w:hanging="1080"/>
      </w:pPr>
    </w:lvl>
    <w:lvl w:ilvl="5">
      <w:start w:val="1"/>
      <w:numFmt w:val="decimal"/>
      <w:lvlText w:val="%1.%2.%3.%4.%5.%6."/>
      <w:lvlJc w:val="left"/>
      <w:pPr>
        <w:tabs>
          <w:tab w:val="num" w:pos="-993"/>
        </w:tabs>
        <w:ind w:left="101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993"/>
        </w:tabs>
        <w:ind w:left="101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993"/>
        </w:tabs>
        <w:ind w:left="137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993"/>
        </w:tabs>
        <w:ind w:left="1374" w:hanging="1440"/>
      </w:pPr>
    </w:lvl>
  </w:abstractNum>
  <w:abstractNum w:abstractNumId="90" w15:restartNumberingAfterBreak="0">
    <w:nsid w:val="3A1878A9"/>
    <w:multiLevelType w:val="hybridMultilevel"/>
    <w:tmpl w:val="F75C0A24"/>
    <w:lvl w:ilvl="0" w:tplc="8892D92A">
      <w:start w:val="1"/>
      <w:numFmt w:val="decimal"/>
      <w:lvlText w:val="%1."/>
      <w:lvlJc w:val="left"/>
      <w:pPr>
        <w:tabs>
          <w:tab w:val="num" w:pos="482"/>
        </w:tabs>
        <w:ind w:left="539" w:hanging="397"/>
      </w:pPr>
      <w:rPr>
        <w:rFonts w:ascii="Arial" w:hAnsi="Arial" w:cs="Arial" w:hint="default"/>
        <w:color w:val="000000"/>
        <w:sz w:val="18"/>
        <w:szCs w:val="18"/>
      </w:rPr>
    </w:lvl>
    <w:lvl w:ilvl="1" w:tplc="36721504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3A5E6666"/>
    <w:multiLevelType w:val="hybridMultilevel"/>
    <w:tmpl w:val="6554D506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3A691947"/>
    <w:multiLevelType w:val="hybridMultilevel"/>
    <w:tmpl w:val="87D0E018"/>
    <w:lvl w:ilvl="0" w:tplc="32C04F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B3D4CBA"/>
    <w:multiLevelType w:val="hybridMultilevel"/>
    <w:tmpl w:val="9C9CB3AC"/>
    <w:lvl w:ilvl="0" w:tplc="145214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4" w15:restartNumberingAfterBreak="0">
    <w:nsid w:val="3B8B1595"/>
    <w:multiLevelType w:val="multilevel"/>
    <w:tmpl w:val="D704696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hint="default"/>
        <w:b/>
        <w:sz w:val="24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3CAD70DB"/>
    <w:multiLevelType w:val="multilevel"/>
    <w:tmpl w:val="F3B85D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6" w15:restartNumberingAfterBreak="0">
    <w:nsid w:val="3D411B90"/>
    <w:multiLevelType w:val="hybridMultilevel"/>
    <w:tmpl w:val="A072AB1A"/>
    <w:lvl w:ilvl="0" w:tplc="FFFFFFFF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F1C00E6E">
      <w:start w:val="1"/>
      <w:numFmt w:val="lowerLetter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7A209B32">
      <w:start w:val="1"/>
      <w:numFmt w:val="decimal"/>
      <w:lvlText w:val="%5)"/>
      <w:lvlJc w:val="left"/>
      <w:pPr>
        <w:ind w:left="38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7" w15:restartNumberingAfterBreak="0">
    <w:nsid w:val="3E3C3F21"/>
    <w:multiLevelType w:val="hybridMultilevel"/>
    <w:tmpl w:val="425AF1F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8" w15:restartNumberingAfterBreak="0">
    <w:nsid w:val="3F7112F2"/>
    <w:multiLevelType w:val="hybridMultilevel"/>
    <w:tmpl w:val="2940D552"/>
    <w:lvl w:ilvl="0" w:tplc="061CA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FB00B75"/>
    <w:multiLevelType w:val="multilevel"/>
    <w:tmpl w:val="56627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0" w15:restartNumberingAfterBreak="0">
    <w:nsid w:val="40CD3CB2"/>
    <w:multiLevelType w:val="hybridMultilevel"/>
    <w:tmpl w:val="3E72FE5A"/>
    <w:lvl w:ilvl="0" w:tplc="002C0C1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Arial" w:hAnsi="Arial" w:cs="Arial" w:hint="default"/>
        <w:sz w:val="18"/>
        <w:szCs w:val="18"/>
      </w:rPr>
    </w:lvl>
    <w:lvl w:ilvl="1" w:tplc="90F6C952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iCs/>
        <w:sz w:val="18"/>
        <w:szCs w:val="18"/>
      </w:rPr>
    </w:lvl>
    <w:lvl w:ilvl="2" w:tplc="0415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425049EE"/>
    <w:multiLevelType w:val="hybridMultilevel"/>
    <w:tmpl w:val="032869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6F9AF2F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428812FA"/>
    <w:multiLevelType w:val="hybridMultilevel"/>
    <w:tmpl w:val="F7786F28"/>
    <w:lvl w:ilvl="0" w:tplc="F18AE140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3" w15:restartNumberingAfterBreak="0">
    <w:nsid w:val="43710AB5"/>
    <w:multiLevelType w:val="multilevel"/>
    <w:tmpl w:val="E4E0173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 w:val="0"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432" w:hanging="432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4" w15:restartNumberingAfterBreak="0">
    <w:nsid w:val="43F8563B"/>
    <w:multiLevelType w:val="multilevel"/>
    <w:tmpl w:val="56627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5" w15:restartNumberingAfterBreak="0">
    <w:nsid w:val="45BF7B1B"/>
    <w:multiLevelType w:val="hybridMultilevel"/>
    <w:tmpl w:val="57DAAE88"/>
    <w:lvl w:ilvl="0" w:tplc="32C04F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6351C93"/>
    <w:multiLevelType w:val="hybridMultilevel"/>
    <w:tmpl w:val="54165E54"/>
    <w:lvl w:ilvl="0" w:tplc="87C635A0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46A03A99"/>
    <w:multiLevelType w:val="multilevel"/>
    <w:tmpl w:val="56627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47B65927"/>
    <w:multiLevelType w:val="hybridMultilevel"/>
    <w:tmpl w:val="D5DE3134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491277BD"/>
    <w:multiLevelType w:val="multilevel"/>
    <w:tmpl w:val="56627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0" w15:restartNumberingAfterBreak="0">
    <w:nsid w:val="492255F6"/>
    <w:multiLevelType w:val="hybridMultilevel"/>
    <w:tmpl w:val="844E2EE2"/>
    <w:lvl w:ilvl="0" w:tplc="0404628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4A7405BD"/>
    <w:multiLevelType w:val="hybridMultilevel"/>
    <w:tmpl w:val="87DA28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4B413114"/>
    <w:multiLevelType w:val="singleLevel"/>
    <w:tmpl w:val="E36A173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color w:val="auto"/>
      </w:rPr>
    </w:lvl>
  </w:abstractNum>
  <w:abstractNum w:abstractNumId="113" w15:restartNumberingAfterBreak="0">
    <w:nsid w:val="4C1C0E5B"/>
    <w:multiLevelType w:val="hybridMultilevel"/>
    <w:tmpl w:val="E4D0A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D8A6D8A"/>
    <w:multiLevelType w:val="hybridMultilevel"/>
    <w:tmpl w:val="3DD2F8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F2803BF"/>
    <w:multiLevelType w:val="hybridMultilevel"/>
    <w:tmpl w:val="14A8C30C"/>
    <w:lvl w:ilvl="0" w:tplc="2BAA6E1C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51FC732B"/>
    <w:multiLevelType w:val="multilevel"/>
    <w:tmpl w:val="D85E0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sz w:val="18"/>
      </w:rPr>
    </w:lvl>
  </w:abstractNum>
  <w:abstractNum w:abstractNumId="117" w15:restartNumberingAfterBreak="0">
    <w:nsid w:val="52CD4693"/>
    <w:multiLevelType w:val="hybridMultilevel"/>
    <w:tmpl w:val="51C2F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39D65EE"/>
    <w:multiLevelType w:val="hybridMultilevel"/>
    <w:tmpl w:val="620E3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3BA505B"/>
    <w:multiLevelType w:val="multilevel"/>
    <w:tmpl w:val="7CAEC22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abstractNum w:abstractNumId="120" w15:restartNumberingAfterBreak="0">
    <w:nsid w:val="547E2D7A"/>
    <w:multiLevelType w:val="multilevel"/>
    <w:tmpl w:val="56627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1" w15:restartNumberingAfterBreak="0">
    <w:nsid w:val="5584778F"/>
    <w:multiLevelType w:val="multilevel"/>
    <w:tmpl w:val="56627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2" w15:restartNumberingAfterBreak="0">
    <w:nsid w:val="55EC064A"/>
    <w:multiLevelType w:val="hybridMultilevel"/>
    <w:tmpl w:val="4E464D36"/>
    <w:lvl w:ilvl="0" w:tplc="94B804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57232956"/>
    <w:multiLevelType w:val="hybridMultilevel"/>
    <w:tmpl w:val="E4C88820"/>
    <w:lvl w:ilvl="0" w:tplc="B8DC442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59026581"/>
    <w:multiLevelType w:val="hybridMultilevel"/>
    <w:tmpl w:val="8956105E"/>
    <w:lvl w:ilvl="0" w:tplc="D304C412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AEC5126"/>
    <w:multiLevelType w:val="hybridMultilevel"/>
    <w:tmpl w:val="6A7EF9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6" w15:restartNumberingAfterBreak="0">
    <w:nsid w:val="5C8A5A53"/>
    <w:multiLevelType w:val="hybridMultilevel"/>
    <w:tmpl w:val="67046A8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CE7470E"/>
    <w:multiLevelType w:val="hybridMultilevel"/>
    <w:tmpl w:val="7F08F7FC"/>
    <w:lvl w:ilvl="0" w:tplc="0C86D902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Arial" w:hAnsi="Arial" w:cs="Arial" w:hint="default"/>
        <w:color w:val="auto"/>
        <w:sz w:val="18"/>
        <w:szCs w:val="18"/>
      </w:rPr>
    </w:lvl>
    <w:lvl w:ilvl="1" w:tplc="322E6E52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hint="default"/>
        <w:b/>
        <w:sz w:val="24"/>
        <w:szCs w:val="28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E047A79"/>
    <w:multiLevelType w:val="multilevel"/>
    <w:tmpl w:val="81065D2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432" w:hanging="432"/>
      </w:pPr>
      <w:rPr>
        <w:rFonts w:ascii="Arial" w:hAnsi="Arial" w:cs="Arial"/>
        <w:b w:val="0"/>
        <w:bCs w:val="0"/>
        <w:spacing w:val="-1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-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9" w15:restartNumberingAfterBreak="0">
    <w:nsid w:val="5E1B7A79"/>
    <w:multiLevelType w:val="multilevel"/>
    <w:tmpl w:val="56627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0" w15:restartNumberingAfterBreak="0">
    <w:nsid w:val="5E8E43A3"/>
    <w:multiLevelType w:val="hybridMultilevel"/>
    <w:tmpl w:val="0E0C499E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5E9250CF"/>
    <w:multiLevelType w:val="multilevel"/>
    <w:tmpl w:val="C5109BE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2" w15:restartNumberingAfterBreak="0">
    <w:nsid w:val="60211E9C"/>
    <w:multiLevelType w:val="hybridMultilevel"/>
    <w:tmpl w:val="E92280F2"/>
    <w:lvl w:ilvl="0" w:tplc="784C8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0317EBF"/>
    <w:multiLevelType w:val="hybridMultilevel"/>
    <w:tmpl w:val="82E62DC6"/>
    <w:lvl w:ilvl="0" w:tplc="D33E82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60DE720C"/>
    <w:multiLevelType w:val="hybridMultilevel"/>
    <w:tmpl w:val="01D45A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1CB746E"/>
    <w:multiLevelType w:val="multilevel"/>
    <w:tmpl w:val="BF0EF1B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36" w15:restartNumberingAfterBreak="0">
    <w:nsid w:val="61D750DB"/>
    <w:multiLevelType w:val="hybridMultilevel"/>
    <w:tmpl w:val="348C3762"/>
    <w:lvl w:ilvl="0" w:tplc="3B9E9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D6A619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569E7F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62693248"/>
    <w:multiLevelType w:val="hybridMultilevel"/>
    <w:tmpl w:val="B24825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27F6676"/>
    <w:multiLevelType w:val="hybridMultilevel"/>
    <w:tmpl w:val="F5D48F8A"/>
    <w:lvl w:ilvl="0" w:tplc="B8DC442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9" w15:restartNumberingAfterBreak="0">
    <w:nsid w:val="639E6059"/>
    <w:multiLevelType w:val="multilevel"/>
    <w:tmpl w:val="81065D2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432" w:hanging="432"/>
      </w:pPr>
      <w:rPr>
        <w:rFonts w:ascii="Arial" w:hAnsi="Arial" w:cs="Arial"/>
        <w:b w:val="0"/>
        <w:bCs w:val="0"/>
        <w:spacing w:val="-1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-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0" w15:restartNumberingAfterBreak="0">
    <w:nsid w:val="647949DD"/>
    <w:multiLevelType w:val="hybridMultilevel"/>
    <w:tmpl w:val="7812E3C2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1" w15:restartNumberingAfterBreak="0">
    <w:nsid w:val="649453F1"/>
    <w:multiLevelType w:val="hybridMultilevel"/>
    <w:tmpl w:val="CE8EB766"/>
    <w:lvl w:ilvl="0" w:tplc="643482F2">
      <w:start w:val="1"/>
      <w:numFmt w:val="lowerLetter"/>
      <w:lvlText w:val="%1)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 w15:restartNumberingAfterBreak="0">
    <w:nsid w:val="64956860"/>
    <w:multiLevelType w:val="multilevel"/>
    <w:tmpl w:val="56627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3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 w15:restartNumberingAfterBreak="0">
    <w:nsid w:val="6C4A2A58"/>
    <w:multiLevelType w:val="hybridMultilevel"/>
    <w:tmpl w:val="88D86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DF93828"/>
    <w:multiLevelType w:val="hybridMultilevel"/>
    <w:tmpl w:val="E662F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DFC3CED"/>
    <w:multiLevelType w:val="hybridMultilevel"/>
    <w:tmpl w:val="1E04CB68"/>
    <w:lvl w:ilvl="0" w:tplc="B8DC44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EBD1359"/>
    <w:multiLevelType w:val="hybridMultilevel"/>
    <w:tmpl w:val="D63EC56C"/>
    <w:lvl w:ilvl="0" w:tplc="87C635A0">
      <w:start w:val="1"/>
      <w:numFmt w:val="decimal"/>
      <w:lvlText w:val="%1)"/>
      <w:lvlJc w:val="left"/>
      <w:pPr>
        <w:ind w:left="10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9" w15:restartNumberingAfterBreak="0">
    <w:nsid w:val="6ED35A71"/>
    <w:multiLevelType w:val="multilevel"/>
    <w:tmpl w:val="AFFE49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6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44" w:hanging="1440"/>
      </w:pPr>
      <w:rPr>
        <w:rFonts w:hint="default"/>
      </w:rPr>
    </w:lvl>
  </w:abstractNum>
  <w:abstractNum w:abstractNumId="150" w15:restartNumberingAfterBreak="0">
    <w:nsid w:val="711A50C0"/>
    <w:multiLevelType w:val="multilevel"/>
    <w:tmpl w:val="484E323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432" w:hanging="432"/>
      </w:pPr>
      <w:rPr>
        <w:rFonts w:ascii="Arial" w:hAnsi="Arial" w:cs="Arial"/>
        <w:b w:val="0"/>
        <w:bCs w:val="0"/>
        <w:spacing w:val="-1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1" w15:restartNumberingAfterBreak="0">
    <w:nsid w:val="714B27C8"/>
    <w:multiLevelType w:val="singleLevel"/>
    <w:tmpl w:val="53E00C1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52" w15:restartNumberingAfterBreak="0">
    <w:nsid w:val="76FE33BB"/>
    <w:multiLevelType w:val="multilevel"/>
    <w:tmpl w:val="7BA02086"/>
    <w:lvl w:ilvl="0">
      <w:start w:val="1"/>
      <w:numFmt w:val="decimal"/>
      <w:lvlText w:val="%1)"/>
      <w:lvlJc w:val="left"/>
      <w:pPr>
        <w:tabs>
          <w:tab w:val="num" w:pos="-993"/>
        </w:tabs>
        <w:ind w:left="360" w:hanging="360"/>
      </w:pPr>
      <w:rPr>
        <w:rFonts w:ascii="Arial" w:hAnsi="Arial" w:cs="Arial"/>
        <w:spacing w:val="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7"/>
        </w:tabs>
        <w:ind w:left="87" w:hanging="360"/>
      </w:pPr>
    </w:lvl>
    <w:lvl w:ilvl="2">
      <w:start w:val="1"/>
      <w:numFmt w:val="decimal"/>
      <w:lvlText w:val="%3."/>
      <w:lvlJc w:val="left"/>
      <w:pPr>
        <w:tabs>
          <w:tab w:val="num" w:pos="447"/>
        </w:tabs>
        <w:ind w:left="447" w:hanging="360"/>
      </w:pPr>
    </w:lvl>
    <w:lvl w:ilvl="3">
      <w:start w:val="1"/>
      <w:numFmt w:val="decimal"/>
      <w:lvlText w:val="%4."/>
      <w:lvlJc w:val="left"/>
      <w:pPr>
        <w:tabs>
          <w:tab w:val="num" w:pos="807"/>
        </w:tabs>
        <w:ind w:left="807" w:hanging="360"/>
      </w:pPr>
    </w:lvl>
    <w:lvl w:ilvl="4">
      <w:start w:val="1"/>
      <w:numFmt w:val="decimal"/>
      <w:lvlText w:val="%5."/>
      <w:lvlJc w:val="left"/>
      <w:pPr>
        <w:tabs>
          <w:tab w:val="num" w:pos="1167"/>
        </w:tabs>
        <w:ind w:left="1167" w:hanging="360"/>
      </w:pPr>
    </w:lvl>
    <w:lvl w:ilvl="5">
      <w:start w:val="1"/>
      <w:numFmt w:val="decimal"/>
      <w:lvlText w:val="%6."/>
      <w:lvlJc w:val="left"/>
      <w:pPr>
        <w:tabs>
          <w:tab w:val="num" w:pos="1527"/>
        </w:tabs>
        <w:ind w:left="1527" w:hanging="360"/>
      </w:pPr>
    </w:lvl>
    <w:lvl w:ilvl="6">
      <w:start w:val="1"/>
      <w:numFmt w:val="decimal"/>
      <w:lvlText w:val="%7."/>
      <w:lvlJc w:val="left"/>
      <w:pPr>
        <w:tabs>
          <w:tab w:val="num" w:pos="1887"/>
        </w:tabs>
        <w:ind w:left="1887" w:hanging="360"/>
      </w:pPr>
    </w:lvl>
    <w:lvl w:ilvl="7">
      <w:start w:val="1"/>
      <w:numFmt w:val="decimal"/>
      <w:lvlText w:val="%8."/>
      <w:lvlJc w:val="left"/>
      <w:pPr>
        <w:tabs>
          <w:tab w:val="num" w:pos="2247"/>
        </w:tabs>
        <w:ind w:left="2247" w:hanging="360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360"/>
      </w:pPr>
    </w:lvl>
  </w:abstractNum>
  <w:abstractNum w:abstractNumId="153" w15:restartNumberingAfterBreak="0">
    <w:nsid w:val="77A263D5"/>
    <w:multiLevelType w:val="hybridMultilevel"/>
    <w:tmpl w:val="6A18B42C"/>
    <w:lvl w:ilvl="0" w:tplc="32C04F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5" w15:restartNumberingAfterBreak="0">
    <w:nsid w:val="77F135B7"/>
    <w:multiLevelType w:val="hybridMultilevel"/>
    <w:tmpl w:val="B87613B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A531B6C"/>
    <w:multiLevelType w:val="hybridMultilevel"/>
    <w:tmpl w:val="D536F36A"/>
    <w:lvl w:ilvl="0" w:tplc="E8A6D6B2">
      <w:start w:val="1"/>
      <w:numFmt w:val="decimal"/>
      <w:lvlText w:val="%1)"/>
      <w:lvlJc w:val="left"/>
      <w:pPr>
        <w:ind w:left="360" w:hanging="360"/>
      </w:pPr>
      <w:rPr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7AAE3972"/>
    <w:multiLevelType w:val="hybridMultilevel"/>
    <w:tmpl w:val="FE4E94EA"/>
    <w:lvl w:ilvl="0" w:tplc="D304C412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8" w15:restartNumberingAfterBreak="0">
    <w:nsid w:val="7B287F1E"/>
    <w:multiLevelType w:val="hybridMultilevel"/>
    <w:tmpl w:val="73CA6ED0"/>
    <w:lvl w:ilvl="0" w:tplc="8C644428">
      <w:start w:val="1"/>
      <w:numFmt w:val="lowerLetter"/>
      <w:lvlText w:val="%1)"/>
      <w:lvlJc w:val="left"/>
      <w:pPr>
        <w:ind w:left="360" w:hanging="360"/>
      </w:pPr>
      <w:rPr>
        <w:sz w:val="18"/>
        <w:szCs w:val="18"/>
      </w:rPr>
    </w:lvl>
    <w:lvl w:ilvl="1" w:tplc="B566898E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7B663AB6"/>
    <w:multiLevelType w:val="hybridMultilevel"/>
    <w:tmpl w:val="EDA8F6E2"/>
    <w:lvl w:ilvl="0" w:tplc="F8AA3A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D6A619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569E7F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7BD85D23"/>
    <w:multiLevelType w:val="multilevel"/>
    <w:tmpl w:val="381E3272"/>
    <w:lvl w:ilvl="0">
      <w:start w:val="1"/>
      <w:numFmt w:val="bullet"/>
      <w:lvlText w:val="-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1" w15:restartNumberingAfterBreak="0">
    <w:nsid w:val="7DB31BC4"/>
    <w:multiLevelType w:val="hybridMultilevel"/>
    <w:tmpl w:val="E4A07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DCD0017"/>
    <w:multiLevelType w:val="hybridMultilevel"/>
    <w:tmpl w:val="66345BD2"/>
    <w:lvl w:ilvl="0" w:tplc="2FE82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3" w15:restartNumberingAfterBreak="0">
    <w:nsid w:val="7DEB73CA"/>
    <w:multiLevelType w:val="hybridMultilevel"/>
    <w:tmpl w:val="A5AC39A6"/>
    <w:lvl w:ilvl="0" w:tplc="32C04F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E4750A5"/>
    <w:multiLevelType w:val="hybridMultilevel"/>
    <w:tmpl w:val="301C25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E695783"/>
    <w:multiLevelType w:val="hybridMultilevel"/>
    <w:tmpl w:val="539C2086"/>
    <w:lvl w:ilvl="0" w:tplc="3906F95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130733894">
    <w:abstractNumId w:val="62"/>
  </w:num>
  <w:num w:numId="2" w16cid:durableId="816534100">
    <w:abstractNumId w:val="89"/>
  </w:num>
  <w:num w:numId="3" w16cid:durableId="1034885592">
    <w:abstractNumId w:val="150"/>
  </w:num>
  <w:num w:numId="4" w16cid:durableId="1910260581">
    <w:abstractNumId w:val="139"/>
  </w:num>
  <w:num w:numId="5" w16cid:durableId="105269368">
    <w:abstractNumId w:val="69"/>
  </w:num>
  <w:num w:numId="6" w16cid:durableId="848909556">
    <w:abstractNumId w:val="152"/>
  </w:num>
  <w:num w:numId="7" w16cid:durableId="1597862017">
    <w:abstractNumId w:val="87"/>
  </w:num>
  <w:num w:numId="8" w16cid:durableId="1428431074">
    <w:abstractNumId w:val="45"/>
  </w:num>
  <w:num w:numId="9" w16cid:durableId="704595544">
    <w:abstractNumId w:val="58"/>
  </w:num>
  <w:num w:numId="10" w16cid:durableId="769280931">
    <w:abstractNumId w:val="51"/>
  </w:num>
  <w:num w:numId="11" w16cid:durableId="937755655">
    <w:abstractNumId w:val="48"/>
  </w:num>
  <w:num w:numId="12" w16cid:durableId="1211958847">
    <w:abstractNumId w:val="47"/>
  </w:num>
  <w:num w:numId="13" w16cid:durableId="1438600642">
    <w:abstractNumId w:val="19"/>
  </w:num>
  <w:num w:numId="14" w16cid:durableId="624506921">
    <w:abstractNumId w:val="88"/>
  </w:num>
  <w:num w:numId="15" w16cid:durableId="419789412">
    <w:abstractNumId w:val="91"/>
  </w:num>
  <w:num w:numId="16" w16cid:durableId="537158027">
    <w:abstractNumId w:val="54"/>
  </w:num>
  <w:num w:numId="17" w16cid:durableId="170723174">
    <w:abstractNumId w:val="119"/>
  </w:num>
  <w:num w:numId="18" w16cid:durableId="1244339352">
    <w:abstractNumId w:val="37"/>
  </w:num>
  <w:num w:numId="19" w16cid:durableId="1720475672">
    <w:abstractNumId w:val="106"/>
  </w:num>
  <w:num w:numId="20" w16cid:durableId="1142190873">
    <w:abstractNumId w:val="111"/>
  </w:num>
  <w:num w:numId="21" w16cid:durableId="1063917170">
    <w:abstractNumId w:val="42"/>
  </w:num>
  <w:num w:numId="22" w16cid:durableId="427236549">
    <w:abstractNumId w:val="3"/>
  </w:num>
  <w:num w:numId="23" w16cid:durableId="481655125">
    <w:abstractNumId w:val="16"/>
  </w:num>
  <w:num w:numId="24" w16cid:durableId="1949195033">
    <w:abstractNumId w:val="28"/>
  </w:num>
  <w:num w:numId="25" w16cid:durableId="363099455">
    <w:abstractNumId w:val="31"/>
  </w:num>
  <w:num w:numId="26" w16cid:durableId="2136832354">
    <w:abstractNumId w:val="115"/>
  </w:num>
  <w:num w:numId="27" w16cid:durableId="2019190993">
    <w:abstractNumId w:val="141"/>
  </w:num>
  <w:num w:numId="28" w16cid:durableId="2124572119">
    <w:abstractNumId w:val="10"/>
  </w:num>
  <w:num w:numId="29" w16cid:durableId="1005746411">
    <w:abstractNumId w:val="13"/>
  </w:num>
  <w:num w:numId="30" w16cid:durableId="609238749">
    <w:abstractNumId w:val="18"/>
  </w:num>
  <w:num w:numId="31" w16cid:durableId="1469084126">
    <w:abstractNumId w:val="4"/>
  </w:num>
  <w:num w:numId="32" w16cid:durableId="876313052">
    <w:abstractNumId w:val="158"/>
  </w:num>
  <w:num w:numId="33" w16cid:durableId="773356802">
    <w:abstractNumId w:val="161"/>
  </w:num>
  <w:num w:numId="34" w16cid:durableId="1422607881">
    <w:abstractNumId w:val="25"/>
  </w:num>
  <w:num w:numId="35" w16cid:durableId="1126004594">
    <w:abstractNumId w:val="26"/>
  </w:num>
  <w:num w:numId="36" w16cid:durableId="1022441409">
    <w:abstractNumId w:val="149"/>
  </w:num>
  <w:num w:numId="37" w16cid:durableId="1145047571">
    <w:abstractNumId w:val="6"/>
  </w:num>
  <w:num w:numId="38" w16cid:durableId="92941858">
    <w:abstractNumId w:val="14"/>
  </w:num>
  <w:num w:numId="39" w16cid:durableId="1724867305">
    <w:abstractNumId w:val="24"/>
  </w:num>
  <w:num w:numId="40" w16cid:durableId="635141204">
    <w:abstractNumId w:val="17"/>
  </w:num>
  <w:num w:numId="41" w16cid:durableId="172184102">
    <w:abstractNumId w:val="29"/>
  </w:num>
  <w:num w:numId="42" w16cid:durableId="1319575836">
    <w:abstractNumId w:val="32"/>
  </w:num>
  <w:num w:numId="43" w16cid:durableId="170730469">
    <w:abstractNumId w:val="108"/>
  </w:num>
  <w:num w:numId="44" w16cid:durableId="198593812">
    <w:abstractNumId w:val="61"/>
  </w:num>
  <w:num w:numId="45" w16cid:durableId="485631255">
    <w:abstractNumId w:val="9"/>
  </w:num>
  <w:num w:numId="46" w16cid:durableId="1792702511">
    <w:abstractNumId w:val="100"/>
  </w:num>
  <w:num w:numId="47" w16cid:durableId="345596040">
    <w:abstractNumId w:val="68"/>
  </w:num>
  <w:num w:numId="48" w16cid:durableId="2051805631">
    <w:abstractNumId w:val="96"/>
  </w:num>
  <w:num w:numId="49" w16cid:durableId="1718893149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2924337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86801137">
    <w:abstractNumId w:val="112"/>
  </w:num>
  <w:num w:numId="52" w16cid:durableId="923219095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88318771">
    <w:abstractNumId w:val="94"/>
    <w:lvlOverride w:ilvl="0">
      <w:startOverride w:val="1"/>
    </w:lvlOverride>
  </w:num>
  <w:num w:numId="54" w16cid:durableId="1222250035">
    <w:abstractNumId w:val="7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17179153">
    <w:abstractNumId w:val="143"/>
  </w:num>
  <w:num w:numId="56" w16cid:durableId="949242027">
    <w:abstractNumId w:val="63"/>
  </w:num>
  <w:num w:numId="57" w16cid:durableId="1432125056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23377983">
    <w:abstractNumId w:val="151"/>
    <w:lvlOverride w:ilvl="0">
      <w:startOverride w:val="1"/>
    </w:lvlOverride>
  </w:num>
  <w:num w:numId="59" w16cid:durableId="784233834">
    <w:abstractNumId w:val="146"/>
  </w:num>
  <w:num w:numId="60" w16cid:durableId="465315444">
    <w:abstractNumId w:val="57"/>
  </w:num>
  <w:num w:numId="61" w16cid:durableId="29377907">
    <w:abstractNumId w:val="134"/>
  </w:num>
  <w:num w:numId="62" w16cid:durableId="1529181766">
    <w:abstractNumId w:val="101"/>
  </w:num>
  <w:num w:numId="63" w16cid:durableId="2118669871">
    <w:abstractNumId w:val="90"/>
  </w:num>
  <w:num w:numId="64" w16cid:durableId="1009257143">
    <w:abstractNumId w:val="86"/>
  </w:num>
  <w:num w:numId="65" w16cid:durableId="1563640033">
    <w:abstractNumId w:val="140"/>
  </w:num>
  <w:num w:numId="66" w16cid:durableId="1600219073">
    <w:abstractNumId w:val="71"/>
  </w:num>
  <w:num w:numId="67" w16cid:durableId="300624180">
    <w:abstractNumId w:val="98"/>
  </w:num>
  <w:num w:numId="68" w16cid:durableId="134837937">
    <w:abstractNumId w:val="41"/>
  </w:num>
  <w:num w:numId="69" w16cid:durableId="1009219084">
    <w:abstractNumId w:val="110"/>
  </w:num>
  <w:num w:numId="70" w16cid:durableId="1316758483">
    <w:abstractNumId w:val="46"/>
  </w:num>
  <w:num w:numId="71" w16cid:durableId="1171749908">
    <w:abstractNumId w:val="116"/>
  </w:num>
  <w:num w:numId="72" w16cid:durableId="195632599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310405363">
    <w:abstractNumId w:val="39"/>
  </w:num>
  <w:num w:numId="74" w16cid:durableId="497499919">
    <w:abstractNumId w:val="114"/>
  </w:num>
  <w:num w:numId="75" w16cid:durableId="1753887509">
    <w:abstractNumId w:val="103"/>
  </w:num>
  <w:num w:numId="76" w16cid:durableId="811404696">
    <w:abstractNumId w:val="70"/>
  </w:num>
  <w:num w:numId="77" w16cid:durableId="182403078">
    <w:abstractNumId w:val="130"/>
  </w:num>
  <w:num w:numId="78" w16cid:durableId="1155146004">
    <w:abstractNumId w:val="93"/>
  </w:num>
  <w:num w:numId="79" w16cid:durableId="868104626">
    <w:abstractNumId w:val="127"/>
  </w:num>
  <w:num w:numId="80" w16cid:durableId="869882096">
    <w:abstractNumId w:val="81"/>
  </w:num>
  <w:num w:numId="81" w16cid:durableId="1161430422">
    <w:abstractNumId w:val="136"/>
  </w:num>
  <w:num w:numId="82" w16cid:durableId="1824619678">
    <w:abstractNumId w:val="159"/>
  </w:num>
  <w:num w:numId="83" w16cid:durableId="1725178345">
    <w:abstractNumId w:val="126"/>
  </w:num>
  <w:num w:numId="84" w16cid:durableId="2081824605">
    <w:abstractNumId w:val="133"/>
  </w:num>
  <w:num w:numId="85" w16cid:durableId="1157498726">
    <w:abstractNumId w:val="156"/>
  </w:num>
  <w:num w:numId="86" w16cid:durableId="1945337788">
    <w:abstractNumId w:val="131"/>
  </w:num>
  <w:num w:numId="87" w16cid:durableId="143203389">
    <w:abstractNumId w:val="36"/>
  </w:num>
  <w:num w:numId="88" w16cid:durableId="2115324945">
    <w:abstractNumId w:val="164"/>
  </w:num>
  <w:num w:numId="89" w16cid:durableId="1818178863">
    <w:abstractNumId w:val="135"/>
  </w:num>
  <w:num w:numId="90" w16cid:durableId="1764377875">
    <w:abstractNumId w:val="49"/>
  </w:num>
  <w:num w:numId="91" w16cid:durableId="1663123931">
    <w:abstractNumId w:val="65"/>
  </w:num>
  <w:num w:numId="92" w16cid:durableId="1960527304">
    <w:abstractNumId w:val="97"/>
  </w:num>
  <w:num w:numId="93" w16cid:durableId="979069913">
    <w:abstractNumId w:val="144"/>
  </w:num>
  <w:num w:numId="94" w16cid:durableId="90509589">
    <w:abstractNumId w:val="162"/>
  </w:num>
  <w:num w:numId="95" w16cid:durableId="1231189877">
    <w:abstractNumId w:val="73"/>
  </w:num>
  <w:num w:numId="96" w16cid:durableId="1418864902">
    <w:abstractNumId w:val="165"/>
  </w:num>
  <w:num w:numId="97" w16cid:durableId="9753381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47764719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895040207">
    <w:abstractNumId w:val="113"/>
  </w:num>
  <w:num w:numId="100" w16cid:durableId="1844473905">
    <w:abstractNumId w:val="118"/>
  </w:num>
  <w:num w:numId="101" w16cid:durableId="1760365769">
    <w:abstractNumId w:val="76"/>
  </w:num>
  <w:num w:numId="102" w16cid:durableId="257106936">
    <w:abstractNumId w:val="60"/>
  </w:num>
  <w:num w:numId="103" w16cid:durableId="2056075136">
    <w:abstractNumId w:val="124"/>
  </w:num>
  <w:num w:numId="104" w16cid:durableId="2131388629">
    <w:abstractNumId w:val="157"/>
  </w:num>
  <w:num w:numId="105" w16cid:durableId="221601713">
    <w:abstractNumId w:val="74"/>
  </w:num>
  <w:num w:numId="106" w16cid:durableId="1817994506">
    <w:abstractNumId w:val="77"/>
  </w:num>
  <w:num w:numId="107" w16cid:durableId="1837568599">
    <w:abstractNumId w:val="83"/>
  </w:num>
  <w:num w:numId="108" w16cid:durableId="513306947">
    <w:abstractNumId w:val="59"/>
  </w:num>
  <w:num w:numId="109" w16cid:durableId="762335745">
    <w:abstractNumId w:val="35"/>
  </w:num>
  <w:num w:numId="110" w16cid:durableId="364142196">
    <w:abstractNumId w:val="102"/>
  </w:num>
  <w:num w:numId="111" w16cid:durableId="1330400326">
    <w:abstractNumId w:val="125"/>
  </w:num>
  <w:num w:numId="112" w16cid:durableId="732850650">
    <w:abstractNumId w:val="145"/>
  </w:num>
  <w:num w:numId="113" w16cid:durableId="661586170">
    <w:abstractNumId w:val="78"/>
  </w:num>
  <w:num w:numId="114" w16cid:durableId="2084184015">
    <w:abstractNumId w:val="50"/>
  </w:num>
  <w:num w:numId="115" w16cid:durableId="1788085479">
    <w:abstractNumId w:val="56"/>
  </w:num>
  <w:num w:numId="116" w16cid:durableId="210269461">
    <w:abstractNumId w:val="148"/>
  </w:num>
  <w:num w:numId="117" w16cid:durableId="1899047618">
    <w:abstractNumId w:val="160"/>
  </w:num>
  <w:num w:numId="118" w16cid:durableId="2023119773">
    <w:abstractNumId w:val="95"/>
  </w:num>
  <w:num w:numId="119" w16cid:durableId="1703508657">
    <w:abstractNumId w:val="79"/>
  </w:num>
  <w:num w:numId="120" w16cid:durableId="130482285">
    <w:abstractNumId w:val="52"/>
  </w:num>
  <w:num w:numId="121" w16cid:durableId="1036077965">
    <w:abstractNumId w:val="128"/>
  </w:num>
  <w:num w:numId="122" w16cid:durableId="179900347">
    <w:abstractNumId w:val="64"/>
  </w:num>
  <w:num w:numId="123" w16cid:durableId="1515532503">
    <w:abstractNumId w:val="155"/>
  </w:num>
  <w:num w:numId="124" w16cid:durableId="512763228">
    <w:abstractNumId w:val="138"/>
  </w:num>
  <w:num w:numId="125" w16cid:durableId="1315182028">
    <w:abstractNumId w:val="147"/>
  </w:num>
  <w:num w:numId="126" w16cid:durableId="1013413717">
    <w:abstractNumId w:val="123"/>
  </w:num>
  <w:num w:numId="127" w16cid:durableId="1602488099">
    <w:abstractNumId w:val="43"/>
  </w:num>
  <w:num w:numId="128" w16cid:durableId="416219631">
    <w:abstractNumId w:val="117"/>
  </w:num>
  <w:num w:numId="129" w16cid:durableId="866258052">
    <w:abstractNumId w:val="129"/>
  </w:num>
  <w:num w:numId="130" w16cid:durableId="1856459275">
    <w:abstractNumId w:val="72"/>
  </w:num>
  <w:num w:numId="131" w16cid:durableId="1711296402">
    <w:abstractNumId w:val="121"/>
  </w:num>
  <w:num w:numId="132" w16cid:durableId="1289774128">
    <w:abstractNumId w:val="99"/>
  </w:num>
  <w:num w:numId="133" w16cid:durableId="1126850189">
    <w:abstractNumId w:val="137"/>
  </w:num>
  <w:num w:numId="134" w16cid:durableId="2052680859">
    <w:abstractNumId w:val="120"/>
  </w:num>
  <w:num w:numId="135" w16cid:durableId="667950726">
    <w:abstractNumId w:val="104"/>
  </w:num>
  <w:num w:numId="136" w16cid:durableId="1632785696">
    <w:abstractNumId w:val="142"/>
  </w:num>
  <w:num w:numId="137" w16cid:durableId="514269647">
    <w:abstractNumId w:val="109"/>
  </w:num>
  <w:num w:numId="138" w16cid:durableId="923151082">
    <w:abstractNumId w:val="163"/>
  </w:num>
  <w:num w:numId="139" w16cid:durableId="1552306746">
    <w:abstractNumId w:val="107"/>
  </w:num>
  <w:num w:numId="140" w16cid:durableId="1930773665">
    <w:abstractNumId w:val="67"/>
  </w:num>
  <w:num w:numId="141" w16cid:durableId="579557376">
    <w:abstractNumId w:val="153"/>
  </w:num>
  <w:num w:numId="142" w16cid:durableId="897128973">
    <w:abstractNumId w:val="66"/>
  </w:num>
  <w:num w:numId="143" w16cid:durableId="1004472818">
    <w:abstractNumId w:val="92"/>
  </w:num>
  <w:num w:numId="144" w16cid:durableId="172380616">
    <w:abstractNumId w:val="82"/>
  </w:num>
  <w:num w:numId="145" w16cid:durableId="1107042471">
    <w:abstractNumId w:val="105"/>
  </w:num>
  <w:num w:numId="146" w16cid:durableId="1921065365">
    <w:abstractNumId w:val="55"/>
  </w:num>
  <w:num w:numId="147" w16cid:durableId="1720129581">
    <w:abstractNumId w:val="85"/>
  </w:num>
  <w:num w:numId="148" w16cid:durableId="1503012609">
    <w:abstractNumId w:val="38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B00"/>
    <w:rsid w:val="00001B33"/>
    <w:rsid w:val="00003661"/>
    <w:rsid w:val="00004754"/>
    <w:rsid w:val="00006433"/>
    <w:rsid w:val="00010E38"/>
    <w:rsid w:val="00011062"/>
    <w:rsid w:val="0001164C"/>
    <w:rsid w:val="00012137"/>
    <w:rsid w:val="0001558C"/>
    <w:rsid w:val="00016ACE"/>
    <w:rsid w:val="00020393"/>
    <w:rsid w:val="0002081F"/>
    <w:rsid w:val="00020F93"/>
    <w:rsid w:val="00022499"/>
    <w:rsid w:val="000251C0"/>
    <w:rsid w:val="000258B2"/>
    <w:rsid w:val="0003123E"/>
    <w:rsid w:val="000319C5"/>
    <w:rsid w:val="0003278D"/>
    <w:rsid w:val="0003604B"/>
    <w:rsid w:val="00036C03"/>
    <w:rsid w:val="0004003D"/>
    <w:rsid w:val="000400C7"/>
    <w:rsid w:val="000424B2"/>
    <w:rsid w:val="0004375F"/>
    <w:rsid w:val="000450D9"/>
    <w:rsid w:val="00045BB2"/>
    <w:rsid w:val="00047C57"/>
    <w:rsid w:val="000514A9"/>
    <w:rsid w:val="00051554"/>
    <w:rsid w:val="00056BA3"/>
    <w:rsid w:val="00056D79"/>
    <w:rsid w:val="00057BF7"/>
    <w:rsid w:val="000655E2"/>
    <w:rsid w:val="00065D45"/>
    <w:rsid w:val="00066C17"/>
    <w:rsid w:val="00070025"/>
    <w:rsid w:val="00073BC6"/>
    <w:rsid w:val="0007455C"/>
    <w:rsid w:val="00074EBA"/>
    <w:rsid w:val="000772A3"/>
    <w:rsid w:val="00077B69"/>
    <w:rsid w:val="00080C9F"/>
    <w:rsid w:val="00080CAF"/>
    <w:rsid w:val="00081362"/>
    <w:rsid w:val="00081942"/>
    <w:rsid w:val="00082C41"/>
    <w:rsid w:val="00083CB0"/>
    <w:rsid w:val="00087D9F"/>
    <w:rsid w:val="000928C7"/>
    <w:rsid w:val="00093DFF"/>
    <w:rsid w:val="0009630B"/>
    <w:rsid w:val="000964FF"/>
    <w:rsid w:val="000A115B"/>
    <w:rsid w:val="000A1D9B"/>
    <w:rsid w:val="000A2808"/>
    <w:rsid w:val="000A3F14"/>
    <w:rsid w:val="000A726A"/>
    <w:rsid w:val="000A7FDB"/>
    <w:rsid w:val="000B1E1E"/>
    <w:rsid w:val="000B27FB"/>
    <w:rsid w:val="000B33FF"/>
    <w:rsid w:val="000B36DF"/>
    <w:rsid w:val="000B5AAA"/>
    <w:rsid w:val="000B5BFA"/>
    <w:rsid w:val="000B75CA"/>
    <w:rsid w:val="000C1551"/>
    <w:rsid w:val="000C2406"/>
    <w:rsid w:val="000C54B2"/>
    <w:rsid w:val="000C57B2"/>
    <w:rsid w:val="000C6E7F"/>
    <w:rsid w:val="000D15C9"/>
    <w:rsid w:val="000D1B57"/>
    <w:rsid w:val="000E0293"/>
    <w:rsid w:val="000E0311"/>
    <w:rsid w:val="000E0635"/>
    <w:rsid w:val="000E2168"/>
    <w:rsid w:val="000E4EE4"/>
    <w:rsid w:val="000F0C8A"/>
    <w:rsid w:val="000F2454"/>
    <w:rsid w:val="000F2BE2"/>
    <w:rsid w:val="000F377D"/>
    <w:rsid w:val="000F45AF"/>
    <w:rsid w:val="000F5C12"/>
    <w:rsid w:val="000F6106"/>
    <w:rsid w:val="001016FF"/>
    <w:rsid w:val="001027E2"/>
    <w:rsid w:val="00106584"/>
    <w:rsid w:val="00106744"/>
    <w:rsid w:val="00106E44"/>
    <w:rsid w:val="001071F6"/>
    <w:rsid w:val="00107C76"/>
    <w:rsid w:val="001101AE"/>
    <w:rsid w:val="00110F6D"/>
    <w:rsid w:val="00111F10"/>
    <w:rsid w:val="00114777"/>
    <w:rsid w:val="00116676"/>
    <w:rsid w:val="001169E2"/>
    <w:rsid w:val="00117812"/>
    <w:rsid w:val="00120A09"/>
    <w:rsid w:val="00121DF0"/>
    <w:rsid w:val="00123188"/>
    <w:rsid w:val="001232BD"/>
    <w:rsid w:val="00123DF0"/>
    <w:rsid w:val="001318A8"/>
    <w:rsid w:val="00132672"/>
    <w:rsid w:val="0013423C"/>
    <w:rsid w:val="001359DC"/>
    <w:rsid w:val="0013750B"/>
    <w:rsid w:val="00137846"/>
    <w:rsid w:val="00143B57"/>
    <w:rsid w:val="00145F40"/>
    <w:rsid w:val="001469E7"/>
    <w:rsid w:val="00146C5A"/>
    <w:rsid w:val="00152E24"/>
    <w:rsid w:val="00155249"/>
    <w:rsid w:val="001554F6"/>
    <w:rsid w:val="00157EF0"/>
    <w:rsid w:val="00160CA7"/>
    <w:rsid w:val="0016118D"/>
    <w:rsid w:val="0017017E"/>
    <w:rsid w:val="00180749"/>
    <w:rsid w:val="00182BFF"/>
    <w:rsid w:val="00183F85"/>
    <w:rsid w:val="001853AB"/>
    <w:rsid w:val="001931C8"/>
    <w:rsid w:val="00195DB3"/>
    <w:rsid w:val="001970C8"/>
    <w:rsid w:val="001978B2"/>
    <w:rsid w:val="0019790A"/>
    <w:rsid w:val="001A3511"/>
    <w:rsid w:val="001A515C"/>
    <w:rsid w:val="001A6718"/>
    <w:rsid w:val="001A6EEC"/>
    <w:rsid w:val="001B3048"/>
    <w:rsid w:val="001B4045"/>
    <w:rsid w:val="001B7811"/>
    <w:rsid w:val="001C1BC2"/>
    <w:rsid w:val="001C2E95"/>
    <w:rsid w:val="001C3A46"/>
    <w:rsid w:val="001C625D"/>
    <w:rsid w:val="001C6F11"/>
    <w:rsid w:val="001C72C1"/>
    <w:rsid w:val="001D1760"/>
    <w:rsid w:val="001D2395"/>
    <w:rsid w:val="001D34DF"/>
    <w:rsid w:val="001D3FAF"/>
    <w:rsid w:val="001D4372"/>
    <w:rsid w:val="001D5191"/>
    <w:rsid w:val="001D7348"/>
    <w:rsid w:val="001E1F1E"/>
    <w:rsid w:val="001E23E2"/>
    <w:rsid w:val="001E30FD"/>
    <w:rsid w:val="001E452F"/>
    <w:rsid w:val="001E4DE4"/>
    <w:rsid w:val="001E7759"/>
    <w:rsid w:val="001F0884"/>
    <w:rsid w:val="001F0C7C"/>
    <w:rsid w:val="001F267B"/>
    <w:rsid w:val="001F273E"/>
    <w:rsid w:val="001F5D7A"/>
    <w:rsid w:val="001F7D40"/>
    <w:rsid w:val="0020023C"/>
    <w:rsid w:val="00204523"/>
    <w:rsid w:val="00204D42"/>
    <w:rsid w:val="002072F0"/>
    <w:rsid w:val="0021110B"/>
    <w:rsid w:val="002140CC"/>
    <w:rsid w:val="00215179"/>
    <w:rsid w:val="00220125"/>
    <w:rsid w:val="002210DF"/>
    <w:rsid w:val="00222A8E"/>
    <w:rsid w:val="002240F1"/>
    <w:rsid w:val="00226A7C"/>
    <w:rsid w:val="002276EB"/>
    <w:rsid w:val="00227CD0"/>
    <w:rsid w:val="002304FE"/>
    <w:rsid w:val="00232287"/>
    <w:rsid w:val="002330F7"/>
    <w:rsid w:val="002340A8"/>
    <w:rsid w:val="002436CD"/>
    <w:rsid w:val="00244143"/>
    <w:rsid w:val="002449CD"/>
    <w:rsid w:val="00245C31"/>
    <w:rsid w:val="00246304"/>
    <w:rsid w:val="002464F1"/>
    <w:rsid w:val="00250477"/>
    <w:rsid w:val="0025113F"/>
    <w:rsid w:val="00251A6D"/>
    <w:rsid w:val="00252890"/>
    <w:rsid w:val="002538CD"/>
    <w:rsid w:val="00256594"/>
    <w:rsid w:val="002570F5"/>
    <w:rsid w:val="00257AF3"/>
    <w:rsid w:val="00260588"/>
    <w:rsid w:val="00260AF8"/>
    <w:rsid w:val="0026359B"/>
    <w:rsid w:val="0027025F"/>
    <w:rsid w:val="00272B43"/>
    <w:rsid w:val="00274FBC"/>
    <w:rsid w:val="002758E6"/>
    <w:rsid w:val="00277588"/>
    <w:rsid w:val="00277609"/>
    <w:rsid w:val="00277D31"/>
    <w:rsid w:val="00285905"/>
    <w:rsid w:val="00286269"/>
    <w:rsid w:val="002863BE"/>
    <w:rsid w:val="00290126"/>
    <w:rsid w:val="002909C5"/>
    <w:rsid w:val="002915C0"/>
    <w:rsid w:val="00293287"/>
    <w:rsid w:val="00293B61"/>
    <w:rsid w:val="00293B9C"/>
    <w:rsid w:val="002A1221"/>
    <w:rsid w:val="002A2EEA"/>
    <w:rsid w:val="002A43FF"/>
    <w:rsid w:val="002A49C8"/>
    <w:rsid w:val="002A5511"/>
    <w:rsid w:val="002A56B9"/>
    <w:rsid w:val="002A5C37"/>
    <w:rsid w:val="002A5EE7"/>
    <w:rsid w:val="002A618B"/>
    <w:rsid w:val="002A76B0"/>
    <w:rsid w:val="002B004A"/>
    <w:rsid w:val="002B177B"/>
    <w:rsid w:val="002B1E64"/>
    <w:rsid w:val="002C03C6"/>
    <w:rsid w:val="002C06F2"/>
    <w:rsid w:val="002C1905"/>
    <w:rsid w:val="002C3BD8"/>
    <w:rsid w:val="002C54DC"/>
    <w:rsid w:val="002D04E4"/>
    <w:rsid w:val="002D07EC"/>
    <w:rsid w:val="002D0C65"/>
    <w:rsid w:val="002D3A90"/>
    <w:rsid w:val="002E1D23"/>
    <w:rsid w:val="002E4A4F"/>
    <w:rsid w:val="002E4D6D"/>
    <w:rsid w:val="002E4F3A"/>
    <w:rsid w:val="002E7BF2"/>
    <w:rsid w:val="00303734"/>
    <w:rsid w:val="003041FD"/>
    <w:rsid w:val="0030505C"/>
    <w:rsid w:val="00305196"/>
    <w:rsid w:val="003102EC"/>
    <w:rsid w:val="0031049F"/>
    <w:rsid w:val="003108B4"/>
    <w:rsid w:val="00315394"/>
    <w:rsid w:val="0031638E"/>
    <w:rsid w:val="00316E98"/>
    <w:rsid w:val="00316EC4"/>
    <w:rsid w:val="003212ED"/>
    <w:rsid w:val="003218D3"/>
    <w:rsid w:val="00321C2F"/>
    <w:rsid w:val="00322A24"/>
    <w:rsid w:val="0032369D"/>
    <w:rsid w:val="00325623"/>
    <w:rsid w:val="00325C74"/>
    <w:rsid w:val="00327A53"/>
    <w:rsid w:val="00333C2C"/>
    <w:rsid w:val="00334E39"/>
    <w:rsid w:val="0034170E"/>
    <w:rsid w:val="003566A6"/>
    <w:rsid w:val="00356946"/>
    <w:rsid w:val="00356FB7"/>
    <w:rsid w:val="00357F61"/>
    <w:rsid w:val="003635D4"/>
    <w:rsid w:val="0037143C"/>
    <w:rsid w:val="0037467B"/>
    <w:rsid w:val="0037692D"/>
    <w:rsid w:val="00382605"/>
    <w:rsid w:val="00382A65"/>
    <w:rsid w:val="00387450"/>
    <w:rsid w:val="0038748D"/>
    <w:rsid w:val="00393173"/>
    <w:rsid w:val="00397CDB"/>
    <w:rsid w:val="003A2315"/>
    <w:rsid w:val="003A6006"/>
    <w:rsid w:val="003A6B6C"/>
    <w:rsid w:val="003B3626"/>
    <w:rsid w:val="003B5558"/>
    <w:rsid w:val="003B5FC6"/>
    <w:rsid w:val="003B7F1D"/>
    <w:rsid w:val="003D20E8"/>
    <w:rsid w:val="003D35EB"/>
    <w:rsid w:val="003D3E0E"/>
    <w:rsid w:val="003D6A5A"/>
    <w:rsid w:val="003D7DC1"/>
    <w:rsid w:val="003E48F0"/>
    <w:rsid w:val="003F07A3"/>
    <w:rsid w:val="003F0E7D"/>
    <w:rsid w:val="003F26FB"/>
    <w:rsid w:val="003F5978"/>
    <w:rsid w:val="003F6CF6"/>
    <w:rsid w:val="003F77EE"/>
    <w:rsid w:val="004010D4"/>
    <w:rsid w:val="00401159"/>
    <w:rsid w:val="004049DA"/>
    <w:rsid w:val="00404D52"/>
    <w:rsid w:val="00407C75"/>
    <w:rsid w:val="00412A40"/>
    <w:rsid w:val="00413445"/>
    <w:rsid w:val="00414E46"/>
    <w:rsid w:val="004229F3"/>
    <w:rsid w:val="00434042"/>
    <w:rsid w:val="004348BD"/>
    <w:rsid w:val="00434A46"/>
    <w:rsid w:val="004376EA"/>
    <w:rsid w:val="00442101"/>
    <w:rsid w:val="0044241E"/>
    <w:rsid w:val="0044448A"/>
    <w:rsid w:val="004455AB"/>
    <w:rsid w:val="004455C0"/>
    <w:rsid w:val="00446DC7"/>
    <w:rsid w:val="004502B5"/>
    <w:rsid w:val="004511D0"/>
    <w:rsid w:val="00451D20"/>
    <w:rsid w:val="0045300D"/>
    <w:rsid w:val="004550D2"/>
    <w:rsid w:val="004557D0"/>
    <w:rsid w:val="0045582C"/>
    <w:rsid w:val="00455D84"/>
    <w:rsid w:val="00456D81"/>
    <w:rsid w:val="00460CED"/>
    <w:rsid w:val="00462EB6"/>
    <w:rsid w:val="00475604"/>
    <w:rsid w:val="00477495"/>
    <w:rsid w:val="00485B78"/>
    <w:rsid w:val="004924E4"/>
    <w:rsid w:val="00493F24"/>
    <w:rsid w:val="004963CE"/>
    <w:rsid w:val="004A47D7"/>
    <w:rsid w:val="004A4D91"/>
    <w:rsid w:val="004A59E5"/>
    <w:rsid w:val="004A5A60"/>
    <w:rsid w:val="004A6BE5"/>
    <w:rsid w:val="004B03D7"/>
    <w:rsid w:val="004B04DE"/>
    <w:rsid w:val="004B24DD"/>
    <w:rsid w:val="004C106F"/>
    <w:rsid w:val="004C1D8C"/>
    <w:rsid w:val="004C31FB"/>
    <w:rsid w:val="004C4134"/>
    <w:rsid w:val="004C475C"/>
    <w:rsid w:val="004C4F7A"/>
    <w:rsid w:val="004C5E44"/>
    <w:rsid w:val="004C7F9B"/>
    <w:rsid w:val="004D0CB6"/>
    <w:rsid w:val="004D0EF7"/>
    <w:rsid w:val="004D1F55"/>
    <w:rsid w:val="004D3051"/>
    <w:rsid w:val="004D3071"/>
    <w:rsid w:val="004E250E"/>
    <w:rsid w:val="004E3C69"/>
    <w:rsid w:val="004E5625"/>
    <w:rsid w:val="004E68C1"/>
    <w:rsid w:val="004F342C"/>
    <w:rsid w:val="004F4A7E"/>
    <w:rsid w:val="004F5D0A"/>
    <w:rsid w:val="004F6365"/>
    <w:rsid w:val="00503300"/>
    <w:rsid w:val="005033FA"/>
    <w:rsid w:val="005039E9"/>
    <w:rsid w:val="005045CC"/>
    <w:rsid w:val="00504D4C"/>
    <w:rsid w:val="00505851"/>
    <w:rsid w:val="005125D4"/>
    <w:rsid w:val="0051289A"/>
    <w:rsid w:val="005152D8"/>
    <w:rsid w:val="00516748"/>
    <w:rsid w:val="005200B6"/>
    <w:rsid w:val="005237FA"/>
    <w:rsid w:val="005243CC"/>
    <w:rsid w:val="0052499C"/>
    <w:rsid w:val="00530A29"/>
    <w:rsid w:val="00530C39"/>
    <w:rsid w:val="0053696B"/>
    <w:rsid w:val="00540D27"/>
    <w:rsid w:val="0054645E"/>
    <w:rsid w:val="0054651C"/>
    <w:rsid w:val="00546DDF"/>
    <w:rsid w:val="005567CF"/>
    <w:rsid w:val="00562558"/>
    <w:rsid w:val="00565109"/>
    <w:rsid w:val="00565C39"/>
    <w:rsid w:val="00566374"/>
    <w:rsid w:val="0056663D"/>
    <w:rsid w:val="005744C3"/>
    <w:rsid w:val="00574842"/>
    <w:rsid w:val="00575799"/>
    <w:rsid w:val="00576416"/>
    <w:rsid w:val="00577603"/>
    <w:rsid w:val="00581424"/>
    <w:rsid w:val="00584504"/>
    <w:rsid w:val="00585179"/>
    <w:rsid w:val="00587165"/>
    <w:rsid w:val="00591778"/>
    <w:rsid w:val="0059295B"/>
    <w:rsid w:val="005937A1"/>
    <w:rsid w:val="005937DD"/>
    <w:rsid w:val="00594413"/>
    <w:rsid w:val="00594AB6"/>
    <w:rsid w:val="005A03A9"/>
    <w:rsid w:val="005A4273"/>
    <w:rsid w:val="005A4607"/>
    <w:rsid w:val="005A5FF7"/>
    <w:rsid w:val="005B1C48"/>
    <w:rsid w:val="005B3867"/>
    <w:rsid w:val="005B3F44"/>
    <w:rsid w:val="005B51CF"/>
    <w:rsid w:val="005C155F"/>
    <w:rsid w:val="005C1CD6"/>
    <w:rsid w:val="005C306C"/>
    <w:rsid w:val="005C30A7"/>
    <w:rsid w:val="005C3669"/>
    <w:rsid w:val="005C776C"/>
    <w:rsid w:val="005D452E"/>
    <w:rsid w:val="005D5EAD"/>
    <w:rsid w:val="005E14C7"/>
    <w:rsid w:val="005E3C44"/>
    <w:rsid w:val="005E7788"/>
    <w:rsid w:val="005F32DA"/>
    <w:rsid w:val="005F34A2"/>
    <w:rsid w:val="005F66EA"/>
    <w:rsid w:val="005F706C"/>
    <w:rsid w:val="005F7AC9"/>
    <w:rsid w:val="0060457A"/>
    <w:rsid w:val="00604961"/>
    <w:rsid w:val="00604EBE"/>
    <w:rsid w:val="00610B86"/>
    <w:rsid w:val="006160FC"/>
    <w:rsid w:val="0061657F"/>
    <w:rsid w:val="006168A4"/>
    <w:rsid w:val="0061753D"/>
    <w:rsid w:val="00622A06"/>
    <w:rsid w:val="00624669"/>
    <w:rsid w:val="0063042B"/>
    <w:rsid w:val="006362D4"/>
    <w:rsid w:val="00641CDB"/>
    <w:rsid w:val="006472A2"/>
    <w:rsid w:val="00651B00"/>
    <w:rsid w:val="006528F0"/>
    <w:rsid w:val="006534F1"/>
    <w:rsid w:val="00653DB0"/>
    <w:rsid w:val="00653F01"/>
    <w:rsid w:val="006541C4"/>
    <w:rsid w:val="00655724"/>
    <w:rsid w:val="00655932"/>
    <w:rsid w:val="00656FE2"/>
    <w:rsid w:val="00657011"/>
    <w:rsid w:val="006604B0"/>
    <w:rsid w:val="00661C3E"/>
    <w:rsid w:val="00661FF6"/>
    <w:rsid w:val="00664EE7"/>
    <w:rsid w:val="006666D8"/>
    <w:rsid w:val="006727CD"/>
    <w:rsid w:val="00672EA8"/>
    <w:rsid w:val="0067393F"/>
    <w:rsid w:val="00675881"/>
    <w:rsid w:val="00677BBF"/>
    <w:rsid w:val="00680EF1"/>
    <w:rsid w:val="0068152D"/>
    <w:rsid w:val="006821FE"/>
    <w:rsid w:val="00682A30"/>
    <w:rsid w:val="00686FA2"/>
    <w:rsid w:val="00687D69"/>
    <w:rsid w:val="00693178"/>
    <w:rsid w:val="00694BF4"/>
    <w:rsid w:val="006977F8"/>
    <w:rsid w:val="006A046A"/>
    <w:rsid w:val="006A368F"/>
    <w:rsid w:val="006A4EA0"/>
    <w:rsid w:val="006A4FE4"/>
    <w:rsid w:val="006B3A63"/>
    <w:rsid w:val="006B6AE4"/>
    <w:rsid w:val="006B71D9"/>
    <w:rsid w:val="006C32E3"/>
    <w:rsid w:val="006C4631"/>
    <w:rsid w:val="006D3A32"/>
    <w:rsid w:val="006D47C0"/>
    <w:rsid w:val="006D5955"/>
    <w:rsid w:val="006D7BD1"/>
    <w:rsid w:val="006D7F6D"/>
    <w:rsid w:val="006E23FA"/>
    <w:rsid w:val="006E2C46"/>
    <w:rsid w:val="006E302A"/>
    <w:rsid w:val="006E39B9"/>
    <w:rsid w:val="006E4572"/>
    <w:rsid w:val="006E75BB"/>
    <w:rsid w:val="006F0BB6"/>
    <w:rsid w:val="006F19BD"/>
    <w:rsid w:val="006F7AFE"/>
    <w:rsid w:val="0070389D"/>
    <w:rsid w:val="0070493D"/>
    <w:rsid w:val="00704B24"/>
    <w:rsid w:val="00710659"/>
    <w:rsid w:val="00713CC8"/>
    <w:rsid w:val="00714F7C"/>
    <w:rsid w:val="007154D0"/>
    <w:rsid w:val="00715AD0"/>
    <w:rsid w:val="00715EB1"/>
    <w:rsid w:val="00722C10"/>
    <w:rsid w:val="007247DA"/>
    <w:rsid w:val="00727FDE"/>
    <w:rsid w:val="007304F1"/>
    <w:rsid w:val="00730785"/>
    <w:rsid w:val="00731A8C"/>
    <w:rsid w:val="00732BAD"/>
    <w:rsid w:val="00735267"/>
    <w:rsid w:val="00735380"/>
    <w:rsid w:val="00737265"/>
    <w:rsid w:val="007377EA"/>
    <w:rsid w:val="007407D4"/>
    <w:rsid w:val="007418A1"/>
    <w:rsid w:val="007534D2"/>
    <w:rsid w:val="00755658"/>
    <w:rsid w:val="00757842"/>
    <w:rsid w:val="00760E0D"/>
    <w:rsid w:val="0076116F"/>
    <w:rsid w:val="00763A1D"/>
    <w:rsid w:val="00763F2A"/>
    <w:rsid w:val="00764E59"/>
    <w:rsid w:val="00773225"/>
    <w:rsid w:val="0077616E"/>
    <w:rsid w:val="00777DCB"/>
    <w:rsid w:val="007801BF"/>
    <w:rsid w:val="00780426"/>
    <w:rsid w:val="00782AA1"/>
    <w:rsid w:val="00784560"/>
    <w:rsid w:val="00785969"/>
    <w:rsid w:val="0079176F"/>
    <w:rsid w:val="007A0BBD"/>
    <w:rsid w:val="007A2E46"/>
    <w:rsid w:val="007A47D8"/>
    <w:rsid w:val="007A6359"/>
    <w:rsid w:val="007A6C4C"/>
    <w:rsid w:val="007A6E0E"/>
    <w:rsid w:val="007A7E86"/>
    <w:rsid w:val="007C1167"/>
    <w:rsid w:val="007C1ED1"/>
    <w:rsid w:val="007C4CD9"/>
    <w:rsid w:val="007D324F"/>
    <w:rsid w:val="007D674D"/>
    <w:rsid w:val="007D7886"/>
    <w:rsid w:val="007D7DF1"/>
    <w:rsid w:val="007E12F7"/>
    <w:rsid w:val="007E3CE3"/>
    <w:rsid w:val="007E4CC1"/>
    <w:rsid w:val="007E5017"/>
    <w:rsid w:val="007E51D8"/>
    <w:rsid w:val="007E68FB"/>
    <w:rsid w:val="007F040C"/>
    <w:rsid w:val="007F1BEA"/>
    <w:rsid w:val="007F1CF7"/>
    <w:rsid w:val="007F314D"/>
    <w:rsid w:val="007F3201"/>
    <w:rsid w:val="007F34EF"/>
    <w:rsid w:val="007F361F"/>
    <w:rsid w:val="007F42C0"/>
    <w:rsid w:val="007F60D1"/>
    <w:rsid w:val="007F6D21"/>
    <w:rsid w:val="007F7BA8"/>
    <w:rsid w:val="00800687"/>
    <w:rsid w:val="008020D6"/>
    <w:rsid w:val="00802FE6"/>
    <w:rsid w:val="00803138"/>
    <w:rsid w:val="00804C04"/>
    <w:rsid w:val="00807434"/>
    <w:rsid w:val="00810547"/>
    <w:rsid w:val="00810A6F"/>
    <w:rsid w:val="00813EE2"/>
    <w:rsid w:val="00815759"/>
    <w:rsid w:val="008157B0"/>
    <w:rsid w:val="008160FC"/>
    <w:rsid w:val="0081782F"/>
    <w:rsid w:val="008209E8"/>
    <w:rsid w:val="00825BCE"/>
    <w:rsid w:val="008264FE"/>
    <w:rsid w:val="00826A33"/>
    <w:rsid w:val="00830CD5"/>
    <w:rsid w:val="0083366C"/>
    <w:rsid w:val="00837D12"/>
    <w:rsid w:val="0084036C"/>
    <w:rsid w:val="00842A78"/>
    <w:rsid w:val="00842E85"/>
    <w:rsid w:val="008432F3"/>
    <w:rsid w:val="0084340B"/>
    <w:rsid w:val="00844F52"/>
    <w:rsid w:val="00845618"/>
    <w:rsid w:val="0084636F"/>
    <w:rsid w:val="00846922"/>
    <w:rsid w:val="00847687"/>
    <w:rsid w:val="0085012E"/>
    <w:rsid w:val="0085057B"/>
    <w:rsid w:val="00860763"/>
    <w:rsid w:val="008648DD"/>
    <w:rsid w:val="00865538"/>
    <w:rsid w:val="008667D7"/>
    <w:rsid w:val="00867469"/>
    <w:rsid w:val="00867F10"/>
    <w:rsid w:val="00870CB3"/>
    <w:rsid w:val="008720A8"/>
    <w:rsid w:val="00872364"/>
    <w:rsid w:val="0087377A"/>
    <w:rsid w:val="00874C4E"/>
    <w:rsid w:val="00875173"/>
    <w:rsid w:val="008759FD"/>
    <w:rsid w:val="00876088"/>
    <w:rsid w:val="00880A10"/>
    <w:rsid w:val="008821D8"/>
    <w:rsid w:val="00882913"/>
    <w:rsid w:val="00885DA2"/>
    <w:rsid w:val="00891D64"/>
    <w:rsid w:val="00893087"/>
    <w:rsid w:val="008950A3"/>
    <w:rsid w:val="008A2E51"/>
    <w:rsid w:val="008A36BF"/>
    <w:rsid w:val="008A5D72"/>
    <w:rsid w:val="008B0823"/>
    <w:rsid w:val="008B6811"/>
    <w:rsid w:val="008C36C5"/>
    <w:rsid w:val="008C4BE0"/>
    <w:rsid w:val="008C4BEB"/>
    <w:rsid w:val="008C5940"/>
    <w:rsid w:val="008C6C9B"/>
    <w:rsid w:val="008D14A1"/>
    <w:rsid w:val="008D4363"/>
    <w:rsid w:val="008D46B3"/>
    <w:rsid w:val="008E21A8"/>
    <w:rsid w:val="008E23B0"/>
    <w:rsid w:val="008E3744"/>
    <w:rsid w:val="008E3B2E"/>
    <w:rsid w:val="008E3DD0"/>
    <w:rsid w:val="008E4719"/>
    <w:rsid w:val="008E4CC3"/>
    <w:rsid w:val="008E51F2"/>
    <w:rsid w:val="008F0462"/>
    <w:rsid w:val="008F4B39"/>
    <w:rsid w:val="009000FB"/>
    <w:rsid w:val="00900286"/>
    <w:rsid w:val="00904D9E"/>
    <w:rsid w:val="00905073"/>
    <w:rsid w:val="00905E2A"/>
    <w:rsid w:val="009064E6"/>
    <w:rsid w:val="00910AF4"/>
    <w:rsid w:val="00912444"/>
    <w:rsid w:val="00913577"/>
    <w:rsid w:val="00913C68"/>
    <w:rsid w:val="009140FB"/>
    <w:rsid w:val="00915010"/>
    <w:rsid w:val="009157E2"/>
    <w:rsid w:val="00915E83"/>
    <w:rsid w:val="009168AE"/>
    <w:rsid w:val="009232EB"/>
    <w:rsid w:val="0092445B"/>
    <w:rsid w:val="00924665"/>
    <w:rsid w:val="0092480E"/>
    <w:rsid w:val="00926AAF"/>
    <w:rsid w:val="00926BAE"/>
    <w:rsid w:val="009272D0"/>
    <w:rsid w:val="0092743E"/>
    <w:rsid w:val="00927DBE"/>
    <w:rsid w:val="009329D4"/>
    <w:rsid w:val="00933153"/>
    <w:rsid w:val="009371D2"/>
    <w:rsid w:val="00937DA3"/>
    <w:rsid w:val="00942CD6"/>
    <w:rsid w:val="00943020"/>
    <w:rsid w:val="00946417"/>
    <w:rsid w:val="009550AD"/>
    <w:rsid w:val="00961567"/>
    <w:rsid w:val="00963F68"/>
    <w:rsid w:val="00970996"/>
    <w:rsid w:val="00973113"/>
    <w:rsid w:val="00973BE6"/>
    <w:rsid w:val="00973CA2"/>
    <w:rsid w:val="0097771D"/>
    <w:rsid w:val="009835D7"/>
    <w:rsid w:val="0098584E"/>
    <w:rsid w:val="00992408"/>
    <w:rsid w:val="00992747"/>
    <w:rsid w:val="00993909"/>
    <w:rsid w:val="009949C5"/>
    <w:rsid w:val="00995702"/>
    <w:rsid w:val="009957F7"/>
    <w:rsid w:val="009963B7"/>
    <w:rsid w:val="009A0695"/>
    <w:rsid w:val="009B2BB7"/>
    <w:rsid w:val="009B3159"/>
    <w:rsid w:val="009B38F5"/>
    <w:rsid w:val="009B6540"/>
    <w:rsid w:val="009B69A0"/>
    <w:rsid w:val="009B6A69"/>
    <w:rsid w:val="009C06A7"/>
    <w:rsid w:val="009C0E9F"/>
    <w:rsid w:val="009C53EF"/>
    <w:rsid w:val="009C59A8"/>
    <w:rsid w:val="009C63F7"/>
    <w:rsid w:val="009C6CF5"/>
    <w:rsid w:val="009D105D"/>
    <w:rsid w:val="009D2B86"/>
    <w:rsid w:val="009D30AB"/>
    <w:rsid w:val="009D4169"/>
    <w:rsid w:val="009E24E8"/>
    <w:rsid w:val="009E26A5"/>
    <w:rsid w:val="009E39D2"/>
    <w:rsid w:val="009E3C6B"/>
    <w:rsid w:val="009E5814"/>
    <w:rsid w:val="009E6E39"/>
    <w:rsid w:val="009F4502"/>
    <w:rsid w:val="009F4688"/>
    <w:rsid w:val="009F6D8D"/>
    <w:rsid w:val="009F72D1"/>
    <w:rsid w:val="00A00030"/>
    <w:rsid w:val="00A01A50"/>
    <w:rsid w:val="00A035E3"/>
    <w:rsid w:val="00A1227A"/>
    <w:rsid w:val="00A242E1"/>
    <w:rsid w:val="00A25D67"/>
    <w:rsid w:val="00A26092"/>
    <w:rsid w:val="00A26C7B"/>
    <w:rsid w:val="00A300E2"/>
    <w:rsid w:val="00A34C02"/>
    <w:rsid w:val="00A35223"/>
    <w:rsid w:val="00A36A22"/>
    <w:rsid w:val="00A36FC2"/>
    <w:rsid w:val="00A42102"/>
    <w:rsid w:val="00A42408"/>
    <w:rsid w:val="00A43738"/>
    <w:rsid w:val="00A45BB0"/>
    <w:rsid w:val="00A46AB2"/>
    <w:rsid w:val="00A50371"/>
    <w:rsid w:val="00A52606"/>
    <w:rsid w:val="00A53571"/>
    <w:rsid w:val="00A5373E"/>
    <w:rsid w:val="00A54626"/>
    <w:rsid w:val="00A554F7"/>
    <w:rsid w:val="00A55D08"/>
    <w:rsid w:val="00A60997"/>
    <w:rsid w:val="00A633D0"/>
    <w:rsid w:val="00A638E2"/>
    <w:rsid w:val="00A7319F"/>
    <w:rsid w:val="00A73362"/>
    <w:rsid w:val="00A73932"/>
    <w:rsid w:val="00A73C96"/>
    <w:rsid w:val="00A74B21"/>
    <w:rsid w:val="00A7532E"/>
    <w:rsid w:val="00A75F9C"/>
    <w:rsid w:val="00A7651B"/>
    <w:rsid w:val="00A82A31"/>
    <w:rsid w:val="00A835E2"/>
    <w:rsid w:val="00A90046"/>
    <w:rsid w:val="00A943DE"/>
    <w:rsid w:val="00A95A12"/>
    <w:rsid w:val="00A97C68"/>
    <w:rsid w:val="00AA247C"/>
    <w:rsid w:val="00AA689E"/>
    <w:rsid w:val="00AB0822"/>
    <w:rsid w:val="00AB46C4"/>
    <w:rsid w:val="00AC0202"/>
    <w:rsid w:val="00AC0307"/>
    <w:rsid w:val="00AC1728"/>
    <w:rsid w:val="00AC1BE3"/>
    <w:rsid w:val="00AD0D49"/>
    <w:rsid w:val="00AD0FC9"/>
    <w:rsid w:val="00AD1637"/>
    <w:rsid w:val="00AD54AC"/>
    <w:rsid w:val="00AE08E3"/>
    <w:rsid w:val="00AE6858"/>
    <w:rsid w:val="00AE7012"/>
    <w:rsid w:val="00AF14D9"/>
    <w:rsid w:val="00AF330F"/>
    <w:rsid w:val="00AF39FA"/>
    <w:rsid w:val="00AF7D78"/>
    <w:rsid w:val="00B0005F"/>
    <w:rsid w:val="00B01F2C"/>
    <w:rsid w:val="00B03D08"/>
    <w:rsid w:val="00B04E4D"/>
    <w:rsid w:val="00B050D3"/>
    <w:rsid w:val="00B14AA7"/>
    <w:rsid w:val="00B15185"/>
    <w:rsid w:val="00B2095D"/>
    <w:rsid w:val="00B23BEA"/>
    <w:rsid w:val="00B24426"/>
    <w:rsid w:val="00B24FE8"/>
    <w:rsid w:val="00B251CF"/>
    <w:rsid w:val="00B30436"/>
    <w:rsid w:val="00B3185C"/>
    <w:rsid w:val="00B3544E"/>
    <w:rsid w:val="00B35651"/>
    <w:rsid w:val="00B36194"/>
    <w:rsid w:val="00B37EC5"/>
    <w:rsid w:val="00B4387D"/>
    <w:rsid w:val="00B450E3"/>
    <w:rsid w:val="00B464B6"/>
    <w:rsid w:val="00B464E4"/>
    <w:rsid w:val="00B468C4"/>
    <w:rsid w:val="00B50FE2"/>
    <w:rsid w:val="00B52A9C"/>
    <w:rsid w:val="00B53CFE"/>
    <w:rsid w:val="00B5458E"/>
    <w:rsid w:val="00B577F8"/>
    <w:rsid w:val="00B613BA"/>
    <w:rsid w:val="00B61F06"/>
    <w:rsid w:val="00B67494"/>
    <w:rsid w:val="00B767B5"/>
    <w:rsid w:val="00B76FAD"/>
    <w:rsid w:val="00B77A90"/>
    <w:rsid w:val="00B826B7"/>
    <w:rsid w:val="00B82FFF"/>
    <w:rsid w:val="00B87979"/>
    <w:rsid w:val="00B96404"/>
    <w:rsid w:val="00B97A1B"/>
    <w:rsid w:val="00B97FE3"/>
    <w:rsid w:val="00BA0208"/>
    <w:rsid w:val="00BA488B"/>
    <w:rsid w:val="00BA56CE"/>
    <w:rsid w:val="00BA5B53"/>
    <w:rsid w:val="00BB2DDE"/>
    <w:rsid w:val="00BB40E3"/>
    <w:rsid w:val="00BB4DEB"/>
    <w:rsid w:val="00BB63C4"/>
    <w:rsid w:val="00BC1DB3"/>
    <w:rsid w:val="00BC429A"/>
    <w:rsid w:val="00BC57B1"/>
    <w:rsid w:val="00BC6874"/>
    <w:rsid w:val="00BC69ED"/>
    <w:rsid w:val="00BD02F7"/>
    <w:rsid w:val="00BD149F"/>
    <w:rsid w:val="00BD2F44"/>
    <w:rsid w:val="00BD3605"/>
    <w:rsid w:val="00BD5A86"/>
    <w:rsid w:val="00BE2DC3"/>
    <w:rsid w:val="00BE2DFB"/>
    <w:rsid w:val="00BE3DD3"/>
    <w:rsid w:val="00BE3EA2"/>
    <w:rsid w:val="00BE46B6"/>
    <w:rsid w:val="00BE6F3F"/>
    <w:rsid w:val="00BF070B"/>
    <w:rsid w:val="00BF08AC"/>
    <w:rsid w:val="00BF6EAF"/>
    <w:rsid w:val="00C12ABC"/>
    <w:rsid w:val="00C17C20"/>
    <w:rsid w:val="00C21C7C"/>
    <w:rsid w:val="00C247D7"/>
    <w:rsid w:val="00C25AE9"/>
    <w:rsid w:val="00C25F8D"/>
    <w:rsid w:val="00C30B77"/>
    <w:rsid w:val="00C313EE"/>
    <w:rsid w:val="00C321B1"/>
    <w:rsid w:val="00C32EBB"/>
    <w:rsid w:val="00C35B2B"/>
    <w:rsid w:val="00C36D39"/>
    <w:rsid w:val="00C4390E"/>
    <w:rsid w:val="00C4421E"/>
    <w:rsid w:val="00C47B2F"/>
    <w:rsid w:val="00C47E81"/>
    <w:rsid w:val="00C51256"/>
    <w:rsid w:val="00C52732"/>
    <w:rsid w:val="00C532B6"/>
    <w:rsid w:val="00C53B00"/>
    <w:rsid w:val="00C62DB4"/>
    <w:rsid w:val="00C6561B"/>
    <w:rsid w:val="00C669D9"/>
    <w:rsid w:val="00C67CE6"/>
    <w:rsid w:val="00C704B2"/>
    <w:rsid w:val="00C70F13"/>
    <w:rsid w:val="00C80E79"/>
    <w:rsid w:val="00C81C71"/>
    <w:rsid w:val="00C865DD"/>
    <w:rsid w:val="00C87C10"/>
    <w:rsid w:val="00C908C6"/>
    <w:rsid w:val="00C91276"/>
    <w:rsid w:val="00C936DC"/>
    <w:rsid w:val="00C93BA7"/>
    <w:rsid w:val="00C9400D"/>
    <w:rsid w:val="00C95B4E"/>
    <w:rsid w:val="00CA0BEF"/>
    <w:rsid w:val="00CA2B4D"/>
    <w:rsid w:val="00CB19E9"/>
    <w:rsid w:val="00CB5065"/>
    <w:rsid w:val="00CC2C1F"/>
    <w:rsid w:val="00CC457C"/>
    <w:rsid w:val="00CC6268"/>
    <w:rsid w:val="00CC6EC8"/>
    <w:rsid w:val="00CC7E86"/>
    <w:rsid w:val="00CD2BE7"/>
    <w:rsid w:val="00CD3476"/>
    <w:rsid w:val="00CD6842"/>
    <w:rsid w:val="00CE00DF"/>
    <w:rsid w:val="00CE0D3C"/>
    <w:rsid w:val="00CE252E"/>
    <w:rsid w:val="00CE60F4"/>
    <w:rsid w:val="00CE6B04"/>
    <w:rsid w:val="00CE7261"/>
    <w:rsid w:val="00CF0A9D"/>
    <w:rsid w:val="00CF2E7E"/>
    <w:rsid w:val="00CF42BD"/>
    <w:rsid w:val="00CF4A74"/>
    <w:rsid w:val="00CF530A"/>
    <w:rsid w:val="00CF6B67"/>
    <w:rsid w:val="00CF70ED"/>
    <w:rsid w:val="00D018D5"/>
    <w:rsid w:val="00D02B20"/>
    <w:rsid w:val="00D03788"/>
    <w:rsid w:val="00D11080"/>
    <w:rsid w:val="00D12E25"/>
    <w:rsid w:val="00D13BBD"/>
    <w:rsid w:val="00D13FC0"/>
    <w:rsid w:val="00D212ED"/>
    <w:rsid w:val="00D21916"/>
    <w:rsid w:val="00D22360"/>
    <w:rsid w:val="00D22904"/>
    <w:rsid w:val="00D2324D"/>
    <w:rsid w:val="00D25D5D"/>
    <w:rsid w:val="00D26D67"/>
    <w:rsid w:val="00D2793F"/>
    <w:rsid w:val="00D27D3E"/>
    <w:rsid w:val="00D308C0"/>
    <w:rsid w:val="00D4004B"/>
    <w:rsid w:val="00D40782"/>
    <w:rsid w:val="00D40CEB"/>
    <w:rsid w:val="00D40EB8"/>
    <w:rsid w:val="00D44ACD"/>
    <w:rsid w:val="00D45EAC"/>
    <w:rsid w:val="00D45FE0"/>
    <w:rsid w:val="00D46576"/>
    <w:rsid w:val="00D46704"/>
    <w:rsid w:val="00D507B4"/>
    <w:rsid w:val="00D64B90"/>
    <w:rsid w:val="00D6586B"/>
    <w:rsid w:val="00D66392"/>
    <w:rsid w:val="00D669C5"/>
    <w:rsid w:val="00D6713B"/>
    <w:rsid w:val="00D74D2B"/>
    <w:rsid w:val="00D755A8"/>
    <w:rsid w:val="00D75FFB"/>
    <w:rsid w:val="00D779D5"/>
    <w:rsid w:val="00D80100"/>
    <w:rsid w:val="00D80AF2"/>
    <w:rsid w:val="00D80D4E"/>
    <w:rsid w:val="00D846DB"/>
    <w:rsid w:val="00D84B0D"/>
    <w:rsid w:val="00D84BB6"/>
    <w:rsid w:val="00D84DE5"/>
    <w:rsid w:val="00D86599"/>
    <w:rsid w:val="00D87063"/>
    <w:rsid w:val="00D9094E"/>
    <w:rsid w:val="00D93137"/>
    <w:rsid w:val="00D938CC"/>
    <w:rsid w:val="00D940A3"/>
    <w:rsid w:val="00D96F8E"/>
    <w:rsid w:val="00DA1970"/>
    <w:rsid w:val="00DA45E8"/>
    <w:rsid w:val="00DA4DD4"/>
    <w:rsid w:val="00DA57A5"/>
    <w:rsid w:val="00DA65D5"/>
    <w:rsid w:val="00DA6D56"/>
    <w:rsid w:val="00DA73A9"/>
    <w:rsid w:val="00DB0138"/>
    <w:rsid w:val="00DB0ECE"/>
    <w:rsid w:val="00DB111E"/>
    <w:rsid w:val="00DB58F2"/>
    <w:rsid w:val="00DB61B9"/>
    <w:rsid w:val="00DC292A"/>
    <w:rsid w:val="00DC7EEA"/>
    <w:rsid w:val="00DD3760"/>
    <w:rsid w:val="00DD5290"/>
    <w:rsid w:val="00DD6337"/>
    <w:rsid w:val="00DE166C"/>
    <w:rsid w:val="00DE17A3"/>
    <w:rsid w:val="00DE2657"/>
    <w:rsid w:val="00DE3E10"/>
    <w:rsid w:val="00DE4485"/>
    <w:rsid w:val="00DE51E2"/>
    <w:rsid w:val="00DE561D"/>
    <w:rsid w:val="00DE56FC"/>
    <w:rsid w:val="00DE61C2"/>
    <w:rsid w:val="00DE796E"/>
    <w:rsid w:val="00DF089B"/>
    <w:rsid w:val="00DF253C"/>
    <w:rsid w:val="00DF37CB"/>
    <w:rsid w:val="00E00467"/>
    <w:rsid w:val="00E04007"/>
    <w:rsid w:val="00E104DC"/>
    <w:rsid w:val="00E11B4D"/>
    <w:rsid w:val="00E12176"/>
    <w:rsid w:val="00E1218F"/>
    <w:rsid w:val="00E130A7"/>
    <w:rsid w:val="00E13549"/>
    <w:rsid w:val="00E155DE"/>
    <w:rsid w:val="00E16A29"/>
    <w:rsid w:val="00E2182A"/>
    <w:rsid w:val="00E30564"/>
    <w:rsid w:val="00E30A6F"/>
    <w:rsid w:val="00E32E6F"/>
    <w:rsid w:val="00E33D1F"/>
    <w:rsid w:val="00E35ACD"/>
    <w:rsid w:val="00E371F5"/>
    <w:rsid w:val="00E404C2"/>
    <w:rsid w:val="00E41C89"/>
    <w:rsid w:val="00E42FC8"/>
    <w:rsid w:val="00E4368B"/>
    <w:rsid w:val="00E4543B"/>
    <w:rsid w:val="00E51A4D"/>
    <w:rsid w:val="00E51D91"/>
    <w:rsid w:val="00E522F6"/>
    <w:rsid w:val="00E52FEC"/>
    <w:rsid w:val="00E55465"/>
    <w:rsid w:val="00E56CE5"/>
    <w:rsid w:val="00E56D7A"/>
    <w:rsid w:val="00E57FB1"/>
    <w:rsid w:val="00E6075D"/>
    <w:rsid w:val="00E609E7"/>
    <w:rsid w:val="00E63553"/>
    <w:rsid w:val="00E64525"/>
    <w:rsid w:val="00E670AE"/>
    <w:rsid w:val="00E7062B"/>
    <w:rsid w:val="00E728DD"/>
    <w:rsid w:val="00E73AF5"/>
    <w:rsid w:val="00E75C7A"/>
    <w:rsid w:val="00E762BA"/>
    <w:rsid w:val="00E84726"/>
    <w:rsid w:val="00E91F95"/>
    <w:rsid w:val="00E931C6"/>
    <w:rsid w:val="00E95347"/>
    <w:rsid w:val="00E95FB3"/>
    <w:rsid w:val="00E970F7"/>
    <w:rsid w:val="00EA2D7D"/>
    <w:rsid w:val="00EA6AD3"/>
    <w:rsid w:val="00EA7546"/>
    <w:rsid w:val="00EB0617"/>
    <w:rsid w:val="00EB33AB"/>
    <w:rsid w:val="00EB49A6"/>
    <w:rsid w:val="00EB5512"/>
    <w:rsid w:val="00EC59FA"/>
    <w:rsid w:val="00EC5B5F"/>
    <w:rsid w:val="00ED0771"/>
    <w:rsid w:val="00ED0F3E"/>
    <w:rsid w:val="00ED35A6"/>
    <w:rsid w:val="00ED3FC3"/>
    <w:rsid w:val="00ED7441"/>
    <w:rsid w:val="00EE1B88"/>
    <w:rsid w:val="00EE1EF4"/>
    <w:rsid w:val="00EE38D6"/>
    <w:rsid w:val="00EE77D2"/>
    <w:rsid w:val="00EF2457"/>
    <w:rsid w:val="00EF3815"/>
    <w:rsid w:val="00EF4CA5"/>
    <w:rsid w:val="00EF4D0B"/>
    <w:rsid w:val="00EF5651"/>
    <w:rsid w:val="00EF75FC"/>
    <w:rsid w:val="00F01083"/>
    <w:rsid w:val="00F01B40"/>
    <w:rsid w:val="00F01DAA"/>
    <w:rsid w:val="00F03839"/>
    <w:rsid w:val="00F065DB"/>
    <w:rsid w:val="00F06C29"/>
    <w:rsid w:val="00F104FE"/>
    <w:rsid w:val="00F10B7D"/>
    <w:rsid w:val="00F10BBE"/>
    <w:rsid w:val="00F14498"/>
    <w:rsid w:val="00F2032A"/>
    <w:rsid w:val="00F2048D"/>
    <w:rsid w:val="00F2290B"/>
    <w:rsid w:val="00F244CE"/>
    <w:rsid w:val="00F2654E"/>
    <w:rsid w:val="00F34575"/>
    <w:rsid w:val="00F36D9D"/>
    <w:rsid w:val="00F457B3"/>
    <w:rsid w:val="00F5099F"/>
    <w:rsid w:val="00F6121B"/>
    <w:rsid w:val="00F6217C"/>
    <w:rsid w:val="00F64D93"/>
    <w:rsid w:val="00F6561E"/>
    <w:rsid w:val="00F65A54"/>
    <w:rsid w:val="00F65DED"/>
    <w:rsid w:val="00F67E7F"/>
    <w:rsid w:val="00F76E7B"/>
    <w:rsid w:val="00F862D2"/>
    <w:rsid w:val="00F86E4A"/>
    <w:rsid w:val="00F92704"/>
    <w:rsid w:val="00F94425"/>
    <w:rsid w:val="00F973BA"/>
    <w:rsid w:val="00F97CCC"/>
    <w:rsid w:val="00FA0A3E"/>
    <w:rsid w:val="00FA7132"/>
    <w:rsid w:val="00FB0C19"/>
    <w:rsid w:val="00FB555D"/>
    <w:rsid w:val="00FC7A1E"/>
    <w:rsid w:val="00FD0E94"/>
    <w:rsid w:val="00FD1E7B"/>
    <w:rsid w:val="00FD21B8"/>
    <w:rsid w:val="00FD268B"/>
    <w:rsid w:val="00FD2B5C"/>
    <w:rsid w:val="00FD3A60"/>
    <w:rsid w:val="00FD3EE8"/>
    <w:rsid w:val="00FD4196"/>
    <w:rsid w:val="00FD7298"/>
    <w:rsid w:val="00FE26ED"/>
    <w:rsid w:val="00FF38C2"/>
    <w:rsid w:val="00FF57E7"/>
    <w:rsid w:val="00FF78A7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ACBD8"/>
  <w15:chartTrackingRefBased/>
  <w15:docId w15:val="{A8DCAB0C-DF23-47E6-8983-056AF58CF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25D5D"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83371"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359B"/>
    <w:pPr>
      <w:keepNext/>
      <w:spacing w:before="240" w:after="60" w:line="276" w:lineRule="auto"/>
      <w:outlineLvl w:val="2"/>
    </w:pPr>
    <w:rPr>
      <w:rFonts w:ascii="Calibri Light" w:hAnsi="Calibri Light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8B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="Cambria" w:eastAsia="Cambria" w:hAnsi="Cambria" w:cs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83C81"/>
    <w:pPr>
      <w:keepNext/>
      <w:keepLines/>
      <w:spacing w:before="40"/>
      <w:outlineLvl w:val="7"/>
    </w:pPr>
    <w:rPr>
      <w:rFonts w:ascii="Cambria" w:eastAsia="Cambria" w:hAnsi="Cambria" w:cs="Cambria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qFormat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qFormat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qFormat/>
    <w:locked/>
    <w:rsid w:val="00BE21CB"/>
    <w:rPr>
      <w:sz w:val="24"/>
      <w:szCs w:val="24"/>
      <w:lang w:val="pl-PL" w:eastAsia="pl-PL" w:bidi="ar-SA"/>
    </w:rPr>
  </w:style>
  <w:style w:type="character" w:customStyle="1" w:styleId="Tekstpodstawowy3Znak">
    <w:name w:val="Tekst podstawowy 3 Znak"/>
    <w:link w:val="Tekstpodstawowy3"/>
    <w:qFormat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Tekstpodstawowywcity3Znak">
    <w:name w:val="Tekst podstawowy wcięty 3 Znak"/>
    <w:link w:val="Tekstpodstawowywcity3"/>
    <w:qFormat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customStyle="1" w:styleId="Bodytext2">
    <w:name w:val="Body text (2)_"/>
    <w:link w:val="Bodytext21"/>
    <w:qFormat/>
    <w:rsid w:val="00670DB0"/>
    <w:rPr>
      <w:rFonts w:ascii="Arial" w:hAnsi="Arial"/>
      <w:b/>
      <w:bCs/>
      <w:shd w:val="clear" w:color="auto" w:fill="FFFFFF"/>
      <w:lang w:bidi="ar-SA"/>
    </w:rPr>
  </w:style>
  <w:style w:type="character" w:customStyle="1" w:styleId="Heading3">
    <w:name w:val="Heading #3_"/>
    <w:link w:val="Heading30"/>
    <w:qFormat/>
    <w:rsid w:val="00670DB0"/>
    <w:rPr>
      <w:rFonts w:ascii="Arial" w:hAnsi="Arial"/>
      <w:b/>
      <w:bCs/>
      <w:shd w:val="clear" w:color="auto" w:fill="FFFFFF"/>
      <w:lang w:bidi="ar-SA"/>
    </w:rPr>
  </w:style>
  <w:style w:type="character" w:customStyle="1" w:styleId="Heading30">
    <w:name w:val="Heading #3"/>
    <w:link w:val="Heading3"/>
    <w:qFormat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character" w:customStyle="1" w:styleId="NagwekZnak">
    <w:name w:val="Nagłówek Znak"/>
    <w:link w:val="Nagwek"/>
    <w:uiPriority w:val="99"/>
    <w:qFormat/>
    <w:rsid w:val="000F1DCF"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E70C5B"/>
  </w:style>
  <w:style w:type="character" w:customStyle="1" w:styleId="EndnoteCharacters">
    <w:name w:val="Endnote Characters"/>
    <w:qFormat/>
    <w:rsid w:val="00E70C5B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TekstdymkaZnak">
    <w:name w:val="Tekst dymka Znak"/>
    <w:link w:val="Tekstdymka"/>
    <w:qFormat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qFormat/>
    <w:rsid w:val="00063DB3"/>
    <w:rPr>
      <w:sz w:val="24"/>
      <w:szCs w:val="24"/>
    </w:rPr>
  </w:style>
  <w:style w:type="character" w:customStyle="1" w:styleId="TekstprzypisudolnegoZnak">
    <w:name w:val="Tekst przypisu dolnego Znak"/>
    <w:aliases w:val=" Znak Znak,Tekst przypisu Znak Znak"/>
    <w:basedOn w:val="Domylnaczcionkaakapitu"/>
    <w:link w:val="Tekstprzypisudolnego"/>
    <w:qFormat/>
    <w:rsid w:val="006470AB"/>
  </w:style>
  <w:style w:type="character" w:customStyle="1" w:styleId="FootnoteCharacters">
    <w:name w:val="Footnote Characters"/>
    <w:qFormat/>
    <w:rsid w:val="006470AB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Odwoaniedokomentarza">
    <w:name w:val="annotation reference"/>
    <w:uiPriority w:val="99"/>
    <w:qFormat/>
    <w:rsid w:val="00A6796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67961"/>
  </w:style>
  <w:style w:type="character" w:customStyle="1" w:styleId="TematkomentarzaZnak">
    <w:name w:val="Temat komentarza Znak"/>
    <w:link w:val="Tematkomentarza"/>
    <w:uiPriority w:val="99"/>
    <w:qFormat/>
    <w:rsid w:val="00A67961"/>
    <w:rPr>
      <w:b/>
      <w:bCs/>
    </w:rPr>
  </w:style>
  <w:style w:type="character" w:customStyle="1" w:styleId="Tekstpodstawowyzwciciem2Znak">
    <w:name w:val="Tekst podstawowy z wcięciem 2 Znak"/>
    <w:link w:val="Tekstpodstawowyzwciciem2"/>
    <w:qFormat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qFormat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qFormat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character" w:customStyle="1" w:styleId="Nagwek2Znak">
    <w:name w:val="Nagłówek 2 Znak"/>
    <w:link w:val="Nagwek2"/>
    <w:qFormat/>
    <w:rsid w:val="00E83371"/>
    <w:rPr>
      <w:rFonts w:ascii="Cambria" w:eastAsia="Cambria" w:hAnsi="Cambria" w:cs="Cambria"/>
      <w:b/>
      <w:bCs/>
      <w:color w:val="4F81BD"/>
      <w:sz w:val="26"/>
      <w:szCs w:val="26"/>
    </w:rPr>
  </w:style>
  <w:style w:type="character" w:customStyle="1" w:styleId="Nagwek1Znak">
    <w:name w:val="Nagłówek 1 Znak"/>
    <w:link w:val="Nagwek1"/>
    <w:qFormat/>
    <w:rsid w:val="00236611"/>
    <w:rPr>
      <w:rFonts w:ascii="Cambria" w:eastAsia="Cambria" w:hAnsi="Cambria" w:cs="Cambria"/>
      <w:b/>
      <w:bCs/>
      <w:color w:val="365F91"/>
      <w:sz w:val="28"/>
      <w:szCs w:val="28"/>
    </w:rPr>
  </w:style>
  <w:style w:type="character" w:customStyle="1" w:styleId="Nagwek6Znak">
    <w:name w:val="Nagłówek 6 Znak"/>
    <w:link w:val="Nagwek6"/>
    <w:semiHidden/>
    <w:qFormat/>
    <w:rsid w:val="00236611"/>
    <w:rPr>
      <w:rFonts w:ascii="Cambria" w:eastAsia="Cambria" w:hAnsi="Cambria" w:cs="Cambria"/>
      <w:i/>
      <w:iCs/>
      <w:color w:val="243F60"/>
      <w:sz w:val="24"/>
      <w:szCs w:val="24"/>
    </w:rPr>
  </w:style>
  <w:style w:type="character" w:customStyle="1" w:styleId="kasiaZnak">
    <w:name w:val="kasia Znak"/>
    <w:uiPriority w:val="99"/>
    <w:qFormat/>
    <w:locked/>
    <w:rsid w:val="00CC64FA"/>
    <w:rPr>
      <w:rFonts w:ascii="Arial" w:hAnsi="Arial" w:cs="Arial"/>
      <w:b/>
      <w:i/>
      <w:sz w:val="24"/>
      <w:u w:val="single"/>
    </w:rPr>
  </w:style>
  <w:style w:type="character" w:customStyle="1" w:styleId="AkapitzlistZnak">
    <w:name w:val="Akapit z listą Znak"/>
    <w:aliases w:val="BulletC Znak,Obiekt Znak,List Paragraph Znak,CW_Lista Znak,Numerowanie Znak,Akapit z listą BS Znak,Kolorowa lista — akcent 11 Znak,A_wyliczenie Znak,K-P_odwolanie Znak,Akapit z listą5 Znak,maz_wyliczenie Znak,opis dzialania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uiPriority w:val="99"/>
    <w:qFormat/>
    <w:locked/>
    <w:rsid w:val="00135E48"/>
    <w:rPr>
      <w:sz w:val="24"/>
    </w:rPr>
  </w:style>
  <w:style w:type="character" w:styleId="Uwydatnienie">
    <w:name w:val="Emphasis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qFormat/>
    <w:rsid w:val="00F754E9"/>
  </w:style>
  <w:style w:type="character" w:customStyle="1" w:styleId="alb-s">
    <w:name w:val="a_lb-s"/>
    <w:basedOn w:val="Domylnaczcionkaakapitu"/>
    <w:qFormat/>
    <w:rsid w:val="00352806"/>
  </w:style>
  <w:style w:type="character" w:customStyle="1" w:styleId="Nierozpoznanawzmianka1">
    <w:name w:val="Nierozpoznana wzmianka1"/>
    <w:uiPriority w:val="99"/>
    <w:semiHidden/>
    <w:unhideWhenUsed/>
    <w:qFormat/>
    <w:rsid w:val="00585180"/>
    <w:rPr>
      <w:color w:val="605E5C"/>
      <w:shd w:val="clear" w:color="auto" w:fill="E1DFDD"/>
    </w:rPr>
  </w:style>
  <w:style w:type="character" w:customStyle="1" w:styleId="eop">
    <w:name w:val="eop"/>
    <w:basedOn w:val="Domylnaczcionkaakapitu"/>
    <w:qFormat/>
    <w:rsid w:val="00F832F7"/>
  </w:style>
  <w:style w:type="character" w:customStyle="1" w:styleId="normaltextrun">
    <w:name w:val="normaltextrun"/>
    <w:basedOn w:val="Domylnaczcionkaakapitu"/>
    <w:qFormat/>
    <w:rsid w:val="00F832F7"/>
  </w:style>
  <w:style w:type="character" w:customStyle="1" w:styleId="spellingerror">
    <w:name w:val="spellingerror"/>
    <w:basedOn w:val="Domylnaczcionkaakapitu"/>
    <w:qFormat/>
    <w:rsid w:val="00F832F7"/>
  </w:style>
  <w:style w:type="character" w:customStyle="1" w:styleId="Odwoaniedokomentarza3">
    <w:name w:val="Odwołanie do komentarza3"/>
    <w:qFormat/>
    <w:rsid w:val="00EB3F32"/>
    <w:rPr>
      <w:sz w:val="16"/>
      <w:szCs w:val="16"/>
    </w:rPr>
  </w:style>
  <w:style w:type="character" w:customStyle="1" w:styleId="ng-binding">
    <w:name w:val="ng-binding"/>
    <w:basedOn w:val="Domylnaczcionkaakapitu"/>
    <w:qFormat/>
    <w:rsid w:val="00B2422C"/>
  </w:style>
  <w:style w:type="character" w:customStyle="1" w:styleId="ng-scope">
    <w:name w:val="ng-scope"/>
    <w:basedOn w:val="Domylnaczcionkaakapitu"/>
    <w:qFormat/>
    <w:rsid w:val="00B2422C"/>
  </w:style>
  <w:style w:type="character" w:customStyle="1" w:styleId="Nagwek8Znak">
    <w:name w:val="Nagłówek 8 Znak"/>
    <w:link w:val="Nagwek8"/>
    <w:semiHidden/>
    <w:qFormat/>
    <w:rsid w:val="00083C81"/>
    <w:rPr>
      <w:rFonts w:ascii="Cambria" w:eastAsia="Cambria" w:hAnsi="Cambria" w:cs="Cambria"/>
      <w:color w:val="272727"/>
      <w:sz w:val="21"/>
      <w:szCs w:val="21"/>
    </w:rPr>
  </w:style>
  <w:style w:type="character" w:customStyle="1" w:styleId="WW8Num21z0">
    <w:name w:val="WW8Num21z0"/>
    <w:qFormat/>
    <w:rPr>
      <w:rFonts w:ascii="Arial" w:hAnsi="Arial" w:cs="Arial"/>
      <w:b/>
      <w:bCs/>
      <w:sz w:val="18"/>
      <w:szCs w:val="18"/>
    </w:rPr>
  </w:style>
  <w:style w:type="character" w:customStyle="1" w:styleId="WW8Num21z1">
    <w:name w:val="WW8Num21z1"/>
    <w:qFormat/>
    <w:rPr>
      <w:rFonts w:ascii="Arial" w:hAnsi="Arial" w:cs="Arial"/>
      <w:b w:val="0"/>
      <w:sz w:val="18"/>
      <w:szCs w:val="18"/>
    </w:rPr>
  </w:style>
  <w:style w:type="character" w:customStyle="1" w:styleId="WW8Num21z2">
    <w:name w:val="WW8Num21z2"/>
    <w:qFormat/>
    <w:rPr>
      <w:rFonts w:ascii="Arial" w:hAnsi="Arial" w:cs="Arial"/>
      <w:sz w:val="18"/>
      <w:szCs w:val="18"/>
    </w:rPr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6z0">
    <w:name w:val="WW8Num26z0"/>
    <w:qFormat/>
    <w:rPr>
      <w:rFonts w:ascii="Arial" w:hAnsi="Arial" w:cs="Tahoma"/>
      <w:b w:val="0"/>
      <w:strike w:val="0"/>
      <w:dstrike w:val="0"/>
      <w:color w:val="000000"/>
      <w:sz w:val="18"/>
      <w:szCs w:val="18"/>
    </w:rPr>
  </w:style>
  <w:style w:type="character" w:customStyle="1" w:styleId="NumberingSymbols">
    <w:name w:val="Numbering Symbols"/>
    <w:qFormat/>
    <w:rPr>
      <w:rFonts w:ascii="Arial" w:hAnsi="Arial"/>
      <w:sz w:val="18"/>
      <w:szCs w:val="18"/>
    </w:rPr>
  </w:style>
  <w:style w:type="character" w:customStyle="1" w:styleId="WW8Num28z0">
    <w:name w:val="WW8Num28z0"/>
    <w:qFormat/>
    <w:rPr>
      <w:rFonts w:cs="Arial"/>
      <w:sz w:val="18"/>
      <w:szCs w:val="18"/>
    </w:rPr>
  </w:style>
  <w:style w:type="character" w:customStyle="1" w:styleId="WW8Num13z0">
    <w:name w:val="WW8Num13z0"/>
    <w:qFormat/>
    <w:rPr>
      <w:rFonts w:ascii="Arial" w:hAnsi="Arial" w:cs="Arial"/>
      <w:sz w:val="18"/>
      <w:szCs w:val="18"/>
    </w:rPr>
  </w:style>
  <w:style w:type="character" w:customStyle="1" w:styleId="WW8Num22z0">
    <w:name w:val="WW8Num22z0"/>
    <w:qFormat/>
    <w:rPr>
      <w:rFonts w:ascii="Arial" w:hAnsi="Arial" w:cs="Arial"/>
      <w:b w:val="0"/>
      <w:sz w:val="18"/>
      <w:szCs w:val="18"/>
    </w:rPr>
  </w:style>
  <w:style w:type="character" w:customStyle="1" w:styleId="WW8Num34z0">
    <w:name w:val="WW8Num34z0"/>
    <w:qFormat/>
    <w:rPr>
      <w:rFonts w:ascii="Arial" w:hAnsi="Arial" w:cs="Arial"/>
      <w:b w:val="0"/>
      <w:bCs w:val="0"/>
      <w:sz w:val="18"/>
      <w:szCs w:val="18"/>
    </w:rPr>
  </w:style>
  <w:style w:type="character" w:customStyle="1" w:styleId="WW8Num34z1">
    <w:name w:val="WW8Num34z1"/>
    <w:qFormat/>
    <w:rPr>
      <w:rFonts w:ascii="Arial" w:hAnsi="Arial" w:cs="Arial"/>
      <w:sz w:val="18"/>
      <w:szCs w:val="18"/>
    </w:rPr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2z0">
    <w:name w:val="WW8Num32z0"/>
    <w:qFormat/>
    <w:rPr>
      <w:rFonts w:ascii="Arial" w:hAnsi="Arial" w:cs="Arial"/>
      <w:sz w:val="18"/>
      <w:szCs w:val="18"/>
    </w:rPr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54z0">
    <w:name w:val="WW8Num54z0"/>
    <w:qFormat/>
    <w:rPr>
      <w:rFonts w:cs="Arial"/>
      <w:b w:val="0"/>
      <w:bCs w:val="0"/>
      <w:sz w:val="18"/>
      <w:szCs w:val="18"/>
    </w:rPr>
  </w:style>
  <w:style w:type="character" w:customStyle="1" w:styleId="WW8Num53z0">
    <w:name w:val="WW8Num53z0"/>
    <w:qFormat/>
    <w:rPr>
      <w:rFonts w:ascii="Arial" w:hAnsi="Arial" w:cs="Arial"/>
    </w:rPr>
  </w:style>
  <w:style w:type="character" w:customStyle="1" w:styleId="WW8Num14z0">
    <w:name w:val="WW8Num14z0"/>
    <w:qFormat/>
    <w:rPr>
      <w:rFonts w:ascii="Arial" w:hAnsi="Arial" w:cs="Arial"/>
      <w:b w:val="0"/>
      <w:bCs/>
      <w:sz w:val="18"/>
      <w:szCs w:val="18"/>
    </w:rPr>
  </w:style>
  <w:style w:type="character" w:customStyle="1" w:styleId="WW8Num43z0">
    <w:name w:val="WW8Num43z0"/>
    <w:qFormat/>
    <w:rPr>
      <w:rFonts w:ascii="Arial" w:hAnsi="Arial" w:cs="Arial"/>
      <w:bCs/>
      <w:sz w:val="18"/>
      <w:szCs w:val="18"/>
    </w:rPr>
  </w:style>
  <w:style w:type="character" w:customStyle="1" w:styleId="WW8Num5z0">
    <w:name w:val="WW8Num5z0"/>
    <w:qFormat/>
    <w:rPr>
      <w:i w:val="0"/>
    </w:rPr>
  </w:style>
  <w:style w:type="character" w:customStyle="1" w:styleId="WW8Num27z0">
    <w:name w:val="WW8Num27z0"/>
    <w:qFormat/>
    <w:rPr>
      <w:rFonts w:ascii="Symbol" w:hAnsi="Symbol" w:cs="Symbol"/>
      <w:b/>
      <w:color w:val="000000"/>
      <w:sz w:val="18"/>
      <w:szCs w:val="18"/>
      <w:lang w:val="en-US"/>
    </w:rPr>
  </w:style>
  <w:style w:type="character" w:customStyle="1" w:styleId="WW8Num33z0">
    <w:name w:val="WW8Num33z0"/>
    <w:qFormat/>
    <w:rPr>
      <w:rFonts w:ascii="Arial" w:hAnsi="Arial" w:cs="Arial"/>
      <w:bCs/>
      <w:sz w:val="18"/>
      <w:szCs w:val="18"/>
    </w:rPr>
  </w:style>
  <w:style w:type="character" w:customStyle="1" w:styleId="WW8Num25z0">
    <w:name w:val="WW8Num25z0"/>
    <w:qFormat/>
    <w:rPr>
      <w:rFonts w:ascii="Arial" w:hAnsi="Arial" w:cs="Arial"/>
      <w:bCs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Lista">
    <w:name w:val="List"/>
    <w:basedOn w:val="Normalny"/>
    <w:rsid w:val="00BE21CB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punktowana4">
    <w:name w:val="List Bullet 4"/>
    <w:basedOn w:val="Normalny"/>
    <w:qFormat/>
    <w:rsid w:val="00BE21CB"/>
    <w:pPr>
      <w:ind w:left="849" w:hanging="283"/>
    </w:pPr>
    <w:rPr>
      <w:sz w:val="20"/>
      <w:szCs w:val="20"/>
    </w:rPr>
  </w:style>
  <w:style w:type="paragraph" w:styleId="Listapunktowana5">
    <w:name w:val="List Bullet 5"/>
    <w:basedOn w:val="Normalny"/>
    <w:qFormat/>
    <w:rsid w:val="00BE21CB"/>
    <w:pPr>
      <w:ind w:left="1132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qFormat/>
    <w:rsid w:val="00BE21CB"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qFormat/>
    <w:rsid w:val="00BE21CB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qFormat/>
    <w:rsid w:val="00BE21CB"/>
    <w:pPr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qFormat/>
    <w:rsid w:val="00BE21CB"/>
    <w:rPr>
      <w:sz w:val="20"/>
      <w:szCs w:val="20"/>
    </w:rPr>
  </w:style>
  <w:style w:type="paragraph" w:customStyle="1" w:styleId="WierszPP">
    <w:name w:val="Wiersz PP"/>
    <w:basedOn w:val="Podpis"/>
    <w:qFormat/>
    <w:rsid w:val="00BE21CB"/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BulletC,Obiekt,List Paragraph,CW_Lista,Numerowanie,Akapit z listą BS,Kolorowa lista — akcent 11,A_wyliczenie,K-P_odwolanie,Akapit z listą5,maz_wyliczenie,opis dzialania,Signature,lp1,Preambuła,CP-UC,CP-Punkty,Bullet List,List - bullets,L1"/>
    <w:basedOn w:val="Normalny"/>
    <w:link w:val="AkapitzlistZnak"/>
    <w:uiPriority w:val="34"/>
    <w:qFormat/>
    <w:rsid w:val="00BE21CB"/>
    <w:pPr>
      <w:ind w:left="708"/>
    </w:pPr>
  </w:style>
  <w:style w:type="paragraph" w:customStyle="1" w:styleId="Bodytext21">
    <w:name w:val="Body text (2)1"/>
    <w:basedOn w:val="Normalny"/>
    <w:link w:val="Bodytext2"/>
    <w:qFormat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paragraph" w:customStyle="1" w:styleId="Heading31">
    <w:name w:val="Heading #31"/>
    <w:basedOn w:val="Normalny"/>
    <w:qFormat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paragraph" w:styleId="Nagwek">
    <w:name w:val="header"/>
    <w:basedOn w:val="Normalny"/>
    <w:link w:val="NagwekZnak"/>
    <w:uiPriority w:val="99"/>
    <w:rsid w:val="000F1DC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Standard">
    <w:name w:val="Standard"/>
    <w:qFormat/>
    <w:rsid w:val="00672F29"/>
    <w:pPr>
      <w:suppressAutoHyphens/>
      <w:textAlignment w:val="baseline"/>
    </w:pPr>
    <w:rPr>
      <w:kern w:val="2"/>
    </w:rPr>
  </w:style>
  <w:style w:type="paragraph" w:customStyle="1" w:styleId="Textbody">
    <w:name w:val="Text body"/>
    <w:basedOn w:val="Standard"/>
    <w:qFormat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paragraph" w:styleId="Tekstdymka">
    <w:name w:val="Balloon Text"/>
    <w:basedOn w:val="Normalny"/>
    <w:link w:val="TekstdymkaZnak"/>
    <w:qFormat/>
    <w:rsid w:val="001A33C6"/>
    <w:rPr>
      <w:rFonts w:ascii="Tahoma" w:hAnsi="Tahoma"/>
      <w:sz w:val="16"/>
      <w:szCs w:val="16"/>
      <w:lang w:val="x-none" w:eastAsia="x-none"/>
    </w:rPr>
  </w:style>
  <w:style w:type="paragraph" w:styleId="Tekstprzypisudolnego">
    <w:name w:val="footnote text"/>
    <w:aliases w:val=" Znak,Tekst przypisu Znak"/>
    <w:basedOn w:val="Normalny"/>
    <w:link w:val="TekstprzypisudolnegoZnak"/>
    <w:rsid w:val="006470AB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A679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qFormat/>
    <w:rsid w:val="00A67961"/>
    <w:pPr>
      <w:ind w:firstLine="210"/>
    </w:pPr>
    <w:rPr>
      <w:lang w:val="pl-PL" w:eastAsia="pl-PL"/>
    </w:rPr>
  </w:style>
  <w:style w:type="paragraph" w:styleId="Poprawka">
    <w:name w:val="Revision"/>
    <w:uiPriority w:val="99"/>
    <w:semiHidden/>
    <w:qFormat/>
    <w:rsid w:val="00387C05"/>
    <w:pPr>
      <w:suppressAutoHyphens/>
    </w:pPr>
    <w:rPr>
      <w:sz w:val="24"/>
      <w:szCs w:val="24"/>
    </w:rPr>
  </w:style>
  <w:style w:type="paragraph" w:customStyle="1" w:styleId="kasia">
    <w:name w:val="kasia"/>
    <w:basedOn w:val="Normalny"/>
    <w:uiPriority w:val="99"/>
    <w:qFormat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paragraph" w:customStyle="1" w:styleId="pkt">
    <w:name w:val="pkt"/>
    <w:basedOn w:val="Normalny"/>
    <w:qFormat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paragraph" w:customStyle="1" w:styleId="text-justify">
    <w:name w:val="text-justify"/>
    <w:basedOn w:val="Normalny"/>
    <w:qFormat/>
    <w:rsid w:val="00667596"/>
    <w:pPr>
      <w:spacing w:beforeAutospacing="1" w:afterAutospacing="1"/>
    </w:pPr>
  </w:style>
  <w:style w:type="paragraph" w:customStyle="1" w:styleId="Tekstpodstawowy23">
    <w:name w:val="Tekst podstawowy 23"/>
    <w:basedOn w:val="Normalny"/>
    <w:qFormat/>
    <w:rsid w:val="00585180"/>
    <w:pPr>
      <w:jc w:val="both"/>
    </w:pPr>
    <w:rPr>
      <w:rFonts w:cs="Calibri"/>
      <w:bCs/>
      <w:lang w:eastAsia="zh-CN"/>
    </w:rPr>
  </w:style>
  <w:style w:type="paragraph" w:customStyle="1" w:styleId="Default">
    <w:name w:val="Default"/>
    <w:qFormat/>
    <w:rsid w:val="00AB4AE5"/>
    <w:pPr>
      <w:suppressAutoHyphens/>
    </w:pPr>
    <w:rPr>
      <w:color w:val="000000"/>
      <w:sz w:val="24"/>
      <w:szCs w:val="24"/>
    </w:rPr>
  </w:style>
  <w:style w:type="paragraph" w:customStyle="1" w:styleId="paragraph">
    <w:name w:val="paragraph"/>
    <w:basedOn w:val="Normalny"/>
    <w:qFormat/>
    <w:rsid w:val="00F832F7"/>
    <w:pPr>
      <w:spacing w:before="100" w:after="100"/>
    </w:pPr>
    <w:rPr>
      <w:lang w:eastAsia="zh-CN"/>
    </w:rPr>
  </w:style>
  <w:style w:type="paragraph" w:customStyle="1" w:styleId="FrameContents">
    <w:name w:val="Frame Contents"/>
    <w:basedOn w:val="Normalny"/>
    <w:qFormat/>
    <w:rsid w:val="00791A57"/>
  </w:style>
  <w:style w:type="paragraph" w:customStyle="1" w:styleId="111Konspektnumerowany">
    <w:name w:val="1.1.1 Konspektnumerowany"/>
    <w:basedOn w:val="Normalny"/>
    <w:qFormat/>
    <w:rsid w:val="00EB3F32"/>
    <w:pPr>
      <w:tabs>
        <w:tab w:val="left" w:pos="360"/>
      </w:tabs>
      <w:spacing w:before="160"/>
      <w:jc w:val="both"/>
    </w:pPr>
    <w:rPr>
      <w:rFonts w:ascii="Calibri" w:eastAsia="Calibri" w:hAnsi="Calibri"/>
      <w:sz w:val="22"/>
      <w:szCs w:val="22"/>
      <w:lang w:eastAsia="zh-CN"/>
    </w:rPr>
  </w:style>
  <w:style w:type="paragraph" w:customStyle="1" w:styleId="Tekstpodstawowy21">
    <w:name w:val="Tekst podstawowy 21"/>
    <w:basedOn w:val="Normalny"/>
    <w:qFormat/>
    <w:rsid w:val="00083C81"/>
    <w:pPr>
      <w:jc w:val="both"/>
    </w:pPr>
    <w:rPr>
      <w:rFonts w:cs="Calibri"/>
      <w:sz w:val="22"/>
      <w:szCs w:val="20"/>
      <w:lang w:eastAsia="zh-CN"/>
    </w:rPr>
  </w:style>
  <w:style w:type="paragraph" w:customStyle="1" w:styleId="Tekstkomentarza2">
    <w:name w:val="Tekst komentarza2"/>
    <w:basedOn w:val="Normalny"/>
    <w:uiPriority w:val="99"/>
    <w:qFormat/>
    <w:rsid w:val="00083C81"/>
    <w:rPr>
      <w:rFonts w:cs="Calibri"/>
      <w:sz w:val="20"/>
      <w:szCs w:val="20"/>
      <w:lang w:eastAsia="zh-CN"/>
    </w:rPr>
  </w:style>
  <w:style w:type="paragraph" w:customStyle="1" w:styleId="Tekstpodstawowy33">
    <w:name w:val="Tekst podstawowy 33"/>
    <w:basedOn w:val="Normalny"/>
    <w:qFormat/>
    <w:pPr>
      <w:spacing w:after="120"/>
    </w:pPr>
    <w:rPr>
      <w:sz w:val="16"/>
      <w:szCs w:val="16"/>
    </w:rPr>
  </w:style>
  <w:style w:type="paragraph" w:customStyle="1" w:styleId="Tekstpodstawowy34">
    <w:name w:val="Tekst podstawowy 34"/>
    <w:basedOn w:val="Normalny"/>
    <w:qFormat/>
    <w:pPr>
      <w:spacing w:after="120"/>
    </w:pPr>
    <w:rPr>
      <w:color w:val="000000"/>
      <w:sz w:val="20"/>
      <w:szCs w:val="20"/>
    </w:rPr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ust">
    <w:name w:val="ust"/>
    <w:qFormat/>
    <w:pPr>
      <w:suppressAutoHyphens/>
      <w:spacing w:before="60" w:after="60"/>
      <w:ind w:left="426" w:hanging="284"/>
      <w:jc w:val="both"/>
    </w:pPr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E52392"/>
    <w:pPr>
      <w:suppressAutoHyphens/>
    </w:pPr>
    <w:rPr>
      <w:rFonts w:eastAsia="Calibri" w:cs="Calibri"/>
      <w:sz w:val="22"/>
      <w:szCs w:val="24"/>
      <w:lang w:eastAsia="zh-CN"/>
    </w:rPr>
  </w:style>
  <w:style w:type="numbering" w:customStyle="1" w:styleId="WW8Num21">
    <w:name w:val="WW8Num21"/>
    <w:qFormat/>
  </w:style>
  <w:style w:type="numbering" w:customStyle="1" w:styleId="WW8Num26">
    <w:name w:val="WW8Num26"/>
    <w:qFormat/>
  </w:style>
  <w:style w:type="numbering" w:customStyle="1" w:styleId="WW8Num28">
    <w:name w:val="WW8Num28"/>
    <w:qFormat/>
  </w:style>
  <w:style w:type="numbering" w:customStyle="1" w:styleId="WW8Num13">
    <w:name w:val="WW8Num13"/>
    <w:qFormat/>
  </w:style>
  <w:style w:type="numbering" w:customStyle="1" w:styleId="Numbering123">
    <w:name w:val="Numbering 123"/>
    <w:qFormat/>
  </w:style>
  <w:style w:type="numbering" w:customStyle="1" w:styleId="WW8Num22">
    <w:name w:val="WW8Num22"/>
    <w:qFormat/>
  </w:style>
  <w:style w:type="numbering" w:customStyle="1" w:styleId="WW8Num34">
    <w:name w:val="WW8Num34"/>
    <w:qFormat/>
  </w:style>
  <w:style w:type="numbering" w:customStyle="1" w:styleId="WW8Num32">
    <w:name w:val="WW8Num32"/>
    <w:qFormat/>
  </w:style>
  <w:style w:type="numbering" w:customStyle="1" w:styleId="WW8Num54">
    <w:name w:val="WW8Num54"/>
    <w:qFormat/>
  </w:style>
  <w:style w:type="numbering" w:customStyle="1" w:styleId="WW8Num53">
    <w:name w:val="WW8Num53"/>
    <w:qFormat/>
  </w:style>
  <w:style w:type="numbering" w:customStyle="1" w:styleId="WW8Num14">
    <w:name w:val="WW8Num14"/>
    <w:qFormat/>
  </w:style>
  <w:style w:type="numbering" w:customStyle="1" w:styleId="WW8Num43">
    <w:name w:val="WW8Num43"/>
    <w:qFormat/>
  </w:style>
  <w:style w:type="numbering" w:customStyle="1" w:styleId="WW8Num5">
    <w:name w:val="WW8Num5"/>
    <w:qFormat/>
  </w:style>
  <w:style w:type="numbering" w:customStyle="1" w:styleId="WW8Num27">
    <w:name w:val="WW8Num27"/>
    <w:qFormat/>
  </w:style>
  <w:style w:type="numbering" w:customStyle="1" w:styleId="WW8Num33">
    <w:name w:val="WW8Num33"/>
    <w:qFormat/>
  </w:style>
  <w:style w:type="numbering" w:customStyle="1" w:styleId="WW8Num25">
    <w:name w:val="WW8Num25"/>
    <w:qFormat/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4010D4"/>
  </w:style>
  <w:style w:type="character" w:styleId="Odwoanieprzypisudolnego">
    <w:name w:val="footnote reference"/>
    <w:aliases w:val="przypisy dolne,Odwołanie przypisu"/>
    <w:qFormat/>
    <w:rsid w:val="005937DD"/>
    <w:rPr>
      <w:vertAlign w:val="superscript"/>
    </w:rPr>
  </w:style>
  <w:style w:type="character" w:customStyle="1" w:styleId="Odwoaniedokomentarza8">
    <w:name w:val="Odwołanie do komentarza8"/>
    <w:rsid w:val="005937DD"/>
    <w:rPr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F76E7B"/>
  </w:style>
  <w:style w:type="character" w:customStyle="1" w:styleId="WW8Num1z0">
    <w:name w:val="WW8Num1z0"/>
    <w:rsid w:val="00F76E7B"/>
    <w:rPr>
      <w:rFonts w:ascii="Arial" w:hAnsi="Arial" w:cs="Arial"/>
      <w:b w:val="0"/>
      <w:sz w:val="18"/>
      <w:szCs w:val="18"/>
    </w:rPr>
  </w:style>
  <w:style w:type="character" w:customStyle="1" w:styleId="WW8Num1z1">
    <w:name w:val="WW8Num1z1"/>
    <w:rsid w:val="00F76E7B"/>
  </w:style>
  <w:style w:type="character" w:customStyle="1" w:styleId="WW8Num1z2">
    <w:name w:val="WW8Num1z2"/>
    <w:rsid w:val="00F76E7B"/>
  </w:style>
  <w:style w:type="character" w:customStyle="1" w:styleId="WW8Num1z3">
    <w:name w:val="WW8Num1z3"/>
    <w:rsid w:val="00F76E7B"/>
  </w:style>
  <w:style w:type="character" w:customStyle="1" w:styleId="WW8Num1z4">
    <w:name w:val="WW8Num1z4"/>
    <w:rsid w:val="00F76E7B"/>
  </w:style>
  <w:style w:type="character" w:customStyle="1" w:styleId="WW8Num1z5">
    <w:name w:val="WW8Num1z5"/>
    <w:rsid w:val="00F76E7B"/>
  </w:style>
  <w:style w:type="character" w:customStyle="1" w:styleId="WW8Num1z6">
    <w:name w:val="WW8Num1z6"/>
    <w:rsid w:val="00F76E7B"/>
  </w:style>
  <w:style w:type="character" w:customStyle="1" w:styleId="WW8Num1z7">
    <w:name w:val="WW8Num1z7"/>
    <w:rsid w:val="00F76E7B"/>
  </w:style>
  <w:style w:type="character" w:customStyle="1" w:styleId="WW8Num1z8">
    <w:name w:val="WW8Num1z8"/>
    <w:rsid w:val="00F76E7B"/>
  </w:style>
  <w:style w:type="character" w:customStyle="1" w:styleId="WW8Num2z0">
    <w:name w:val="WW8Num2z0"/>
    <w:rsid w:val="00F76E7B"/>
  </w:style>
  <w:style w:type="character" w:customStyle="1" w:styleId="WW8Num2z1">
    <w:name w:val="WW8Num2z1"/>
    <w:rsid w:val="00F76E7B"/>
  </w:style>
  <w:style w:type="character" w:customStyle="1" w:styleId="WW8Num2z2">
    <w:name w:val="WW8Num2z2"/>
    <w:rsid w:val="00F76E7B"/>
  </w:style>
  <w:style w:type="character" w:customStyle="1" w:styleId="WW8Num2z3">
    <w:name w:val="WW8Num2z3"/>
    <w:rsid w:val="00F76E7B"/>
  </w:style>
  <w:style w:type="character" w:customStyle="1" w:styleId="WW8Num2z4">
    <w:name w:val="WW8Num2z4"/>
    <w:rsid w:val="00F76E7B"/>
  </w:style>
  <w:style w:type="character" w:customStyle="1" w:styleId="WW8Num2z5">
    <w:name w:val="WW8Num2z5"/>
    <w:rsid w:val="00F76E7B"/>
  </w:style>
  <w:style w:type="character" w:customStyle="1" w:styleId="WW8Num2z6">
    <w:name w:val="WW8Num2z6"/>
    <w:rsid w:val="00F76E7B"/>
  </w:style>
  <w:style w:type="character" w:customStyle="1" w:styleId="WW8Num2z7">
    <w:name w:val="WW8Num2z7"/>
    <w:rsid w:val="00F76E7B"/>
  </w:style>
  <w:style w:type="character" w:customStyle="1" w:styleId="WW8Num2z8">
    <w:name w:val="WW8Num2z8"/>
    <w:rsid w:val="00F76E7B"/>
  </w:style>
  <w:style w:type="character" w:customStyle="1" w:styleId="WW8Num3z0">
    <w:name w:val="WW8Num3z0"/>
    <w:rsid w:val="00F76E7B"/>
    <w:rPr>
      <w:rFonts w:ascii="Symbol" w:hAnsi="Symbol" w:cs="Symbol"/>
      <w:b/>
      <w:sz w:val="18"/>
      <w:szCs w:val="18"/>
    </w:rPr>
  </w:style>
  <w:style w:type="character" w:customStyle="1" w:styleId="WW8Num3z1">
    <w:name w:val="WW8Num3z1"/>
    <w:rsid w:val="00F76E7B"/>
  </w:style>
  <w:style w:type="character" w:customStyle="1" w:styleId="WW8Num3z2">
    <w:name w:val="WW8Num3z2"/>
    <w:rsid w:val="00F76E7B"/>
  </w:style>
  <w:style w:type="character" w:customStyle="1" w:styleId="WW8Num3z3">
    <w:name w:val="WW8Num3z3"/>
    <w:rsid w:val="00F76E7B"/>
  </w:style>
  <w:style w:type="character" w:customStyle="1" w:styleId="WW8Num3z4">
    <w:name w:val="WW8Num3z4"/>
    <w:rsid w:val="00F76E7B"/>
  </w:style>
  <w:style w:type="character" w:customStyle="1" w:styleId="WW8Num3z5">
    <w:name w:val="WW8Num3z5"/>
    <w:rsid w:val="00F76E7B"/>
  </w:style>
  <w:style w:type="character" w:customStyle="1" w:styleId="WW8Num3z6">
    <w:name w:val="WW8Num3z6"/>
    <w:rsid w:val="00F76E7B"/>
  </w:style>
  <w:style w:type="character" w:customStyle="1" w:styleId="WW8Num3z7">
    <w:name w:val="WW8Num3z7"/>
    <w:rsid w:val="00F76E7B"/>
  </w:style>
  <w:style w:type="character" w:customStyle="1" w:styleId="WW8Num3z8">
    <w:name w:val="WW8Num3z8"/>
    <w:rsid w:val="00F76E7B"/>
  </w:style>
  <w:style w:type="character" w:customStyle="1" w:styleId="WW8Num4z0">
    <w:name w:val="WW8Num4z0"/>
    <w:rsid w:val="00F76E7B"/>
    <w:rPr>
      <w:rFonts w:ascii="Arial" w:eastAsia="Times New Roman" w:hAnsi="Arial" w:cs="Arial"/>
      <w:sz w:val="18"/>
      <w:szCs w:val="18"/>
    </w:rPr>
  </w:style>
  <w:style w:type="character" w:customStyle="1" w:styleId="WW8Num6z0">
    <w:name w:val="WW8Num6z0"/>
    <w:rsid w:val="00F76E7B"/>
    <w:rPr>
      <w:rFonts w:ascii="Arial" w:hAnsi="Arial" w:cs="Arial"/>
      <w:b w:val="0"/>
      <w:bCs w:val="0"/>
      <w:color w:val="000000"/>
      <w:sz w:val="18"/>
      <w:szCs w:val="18"/>
    </w:rPr>
  </w:style>
  <w:style w:type="character" w:customStyle="1" w:styleId="WW8Num7z0">
    <w:name w:val="WW8Num7z0"/>
    <w:rsid w:val="00F76E7B"/>
    <w:rPr>
      <w:rFonts w:ascii="Symbol" w:hAnsi="Symbol" w:cs="Symbol"/>
    </w:rPr>
  </w:style>
  <w:style w:type="character" w:customStyle="1" w:styleId="WW8Num7z1">
    <w:name w:val="WW8Num7z1"/>
    <w:rsid w:val="00F76E7B"/>
    <w:rPr>
      <w:rFonts w:ascii="Courier New" w:hAnsi="Courier New" w:cs="Courier New"/>
    </w:rPr>
  </w:style>
  <w:style w:type="character" w:customStyle="1" w:styleId="WW8Num7z2">
    <w:name w:val="WW8Num7z2"/>
    <w:rsid w:val="00F76E7B"/>
    <w:rPr>
      <w:rFonts w:ascii="Wingdings" w:hAnsi="Wingdings" w:cs="Wingdings"/>
    </w:rPr>
  </w:style>
  <w:style w:type="character" w:customStyle="1" w:styleId="WW8Num8z0">
    <w:name w:val="WW8Num8z0"/>
    <w:rsid w:val="00F76E7B"/>
    <w:rPr>
      <w:rFonts w:ascii="Symbol" w:hAnsi="Symbol" w:cs="Symbol"/>
      <w:sz w:val="18"/>
      <w:szCs w:val="18"/>
    </w:rPr>
  </w:style>
  <w:style w:type="character" w:customStyle="1" w:styleId="WW8Num8z1">
    <w:name w:val="WW8Num8z1"/>
    <w:rsid w:val="00F76E7B"/>
    <w:rPr>
      <w:rFonts w:ascii="Courier New" w:hAnsi="Courier New" w:cs="Courier New"/>
    </w:rPr>
  </w:style>
  <w:style w:type="character" w:customStyle="1" w:styleId="WW8Num8z2">
    <w:name w:val="WW8Num8z2"/>
    <w:rsid w:val="00F76E7B"/>
    <w:rPr>
      <w:rFonts w:ascii="Wingdings" w:hAnsi="Wingdings" w:cs="Wingdings"/>
    </w:rPr>
  </w:style>
  <w:style w:type="character" w:customStyle="1" w:styleId="WW8Num9z0">
    <w:name w:val="WW8Num9z0"/>
    <w:rsid w:val="00F76E7B"/>
  </w:style>
  <w:style w:type="character" w:customStyle="1" w:styleId="WW8Num9z1">
    <w:name w:val="WW8Num9z1"/>
    <w:rsid w:val="00F76E7B"/>
  </w:style>
  <w:style w:type="character" w:customStyle="1" w:styleId="WW8Num9z2">
    <w:name w:val="WW8Num9z2"/>
    <w:rsid w:val="00F76E7B"/>
  </w:style>
  <w:style w:type="character" w:customStyle="1" w:styleId="WW8Num9z3">
    <w:name w:val="WW8Num9z3"/>
    <w:rsid w:val="00F76E7B"/>
  </w:style>
  <w:style w:type="character" w:customStyle="1" w:styleId="WW8Num9z4">
    <w:name w:val="WW8Num9z4"/>
    <w:rsid w:val="00F76E7B"/>
  </w:style>
  <w:style w:type="character" w:customStyle="1" w:styleId="WW8Num9z5">
    <w:name w:val="WW8Num9z5"/>
    <w:rsid w:val="00F76E7B"/>
  </w:style>
  <w:style w:type="character" w:customStyle="1" w:styleId="WW8Num9z6">
    <w:name w:val="WW8Num9z6"/>
    <w:rsid w:val="00F76E7B"/>
    <w:rPr>
      <w:rFonts w:ascii="Arial" w:eastAsia="Times New Roman" w:hAnsi="Arial" w:cs="Arial"/>
    </w:rPr>
  </w:style>
  <w:style w:type="character" w:customStyle="1" w:styleId="WW8Num9z7">
    <w:name w:val="WW8Num9z7"/>
    <w:rsid w:val="00F76E7B"/>
  </w:style>
  <w:style w:type="character" w:customStyle="1" w:styleId="WW8Num9z8">
    <w:name w:val="WW8Num9z8"/>
    <w:rsid w:val="00F76E7B"/>
  </w:style>
  <w:style w:type="character" w:customStyle="1" w:styleId="WW8Num10z0">
    <w:name w:val="WW8Num10z0"/>
    <w:rsid w:val="00F76E7B"/>
    <w:rPr>
      <w:rFonts w:ascii="Symbol" w:hAnsi="Symbol" w:cs="Symbol"/>
      <w:sz w:val="18"/>
      <w:szCs w:val="18"/>
      <w:lang w:eastAsia="pl-PL"/>
    </w:rPr>
  </w:style>
  <w:style w:type="character" w:customStyle="1" w:styleId="WW8Num10z2">
    <w:name w:val="WW8Num10z2"/>
    <w:rsid w:val="00F76E7B"/>
  </w:style>
  <w:style w:type="character" w:customStyle="1" w:styleId="WW8Num10z3">
    <w:name w:val="WW8Num10z3"/>
    <w:rsid w:val="00F76E7B"/>
  </w:style>
  <w:style w:type="character" w:customStyle="1" w:styleId="WW8Num10z4">
    <w:name w:val="WW8Num10z4"/>
    <w:rsid w:val="00F76E7B"/>
  </w:style>
  <w:style w:type="character" w:customStyle="1" w:styleId="WW8Num10z5">
    <w:name w:val="WW8Num10z5"/>
    <w:rsid w:val="00F76E7B"/>
  </w:style>
  <w:style w:type="character" w:customStyle="1" w:styleId="WW8Num10z6">
    <w:name w:val="WW8Num10z6"/>
    <w:rsid w:val="00F76E7B"/>
  </w:style>
  <w:style w:type="character" w:customStyle="1" w:styleId="WW8Num10z7">
    <w:name w:val="WW8Num10z7"/>
    <w:rsid w:val="00F76E7B"/>
  </w:style>
  <w:style w:type="character" w:customStyle="1" w:styleId="WW8Num10z8">
    <w:name w:val="WW8Num10z8"/>
    <w:rsid w:val="00F76E7B"/>
  </w:style>
  <w:style w:type="character" w:customStyle="1" w:styleId="WW8Num11z0">
    <w:name w:val="WW8Num11z0"/>
    <w:rsid w:val="00F76E7B"/>
    <w:rPr>
      <w:rFonts w:ascii="Arial" w:hAnsi="Arial" w:cs="Arial"/>
      <w:bCs/>
      <w:sz w:val="18"/>
      <w:szCs w:val="18"/>
    </w:rPr>
  </w:style>
  <w:style w:type="character" w:customStyle="1" w:styleId="WW8Num11z1">
    <w:name w:val="WW8Num11z1"/>
    <w:rsid w:val="00F76E7B"/>
  </w:style>
  <w:style w:type="character" w:customStyle="1" w:styleId="WW8Num11z2">
    <w:name w:val="WW8Num11z2"/>
    <w:rsid w:val="00F76E7B"/>
  </w:style>
  <w:style w:type="character" w:customStyle="1" w:styleId="WW8Num11z3">
    <w:name w:val="WW8Num11z3"/>
    <w:rsid w:val="00F76E7B"/>
  </w:style>
  <w:style w:type="character" w:customStyle="1" w:styleId="WW8Num11z4">
    <w:name w:val="WW8Num11z4"/>
    <w:rsid w:val="00F76E7B"/>
  </w:style>
  <w:style w:type="character" w:customStyle="1" w:styleId="WW8Num11z5">
    <w:name w:val="WW8Num11z5"/>
    <w:rsid w:val="00F76E7B"/>
  </w:style>
  <w:style w:type="character" w:customStyle="1" w:styleId="WW8Num11z6">
    <w:name w:val="WW8Num11z6"/>
    <w:rsid w:val="00F76E7B"/>
  </w:style>
  <w:style w:type="character" w:customStyle="1" w:styleId="WW8Num11z7">
    <w:name w:val="WW8Num11z7"/>
    <w:rsid w:val="00F76E7B"/>
  </w:style>
  <w:style w:type="character" w:customStyle="1" w:styleId="WW8Num11z8">
    <w:name w:val="WW8Num11z8"/>
    <w:rsid w:val="00F76E7B"/>
  </w:style>
  <w:style w:type="character" w:customStyle="1" w:styleId="WW8Num12z0">
    <w:name w:val="WW8Num12z0"/>
    <w:rsid w:val="00F76E7B"/>
  </w:style>
  <w:style w:type="character" w:customStyle="1" w:styleId="WW8Num12z1">
    <w:name w:val="WW8Num12z1"/>
    <w:rsid w:val="00F76E7B"/>
    <w:rPr>
      <w:rFonts w:ascii="Arial" w:hAnsi="Arial" w:cs="Arial"/>
      <w:color w:val="000000"/>
      <w:sz w:val="18"/>
      <w:szCs w:val="18"/>
    </w:rPr>
  </w:style>
  <w:style w:type="character" w:customStyle="1" w:styleId="WW8Num12z2">
    <w:name w:val="WW8Num12z2"/>
    <w:rsid w:val="00F76E7B"/>
  </w:style>
  <w:style w:type="character" w:customStyle="1" w:styleId="WW8Num12z3">
    <w:name w:val="WW8Num12z3"/>
    <w:rsid w:val="00F76E7B"/>
  </w:style>
  <w:style w:type="character" w:customStyle="1" w:styleId="WW8Num12z4">
    <w:name w:val="WW8Num12z4"/>
    <w:rsid w:val="00F76E7B"/>
  </w:style>
  <w:style w:type="character" w:customStyle="1" w:styleId="WW8Num12z5">
    <w:name w:val="WW8Num12z5"/>
    <w:rsid w:val="00F76E7B"/>
  </w:style>
  <w:style w:type="character" w:customStyle="1" w:styleId="WW8Num12z6">
    <w:name w:val="WW8Num12z6"/>
    <w:rsid w:val="00F76E7B"/>
  </w:style>
  <w:style w:type="character" w:customStyle="1" w:styleId="WW8Num12z7">
    <w:name w:val="WW8Num12z7"/>
    <w:rsid w:val="00F76E7B"/>
  </w:style>
  <w:style w:type="character" w:customStyle="1" w:styleId="WW8Num12z8">
    <w:name w:val="WW8Num12z8"/>
    <w:rsid w:val="00F76E7B"/>
  </w:style>
  <w:style w:type="character" w:customStyle="1" w:styleId="WW8Num13z1">
    <w:name w:val="WW8Num13z1"/>
    <w:rsid w:val="00F76E7B"/>
  </w:style>
  <w:style w:type="character" w:customStyle="1" w:styleId="WW8Num13z2">
    <w:name w:val="WW8Num13z2"/>
    <w:rsid w:val="00F76E7B"/>
  </w:style>
  <w:style w:type="character" w:customStyle="1" w:styleId="WW8Num13z3">
    <w:name w:val="WW8Num13z3"/>
    <w:rsid w:val="00F76E7B"/>
  </w:style>
  <w:style w:type="character" w:customStyle="1" w:styleId="WW8Num13z4">
    <w:name w:val="WW8Num13z4"/>
    <w:rsid w:val="00F76E7B"/>
  </w:style>
  <w:style w:type="character" w:customStyle="1" w:styleId="WW8Num13z5">
    <w:name w:val="WW8Num13z5"/>
    <w:rsid w:val="00F76E7B"/>
  </w:style>
  <w:style w:type="character" w:customStyle="1" w:styleId="WW8Num13z6">
    <w:name w:val="WW8Num13z6"/>
    <w:rsid w:val="00F76E7B"/>
  </w:style>
  <w:style w:type="character" w:customStyle="1" w:styleId="WW8Num13z7">
    <w:name w:val="WW8Num13z7"/>
    <w:rsid w:val="00F76E7B"/>
  </w:style>
  <w:style w:type="character" w:customStyle="1" w:styleId="WW8Num13z8">
    <w:name w:val="WW8Num13z8"/>
    <w:rsid w:val="00F76E7B"/>
  </w:style>
  <w:style w:type="character" w:customStyle="1" w:styleId="WW8Num14z1">
    <w:name w:val="WW8Num14z1"/>
    <w:rsid w:val="00F76E7B"/>
  </w:style>
  <w:style w:type="character" w:customStyle="1" w:styleId="WW8Num14z2">
    <w:name w:val="WW8Num14z2"/>
    <w:rsid w:val="00F76E7B"/>
  </w:style>
  <w:style w:type="character" w:customStyle="1" w:styleId="WW8Num14z3">
    <w:name w:val="WW8Num14z3"/>
    <w:rsid w:val="00F76E7B"/>
  </w:style>
  <w:style w:type="character" w:customStyle="1" w:styleId="WW8Num14z4">
    <w:name w:val="WW8Num14z4"/>
    <w:rsid w:val="00F76E7B"/>
  </w:style>
  <w:style w:type="character" w:customStyle="1" w:styleId="WW8Num14z5">
    <w:name w:val="WW8Num14z5"/>
    <w:rsid w:val="00F76E7B"/>
  </w:style>
  <w:style w:type="character" w:customStyle="1" w:styleId="WW8Num14z6">
    <w:name w:val="WW8Num14z6"/>
    <w:rsid w:val="00F76E7B"/>
    <w:rPr>
      <w:rFonts w:ascii="Arial" w:eastAsia="Times New Roman" w:hAnsi="Arial" w:cs="Arial"/>
    </w:rPr>
  </w:style>
  <w:style w:type="character" w:customStyle="1" w:styleId="WW8Num14z7">
    <w:name w:val="WW8Num14z7"/>
    <w:rsid w:val="00F76E7B"/>
  </w:style>
  <w:style w:type="character" w:customStyle="1" w:styleId="WW8Num14z8">
    <w:name w:val="WW8Num14z8"/>
    <w:rsid w:val="00F76E7B"/>
  </w:style>
  <w:style w:type="character" w:customStyle="1" w:styleId="WW8Num15z0">
    <w:name w:val="WW8Num15z0"/>
    <w:rsid w:val="00F76E7B"/>
    <w:rPr>
      <w:rFonts w:ascii="Arial" w:eastAsia="Times New Roman" w:hAnsi="Arial" w:cs="Arial"/>
      <w:bCs/>
      <w:sz w:val="18"/>
      <w:szCs w:val="18"/>
    </w:rPr>
  </w:style>
  <w:style w:type="character" w:customStyle="1" w:styleId="WW8Num15z1">
    <w:name w:val="WW8Num15z1"/>
    <w:rsid w:val="00F76E7B"/>
  </w:style>
  <w:style w:type="character" w:customStyle="1" w:styleId="WW8Num15z2">
    <w:name w:val="WW8Num15z2"/>
    <w:rsid w:val="00F76E7B"/>
  </w:style>
  <w:style w:type="character" w:customStyle="1" w:styleId="WW8Num15z3">
    <w:name w:val="WW8Num15z3"/>
    <w:rsid w:val="00F76E7B"/>
  </w:style>
  <w:style w:type="character" w:customStyle="1" w:styleId="WW8Num15z4">
    <w:name w:val="WW8Num15z4"/>
    <w:rsid w:val="00F76E7B"/>
  </w:style>
  <w:style w:type="character" w:customStyle="1" w:styleId="WW8Num15z5">
    <w:name w:val="WW8Num15z5"/>
    <w:rsid w:val="00F76E7B"/>
  </w:style>
  <w:style w:type="character" w:customStyle="1" w:styleId="WW8Num15z6">
    <w:name w:val="WW8Num15z6"/>
    <w:rsid w:val="00F76E7B"/>
  </w:style>
  <w:style w:type="character" w:customStyle="1" w:styleId="WW8Num15z7">
    <w:name w:val="WW8Num15z7"/>
    <w:rsid w:val="00F76E7B"/>
  </w:style>
  <w:style w:type="character" w:customStyle="1" w:styleId="WW8Num15z8">
    <w:name w:val="WW8Num15z8"/>
    <w:rsid w:val="00F76E7B"/>
  </w:style>
  <w:style w:type="character" w:customStyle="1" w:styleId="WW8Num16z0">
    <w:name w:val="WW8Num16z0"/>
    <w:rsid w:val="00F76E7B"/>
  </w:style>
  <w:style w:type="character" w:customStyle="1" w:styleId="WW8Num16z1">
    <w:name w:val="WW8Num16z1"/>
    <w:rsid w:val="00F76E7B"/>
  </w:style>
  <w:style w:type="character" w:customStyle="1" w:styleId="WW8Num16z2">
    <w:name w:val="WW8Num16z2"/>
    <w:rsid w:val="00F76E7B"/>
  </w:style>
  <w:style w:type="character" w:customStyle="1" w:styleId="WW8Num16z3">
    <w:name w:val="WW8Num16z3"/>
    <w:rsid w:val="00F76E7B"/>
  </w:style>
  <w:style w:type="character" w:customStyle="1" w:styleId="WW8Num16z4">
    <w:name w:val="WW8Num16z4"/>
    <w:rsid w:val="00F76E7B"/>
  </w:style>
  <w:style w:type="character" w:customStyle="1" w:styleId="WW8Num16z5">
    <w:name w:val="WW8Num16z5"/>
    <w:rsid w:val="00F76E7B"/>
  </w:style>
  <w:style w:type="character" w:customStyle="1" w:styleId="WW8Num16z6">
    <w:name w:val="WW8Num16z6"/>
    <w:rsid w:val="00F76E7B"/>
  </w:style>
  <w:style w:type="character" w:customStyle="1" w:styleId="WW8Num16z7">
    <w:name w:val="WW8Num16z7"/>
    <w:rsid w:val="00F76E7B"/>
  </w:style>
  <w:style w:type="character" w:customStyle="1" w:styleId="WW8Num16z8">
    <w:name w:val="WW8Num16z8"/>
    <w:rsid w:val="00F76E7B"/>
  </w:style>
  <w:style w:type="character" w:customStyle="1" w:styleId="WW8Num17z0">
    <w:name w:val="WW8Num17z0"/>
    <w:rsid w:val="00F76E7B"/>
  </w:style>
  <w:style w:type="character" w:customStyle="1" w:styleId="WW8Num17z1">
    <w:name w:val="WW8Num17z1"/>
    <w:rsid w:val="00F76E7B"/>
  </w:style>
  <w:style w:type="character" w:customStyle="1" w:styleId="WW8Num17z2">
    <w:name w:val="WW8Num17z2"/>
    <w:rsid w:val="00F76E7B"/>
  </w:style>
  <w:style w:type="character" w:customStyle="1" w:styleId="WW8Num17z3">
    <w:name w:val="WW8Num17z3"/>
    <w:rsid w:val="00F76E7B"/>
  </w:style>
  <w:style w:type="character" w:customStyle="1" w:styleId="WW8Num17z4">
    <w:name w:val="WW8Num17z4"/>
    <w:rsid w:val="00F76E7B"/>
  </w:style>
  <w:style w:type="character" w:customStyle="1" w:styleId="WW8Num17z5">
    <w:name w:val="WW8Num17z5"/>
    <w:rsid w:val="00F76E7B"/>
  </w:style>
  <w:style w:type="character" w:customStyle="1" w:styleId="WW8Num17z6">
    <w:name w:val="WW8Num17z6"/>
    <w:rsid w:val="00F76E7B"/>
  </w:style>
  <w:style w:type="character" w:customStyle="1" w:styleId="WW8Num17z7">
    <w:name w:val="WW8Num17z7"/>
    <w:rsid w:val="00F76E7B"/>
  </w:style>
  <w:style w:type="character" w:customStyle="1" w:styleId="WW8Num17z8">
    <w:name w:val="WW8Num17z8"/>
    <w:rsid w:val="00F76E7B"/>
  </w:style>
  <w:style w:type="character" w:customStyle="1" w:styleId="WW8Num18z0">
    <w:name w:val="WW8Num18z0"/>
    <w:rsid w:val="00F76E7B"/>
    <w:rPr>
      <w:rFonts w:ascii="Arial" w:hAnsi="Arial" w:cs="Arial"/>
      <w:color w:val="000000"/>
      <w:sz w:val="18"/>
      <w:szCs w:val="18"/>
    </w:rPr>
  </w:style>
  <w:style w:type="character" w:customStyle="1" w:styleId="WW8Num18z1">
    <w:name w:val="WW8Num18z1"/>
    <w:rsid w:val="00F76E7B"/>
    <w:rPr>
      <w:rFonts w:ascii="Arial" w:hAnsi="Arial" w:cs="Arial"/>
      <w:sz w:val="18"/>
      <w:szCs w:val="18"/>
    </w:rPr>
  </w:style>
  <w:style w:type="character" w:customStyle="1" w:styleId="WW8Num18z2">
    <w:name w:val="WW8Num18z2"/>
    <w:rsid w:val="00F76E7B"/>
  </w:style>
  <w:style w:type="character" w:customStyle="1" w:styleId="WW8Num18z3">
    <w:name w:val="WW8Num18z3"/>
    <w:rsid w:val="00F76E7B"/>
  </w:style>
  <w:style w:type="character" w:customStyle="1" w:styleId="WW8Num18z4">
    <w:name w:val="WW8Num18z4"/>
    <w:rsid w:val="00F76E7B"/>
  </w:style>
  <w:style w:type="character" w:customStyle="1" w:styleId="WW8Num18z5">
    <w:name w:val="WW8Num18z5"/>
    <w:rsid w:val="00F76E7B"/>
  </w:style>
  <w:style w:type="character" w:customStyle="1" w:styleId="WW8Num18z6">
    <w:name w:val="WW8Num18z6"/>
    <w:rsid w:val="00F76E7B"/>
  </w:style>
  <w:style w:type="character" w:customStyle="1" w:styleId="WW8Num18z7">
    <w:name w:val="WW8Num18z7"/>
    <w:rsid w:val="00F76E7B"/>
  </w:style>
  <w:style w:type="character" w:customStyle="1" w:styleId="WW8Num18z8">
    <w:name w:val="WW8Num18z8"/>
    <w:rsid w:val="00F76E7B"/>
  </w:style>
  <w:style w:type="character" w:customStyle="1" w:styleId="WW8Num19z0">
    <w:name w:val="WW8Num19z0"/>
    <w:rsid w:val="00F76E7B"/>
  </w:style>
  <w:style w:type="character" w:customStyle="1" w:styleId="WW8Num19z1">
    <w:name w:val="WW8Num19z1"/>
    <w:rsid w:val="00F76E7B"/>
  </w:style>
  <w:style w:type="character" w:customStyle="1" w:styleId="WW8Num19z2">
    <w:name w:val="WW8Num19z2"/>
    <w:rsid w:val="00F76E7B"/>
  </w:style>
  <w:style w:type="character" w:customStyle="1" w:styleId="WW8Num19z3">
    <w:name w:val="WW8Num19z3"/>
    <w:rsid w:val="00F76E7B"/>
  </w:style>
  <w:style w:type="character" w:customStyle="1" w:styleId="WW8Num19z4">
    <w:name w:val="WW8Num19z4"/>
    <w:rsid w:val="00F76E7B"/>
  </w:style>
  <w:style w:type="character" w:customStyle="1" w:styleId="WW8Num19z5">
    <w:name w:val="WW8Num19z5"/>
    <w:rsid w:val="00F76E7B"/>
  </w:style>
  <w:style w:type="character" w:customStyle="1" w:styleId="WW8Num19z6">
    <w:name w:val="WW8Num19z6"/>
    <w:rsid w:val="00F76E7B"/>
  </w:style>
  <w:style w:type="character" w:customStyle="1" w:styleId="WW8Num19z7">
    <w:name w:val="WW8Num19z7"/>
    <w:rsid w:val="00F76E7B"/>
  </w:style>
  <w:style w:type="character" w:customStyle="1" w:styleId="WW8Num19z8">
    <w:name w:val="WW8Num19z8"/>
    <w:rsid w:val="00F76E7B"/>
  </w:style>
  <w:style w:type="character" w:customStyle="1" w:styleId="WW8Num20z0">
    <w:name w:val="WW8Num20z0"/>
    <w:rsid w:val="00F76E7B"/>
    <w:rPr>
      <w:rFonts w:ascii="Arial" w:hAnsi="Arial" w:cs="Arial"/>
      <w:b w:val="0"/>
      <w:sz w:val="18"/>
      <w:szCs w:val="18"/>
      <w:lang w:eastAsia="pl-PL"/>
    </w:rPr>
  </w:style>
  <w:style w:type="character" w:customStyle="1" w:styleId="WW8Num20z1">
    <w:name w:val="WW8Num20z1"/>
    <w:rsid w:val="00F76E7B"/>
  </w:style>
  <w:style w:type="character" w:customStyle="1" w:styleId="WW8Num20z2">
    <w:name w:val="WW8Num20z2"/>
    <w:rsid w:val="00F76E7B"/>
  </w:style>
  <w:style w:type="character" w:customStyle="1" w:styleId="WW8Num20z3">
    <w:name w:val="WW8Num20z3"/>
    <w:rsid w:val="00F76E7B"/>
  </w:style>
  <w:style w:type="character" w:customStyle="1" w:styleId="WW8Num20z4">
    <w:name w:val="WW8Num20z4"/>
    <w:rsid w:val="00F76E7B"/>
  </w:style>
  <w:style w:type="character" w:customStyle="1" w:styleId="WW8Num20z5">
    <w:name w:val="WW8Num20z5"/>
    <w:rsid w:val="00F76E7B"/>
  </w:style>
  <w:style w:type="character" w:customStyle="1" w:styleId="WW8Num20z6">
    <w:name w:val="WW8Num20z6"/>
    <w:rsid w:val="00F76E7B"/>
  </w:style>
  <w:style w:type="character" w:customStyle="1" w:styleId="WW8Num20z7">
    <w:name w:val="WW8Num20z7"/>
    <w:rsid w:val="00F76E7B"/>
  </w:style>
  <w:style w:type="character" w:customStyle="1" w:styleId="WW8Num20z8">
    <w:name w:val="WW8Num20z8"/>
    <w:rsid w:val="00F76E7B"/>
  </w:style>
  <w:style w:type="character" w:customStyle="1" w:styleId="WW8Num22z1">
    <w:name w:val="WW8Num22z1"/>
    <w:rsid w:val="00F76E7B"/>
    <w:rPr>
      <w:rFonts w:ascii="Arial" w:hAnsi="Arial" w:cs="Arial"/>
      <w:sz w:val="18"/>
      <w:szCs w:val="18"/>
    </w:rPr>
  </w:style>
  <w:style w:type="character" w:customStyle="1" w:styleId="WW8Num22z2">
    <w:name w:val="WW8Num22z2"/>
    <w:rsid w:val="00F76E7B"/>
  </w:style>
  <w:style w:type="character" w:customStyle="1" w:styleId="WW8Num22z3">
    <w:name w:val="WW8Num22z3"/>
    <w:rsid w:val="00F76E7B"/>
  </w:style>
  <w:style w:type="character" w:customStyle="1" w:styleId="WW8Num22z4">
    <w:name w:val="WW8Num22z4"/>
    <w:rsid w:val="00F76E7B"/>
  </w:style>
  <w:style w:type="character" w:customStyle="1" w:styleId="WW8Num22z5">
    <w:name w:val="WW8Num22z5"/>
    <w:rsid w:val="00F76E7B"/>
  </w:style>
  <w:style w:type="character" w:customStyle="1" w:styleId="WW8Num22z6">
    <w:name w:val="WW8Num22z6"/>
    <w:rsid w:val="00F76E7B"/>
  </w:style>
  <w:style w:type="character" w:customStyle="1" w:styleId="WW8Num22z7">
    <w:name w:val="WW8Num22z7"/>
    <w:rsid w:val="00F76E7B"/>
  </w:style>
  <w:style w:type="character" w:customStyle="1" w:styleId="WW8Num22z8">
    <w:name w:val="WW8Num22z8"/>
    <w:rsid w:val="00F76E7B"/>
  </w:style>
  <w:style w:type="character" w:customStyle="1" w:styleId="WW8Num23z0">
    <w:name w:val="WW8Num23z0"/>
    <w:rsid w:val="00F76E7B"/>
    <w:rPr>
      <w:rFonts w:eastAsia="Times New Roman"/>
      <w:b w:val="0"/>
      <w:color w:val="auto"/>
    </w:rPr>
  </w:style>
  <w:style w:type="character" w:customStyle="1" w:styleId="WW8Num23z1">
    <w:name w:val="WW8Num23z1"/>
    <w:rsid w:val="00F76E7B"/>
  </w:style>
  <w:style w:type="character" w:customStyle="1" w:styleId="WW8Num23z2">
    <w:name w:val="WW8Num23z2"/>
    <w:rsid w:val="00F76E7B"/>
  </w:style>
  <w:style w:type="character" w:customStyle="1" w:styleId="WW8Num23z3">
    <w:name w:val="WW8Num23z3"/>
    <w:rsid w:val="00F76E7B"/>
  </w:style>
  <w:style w:type="character" w:customStyle="1" w:styleId="WW8Num23z4">
    <w:name w:val="WW8Num23z4"/>
    <w:rsid w:val="00F76E7B"/>
  </w:style>
  <w:style w:type="character" w:customStyle="1" w:styleId="WW8Num23z5">
    <w:name w:val="WW8Num23z5"/>
    <w:rsid w:val="00F76E7B"/>
  </w:style>
  <w:style w:type="character" w:customStyle="1" w:styleId="WW8Num23z6">
    <w:name w:val="WW8Num23z6"/>
    <w:rsid w:val="00F76E7B"/>
  </w:style>
  <w:style w:type="character" w:customStyle="1" w:styleId="WW8Num23z7">
    <w:name w:val="WW8Num23z7"/>
    <w:rsid w:val="00F76E7B"/>
  </w:style>
  <w:style w:type="character" w:customStyle="1" w:styleId="WW8Num23z8">
    <w:name w:val="WW8Num23z8"/>
    <w:rsid w:val="00F76E7B"/>
  </w:style>
  <w:style w:type="character" w:customStyle="1" w:styleId="WW8Num24z0">
    <w:name w:val="WW8Num24z0"/>
    <w:rsid w:val="00F76E7B"/>
  </w:style>
  <w:style w:type="character" w:customStyle="1" w:styleId="WW8Num24z1">
    <w:name w:val="WW8Num24z1"/>
    <w:rsid w:val="00F76E7B"/>
  </w:style>
  <w:style w:type="character" w:customStyle="1" w:styleId="WW8Num24z2">
    <w:name w:val="WW8Num24z2"/>
    <w:rsid w:val="00F76E7B"/>
  </w:style>
  <w:style w:type="character" w:customStyle="1" w:styleId="WW8Num24z3">
    <w:name w:val="WW8Num24z3"/>
    <w:rsid w:val="00F76E7B"/>
  </w:style>
  <w:style w:type="character" w:customStyle="1" w:styleId="WW8Num24z4">
    <w:name w:val="WW8Num24z4"/>
    <w:rsid w:val="00F76E7B"/>
  </w:style>
  <w:style w:type="character" w:customStyle="1" w:styleId="WW8Num24z5">
    <w:name w:val="WW8Num24z5"/>
    <w:rsid w:val="00F76E7B"/>
  </w:style>
  <w:style w:type="character" w:customStyle="1" w:styleId="WW8Num24z6">
    <w:name w:val="WW8Num24z6"/>
    <w:rsid w:val="00F76E7B"/>
    <w:rPr>
      <w:rFonts w:ascii="Arial" w:eastAsia="Times New Roman" w:hAnsi="Arial" w:cs="Arial"/>
    </w:rPr>
  </w:style>
  <w:style w:type="character" w:customStyle="1" w:styleId="WW8Num24z7">
    <w:name w:val="WW8Num24z7"/>
    <w:rsid w:val="00F76E7B"/>
  </w:style>
  <w:style w:type="character" w:customStyle="1" w:styleId="WW8Num24z8">
    <w:name w:val="WW8Num24z8"/>
    <w:rsid w:val="00F76E7B"/>
  </w:style>
  <w:style w:type="character" w:customStyle="1" w:styleId="WW8Num25z1">
    <w:name w:val="WW8Num25z1"/>
    <w:rsid w:val="00F76E7B"/>
  </w:style>
  <w:style w:type="character" w:customStyle="1" w:styleId="WW8Num25z2">
    <w:name w:val="WW8Num25z2"/>
    <w:rsid w:val="00F76E7B"/>
  </w:style>
  <w:style w:type="character" w:customStyle="1" w:styleId="WW8Num25z3">
    <w:name w:val="WW8Num25z3"/>
    <w:rsid w:val="00F76E7B"/>
  </w:style>
  <w:style w:type="character" w:customStyle="1" w:styleId="WW8Num25z4">
    <w:name w:val="WW8Num25z4"/>
    <w:rsid w:val="00F76E7B"/>
  </w:style>
  <w:style w:type="character" w:customStyle="1" w:styleId="WW8Num25z5">
    <w:name w:val="WW8Num25z5"/>
    <w:rsid w:val="00F76E7B"/>
  </w:style>
  <w:style w:type="character" w:customStyle="1" w:styleId="WW8Num25z6">
    <w:name w:val="WW8Num25z6"/>
    <w:rsid w:val="00F76E7B"/>
  </w:style>
  <w:style w:type="character" w:customStyle="1" w:styleId="WW8Num25z7">
    <w:name w:val="WW8Num25z7"/>
    <w:rsid w:val="00F76E7B"/>
  </w:style>
  <w:style w:type="character" w:customStyle="1" w:styleId="WW8Num25z8">
    <w:name w:val="WW8Num25z8"/>
    <w:rsid w:val="00F76E7B"/>
  </w:style>
  <w:style w:type="character" w:customStyle="1" w:styleId="WW8Num26z1">
    <w:name w:val="WW8Num26z1"/>
    <w:rsid w:val="00F76E7B"/>
    <w:rPr>
      <w:rFonts w:ascii="Arial" w:hAnsi="Arial" w:cs="Arial"/>
      <w:sz w:val="18"/>
      <w:szCs w:val="18"/>
    </w:rPr>
  </w:style>
  <w:style w:type="character" w:customStyle="1" w:styleId="WW8Num26z2">
    <w:name w:val="WW8Num26z2"/>
    <w:rsid w:val="00F76E7B"/>
  </w:style>
  <w:style w:type="character" w:customStyle="1" w:styleId="WW8Num26z3">
    <w:name w:val="WW8Num26z3"/>
    <w:rsid w:val="00F76E7B"/>
  </w:style>
  <w:style w:type="character" w:customStyle="1" w:styleId="WW8Num26z4">
    <w:name w:val="WW8Num26z4"/>
    <w:rsid w:val="00F76E7B"/>
  </w:style>
  <w:style w:type="character" w:customStyle="1" w:styleId="WW8Num26z5">
    <w:name w:val="WW8Num26z5"/>
    <w:rsid w:val="00F76E7B"/>
  </w:style>
  <w:style w:type="character" w:customStyle="1" w:styleId="WW8Num26z6">
    <w:name w:val="WW8Num26z6"/>
    <w:rsid w:val="00F76E7B"/>
  </w:style>
  <w:style w:type="character" w:customStyle="1" w:styleId="WW8Num26z7">
    <w:name w:val="WW8Num26z7"/>
    <w:rsid w:val="00F76E7B"/>
  </w:style>
  <w:style w:type="character" w:customStyle="1" w:styleId="WW8Num26z8">
    <w:name w:val="WW8Num26z8"/>
    <w:rsid w:val="00F76E7B"/>
  </w:style>
  <w:style w:type="character" w:customStyle="1" w:styleId="WW8Num27z1">
    <w:name w:val="WW8Num27z1"/>
    <w:rsid w:val="00F76E7B"/>
    <w:rPr>
      <w:rFonts w:ascii="Courier New" w:hAnsi="Courier New" w:cs="Courier New"/>
    </w:rPr>
  </w:style>
  <w:style w:type="character" w:customStyle="1" w:styleId="WW8Num27z2">
    <w:name w:val="WW8Num27z2"/>
    <w:rsid w:val="00F76E7B"/>
    <w:rPr>
      <w:rFonts w:ascii="Wingdings" w:hAnsi="Wingdings" w:cs="Wingdings"/>
    </w:rPr>
  </w:style>
  <w:style w:type="character" w:customStyle="1" w:styleId="WW8Num28z1">
    <w:name w:val="WW8Num28z1"/>
    <w:rsid w:val="00F76E7B"/>
  </w:style>
  <w:style w:type="character" w:customStyle="1" w:styleId="WW8Num28z2">
    <w:name w:val="WW8Num28z2"/>
    <w:rsid w:val="00F76E7B"/>
  </w:style>
  <w:style w:type="character" w:customStyle="1" w:styleId="WW8Num28z3">
    <w:name w:val="WW8Num28z3"/>
    <w:rsid w:val="00F76E7B"/>
  </w:style>
  <w:style w:type="character" w:customStyle="1" w:styleId="WW8Num28z4">
    <w:name w:val="WW8Num28z4"/>
    <w:rsid w:val="00F76E7B"/>
  </w:style>
  <w:style w:type="character" w:customStyle="1" w:styleId="WW8Num28z5">
    <w:name w:val="WW8Num28z5"/>
    <w:rsid w:val="00F76E7B"/>
  </w:style>
  <w:style w:type="character" w:customStyle="1" w:styleId="WW8Num28z6">
    <w:name w:val="WW8Num28z6"/>
    <w:rsid w:val="00F76E7B"/>
  </w:style>
  <w:style w:type="character" w:customStyle="1" w:styleId="WW8Num28z7">
    <w:name w:val="WW8Num28z7"/>
    <w:rsid w:val="00F76E7B"/>
  </w:style>
  <w:style w:type="character" w:customStyle="1" w:styleId="WW8Num28z8">
    <w:name w:val="WW8Num28z8"/>
    <w:rsid w:val="00F76E7B"/>
  </w:style>
  <w:style w:type="character" w:customStyle="1" w:styleId="WW8Num29z0">
    <w:name w:val="WW8Num29z0"/>
    <w:rsid w:val="00F76E7B"/>
  </w:style>
  <w:style w:type="character" w:customStyle="1" w:styleId="WW8Num29z1">
    <w:name w:val="WW8Num29z1"/>
    <w:rsid w:val="00F76E7B"/>
  </w:style>
  <w:style w:type="character" w:customStyle="1" w:styleId="WW8Num29z2">
    <w:name w:val="WW8Num29z2"/>
    <w:rsid w:val="00F76E7B"/>
  </w:style>
  <w:style w:type="character" w:customStyle="1" w:styleId="WW8Num29z3">
    <w:name w:val="WW8Num29z3"/>
    <w:rsid w:val="00F76E7B"/>
  </w:style>
  <w:style w:type="character" w:customStyle="1" w:styleId="WW8Num29z4">
    <w:name w:val="WW8Num29z4"/>
    <w:rsid w:val="00F76E7B"/>
  </w:style>
  <w:style w:type="character" w:customStyle="1" w:styleId="WW8Num29z5">
    <w:name w:val="WW8Num29z5"/>
    <w:rsid w:val="00F76E7B"/>
  </w:style>
  <w:style w:type="character" w:customStyle="1" w:styleId="WW8Num29z6">
    <w:name w:val="WW8Num29z6"/>
    <w:rsid w:val="00F76E7B"/>
  </w:style>
  <w:style w:type="character" w:customStyle="1" w:styleId="WW8Num29z7">
    <w:name w:val="WW8Num29z7"/>
    <w:rsid w:val="00F76E7B"/>
  </w:style>
  <w:style w:type="character" w:customStyle="1" w:styleId="WW8Num29z8">
    <w:name w:val="WW8Num29z8"/>
    <w:rsid w:val="00F76E7B"/>
  </w:style>
  <w:style w:type="character" w:customStyle="1" w:styleId="WW8Num30z0">
    <w:name w:val="WW8Num30z0"/>
    <w:rsid w:val="00F76E7B"/>
    <w:rPr>
      <w:rFonts w:ascii="Symbol" w:hAnsi="Symbol" w:cs="Symbol"/>
    </w:rPr>
  </w:style>
  <w:style w:type="character" w:customStyle="1" w:styleId="WW8Num30z1">
    <w:name w:val="WW8Num30z1"/>
    <w:rsid w:val="00F76E7B"/>
    <w:rPr>
      <w:rFonts w:ascii="Courier New" w:hAnsi="Courier New" w:cs="Courier New"/>
    </w:rPr>
  </w:style>
  <w:style w:type="character" w:customStyle="1" w:styleId="WW8Num30z2">
    <w:name w:val="WW8Num30z2"/>
    <w:rsid w:val="00F76E7B"/>
    <w:rPr>
      <w:rFonts w:ascii="Wingdings" w:hAnsi="Wingdings" w:cs="Wingdings"/>
    </w:rPr>
  </w:style>
  <w:style w:type="character" w:customStyle="1" w:styleId="WW8Num31z0">
    <w:name w:val="WW8Num31z0"/>
    <w:rsid w:val="00F76E7B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F76E7B"/>
  </w:style>
  <w:style w:type="character" w:customStyle="1" w:styleId="WW8Num31z2">
    <w:name w:val="WW8Num31z2"/>
    <w:rsid w:val="00F76E7B"/>
  </w:style>
  <w:style w:type="character" w:customStyle="1" w:styleId="WW8Num31z3">
    <w:name w:val="WW8Num31z3"/>
    <w:rsid w:val="00F76E7B"/>
  </w:style>
  <w:style w:type="character" w:customStyle="1" w:styleId="WW8Num31z4">
    <w:name w:val="WW8Num31z4"/>
    <w:rsid w:val="00F76E7B"/>
  </w:style>
  <w:style w:type="character" w:customStyle="1" w:styleId="WW8Num31z5">
    <w:name w:val="WW8Num31z5"/>
    <w:rsid w:val="00F76E7B"/>
  </w:style>
  <w:style w:type="character" w:customStyle="1" w:styleId="WW8Num31z6">
    <w:name w:val="WW8Num31z6"/>
    <w:rsid w:val="00F76E7B"/>
  </w:style>
  <w:style w:type="character" w:customStyle="1" w:styleId="WW8Num31z7">
    <w:name w:val="WW8Num31z7"/>
    <w:rsid w:val="00F76E7B"/>
  </w:style>
  <w:style w:type="character" w:customStyle="1" w:styleId="WW8Num31z8">
    <w:name w:val="WW8Num31z8"/>
    <w:rsid w:val="00F76E7B"/>
  </w:style>
  <w:style w:type="character" w:customStyle="1" w:styleId="WW8Num32z1">
    <w:name w:val="WW8Num32z1"/>
    <w:rsid w:val="00F76E7B"/>
  </w:style>
  <w:style w:type="character" w:customStyle="1" w:styleId="WW8Num33z1">
    <w:name w:val="WW8Num33z1"/>
    <w:rsid w:val="00F76E7B"/>
    <w:rPr>
      <w:rFonts w:ascii="Arial" w:hAnsi="Arial" w:cs="Arial"/>
      <w:sz w:val="18"/>
      <w:szCs w:val="18"/>
    </w:rPr>
  </w:style>
  <w:style w:type="character" w:customStyle="1" w:styleId="WW8Num33z2">
    <w:name w:val="WW8Num33z2"/>
    <w:rsid w:val="00F76E7B"/>
  </w:style>
  <w:style w:type="character" w:customStyle="1" w:styleId="WW8Num33z3">
    <w:name w:val="WW8Num33z3"/>
    <w:rsid w:val="00F76E7B"/>
  </w:style>
  <w:style w:type="character" w:customStyle="1" w:styleId="WW8Num33z4">
    <w:name w:val="WW8Num33z4"/>
    <w:rsid w:val="00F76E7B"/>
  </w:style>
  <w:style w:type="character" w:customStyle="1" w:styleId="WW8Num33z5">
    <w:name w:val="WW8Num33z5"/>
    <w:rsid w:val="00F76E7B"/>
  </w:style>
  <w:style w:type="character" w:customStyle="1" w:styleId="WW8Num33z6">
    <w:name w:val="WW8Num33z6"/>
    <w:rsid w:val="00F76E7B"/>
  </w:style>
  <w:style w:type="character" w:customStyle="1" w:styleId="WW8Num33z7">
    <w:name w:val="WW8Num33z7"/>
    <w:rsid w:val="00F76E7B"/>
  </w:style>
  <w:style w:type="character" w:customStyle="1" w:styleId="WW8Num33z8">
    <w:name w:val="WW8Num33z8"/>
    <w:rsid w:val="00F76E7B"/>
  </w:style>
  <w:style w:type="character" w:customStyle="1" w:styleId="WW8Num35z0">
    <w:name w:val="WW8Num35z0"/>
    <w:rsid w:val="00F76E7B"/>
  </w:style>
  <w:style w:type="character" w:customStyle="1" w:styleId="WW8Num35z1">
    <w:name w:val="WW8Num35z1"/>
    <w:rsid w:val="00F76E7B"/>
  </w:style>
  <w:style w:type="character" w:customStyle="1" w:styleId="WW8Num35z2">
    <w:name w:val="WW8Num35z2"/>
    <w:rsid w:val="00F76E7B"/>
  </w:style>
  <w:style w:type="character" w:customStyle="1" w:styleId="WW8Num35z3">
    <w:name w:val="WW8Num35z3"/>
    <w:rsid w:val="00F76E7B"/>
  </w:style>
  <w:style w:type="character" w:customStyle="1" w:styleId="WW8Num35z4">
    <w:name w:val="WW8Num35z4"/>
    <w:rsid w:val="00F76E7B"/>
  </w:style>
  <w:style w:type="character" w:customStyle="1" w:styleId="WW8Num35z5">
    <w:name w:val="WW8Num35z5"/>
    <w:rsid w:val="00F76E7B"/>
  </w:style>
  <w:style w:type="character" w:customStyle="1" w:styleId="WW8Num35z6">
    <w:name w:val="WW8Num35z6"/>
    <w:rsid w:val="00F76E7B"/>
  </w:style>
  <w:style w:type="character" w:customStyle="1" w:styleId="WW8Num35z7">
    <w:name w:val="WW8Num35z7"/>
    <w:rsid w:val="00F76E7B"/>
  </w:style>
  <w:style w:type="character" w:customStyle="1" w:styleId="WW8Num35z8">
    <w:name w:val="WW8Num35z8"/>
    <w:rsid w:val="00F76E7B"/>
  </w:style>
  <w:style w:type="character" w:customStyle="1" w:styleId="WW8Num36z0">
    <w:name w:val="WW8Num36z0"/>
    <w:rsid w:val="00F76E7B"/>
    <w:rPr>
      <w:b w:val="0"/>
      <w:color w:val="auto"/>
    </w:rPr>
  </w:style>
  <w:style w:type="character" w:customStyle="1" w:styleId="WW8Num36z1">
    <w:name w:val="WW8Num36z1"/>
    <w:rsid w:val="00F76E7B"/>
    <w:rPr>
      <w:rFonts w:ascii="Symbol" w:eastAsia="Times New Roman" w:hAnsi="Symbol" w:cs="Arial"/>
    </w:rPr>
  </w:style>
  <w:style w:type="character" w:customStyle="1" w:styleId="WW8Num36z2">
    <w:name w:val="WW8Num36z2"/>
    <w:rsid w:val="00F76E7B"/>
  </w:style>
  <w:style w:type="character" w:customStyle="1" w:styleId="WW8Num36z3">
    <w:name w:val="WW8Num36z3"/>
    <w:rsid w:val="00F76E7B"/>
  </w:style>
  <w:style w:type="character" w:customStyle="1" w:styleId="WW8Num36z4">
    <w:name w:val="WW8Num36z4"/>
    <w:rsid w:val="00F76E7B"/>
  </w:style>
  <w:style w:type="character" w:customStyle="1" w:styleId="WW8Num36z5">
    <w:name w:val="WW8Num36z5"/>
    <w:rsid w:val="00F76E7B"/>
  </w:style>
  <w:style w:type="character" w:customStyle="1" w:styleId="WW8Num36z6">
    <w:name w:val="WW8Num36z6"/>
    <w:rsid w:val="00F76E7B"/>
  </w:style>
  <w:style w:type="character" w:customStyle="1" w:styleId="WW8Num36z7">
    <w:name w:val="WW8Num36z7"/>
    <w:rsid w:val="00F76E7B"/>
  </w:style>
  <w:style w:type="character" w:customStyle="1" w:styleId="WW8Num36z8">
    <w:name w:val="WW8Num36z8"/>
    <w:rsid w:val="00F76E7B"/>
  </w:style>
  <w:style w:type="character" w:customStyle="1" w:styleId="WW8Num37z0">
    <w:name w:val="WW8Num37z0"/>
    <w:rsid w:val="00F76E7B"/>
  </w:style>
  <w:style w:type="character" w:customStyle="1" w:styleId="WW8Num37z1">
    <w:name w:val="WW8Num37z1"/>
    <w:rsid w:val="00F76E7B"/>
  </w:style>
  <w:style w:type="character" w:customStyle="1" w:styleId="WW8Num37z2">
    <w:name w:val="WW8Num37z2"/>
    <w:rsid w:val="00F76E7B"/>
  </w:style>
  <w:style w:type="character" w:customStyle="1" w:styleId="WW8Num37z3">
    <w:name w:val="WW8Num37z3"/>
    <w:rsid w:val="00F76E7B"/>
  </w:style>
  <w:style w:type="character" w:customStyle="1" w:styleId="WW8Num37z4">
    <w:name w:val="WW8Num37z4"/>
    <w:rsid w:val="00F76E7B"/>
  </w:style>
  <w:style w:type="character" w:customStyle="1" w:styleId="WW8Num37z5">
    <w:name w:val="WW8Num37z5"/>
    <w:rsid w:val="00F76E7B"/>
  </w:style>
  <w:style w:type="character" w:customStyle="1" w:styleId="WW8Num37z6">
    <w:name w:val="WW8Num37z6"/>
    <w:rsid w:val="00F76E7B"/>
  </w:style>
  <w:style w:type="character" w:customStyle="1" w:styleId="WW8Num37z7">
    <w:name w:val="WW8Num37z7"/>
    <w:rsid w:val="00F76E7B"/>
  </w:style>
  <w:style w:type="character" w:customStyle="1" w:styleId="WW8Num37z8">
    <w:name w:val="WW8Num37z8"/>
    <w:rsid w:val="00F76E7B"/>
  </w:style>
  <w:style w:type="character" w:customStyle="1" w:styleId="WW8Num38z0">
    <w:name w:val="WW8Num38z0"/>
    <w:rsid w:val="00F76E7B"/>
  </w:style>
  <w:style w:type="character" w:customStyle="1" w:styleId="WW8Num38z1">
    <w:name w:val="WW8Num38z1"/>
    <w:rsid w:val="00F76E7B"/>
  </w:style>
  <w:style w:type="character" w:customStyle="1" w:styleId="WW8Num38z2">
    <w:name w:val="WW8Num38z2"/>
    <w:rsid w:val="00F76E7B"/>
  </w:style>
  <w:style w:type="character" w:customStyle="1" w:styleId="WW8Num38z3">
    <w:name w:val="WW8Num38z3"/>
    <w:rsid w:val="00F76E7B"/>
  </w:style>
  <w:style w:type="character" w:customStyle="1" w:styleId="WW8Num38z4">
    <w:name w:val="WW8Num38z4"/>
    <w:rsid w:val="00F76E7B"/>
  </w:style>
  <w:style w:type="character" w:customStyle="1" w:styleId="WW8Num38z5">
    <w:name w:val="WW8Num38z5"/>
    <w:rsid w:val="00F76E7B"/>
  </w:style>
  <w:style w:type="character" w:customStyle="1" w:styleId="WW8Num38z6">
    <w:name w:val="WW8Num38z6"/>
    <w:rsid w:val="00F76E7B"/>
    <w:rPr>
      <w:rFonts w:ascii="Arial" w:eastAsia="Times New Roman" w:hAnsi="Arial" w:cs="Arial"/>
    </w:rPr>
  </w:style>
  <w:style w:type="character" w:customStyle="1" w:styleId="WW8Num38z7">
    <w:name w:val="WW8Num38z7"/>
    <w:rsid w:val="00F76E7B"/>
  </w:style>
  <w:style w:type="character" w:customStyle="1" w:styleId="WW8Num38z8">
    <w:name w:val="WW8Num38z8"/>
    <w:rsid w:val="00F76E7B"/>
  </w:style>
  <w:style w:type="character" w:customStyle="1" w:styleId="WW8Num39z0">
    <w:name w:val="WW8Num39z0"/>
    <w:rsid w:val="00F76E7B"/>
    <w:rPr>
      <w:rFonts w:ascii="Arial" w:hAnsi="Arial" w:cs="Arial"/>
      <w:sz w:val="18"/>
      <w:szCs w:val="18"/>
    </w:rPr>
  </w:style>
  <w:style w:type="character" w:customStyle="1" w:styleId="WW8Num39z1">
    <w:name w:val="WW8Num39z1"/>
    <w:rsid w:val="00F76E7B"/>
  </w:style>
  <w:style w:type="character" w:customStyle="1" w:styleId="WW8Num39z2">
    <w:name w:val="WW8Num39z2"/>
    <w:rsid w:val="00F76E7B"/>
  </w:style>
  <w:style w:type="character" w:customStyle="1" w:styleId="WW8Num39z3">
    <w:name w:val="WW8Num39z3"/>
    <w:rsid w:val="00F76E7B"/>
  </w:style>
  <w:style w:type="character" w:customStyle="1" w:styleId="WW8Num39z4">
    <w:name w:val="WW8Num39z4"/>
    <w:rsid w:val="00F76E7B"/>
  </w:style>
  <w:style w:type="character" w:customStyle="1" w:styleId="WW8Num39z5">
    <w:name w:val="WW8Num39z5"/>
    <w:rsid w:val="00F76E7B"/>
  </w:style>
  <w:style w:type="character" w:customStyle="1" w:styleId="WW8Num39z6">
    <w:name w:val="WW8Num39z6"/>
    <w:rsid w:val="00F76E7B"/>
  </w:style>
  <w:style w:type="character" w:customStyle="1" w:styleId="WW8Num39z7">
    <w:name w:val="WW8Num39z7"/>
    <w:rsid w:val="00F76E7B"/>
  </w:style>
  <w:style w:type="character" w:customStyle="1" w:styleId="WW8Num39z8">
    <w:name w:val="WW8Num39z8"/>
    <w:rsid w:val="00F76E7B"/>
  </w:style>
  <w:style w:type="character" w:customStyle="1" w:styleId="WW8Num40z0">
    <w:name w:val="WW8Num40z0"/>
    <w:rsid w:val="00F76E7B"/>
    <w:rPr>
      <w:rFonts w:ascii="Symbol" w:hAnsi="Symbol" w:cs="Symbol"/>
      <w:sz w:val="18"/>
      <w:szCs w:val="18"/>
    </w:rPr>
  </w:style>
  <w:style w:type="character" w:customStyle="1" w:styleId="WW8Num40z1">
    <w:name w:val="WW8Num40z1"/>
    <w:rsid w:val="00F76E7B"/>
    <w:rPr>
      <w:rFonts w:ascii="Courier New" w:hAnsi="Courier New" w:cs="Courier New"/>
    </w:rPr>
  </w:style>
  <w:style w:type="character" w:customStyle="1" w:styleId="WW8Num40z2">
    <w:name w:val="WW8Num40z2"/>
    <w:rsid w:val="00F76E7B"/>
    <w:rPr>
      <w:rFonts w:ascii="Wingdings" w:hAnsi="Wingdings" w:cs="Wingdings"/>
    </w:rPr>
  </w:style>
  <w:style w:type="character" w:customStyle="1" w:styleId="WW8Num41z0">
    <w:name w:val="WW8Num41z0"/>
    <w:rsid w:val="00F76E7B"/>
    <w:rPr>
      <w:rFonts w:ascii="Symbol" w:hAnsi="Symbol" w:cs="Symbol"/>
      <w:sz w:val="18"/>
      <w:szCs w:val="18"/>
    </w:rPr>
  </w:style>
  <w:style w:type="character" w:customStyle="1" w:styleId="WW8Num41z1">
    <w:name w:val="WW8Num41z1"/>
    <w:rsid w:val="00F76E7B"/>
    <w:rPr>
      <w:rFonts w:ascii="Courier New" w:hAnsi="Courier New" w:cs="Courier New"/>
    </w:rPr>
  </w:style>
  <w:style w:type="character" w:customStyle="1" w:styleId="WW8Num41z2">
    <w:name w:val="WW8Num41z2"/>
    <w:rsid w:val="00F76E7B"/>
    <w:rPr>
      <w:rFonts w:ascii="Wingdings" w:hAnsi="Wingdings" w:cs="Wingdings"/>
    </w:rPr>
  </w:style>
  <w:style w:type="character" w:customStyle="1" w:styleId="WW8Num42z0">
    <w:name w:val="WW8Num42z0"/>
    <w:rsid w:val="00F76E7B"/>
    <w:rPr>
      <w:rFonts w:ascii="Symbol" w:hAnsi="Symbol" w:cs="Symbol"/>
      <w:b/>
      <w:color w:val="auto"/>
      <w:sz w:val="18"/>
      <w:szCs w:val="18"/>
    </w:rPr>
  </w:style>
  <w:style w:type="character" w:customStyle="1" w:styleId="WW8Num42z1">
    <w:name w:val="WW8Num42z1"/>
    <w:rsid w:val="00F76E7B"/>
  </w:style>
  <w:style w:type="character" w:customStyle="1" w:styleId="WW8Num42z2">
    <w:name w:val="WW8Num42z2"/>
    <w:rsid w:val="00F76E7B"/>
  </w:style>
  <w:style w:type="character" w:customStyle="1" w:styleId="WW8Num42z3">
    <w:name w:val="WW8Num42z3"/>
    <w:rsid w:val="00F76E7B"/>
  </w:style>
  <w:style w:type="character" w:customStyle="1" w:styleId="WW8Num42z4">
    <w:name w:val="WW8Num42z4"/>
    <w:rsid w:val="00F76E7B"/>
  </w:style>
  <w:style w:type="character" w:customStyle="1" w:styleId="WW8Num42z5">
    <w:name w:val="WW8Num42z5"/>
    <w:rsid w:val="00F76E7B"/>
  </w:style>
  <w:style w:type="character" w:customStyle="1" w:styleId="WW8Num42z6">
    <w:name w:val="WW8Num42z6"/>
    <w:rsid w:val="00F76E7B"/>
  </w:style>
  <w:style w:type="character" w:customStyle="1" w:styleId="WW8Num42z7">
    <w:name w:val="WW8Num42z7"/>
    <w:rsid w:val="00F76E7B"/>
  </w:style>
  <w:style w:type="character" w:customStyle="1" w:styleId="WW8Num42z8">
    <w:name w:val="WW8Num42z8"/>
    <w:rsid w:val="00F76E7B"/>
  </w:style>
  <w:style w:type="character" w:customStyle="1" w:styleId="WW8Num43z1">
    <w:name w:val="WW8Num43z1"/>
    <w:rsid w:val="00F76E7B"/>
  </w:style>
  <w:style w:type="character" w:customStyle="1" w:styleId="WW8Num43z2">
    <w:name w:val="WW8Num43z2"/>
    <w:rsid w:val="00F76E7B"/>
  </w:style>
  <w:style w:type="character" w:customStyle="1" w:styleId="WW8Num43z3">
    <w:name w:val="WW8Num43z3"/>
    <w:rsid w:val="00F76E7B"/>
  </w:style>
  <w:style w:type="character" w:customStyle="1" w:styleId="WW8Num43z4">
    <w:name w:val="WW8Num43z4"/>
    <w:rsid w:val="00F76E7B"/>
  </w:style>
  <w:style w:type="character" w:customStyle="1" w:styleId="WW8Num43z5">
    <w:name w:val="WW8Num43z5"/>
    <w:rsid w:val="00F76E7B"/>
  </w:style>
  <w:style w:type="character" w:customStyle="1" w:styleId="WW8Num43z6">
    <w:name w:val="WW8Num43z6"/>
    <w:rsid w:val="00F76E7B"/>
  </w:style>
  <w:style w:type="character" w:customStyle="1" w:styleId="WW8Num43z7">
    <w:name w:val="WW8Num43z7"/>
    <w:rsid w:val="00F76E7B"/>
  </w:style>
  <w:style w:type="character" w:customStyle="1" w:styleId="WW8Num43z8">
    <w:name w:val="WW8Num43z8"/>
    <w:rsid w:val="00F76E7B"/>
  </w:style>
  <w:style w:type="character" w:customStyle="1" w:styleId="WW8NumSt28z0">
    <w:name w:val="WW8NumSt28z0"/>
    <w:rsid w:val="00F76E7B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F76E7B"/>
  </w:style>
  <w:style w:type="character" w:styleId="Pogrubienie">
    <w:name w:val="Strong"/>
    <w:qFormat/>
    <w:rsid w:val="00F76E7B"/>
    <w:rPr>
      <w:rFonts w:ascii="Tahoma" w:hAnsi="Tahoma" w:cs="Tahoma"/>
      <w:b/>
      <w:bCs/>
      <w:sz w:val="22"/>
      <w:szCs w:val="22"/>
    </w:rPr>
  </w:style>
  <w:style w:type="character" w:customStyle="1" w:styleId="TekstpodstawowyZnak1">
    <w:name w:val="Tekst podstawowy Znak1"/>
    <w:rsid w:val="00F76E7B"/>
    <w:rPr>
      <w:rFonts w:ascii="Calibri" w:eastAsia="Calibri" w:hAnsi="Calibri"/>
      <w:sz w:val="22"/>
      <w:szCs w:val="22"/>
      <w:lang w:eastAsia="zh-CN"/>
    </w:rPr>
  </w:style>
  <w:style w:type="character" w:customStyle="1" w:styleId="TekstdymkaZnak1">
    <w:name w:val="Tekst dymka Znak1"/>
    <w:rsid w:val="00F76E7B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Tekstpodstawowy32">
    <w:name w:val="Tekst podstawowy 32"/>
    <w:basedOn w:val="Normalny"/>
    <w:rsid w:val="00F76E7B"/>
    <w:pPr>
      <w:jc w:val="both"/>
    </w:pPr>
    <w:rPr>
      <w:lang w:eastAsia="zh-CN"/>
    </w:rPr>
  </w:style>
  <w:style w:type="character" w:customStyle="1" w:styleId="TekstpodstawowywcityZnak1">
    <w:name w:val="Tekst podstawowy wcięty Znak1"/>
    <w:rsid w:val="00F76E7B"/>
    <w:rPr>
      <w:sz w:val="24"/>
      <w:szCs w:val="24"/>
      <w:lang w:eastAsia="zh-CN"/>
    </w:rPr>
  </w:style>
  <w:style w:type="paragraph" w:customStyle="1" w:styleId="Indeks">
    <w:name w:val="Indeks"/>
    <w:basedOn w:val="Normalny"/>
    <w:rsid w:val="00F76E7B"/>
    <w:pPr>
      <w:suppressLineNumbers/>
    </w:pPr>
    <w:rPr>
      <w:rFonts w:cs="Tahoma"/>
      <w:lang w:eastAsia="zh-CN"/>
    </w:rPr>
  </w:style>
  <w:style w:type="paragraph" w:customStyle="1" w:styleId="Akapitzlist1">
    <w:name w:val="Akapit z listą1"/>
    <w:basedOn w:val="Normalny"/>
    <w:rsid w:val="00F76E7B"/>
    <w:pPr>
      <w:ind w:left="720"/>
    </w:pPr>
    <w:rPr>
      <w:rFonts w:eastAsia="Arial Unicode MS" w:cs="Mangal"/>
      <w:kern w:val="1"/>
      <w:lang w:eastAsia="zh-CN" w:bidi="hi-IN"/>
    </w:rPr>
  </w:style>
  <w:style w:type="paragraph" w:customStyle="1" w:styleId="Zwykytekst1">
    <w:name w:val="Zwykły tekst1"/>
    <w:basedOn w:val="Normalny"/>
    <w:rsid w:val="00F76E7B"/>
    <w:rPr>
      <w:rFonts w:ascii="Courier New" w:hAnsi="Courier New" w:cs="Calibri"/>
      <w:sz w:val="20"/>
      <w:szCs w:val="20"/>
      <w:lang w:eastAsia="zh-CN"/>
    </w:rPr>
  </w:style>
  <w:style w:type="paragraph" w:customStyle="1" w:styleId="Wyliczaniess">
    <w:name w:val="Wyliczanie ss"/>
    <w:rsid w:val="00F76E7B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customStyle="1" w:styleId="Tekstpodstawowy31">
    <w:name w:val="Tekst podstawowy 31"/>
    <w:basedOn w:val="Normalny"/>
    <w:rsid w:val="00F76E7B"/>
    <w:pPr>
      <w:jc w:val="both"/>
    </w:pPr>
    <w:rPr>
      <w:rFonts w:cs="Calibri"/>
      <w:color w:val="000000"/>
      <w:sz w:val="22"/>
      <w:szCs w:val="20"/>
      <w:lang w:eastAsia="zh-CN"/>
    </w:rPr>
  </w:style>
  <w:style w:type="paragraph" w:customStyle="1" w:styleId="NoIndent">
    <w:name w:val="No Indent"/>
    <w:basedOn w:val="Normalny"/>
    <w:next w:val="Normalny"/>
    <w:rsid w:val="00F76E7B"/>
    <w:pPr>
      <w:widowControl w:val="0"/>
    </w:pPr>
    <w:rPr>
      <w:rFonts w:cs="Calibri"/>
      <w:color w:val="000000"/>
      <w:sz w:val="22"/>
      <w:szCs w:val="22"/>
      <w:lang w:val="en-US" w:eastAsia="zh-CN"/>
    </w:rPr>
  </w:style>
  <w:style w:type="paragraph" w:customStyle="1" w:styleId="BodySingle">
    <w:name w:val="Body Single"/>
    <w:basedOn w:val="Normalny"/>
    <w:rsid w:val="00F76E7B"/>
    <w:rPr>
      <w:rFonts w:ascii="Tms Rmn" w:hAnsi="Tms Rmn" w:cs="Calibri"/>
      <w:sz w:val="20"/>
      <w:szCs w:val="20"/>
      <w:lang w:eastAsia="zh-CN"/>
    </w:rPr>
  </w:style>
  <w:style w:type="paragraph" w:styleId="Adreszwrotnynakopercie">
    <w:name w:val="envelope return"/>
    <w:basedOn w:val="Normalny"/>
    <w:rsid w:val="00F76E7B"/>
    <w:rPr>
      <w:rFonts w:ascii="Arial" w:hAnsi="Arial" w:cs="Arial"/>
      <w:sz w:val="20"/>
      <w:szCs w:val="20"/>
      <w:lang w:eastAsia="zh-CN"/>
    </w:rPr>
  </w:style>
  <w:style w:type="character" w:customStyle="1" w:styleId="NagwekZnak1">
    <w:name w:val="Nagłówek Znak1"/>
    <w:rsid w:val="00F76E7B"/>
    <w:rPr>
      <w:rFonts w:ascii="Calibri" w:eastAsia="Calibri" w:hAnsi="Calibri"/>
      <w:sz w:val="22"/>
      <w:szCs w:val="22"/>
      <w:lang w:eastAsia="zh-CN"/>
    </w:rPr>
  </w:style>
  <w:style w:type="character" w:customStyle="1" w:styleId="StopkaZnak1">
    <w:name w:val="Stopka Znak1"/>
    <w:rsid w:val="00F76E7B"/>
    <w:rPr>
      <w:rFonts w:ascii="Calibri" w:eastAsia="Calibri" w:hAnsi="Calibri"/>
      <w:sz w:val="22"/>
      <w:szCs w:val="22"/>
      <w:lang w:eastAsia="zh-CN"/>
    </w:rPr>
  </w:style>
  <w:style w:type="character" w:customStyle="1" w:styleId="hgkelc">
    <w:name w:val="hgkelc"/>
    <w:basedOn w:val="Domylnaczcionkaakapitu"/>
    <w:rsid w:val="00F76E7B"/>
  </w:style>
  <w:style w:type="character" w:customStyle="1" w:styleId="TekstkomentarzaZnak1">
    <w:name w:val="Tekst komentarza Znak1"/>
    <w:uiPriority w:val="99"/>
    <w:semiHidden/>
    <w:rsid w:val="00E30564"/>
    <w:rPr>
      <w:lang w:eastAsia="zh-CN"/>
    </w:rPr>
  </w:style>
  <w:style w:type="character" w:customStyle="1" w:styleId="highlight">
    <w:name w:val="highlight"/>
    <w:basedOn w:val="Domylnaczcionkaakapitu"/>
    <w:rsid w:val="00C30B77"/>
  </w:style>
  <w:style w:type="table" w:customStyle="1" w:styleId="Tabela-Siatka1">
    <w:name w:val="Tabela - Siatka1"/>
    <w:basedOn w:val="Standardowy"/>
    <w:next w:val="Tabela-Siatka"/>
    <w:uiPriority w:val="39"/>
    <w:rsid w:val="00731A8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semiHidden/>
    <w:rsid w:val="0026359B"/>
    <w:rPr>
      <w:rFonts w:ascii="Calibri Light" w:hAnsi="Calibri Light"/>
      <w:b/>
      <w:bCs/>
      <w:sz w:val="26"/>
      <w:szCs w:val="26"/>
      <w:lang w:eastAsia="zh-CN"/>
    </w:rPr>
  </w:style>
  <w:style w:type="character" w:styleId="Nierozpoznanawzmianka">
    <w:name w:val="Unresolved Mention"/>
    <w:uiPriority w:val="99"/>
    <w:semiHidden/>
    <w:unhideWhenUsed/>
    <w:rsid w:val="004455AB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rsid w:val="00813EE2"/>
    <w:rPr>
      <w:rFonts w:eastAsia="Calibri" w:cs="Calibri"/>
      <w:sz w:val="22"/>
      <w:szCs w:val="24"/>
      <w:lang w:eastAsia="zh-CN"/>
    </w:rPr>
  </w:style>
  <w:style w:type="paragraph" w:customStyle="1" w:styleId="Tekstpodstawowy22">
    <w:name w:val="Tekst podstawowy 22"/>
    <w:basedOn w:val="Normalny"/>
    <w:rsid w:val="002D07EC"/>
    <w:pPr>
      <w:spacing w:after="120" w:line="480" w:lineRule="auto"/>
    </w:pPr>
    <w:rPr>
      <w:rFonts w:ascii="Calibri" w:hAnsi="Calibri"/>
      <w:sz w:val="22"/>
      <w:szCs w:val="22"/>
      <w:lang w:val="x-none"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0258B2"/>
    <w:rPr>
      <w:rFonts w:ascii="Calibri" w:hAnsi="Calibri"/>
      <w:b/>
      <w:bCs/>
      <w:sz w:val="28"/>
      <w:szCs w:val="28"/>
    </w:rPr>
  </w:style>
  <w:style w:type="paragraph" w:customStyle="1" w:styleId="jstree-node">
    <w:name w:val="jstree-node"/>
    <w:basedOn w:val="Normalny"/>
    <w:rsid w:val="000258B2"/>
    <w:pPr>
      <w:suppressAutoHyphens w:val="0"/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E7B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E7BF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5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1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5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6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5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3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9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0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91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8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51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1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004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2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1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51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9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66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0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7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0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9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6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79A26-55DE-4D4A-9329-D432CC640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1264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8834</CharactersWithSpaces>
  <SharedDoc>false</SharedDoc>
  <HLinks>
    <vt:vector size="30" baseType="variant">
      <vt:variant>
        <vt:i4>720941</vt:i4>
      </vt:variant>
      <vt:variant>
        <vt:i4>12</vt:i4>
      </vt:variant>
      <vt:variant>
        <vt:i4>0</vt:i4>
      </vt:variant>
      <vt:variant>
        <vt:i4>5</vt:i4>
      </vt:variant>
      <vt:variant>
        <vt:lpwstr>mailto:ido@miedzyrzecz.pl</vt:lpwstr>
      </vt:variant>
      <vt:variant>
        <vt:lpwstr/>
      </vt:variant>
      <vt:variant>
        <vt:i4>7864392</vt:i4>
      </vt:variant>
      <vt:variant>
        <vt:i4>9</vt:i4>
      </vt:variant>
      <vt:variant>
        <vt:i4>0</vt:i4>
      </vt:variant>
      <vt:variant>
        <vt:i4>5</vt:i4>
      </vt:variant>
      <vt:variant>
        <vt:lpwstr>mailto:um@miedzyrzecz.pl</vt:lpwstr>
      </vt:variant>
      <vt:variant>
        <vt:lpwstr/>
      </vt:variant>
      <vt:variant>
        <vt:i4>786526</vt:i4>
      </vt:variant>
      <vt:variant>
        <vt:i4>6</vt:i4>
      </vt:variant>
      <vt:variant>
        <vt:i4>0</vt:i4>
      </vt:variant>
      <vt:variant>
        <vt:i4>5</vt:i4>
      </vt:variant>
      <vt:variant>
        <vt:lpwstr>https://e-zp.miedzyrzecz.pl/</vt:lpwstr>
      </vt:variant>
      <vt:variant>
        <vt:lpwstr/>
      </vt:variant>
      <vt:variant>
        <vt:i4>786526</vt:i4>
      </vt:variant>
      <vt:variant>
        <vt:i4>3</vt:i4>
      </vt:variant>
      <vt:variant>
        <vt:i4>0</vt:i4>
      </vt:variant>
      <vt:variant>
        <vt:i4>5</vt:i4>
      </vt:variant>
      <vt:variant>
        <vt:lpwstr>https://e-zp.miedzyrzecz.pl/</vt:lpwstr>
      </vt:variant>
      <vt:variant>
        <vt:lpwstr/>
      </vt:variant>
      <vt:variant>
        <vt:i4>5963817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mailto:zamowienia.publiczne@miedzyrzecz.pl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malgorzata.sobolewska</dc:creator>
  <cp:keywords/>
  <dc:description/>
  <cp:lastModifiedBy>WINDOWS</cp:lastModifiedBy>
  <cp:revision>2</cp:revision>
  <cp:lastPrinted>2024-07-11T06:14:00Z</cp:lastPrinted>
  <dcterms:created xsi:type="dcterms:W3CDTF">2024-10-03T09:24:00Z</dcterms:created>
  <dcterms:modified xsi:type="dcterms:W3CDTF">2024-10-03T09:24:00Z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UDM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