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6A3A4D" w14:textId="1A963D2A" w:rsidR="00194005" w:rsidRPr="00194005" w:rsidRDefault="00194005" w:rsidP="00194005">
      <w:pPr>
        <w:keepNext/>
        <w:keepLines/>
        <w:spacing w:before="240" w:after="0" w:line="240" w:lineRule="auto"/>
        <w:outlineLvl w:val="0"/>
        <w:rPr>
          <w:rFonts w:ascii="Calibri" w:eastAsia="Times New Roman" w:hAnsi="Calibri" w:cs="Times New Roman"/>
          <w:b/>
          <w:bCs/>
          <w:i/>
          <w:iCs/>
          <w:color w:val="000000"/>
          <w:sz w:val="20"/>
          <w:szCs w:val="20"/>
        </w:rPr>
      </w:pPr>
      <w:r w:rsidRPr="00194005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Załącznik nr</w:t>
      </w:r>
      <w:r w:rsidR="00D32174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 xml:space="preserve"> 3</w:t>
      </w:r>
      <w:r w:rsidRPr="00194005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 xml:space="preserve"> do </w:t>
      </w:r>
      <w:r w:rsidR="006614CE" w:rsidRPr="006614CE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Zapytania</w:t>
      </w:r>
      <w:r w:rsidR="0068014D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 xml:space="preserve"> 1</w:t>
      </w:r>
      <w:r w:rsidR="00D32174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6</w:t>
      </w:r>
      <w:r w:rsidR="0068014D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/2024/</w:t>
      </w:r>
      <w:r w:rsidR="00FE2CBC">
        <w:rPr>
          <w:rFonts w:ascii="Calibri" w:eastAsia="Times New Roman" w:hAnsi="Calibri" w:cs="Times New Roman"/>
          <w:b/>
          <w:bCs/>
          <w:color w:val="000000"/>
          <w:sz w:val="20"/>
          <w:szCs w:val="20"/>
        </w:rPr>
        <w:t>Z</w:t>
      </w:r>
    </w:p>
    <w:p w14:paraId="464B731D" w14:textId="77777777" w:rsidR="00194005" w:rsidRPr="00194005" w:rsidRDefault="00194005" w:rsidP="00194005">
      <w:pPr>
        <w:tabs>
          <w:tab w:val="left" w:pos="3015"/>
        </w:tabs>
        <w:spacing w:after="0" w:line="23" w:lineRule="atLeast"/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OFERTA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-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FORMULARZ</w:t>
      </w:r>
      <w:r w:rsidRPr="00194005">
        <w:rPr>
          <w:rFonts w:ascii="Calibri" w:eastAsia="Arial" w:hAnsi="Calibri" w:cs="Tahoma"/>
          <w:b/>
          <w:bCs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b/>
          <w:bCs/>
          <w:color w:val="000000"/>
          <w:sz w:val="20"/>
          <w:szCs w:val="20"/>
          <w:lang w:eastAsia="zh-CN"/>
        </w:rPr>
        <w:t>OFERTY</w:t>
      </w:r>
    </w:p>
    <w:p w14:paraId="578C02E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3157B920" w14:textId="149D4B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Złożona w postępowaniu o udzielenie zamówienia publicznego </w:t>
      </w:r>
      <w:r w:rsidR="00D32174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formie zapytania ofertowego</w:t>
      </w:r>
    </w:p>
    <w:p w14:paraId="56EF6C50" w14:textId="26FB5056" w:rsidR="00B91A70" w:rsidRDefault="0068014D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68014D">
        <w:rPr>
          <w:rFonts w:cstheme="minorHAnsi"/>
          <w:b/>
          <w:bCs/>
          <w:color w:val="000000"/>
          <w:sz w:val="20"/>
          <w:szCs w:val="20"/>
        </w:rPr>
        <w:t>Dostosowanie wejścia głównego Wojewódzkiego Szpitala Chorób Płuc im. dr. Alojzego Pawelca w Wodzisławiu Śląskim do potrzeb PPOŻ</w:t>
      </w:r>
    </w:p>
    <w:p w14:paraId="10BB5DF0" w14:textId="5F8A47C0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Zarejestrowana firma (nazwa) Wykonawcy:</w:t>
      </w:r>
    </w:p>
    <w:p w14:paraId="7F0F83FE" w14:textId="77777777" w:rsidR="00194005" w:rsidRPr="00194005" w:rsidRDefault="00194005" w:rsidP="00194005">
      <w:pPr>
        <w:tabs>
          <w:tab w:val="left" w:pos="0"/>
          <w:tab w:val="left" w:pos="284"/>
        </w:tabs>
        <w:spacing w:before="100" w:beforeAutospacing="1" w:after="100" w:afterAutospacing="1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</w:t>
      </w:r>
    </w:p>
    <w:p w14:paraId="1147B63D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 xml:space="preserve">Siedziba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eastAsia="zh-CN"/>
        </w:rPr>
        <w:t>Wykonawcy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:</w:t>
      </w:r>
    </w:p>
    <w:p w14:paraId="07270B85" w14:textId="77777777" w:rsidR="00194005" w:rsidRPr="00194005" w:rsidRDefault="00194005" w:rsidP="00194005">
      <w:pPr>
        <w:tabs>
          <w:tab w:val="left" w:pos="0"/>
          <w:tab w:val="left" w:pos="284"/>
        </w:tabs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bookmarkStart w:id="0" w:name="_Hlk62631601"/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</w:t>
      </w:r>
    </w:p>
    <w:bookmarkEnd w:id="0"/>
    <w:p w14:paraId="7FF19A1F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ulica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domu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nr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lokalu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) </w:t>
      </w:r>
    </w:p>
    <w:p w14:paraId="72B288ED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  <w:t>……………………………...........................................................................................................</w:t>
      </w:r>
    </w:p>
    <w:p w14:paraId="463BDB11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(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kod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miejscowość</w:t>
      </w:r>
      <w:r w:rsidRPr="00194005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 xml:space="preserve">, </w:t>
      </w: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eastAsia="zh-CN"/>
        </w:rPr>
        <w:t>województwo</w:t>
      </w:r>
      <w:r w:rsidR="006602EA">
        <w:rPr>
          <w:rFonts w:ascii="Calibri" w:eastAsia="Arial" w:hAnsi="Calibri" w:cs="Tahoma"/>
          <w:iCs/>
          <w:color w:val="000000"/>
          <w:sz w:val="20"/>
          <w:szCs w:val="20"/>
          <w:vertAlign w:val="superscript"/>
          <w:lang w:eastAsia="zh-CN"/>
        </w:rPr>
        <w:t>)</w:t>
      </w:r>
    </w:p>
    <w:p w14:paraId="76ABC9BC" w14:textId="77777777" w:rsidR="00B91A70" w:rsidRPr="00194005" w:rsidRDefault="00B91A70" w:rsidP="00B91A70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lang w:val="de-DE" w:eastAsia="zh-CN"/>
        </w:rPr>
        <w:t>..................................................................................................................................................</w:t>
      </w:r>
    </w:p>
    <w:p w14:paraId="37672237" w14:textId="77777777" w:rsidR="00B91A70" w:rsidRPr="00194005" w:rsidRDefault="00B91A70" w:rsidP="00B91A70">
      <w:pPr>
        <w:spacing w:after="0" w:line="23" w:lineRule="atLeast"/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</w:pPr>
      <w:r w:rsidRPr="00194005">
        <w:rPr>
          <w:rFonts w:ascii="Calibri" w:eastAsia="Times New Roman" w:hAnsi="Calibri" w:cs="Tahoma"/>
          <w:iCs/>
          <w:color w:val="000000"/>
          <w:sz w:val="20"/>
          <w:szCs w:val="20"/>
          <w:vertAlign w:val="superscript"/>
          <w:lang w:val="de-DE" w:eastAsia="zh-CN"/>
        </w:rPr>
        <w:t>(e-mail)</w:t>
      </w:r>
    </w:p>
    <w:p w14:paraId="014FF578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NIP:…………………………….REGON:……………………………….</w:t>
      </w:r>
    </w:p>
    <w:p w14:paraId="7388AB59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  <w:t>nr KRS:………………………………..</w:t>
      </w:r>
    </w:p>
    <w:p w14:paraId="5D225C5C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iCs/>
          <w:color w:val="000000"/>
          <w:sz w:val="20"/>
          <w:szCs w:val="20"/>
          <w:lang w:val="de-DE" w:eastAsia="zh-CN"/>
        </w:rPr>
      </w:pPr>
    </w:p>
    <w:p w14:paraId="405E86A8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bookmarkStart w:id="1" w:name="_Hlk66948196"/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złożenia oferty przez wykonawców wspólnie ubiegających się o udzielenie zamówienia w górnej części wypełnia ją pełnomocnik ustanowiony przez wykonawców do reprezentowania ich w postępowaniu o udzielenie zamówienia. Poniżej, w tabeli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"/>
        <w:gridCol w:w="4760"/>
        <w:gridCol w:w="3965"/>
      </w:tblGrid>
      <w:tr w:rsidR="00194005" w:rsidRPr="00194005" w14:paraId="52E722D7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A229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B8F6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NAZWA (FIRMA) WYKONAWCY WSPÓLNIE UBIEGAJĄCY SIĘ O UDZIELENIE ZAMÓWIENIA  (OFERTA WSPÓLNA) 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ACCE" w14:textId="77777777" w:rsidR="00194005" w:rsidRPr="006602EA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</w:pPr>
            <w:r w:rsidRPr="006602EA">
              <w:rPr>
                <w:rFonts w:ascii="Calibri" w:eastAsia="Times New Roman" w:hAnsi="Calibri" w:cs="Tahoma"/>
                <w:bCs/>
                <w:color w:val="000000"/>
                <w:sz w:val="20"/>
                <w:szCs w:val="20"/>
                <w:lang w:eastAsia="zh-CN"/>
              </w:rPr>
              <w:t xml:space="preserve">Dane identyfikujące – adres siedziby, nr dokumentu rejestrowego, NIP, REGON, </w:t>
            </w:r>
          </w:p>
        </w:tc>
      </w:tr>
      <w:tr w:rsidR="00194005" w:rsidRPr="00194005" w14:paraId="4FDFB11D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814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2FBA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DAB9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  <w:tr w:rsidR="00194005" w:rsidRPr="00194005" w14:paraId="42AC397E" w14:textId="77777777" w:rsidTr="00194005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916E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1861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1EE6" w14:textId="77777777" w:rsidR="00194005" w:rsidRPr="00194005" w:rsidRDefault="00194005" w:rsidP="00194005">
            <w:pPr>
              <w:spacing w:after="0" w:line="276" w:lineRule="auto"/>
              <w:rPr>
                <w:rFonts w:ascii="Calibri" w:eastAsia="Times New Roman" w:hAnsi="Calibri" w:cs="Tahoma"/>
                <w:color w:val="000000"/>
                <w:sz w:val="20"/>
                <w:szCs w:val="20"/>
                <w:lang w:eastAsia="zh-CN"/>
              </w:rPr>
            </w:pPr>
          </w:p>
        </w:tc>
      </w:tr>
    </w:tbl>
    <w:p w14:paraId="64266BBE" w14:textId="77777777" w:rsidR="00194005" w:rsidRPr="00194005" w:rsidRDefault="00194005" w:rsidP="00194005">
      <w:pPr>
        <w:spacing w:after="0" w:line="276" w:lineRule="auto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3100311D" w14:textId="53BCBAEA" w:rsidR="00194005" w:rsidRPr="00194005" w:rsidRDefault="00194005" w:rsidP="00160160">
      <w:pPr>
        <w:numPr>
          <w:ilvl w:val="0"/>
          <w:numId w:val="1"/>
        </w:num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>Oferujemy wykonanie zamówienia w zakresie określonym</w:t>
      </w:r>
      <w:r w:rsidR="00D32174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 xml:space="preserve"> w Zapytaniu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 za cenę 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val="x-none" w:eastAsia="zh-CN"/>
        </w:rPr>
        <w:t>w wysokości:</w:t>
      </w:r>
    </w:p>
    <w:p w14:paraId="6F68FE3F" w14:textId="77777777" w:rsid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- wartość oferty brutto ……………………………………………… słownie: ……………………………………………</w:t>
      </w:r>
    </w:p>
    <w:p w14:paraId="3F944971" w14:textId="77777777" w:rsidR="00ED16F6" w:rsidRPr="00194005" w:rsidRDefault="00ED16F6" w:rsidP="00194005">
      <w:pPr>
        <w:tabs>
          <w:tab w:val="left" w:pos="284"/>
        </w:tabs>
        <w:spacing w:after="0" w:line="276" w:lineRule="auto"/>
        <w:contextualSpacing/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</w:pPr>
    </w:p>
    <w:p w14:paraId="29EEB97D" w14:textId="00DCB827" w:rsidR="00194005" w:rsidRDefault="00194005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i/>
          <w:iCs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- okres gwarancji </w:t>
      </w:r>
      <w:r w:rsidR="00BD15A4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24 miesiące</w:t>
      </w:r>
    </w:p>
    <w:p w14:paraId="2D619E19" w14:textId="77777777" w:rsidR="00ED16F6" w:rsidRPr="00194005" w:rsidRDefault="00ED16F6" w:rsidP="00194005">
      <w:pPr>
        <w:tabs>
          <w:tab w:val="left" w:pos="284"/>
        </w:tabs>
        <w:spacing w:after="0" w:line="276" w:lineRule="auto"/>
        <w:contextualSpacing/>
        <w:rPr>
          <w:rFonts w:ascii="Calibri" w:eastAsia="SimSun" w:hAnsi="Calibri" w:cs="Tahoma"/>
          <w:b/>
          <w:bCs/>
          <w:i/>
          <w:iCs/>
          <w:sz w:val="20"/>
          <w:szCs w:val="20"/>
          <w:lang w:val="x-none" w:eastAsia="pl-PL"/>
        </w:rPr>
      </w:pPr>
    </w:p>
    <w:bookmarkEnd w:id="1"/>
    <w:p w14:paraId="7AA6376D" w14:textId="61BC40F1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Przedmiot zamówienia, zasady wyceny zostały przez zamawiającego opisane w treści </w:t>
      </w:r>
      <w:r w:rsidR="006614CE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>Zapytania</w:t>
      </w:r>
      <w:r w:rsidRPr="00194005">
        <w:rPr>
          <w:rFonts w:ascii="Calibri" w:eastAsia="Times New Roman" w:hAnsi="Calibri" w:cs="Tahoma"/>
          <w:bCs/>
          <w:color w:val="000000"/>
          <w:sz w:val="20"/>
          <w:szCs w:val="20"/>
          <w:lang w:eastAsia="zh-CN"/>
        </w:rPr>
        <w:t xml:space="preserve"> i nie zgłaszamy żadnych uwag i zastrzeżeń związanych z przygotowanym przez zamawiającego opisem.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 xml:space="preserve"> </w:t>
      </w:r>
    </w:p>
    <w:p w14:paraId="55A9457C" w14:textId="4353E3BA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76" w:lineRule="auto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W przypadku wyboru naszej oferty wykonamy zamówienie zgodnie ze wszystkimi wymaganiami zamawiającego i przepisami prawa, treścią oferty, w terminie zakreślonym Z</w:t>
      </w:r>
      <w:r w:rsidR="006614CE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apytania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.</w:t>
      </w:r>
    </w:p>
    <w:p w14:paraId="59DB8DAC" w14:textId="77777777" w:rsidR="00194005" w:rsidRPr="00194005" w:rsidRDefault="00194005" w:rsidP="00194005">
      <w:pPr>
        <w:shd w:val="clear" w:color="auto" w:fill="FFFFFF"/>
        <w:tabs>
          <w:tab w:val="left" w:leader="dot" w:pos="6763"/>
        </w:tabs>
        <w:spacing w:after="0" w:line="23" w:lineRule="atLeast"/>
        <w:jc w:val="both"/>
        <w:rPr>
          <w:rFonts w:ascii="Calibri" w:eastAsia="Times New Roman" w:hAnsi="Calibri" w:cs="Tahoma"/>
          <w:color w:val="000000"/>
          <w:sz w:val="20"/>
          <w:szCs w:val="20"/>
          <w:lang w:eastAsia="zh-CN"/>
        </w:rPr>
      </w:pPr>
    </w:p>
    <w:p w14:paraId="56D6E157" w14:textId="4BB34447" w:rsidR="00194005" w:rsidRPr="00194005" w:rsidRDefault="00194005" w:rsidP="00194005">
      <w:pPr>
        <w:tabs>
          <w:tab w:val="left" w:pos="284"/>
        </w:tabs>
        <w:spacing w:line="276" w:lineRule="auto"/>
        <w:contextualSpacing/>
        <w:rPr>
          <w:rFonts w:ascii="Calibri" w:eastAsia="Calibri" w:hAnsi="Calibri" w:cs="Tahoma"/>
          <w:b/>
          <w:bCs/>
          <w:color w:val="000000"/>
          <w:sz w:val="20"/>
          <w:szCs w:val="20"/>
          <w:lang w:val="x-none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>2. Oferuję/emy wykonanie zadania w terminie:</w:t>
      </w:r>
      <w:r>
        <w:rPr>
          <w:rFonts w:ascii="Calibri" w:eastAsia="Calibri" w:hAnsi="Calibri" w:cs="Tahoma"/>
          <w:color w:val="000000"/>
          <w:sz w:val="20"/>
          <w:szCs w:val="20"/>
          <w:lang w:eastAsia="pl-PL"/>
        </w:rPr>
        <w:t xml:space="preserve"> nie później niż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pl-PL"/>
        </w:rPr>
        <w:t xml:space="preserve">  </w:t>
      </w:r>
      <w:r w:rsidR="0068014D">
        <w:rPr>
          <w:rFonts w:ascii="Calibri" w:eastAsia="Calibri" w:hAnsi="Calibri" w:cs="Tahoma"/>
          <w:b/>
          <w:bCs/>
          <w:color w:val="000000"/>
          <w:sz w:val="20"/>
          <w:szCs w:val="20"/>
        </w:rPr>
        <w:t>15.11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>.202</w:t>
      </w:r>
      <w:r w:rsidR="00ED16F6">
        <w:rPr>
          <w:rFonts w:ascii="Calibri" w:eastAsia="Calibri" w:hAnsi="Calibri" w:cs="Tahoma"/>
          <w:b/>
          <w:bCs/>
          <w:color w:val="000000"/>
          <w:sz w:val="20"/>
          <w:szCs w:val="20"/>
        </w:rPr>
        <w:t>4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</w:rPr>
        <w:t xml:space="preserve"> r.</w:t>
      </w:r>
    </w:p>
    <w:p w14:paraId="0C8FA8FD" w14:textId="77777777" w:rsidR="00194005" w:rsidRPr="00194005" w:rsidRDefault="00194005" w:rsidP="00194005">
      <w:pPr>
        <w:shd w:val="clear" w:color="auto" w:fill="FFFFFF"/>
        <w:tabs>
          <w:tab w:val="left" w:pos="284"/>
          <w:tab w:val="left" w:leader="dot" w:pos="6763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</w:pPr>
    </w:p>
    <w:p w14:paraId="7E52B857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</w:rPr>
        <w:t>3. Oświadczam</w:t>
      </w: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/y, że:</w:t>
      </w:r>
    </w:p>
    <w:p w14:paraId="4676D7EB" w14:textId="5BBC4BF1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>Gwarantuję/emy wykonanie niniejszego zamówienia zgodnie z treścią</w:t>
      </w:r>
      <w:r w:rsidR="00227044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zapytania.</w:t>
      </w:r>
    </w:p>
    <w:p w14:paraId="58462504" w14:textId="77777777" w:rsidR="00194005" w:rsidRPr="00194005" w:rsidRDefault="00194005" w:rsidP="00194005">
      <w:pPr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1606F1B5" w14:textId="0AA38AD6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5. 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val="x-none" w:eastAsia="pl-PL"/>
        </w:rPr>
        <w:t>Termin związania ofertą w tym postępowaniu upływa w dniu:</w:t>
      </w:r>
      <w:r w:rsidRPr="00194005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 </w:t>
      </w:r>
      <w:r w:rsidR="00F076DB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>09.11</w:t>
      </w:r>
      <w:r w:rsidR="00ED16F6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>.2024</w:t>
      </w:r>
      <w:r w:rsidR="000D56DE">
        <w:rPr>
          <w:rFonts w:ascii="Calibri" w:eastAsia="Calibri" w:hAnsi="Calibri" w:cs="Tahoma"/>
          <w:b/>
          <w:bCs/>
          <w:color w:val="000000"/>
          <w:sz w:val="20"/>
          <w:szCs w:val="20"/>
          <w:lang w:eastAsia="pl-PL"/>
        </w:rPr>
        <w:t xml:space="preserve"> r.</w:t>
      </w:r>
    </w:p>
    <w:p w14:paraId="23736BC5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</w:p>
    <w:p w14:paraId="1DFA3531" w14:textId="65B695E5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6.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Akceptuję/emy bez zastrzeżeń opis przedmiotu zamówienia, wymagania zawarte w </w:t>
      </w:r>
      <w:r w:rsidR="006614CE"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Z</w:t>
      </w:r>
      <w:r w:rsidR="006614CE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apytania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oraz projekt umowy załączony do </w:t>
      </w:r>
      <w:r w:rsidR="006614CE"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Z</w:t>
      </w:r>
      <w:r w:rsidR="006614CE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apytania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 i zobowiązujemy się do podpisania umowy na warunkach i zasadach obowiązujących w tym postępowaniu.</w:t>
      </w:r>
    </w:p>
    <w:p w14:paraId="22D75D5D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3B2573FB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 xml:space="preserve">7. 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  <w:t xml:space="preserve">W przypadku uznania mojej/naszej oferty za najkorzystniejszą zobowiązuję/emy się zawrzeć umowę w miejscu i terminie wskazanym przez zamawiającego. </w:t>
      </w:r>
    </w:p>
    <w:p w14:paraId="26DF2AB1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</w:p>
    <w:p w14:paraId="5A759F37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contextualSpacing/>
        <w:rPr>
          <w:rFonts w:ascii="Calibri" w:eastAsia="Calibri" w:hAnsi="Calibri" w:cs="Tahoma"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8.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Oświadczamy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 xml:space="preserve">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opcję):</w:t>
      </w:r>
    </w:p>
    <w:p w14:paraId="6D69F5CB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lastRenderedPageBreak/>
        <w:t xml:space="preserve">-że zamówienie wykonamy samodzielnie  </w:t>
      </w:r>
    </w:p>
    <w:p w14:paraId="15074D68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color w:val="000000"/>
          <w:sz w:val="20"/>
          <w:szCs w:val="20"/>
          <w:lang w:eastAsia="pl-PL"/>
        </w:rPr>
        <w:t xml:space="preserve">-że powierzymy wykonanie następującej części zamówienia podwykonawcy/om: </w:t>
      </w:r>
    </w:p>
    <w:p w14:paraId="54314E8B" w14:textId="77777777" w:rsidR="00194005" w:rsidRPr="00194005" w:rsidRDefault="00194005" w:rsidP="00194005">
      <w:pPr>
        <w:spacing w:before="120"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(należy wymienić część zamówienia, której wykonanie wykonawca zamierza powierzyć podwykonawcy/ om oraz podać firmę podwykonawcy/ ów)</w:t>
      </w:r>
    </w:p>
    <w:p w14:paraId="029F1A71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</w:t>
      </w:r>
    </w:p>
    <w:p w14:paraId="2CC622C4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pacing w:val="40"/>
          <w:sz w:val="20"/>
          <w:szCs w:val="20"/>
          <w:lang w:eastAsia="pl-PL"/>
        </w:rPr>
        <w:t>..........................................................................................</w:t>
      </w:r>
    </w:p>
    <w:p w14:paraId="48307825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Ponadto:</w:t>
      </w:r>
    </w:p>
    <w:p w14:paraId="067E041A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- podaję następujące nazwy albo imiona i nazwiska oraz dane kontaktowe podwykonawców i osób do kontaktu z nimi zaangażowanych w roboty budowlane będące przedmiotem zamówienia:</w:t>
      </w:r>
    </w:p>
    <w:p w14:paraId="2B701910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67E3676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</w:p>
    <w:p w14:paraId="32FBF076" w14:textId="77777777" w:rsidR="00194005" w:rsidRPr="00194005" w:rsidRDefault="00194005" w:rsidP="00194005">
      <w:pPr>
        <w:tabs>
          <w:tab w:val="left" w:pos="284"/>
        </w:tabs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9. Osobą wyznaczoną do kontaktów w sprawie zawarcia umowy jest: ……………….……………….</w:t>
      </w:r>
    </w:p>
    <w:p w14:paraId="06449D10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Sposób kontaktu:</w:t>
      </w:r>
    </w:p>
    <w:p w14:paraId="114A1926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e-mail: ………………………….</w:t>
      </w:r>
    </w:p>
    <w:p w14:paraId="62B39255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eastAsia="zh-CN"/>
        </w:rPr>
        <w:t>Adres do korespondencji/jeżeli jest inny: ……………………………………………………………………………………………</w:t>
      </w:r>
    </w:p>
    <w:p w14:paraId="7F575F98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55FB58F5" w14:textId="0F4EEBA5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="00982A8B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0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Oświadczamy, że </w:t>
      </w: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 xml:space="preserve">jesteśmy/nie jesteśmy </w:t>
      </w:r>
      <w:bookmarkStart w:id="2" w:name="_Hlk62633608"/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 </w:t>
      </w:r>
      <w:bookmarkEnd w:id="2"/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podatnikiem podatku VAT od towarów i usług.</w:t>
      </w:r>
    </w:p>
    <w:p w14:paraId="269089E5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3293A570" w14:textId="26D12E95" w:rsidR="00194005" w:rsidRPr="00194005" w:rsidRDefault="00F076DB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>1</w:t>
      </w:r>
      <w:r w:rsidR="00982A8B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>1</w:t>
      </w:r>
      <w:r w:rsidR="00194005"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zh-CN"/>
        </w:rPr>
        <w:t xml:space="preserve">. </w:t>
      </w:r>
      <w:r w:rsidR="00194005"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 xml:space="preserve">Informuję, że jestem </w:t>
      </w:r>
      <w:r w:rsidR="00194005"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val="x-none" w:eastAsia="pl-PL"/>
        </w:rPr>
        <w:t>(zaznaczyć właściwą opcję)</w:t>
      </w:r>
      <w:r w:rsidR="00194005"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:</w:t>
      </w:r>
    </w:p>
    <w:p w14:paraId="653E94CC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ind w:left="1418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Mikroprzedsiębiorstwem</w:t>
      </w:r>
    </w:p>
    <w:p w14:paraId="2CDF5185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Małym przedsiębiorstwem</w:t>
      </w:r>
    </w:p>
    <w:p w14:paraId="0E471504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Średnim przedsiębiorstwem</w:t>
      </w:r>
    </w:p>
    <w:p w14:paraId="57FDE8AF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Osobą prowadzącą jednoosobową działalność gospodarczą</w:t>
      </w:r>
    </w:p>
    <w:p w14:paraId="682E1E64" w14:textId="77777777" w:rsidR="00194005" w:rsidRPr="00194005" w:rsidRDefault="00194005" w:rsidP="00160160">
      <w:pPr>
        <w:numPr>
          <w:ilvl w:val="0"/>
          <w:numId w:val="2"/>
        </w:numPr>
        <w:tabs>
          <w:tab w:val="left" w:pos="426"/>
          <w:tab w:val="left" w:pos="567"/>
        </w:tabs>
        <w:suppressAutoHyphens/>
        <w:spacing w:after="0" w:line="23" w:lineRule="atLeast"/>
        <w:rPr>
          <w:rFonts w:ascii="Calibri" w:eastAsia="Times New Roman" w:hAnsi="Calibri" w:cs="Tahoma"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pl-PL"/>
        </w:rPr>
        <w:t>Inny rodzaj</w:t>
      </w:r>
    </w:p>
    <w:p w14:paraId="4C50E30E" w14:textId="77777777" w:rsidR="00194005" w:rsidRPr="005B1960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  <w:t>* (w przypadku Wykonawców składających ofertę wspólną należy wypełnić dla każdego podmiotu osobno)</w:t>
      </w:r>
    </w:p>
    <w:p w14:paraId="56236C2C" w14:textId="77777777" w:rsidR="00194005" w:rsidRPr="005B1960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27F9B6E4" w14:textId="77777777" w:rsidR="00194005" w:rsidRPr="005B1960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  <w:t>Małe przedsiębiorstwo :przedsiębiorstwo, które zatrudnia mniej niż 50 osób i którego roczny obrót lub roczna suma bilansowa nie przekracza 10 milionów EUR.</w:t>
      </w:r>
    </w:p>
    <w:p w14:paraId="31EA19AD" w14:textId="77777777" w:rsidR="00194005" w:rsidRPr="005B1960" w:rsidRDefault="00194005" w:rsidP="00194005">
      <w:pPr>
        <w:tabs>
          <w:tab w:val="left" w:pos="426"/>
          <w:tab w:val="left" w:pos="567"/>
        </w:tabs>
        <w:spacing w:after="0" w:line="23" w:lineRule="atLeast"/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</w:pPr>
      <w:r w:rsidRPr="005B1960">
        <w:rPr>
          <w:rFonts w:ascii="Calibri" w:eastAsia="Times New Roman" w:hAnsi="Calibri" w:cs="Tahoma"/>
          <w:iCs/>
          <w:color w:val="000000"/>
          <w:sz w:val="18"/>
          <w:szCs w:val="18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CE7DB4F" w14:textId="77777777" w:rsidR="00194005" w:rsidRPr="005B1960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Calibri" w:hAnsi="Calibri" w:cs="Tahoma"/>
          <w:iCs/>
          <w:color w:val="000000"/>
          <w:sz w:val="18"/>
          <w:szCs w:val="18"/>
          <w:lang w:val="x-none"/>
        </w:rPr>
      </w:pPr>
    </w:p>
    <w:p w14:paraId="65D56141" w14:textId="69ACA058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1</w:t>
      </w:r>
      <w:r w:rsidR="00982A8B">
        <w:rPr>
          <w:rFonts w:ascii="Calibri" w:eastAsia="Calibri" w:hAnsi="Calibri" w:cs="Tahoma"/>
          <w:color w:val="000000"/>
          <w:sz w:val="20"/>
          <w:szCs w:val="20"/>
        </w:rPr>
        <w:t>2</w:t>
      </w:r>
      <w:r w:rsidRPr="00194005">
        <w:rPr>
          <w:rFonts w:ascii="Calibri" w:eastAsia="Calibri" w:hAnsi="Calibri" w:cs="Tahoma"/>
          <w:color w:val="000000"/>
          <w:sz w:val="20"/>
          <w:szCs w:val="20"/>
          <w:lang w:val="x-none"/>
        </w:rPr>
        <w:t>. 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2016.119.1) wobec osób fizycznych, od których dane osobowe bezpośrednio lub pośrednio pozyskałem w celu ubiegania się o udzielenie zamówienia publicznego w niniejszym postępowaniu.</w:t>
      </w:r>
    </w:p>
    <w:p w14:paraId="4600E8AF" w14:textId="77777777" w:rsidR="00194005" w:rsidRPr="00194005" w:rsidRDefault="00194005" w:rsidP="00194005">
      <w:pPr>
        <w:spacing w:after="0" w:line="23" w:lineRule="atLeast"/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</w:pPr>
      <w:r w:rsidRPr="00194005">
        <w:rPr>
          <w:rFonts w:ascii="Calibri" w:eastAsia="Times New Roman" w:hAnsi="Calibri" w:cs="Tahoma"/>
          <w:i/>
          <w:iCs/>
          <w:color w:val="000000"/>
          <w:sz w:val="20"/>
          <w:szCs w:val="20"/>
          <w:lang w:eastAsia="pl-PL"/>
        </w:rPr>
        <w:t>Uwaga:</w:t>
      </w:r>
    </w:p>
    <w:p w14:paraId="2BEB54E5" w14:textId="77777777" w:rsidR="00194005" w:rsidRPr="00194005" w:rsidRDefault="00194005" w:rsidP="00194005">
      <w:pPr>
        <w:spacing w:after="0" w:line="23" w:lineRule="atLeast"/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</w:pPr>
      <w:r w:rsidRPr="00194005">
        <w:rPr>
          <w:rFonts w:ascii="Calibri" w:eastAsia="Calibri" w:hAnsi="Calibri" w:cs="Tahoma"/>
          <w:i/>
          <w:color w:val="000000"/>
          <w:sz w:val="20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E24AE6D" w14:textId="77777777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</w:pPr>
    </w:p>
    <w:p w14:paraId="6044989C" w14:textId="1D2A8A28" w:rsidR="00194005" w:rsidRPr="00194005" w:rsidRDefault="00194005" w:rsidP="00194005">
      <w:pPr>
        <w:tabs>
          <w:tab w:val="left" w:pos="360"/>
        </w:tabs>
        <w:spacing w:after="0" w:line="23" w:lineRule="atLeast"/>
        <w:contextualSpacing/>
        <w:rPr>
          <w:rFonts w:ascii="Calibri" w:eastAsia="Times New Roman" w:hAnsi="Calibri" w:cs="Tahoma"/>
          <w:strike/>
          <w:color w:val="000000"/>
          <w:sz w:val="20"/>
          <w:szCs w:val="20"/>
          <w:lang w:val="x-none"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1</w:t>
      </w:r>
      <w:r w:rsidR="00982A8B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3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val="x-none" w:eastAsia="pl-PL"/>
        </w:rPr>
        <w:t>. Oświadczam, że wszystkie podane informacje w  niniejszym oświadczeniu są aktualne i zgodne z prawdą oraz zostały przedstawione z pełną świadomością konsekwencji wprowadzenia zamawiającego w błąd przy przedstawianiu informacji.</w:t>
      </w:r>
    </w:p>
    <w:p w14:paraId="429F932E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Załącznikami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do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niniejszej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oferty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 xml:space="preserve"> </w:t>
      </w:r>
      <w:r w:rsidRPr="00194005">
        <w:rPr>
          <w:rFonts w:ascii="Calibri" w:eastAsia="Times New Roman" w:hAnsi="Calibri" w:cs="Tahoma"/>
          <w:color w:val="000000"/>
          <w:sz w:val="20"/>
          <w:szCs w:val="20"/>
          <w:lang w:eastAsia="zh-CN"/>
        </w:rPr>
        <w:t>są</w:t>
      </w:r>
      <w:r w:rsidRPr="00194005">
        <w:rPr>
          <w:rFonts w:ascii="Calibri" w:eastAsia="Arial" w:hAnsi="Calibri" w:cs="Tahoma"/>
          <w:color w:val="000000"/>
          <w:sz w:val="20"/>
          <w:szCs w:val="20"/>
          <w:lang w:eastAsia="zh-CN"/>
        </w:rPr>
        <w:t>:</w:t>
      </w:r>
    </w:p>
    <w:p w14:paraId="7EDE24DF" w14:textId="77777777" w:rsidR="00194005" w:rsidRPr="00194005" w:rsidRDefault="00194005" w:rsidP="00194005">
      <w:pPr>
        <w:spacing w:after="0" w:line="23" w:lineRule="atLeast"/>
        <w:rPr>
          <w:rFonts w:ascii="Calibri" w:eastAsia="Arial" w:hAnsi="Calibri" w:cs="Tahoma"/>
          <w:color w:val="000000"/>
          <w:sz w:val="20"/>
          <w:szCs w:val="20"/>
          <w:lang w:eastAsia="zh-CN"/>
        </w:rPr>
      </w:pPr>
    </w:p>
    <w:p w14:paraId="2B39850F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4F652D66" w14:textId="77777777" w:rsidR="00194005" w:rsidRPr="00194005" w:rsidRDefault="00194005" w:rsidP="00160160">
      <w:pPr>
        <w:numPr>
          <w:ilvl w:val="0"/>
          <w:numId w:val="3"/>
        </w:numPr>
        <w:tabs>
          <w:tab w:val="left" w:pos="600"/>
        </w:tabs>
        <w:spacing w:after="0" w:line="23" w:lineRule="atLeast"/>
        <w:ind w:left="600" w:hanging="480"/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</w:pPr>
      <w:r w:rsidRPr="00194005">
        <w:rPr>
          <w:rFonts w:ascii="Calibri" w:eastAsia="Arial" w:hAnsi="Calibri" w:cs="Tahoma"/>
          <w:color w:val="000000"/>
          <w:sz w:val="20"/>
          <w:szCs w:val="20"/>
          <w:lang w:val="de-DE" w:eastAsia="zh-CN"/>
        </w:rPr>
        <w:t xml:space="preserve">................................................................................ </w:t>
      </w:r>
    </w:p>
    <w:p w14:paraId="7E1418AA" w14:textId="77777777" w:rsidR="00AD7706" w:rsidRDefault="00AD770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676A35AA" w14:textId="77777777" w:rsidR="00AD7706" w:rsidRDefault="00AD770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51DA813E" w14:textId="77777777" w:rsidR="00AD7706" w:rsidRDefault="00AD770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0EC8EFCA" w14:textId="77777777" w:rsidR="00AD7706" w:rsidRDefault="00AD770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2203EF3F" w14:textId="77777777" w:rsidR="00AD7706" w:rsidRDefault="00AD770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2E657EA4" w14:textId="77777777" w:rsidR="00AD7706" w:rsidRDefault="00AD7706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</w:p>
    <w:p w14:paraId="684A84C2" w14:textId="0BFE1B2F" w:rsidR="00194005" w:rsidRPr="00194005" w:rsidRDefault="00194005" w:rsidP="00194005">
      <w:pPr>
        <w:tabs>
          <w:tab w:val="left" w:pos="360"/>
        </w:tabs>
        <w:spacing w:after="0" w:line="23" w:lineRule="atLeast"/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</w:pP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 xml:space="preserve">Załącznik nr </w:t>
      </w:r>
      <w:r w:rsidR="00227044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>4</w:t>
      </w:r>
      <w:r w:rsidRPr="00194005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 xml:space="preserve"> do </w:t>
      </w:r>
      <w:r w:rsidR="00982A8B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>Zapytania</w:t>
      </w:r>
      <w:r w:rsidR="00811909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 xml:space="preserve"> 1</w:t>
      </w:r>
      <w:r w:rsidR="00982A8B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>6</w:t>
      </w:r>
      <w:r w:rsidR="00811909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>/2024/</w:t>
      </w:r>
      <w:r w:rsidR="00982A8B">
        <w:rPr>
          <w:rFonts w:ascii="Calibri" w:eastAsia="Times New Roman" w:hAnsi="Calibri" w:cs="Tahoma"/>
          <w:b/>
          <w:color w:val="000000"/>
          <w:sz w:val="20"/>
          <w:szCs w:val="20"/>
          <w:lang w:eastAsia="zh-CN"/>
        </w:rPr>
        <w:t>Z</w:t>
      </w:r>
    </w:p>
    <w:p w14:paraId="2A16A673" w14:textId="77777777" w:rsidR="00F772D8" w:rsidRPr="00F772D8" w:rsidRDefault="00F772D8" w:rsidP="00F772D8">
      <w:pPr>
        <w:spacing w:after="0" w:line="480" w:lineRule="auto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b/>
          <w:bCs/>
          <w:sz w:val="20"/>
          <w:szCs w:val="20"/>
        </w:rPr>
        <w:t>Wykonawca:</w:t>
      </w:r>
    </w:p>
    <w:p w14:paraId="41FC62B8" w14:textId="77777777" w:rsidR="00F772D8" w:rsidRPr="00F772D8" w:rsidRDefault="00F772D8" w:rsidP="00F772D8">
      <w:pPr>
        <w:spacing w:after="0" w:line="480" w:lineRule="auto"/>
        <w:ind w:right="5954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……………………………………</w:t>
      </w:r>
    </w:p>
    <w:p w14:paraId="0A63F7A0" w14:textId="77777777" w:rsidR="00F772D8" w:rsidRPr="00F772D8" w:rsidRDefault="00F772D8" w:rsidP="00F772D8">
      <w:pPr>
        <w:ind w:right="5953"/>
        <w:rPr>
          <w:rFonts w:cs="Calibri"/>
          <w:i/>
          <w:iCs/>
          <w:sz w:val="20"/>
          <w:szCs w:val="20"/>
        </w:rPr>
      </w:pPr>
      <w:r w:rsidRPr="00F772D8">
        <w:rPr>
          <w:rFonts w:cs="Calibri"/>
          <w:i/>
          <w:iCs/>
          <w:sz w:val="20"/>
          <w:szCs w:val="20"/>
        </w:rPr>
        <w:t>(pełna nazwa/firma, adres, w zależności od podmiotu: NIP/PESEL, KRS/CEiDG)</w:t>
      </w:r>
    </w:p>
    <w:p w14:paraId="4EAC1C43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F772D8">
        <w:rPr>
          <w:rFonts w:cs="Calibri"/>
          <w:b/>
          <w:sz w:val="20"/>
          <w:szCs w:val="20"/>
        </w:rPr>
        <w:t>OŚWIADCZENIA WYKONAWCY/ WYKONAWCY WSPÓLNIE UBIEGAJĄCEGO SIĘ O UDZIELENIE ZAMÓWIENIA</w:t>
      </w:r>
    </w:p>
    <w:p w14:paraId="3BC51367" w14:textId="32E41751" w:rsidR="00F772D8" w:rsidRPr="00F772D8" w:rsidRDefault="00F772D8" w:rsidP="00F772D8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Dotyczące przesłanek wykluczenia na art. 5k Rozporządzenia 833/2014 oraz art. 7 ust. 1 Ustawy o szczególnych rozwiązaniach w zakresie przeciwdziałania wspieraniu agresji na Ukrainę </w:t>
      </w:r>
    </w:p>
    <w:p w14:paraId="128620D3" w14:textId="77777777" w:rsidR="00F772D8" w:rsidRPr="00F772D8" w:rsidRDefault="00F772D8" w:rsidP="00F772D8">
      <w:pPr>
        <w:spacing w:after="0" w:line="360" w:lineRule="auto"/>
        <w:jc w:val="center"/>
        <w:rPr>
          <w:rFonts w:cs="Calibri"/>
          <w:bCs/>
          <w:sz w:val="20"/>
          <w:szCs w:val="20"/>
        </w:rPr>
      </w:pPr>
      <w:r w:rsidRPr="00F772D8">
        <w:rPr>
          <w:rFonts w:cs="Calibri"/>
          <w:bCs/>
          <w:sz w:val="20"/>
          <w:szCs w:val="20"/>
        </w:rPr>
        <w:t xml:space="preserve">oraz służących ochronie bezpieczeństwa narodowego </w:t>
      </w:r>
    </w:p>
    <w:p w14:paraId="0165F539" w14:textId="74842D25" w:rsidR="00F772D8" w:rsidRPr="005B1960" w:rsidRDefault="00F772D8" w:rsidP="00F772D8">
      <w:pPr>
        <w:spacing w:after="0" w:line="360" w:lineRule="auto"/>
        <w:jc w:val="center"/>
        <w:rPr>
          <w:rFonts w:cs="Calibri"/>
          <w:sz w:val="20"/>
          <w:szCs w:val="20"/>
        </w:rPr>
      </w:pPr>
      <w:r w:rsidRPr="00F772D8">
        <w:rPr>
          <w:rFonts w:cs="Calibri"/>
          <w:sz w:val="20"/>
          <w:szCs w:val="20"/>
        </w:rPr>
        <w:t>„</w:t>
      </w:r>
      <w:r w:rsidR="005B1960" w:rsidRPr="005B1960">
        <w:rPr>
          <w:rFonts w:cs="Calibri"/>
          <w:b/>
          <w:bCs/>
          <w:sz w:val="20"/>
          <w:szCs w:val="20"/>
        </w:rPr>
        <w:t>Dostosowanie wejścia głównego Wojewódzkiego Szpitala Chorób Płuc im. dr. Alojzego Pawelca w Wodzisławiu Śląskim do potrzeb PPOŻ</w:t>
      </w:r>
      <w:r w:rsidRPr="00F772D8">
        <w:rPr>
          <w:rFonts w:cs="Calibri"/>
          <w:sz w:val="20"/>
          <w:szCs w:val="20"/>
        </w:rPr>
        <w:t>”</w:t>
      </w:r>
      <w:r w:rsidR="001E0706">
        <w:rPr>
          <w:rFonts w:cs="Calibri"/>
          <w:sz w:val="20"/>
          <w:szCs w:val="20"/>
        </w:rPr>
        <w:t>, n</w:t>
      </w:r>
      <w:r w:rsidRPr="005B1960">
        <w:rPr>
          <w:rFonts w:cs="Calibri"/>
          <w:sz w:val="20"/>
          <w:szCs w:val="20"/>
        </w:rPr>
        <w:t xml:space="preserve">r sprawy </w:t>
      </w:r>
      <w:r w:rsidR="005B1960" w:rsidRPr="005B1960">
        <w:rPr>
          <w:rFonts w:cs="Calibri"/>
          <w:sz w:val="20"/>
          <w:szCs w:val="20"/>
        </w:rPr>
        <w:t>1</w:t>
      </w:r>
      <w:r w:rsidR="00AB6CFB">
        <w:rPr>
          <w:rFonts w:cs="Calibri"/>
          <w:sz w:val="20"/>
          <w:szCs w:val="20"/>
        </w:rPr>
        <w:t>6</w:t>
      </w:r>
      <w:r w:rsidRPr="005B1960">
        <w:rPr>
          <w:rFonts w:cs="Calibri"/>
          <w:sz w:val="20"/>
          <w:szCs w:val="20"/>
        </w:rPr>
        <w:t>/2024/</w:t>
      </w:r>
      <w:r w:rsidR="00AB6CFB">
        <w:rPr>
          <w:rFonts w:cs="Calibri"/>
          <w:sz w:val="20"/>
          <w:szCs w:val="20"/>
        </w:rPr>
        <w:t>Z</w:t>
      </w:r>
    </w:p>
    <w:p w14:paraId="3F7D331F" w14:textId="77777777" w:rsidR="00F772D8" w:rsidRPr="005035F4" w:rsidRDefault="00F772D8" w:rsidP="00F772D8">
      <w:pPr>
        <w:spacing w:after="0" w:line="360" w:lineRule="auto"/>
        <w:jc w:val="center"/>
        <w:rPr>
          <w:rFonts w:cs="Calibri"/>
          <w:sz w:val="20"/>
          <w:szCs w:val="21"/>
        </w:rPr>
      </w:pPr>
      <w:r w:rsidRPr="005035F4">
        <w:rPr>
          <w:rFonts w:cs="Calibri"/>
          <w:sz w:val="20"/>
          <w:szCs w:val="21"/>
        </w:rPr>
        <w:t>prowadzonego przez Wojewódzki Szpital Chorób Płuc im. dr. A. Pawelca, oświadczam, co następuje:</w:t>
      </w:r>
    </w:p>
    <w:p w14:paraId="411EF492" w14:textId="77777777" w:rsidR="00F772D8" w:rsidRPr="005035F4" w:rsidRDefault="00F772D8" w:rsidP="00F772D8">
      <w:pPr>
        <w:rPr>
          <w:rFonts w:cs="Calibri"/>
          <w:sz w:val="20"/>
        </w:rPr>
      </w:pPr>
    </w:p>
    <w:p w14:paraId="647DD924" w14:textId="4FFF23B0" w:rsidR="00F772D8" w:rsidRPr="00F772D8" w:rsidRDefault="00F772D8" w:rsidP="00F772D8">
      <w:pPr>
        <w:numPr>
          <w:ilvl w:val="0"/>
          <w:numId w:val="21"/>
        </w:numPr>
        <w:spacing w:before="360" w:after="0" w:line="360" w:lineRule="auto"/>
        <w:contextualSpacing/>
        <w:jc w:val="both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113C17C" w14:textId="72455346" w:rsidR="00F772D8" w:rsidRPr="00F772D8" w:rsidRDefault="00F772D8" w:rsidP="00F772D8">
      <w:pPr>
        <w:numPr>
          <w:ilvl w:val="0"/>
          <w:numId w:val="21"/>
        </w:numPr>
        <w:spacing w:after="0"/>
        <w:rPr>
          <w:rFonts w:cs="Calibri"/>
          <w:b/>
          <w:bCs/>
          <w:sz w:val="20"/>
          <w:szCs w:val="20"/>
        </w:rPr>
      </w:pPr>
      <w:r w:rsidRPr="00F772D8">
        <w:rPr>
          <w:rFonts w:cs="Calibri"/>
          <w:sz w:val="20"/>
          <w:szCs w:val="20"/>
        </w:rPr>
        <w:t xml:space="preserve">Oświadczam, że nie zachodzą w stosunku do mnie przesłanki wykluczenia z postępowania na podstawie art. </w:t>
      </w:r>
      <w:r w:rsidRPr="00F772D8">
        <w:rPr>
          <w:rFonts w:cs="Calibri"/>
          <w:color w:val="222222"/>
          <w:sz w:val="20"/>
          <w:szCs w:val="20"/>
        </w:rPr>
        <w:t>7 ust. 1 ustawy z dnia 13 kwietnia 2022 r.</w:t>
      </w:r>
      <w:r w:rsidRPr="00F772D8">
        <w:rPr>
          <w:rFonts w:cs="Calibr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F772D8">
        <w:rPr>
          <w:rFonts w:cs="Calibri"/>
          <w:color w:val="222222"/>
          <w:sz w:val="20"/>
          <w:szCs w:val="20"/>
        </w:rPr>
        <w:t>(Dz. U. 2024 poz. 507 z późn. zm.)</w:t>
      </w:r>
      <w:r w:rsidRPr="00F772D8">
        <w:rPr>
          <w:rFonts w:cs="Calibri"/>
          <w:i/>
          <w:iCs/>
          <w:color w:val="222222"/>
          <w:sz w:val="20"/>
          <w:szCs w:val="20"/>
        </w:rPr>
        <w:t>.</w:t>
      </w:r>
    </w:p>
    <w:p w14:paraId="6EBF002F" w14:textId="77777777" w:rsidR="00F772D8" w:rsidRDefault="00F772D8" w:rsidP="00F772D8">
      <w:pPr>
        <w:rPr>
          <w:rFonts w:cs="Calibri"/>
          <w:b/>
          <w:bCs/>
        </w:rPr>
      </w:pPr>
      <w:bookmarkStart w:id="3" w:name="_Hlk99009560"/>
    </w:p>
    <w:p w14:paraId="414C01AC" w14:textId="77777777" w:rsidR="00F772D8" w:rsidRPr="005035F4" w:rsidRDefault="00F772D8" w:rsidP="00F772D8">
      <w:pPr>
        <w:rPr>
          <w:rFonts w:cs="Calibri"/>
          <w:b/>
          <w:bCs/>
        </w:rPr>
      </w:pPr>
      <w:r w:rsidRPr="005035F4">
        <w:rPr>
          <w:rFonts w:cs="Calibri"/>
          <w:b/>
          <w:bCs/>
        </w:rPr>
        <w:t>OŚWIADCZENIE DOTYCZĄCE PODANYCH INFORMACJI:</w:t>
      </w:r>
    </w:p>
    <w:bookmarkEnd w:id="3"/>
    <w:p w14:paraId="51880AA3" w14:textId="0CB50FC3" w:rsidR="00F772D8" w:rsidRPr="005035F4" w:rsidRDefault="00F772D8" w:rsidP="00811909">
      <w:pPr>
        <w:spacing w:after="120" w:line="360" w:lineRule="auto"/>
        <w:jc w:val="both"/>
        <w:rPr>
          <w:rFonts w:cs="Calibri"/>
          <w:sz w:val="21"/>
          <w:szCs w:val="21"/>
        </w:rPr>
      </w:pPr>
      <w:r w:rsidRPr="005035F4">
        <w:rPr>
          <w:rFonts w:cs="Calibri"/>
          <w:sz w:val="20"/>
          <w:szCs w:val="21"/>
        </w:rPr>
        <w:t xml:space="preserve">Oświadczam, że wszystkie informacje podane w powyższym oświadczeniu są aktualne </w:t>
      </w:r>
      <w:r w:rsidRPr="005035F4">
        <w:rPr>
          <w:rFonts w:cs="Calibri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035F4">
        <w:rPr>
          <w:rFonts w:cs="Calibri"/>
          <w:sz w:val="20"/>
        </w:rPr>
        <w:t xml:space="preserve"> </w:t>
      </w:r>
    </w:p>
    <w:p w14:paraId="6B0CF8F0" w14:textId="77777777" w:rsidR="00F772D8" w:rsidRPr="005035F4" w:rsidRDefault="00F772D8" w:rsidP="00F772D8">
      <w:pPr>
        <w:spacing w:line="360" w:lineRule="auto"/>
        <w:jc w:val="both"/>
        <w:rPr>
          <w:rFonts w:cs="Calibri"/>
          <w:sz w:val="21"/>
          <w:szCs w:val="21"/>
        </w:rPr>
      </w:pP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>
        <w:rPr>
          <w:rFonts w:cs="Calibri"/>
          <w:sz w:val="21"/>
          <w:szCs w:val="21"/>
        </w:rPr>
        <w:t xml:space="preserve">                                                     </w:t>
      </w:r>
      <w:r w:rsidRPr="005035F4">
        <w:rPr>
          <w:rFonts w:cs="Calibri"/>
          <w:sz w:val="21"/>
          <w:szCs w:val="21"/>
        </w:rPr>
        <w:t>……………………………………….</w:t>
      </w:r>
    </w:p>
    <w:p w14:paraId="64C88FD6" w14:textId="192A7293" w:rsidR="00F772D8" w:rsidRPr="005035F4" w:rsidRDefault="00F772D8" w:rsidP="00F772D8">
      <w:pPr>
        <w:spacing w:line="360" w:lineRule="auto"/>
        <w:jc w:val="right"/>
        <w:rPr>
          <w:rFonts w:cs="Calibri"/>
          <w:i/>
          <w:iCs/>
          <w:sz w:val="16"/>
          <w:szCs w:val="16"/>
        </w:rPr>
      </w:pP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sz w:val="21"/>
          <w:szCs w:val="21"/>
        </w:rPr>
        <w:tab/>
      </w:r>
      <w:r w:rsidRPr="005035F4">
        <w:rPr>
          <w:rFonts w:cs="Calibri"/>
          <w:i/>
          <w:iCs/>
          <w:sz w:val="21"/>
          <w:szCs w:val="21"/>
        </w:rPr>
        <w:tab/>
      </w:r>
      <w:r w:rsidRPr="005035F4">
        <w:rPr>
          <w:rFonts w:cs="Calibri"/>
          <w:i/>
          <w:iCs/>
          <w:sz w:val="16"/>
          <w:szCs w:val="16"/>
        </w:rPr>
        <w:t xml:space="preserve">Data; kwalifikowany podpis elektroniczny lub podpis zaufany lub podpis osobisty </w:t>
      </w:r>
    </w:p>
    <w:p w14:paraId="0A254303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sz w:val="16"/>
          <w:szCs w:val="16"/>
          <w:vertAlign w:val="superscript"/>
        </w:rPr>
        <w:footnoteRef/>
      </w:r>
      <w:r w:rsidRPr="005035F4">
        <w:rPr>
          <w:rFonts w:cs="Calibri"/>
          <w:sz w:val="16"/>
          <w:szCs w:val="16"/>
        </w:rPr>
        <w:t xml:space="preserve"> </w:t>
      </w:r>
      <w:r w:rsidRPr="005035F4">
        <w:rPr>
          <w:rFonts w:cs="Calibri"/>
          <w:color w:val="222222"/>
          <w:sz w:val="16"/>
          <w:szCs w:val="16"/>
        </w:rPr>
        <w:t xml:space="preserve">Zgodnie z treścią art. 7 ust. 1 ustawy z dnia 13 kwietnia 2022 r. </w:t>
      </w:r>
      <w:r w:rsidRPr="005035F4">
        <w:rPr>
          <w:rFonts w:cs="Calibr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035F4">
        <w:rPr>
          <w:rFonts w:cs="Calibr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52887194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7A0A0A" w14:textId="77777777" w:rsidR="00F772D8" w:rsidRPr="005035F4" w:rsidRDefault="00F772D8" w:rsidP="00F772D8">
      <w:pPr>
        <w:spacing w:after="0" w:line="240" w:lineRule="auto"/>
        <w:jc w:val="both"/>
        <w:rPr>
          <w:rFonts w:cs="Calibri"/>
          <w:color w:val="222222"/>
          <w:sz w:val="16"/>
          <w:szCs w:val="16"/>
        </w:rPr>
      </w:pPr>
      <w:r w:rsidRPr="005035F4">
        <w:rPr>
          <w:rFonts w:cs="Calibr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E00236" w14:textId="77777777" w:rsidR="00F772D8" w:rsidRPr="005035F4" w:rsidRDefault="00F772D8" w:rsidP="00F772D8">
      <w:pPr>
        <w:spacing w:after="0" w:line="240" w:lineRule="auto"/>
        <w:jc w:val="both"/>
        <w:rPr>
          <w:rFonts w:cs="Calibri"/>
        </w:rPr>
      </w:pPr>
      <w:r w:rsidRPr="005035F4">
        <w:rPr>
          <w:rFonts w:cs="Calibr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F772D8" w:rsidRPr="005035F4" w:rsidSect="003979F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53EFA" w14:textId="77777777" w:rsidR="00E959CC" w:rsidRDefault="00E959CC" w:rsidP="00194005">
      <w:pPr>
        <w:spacing w:after="0" w:line="240" w:lineRule="auto"/>
      </w:pPr>
      <w:r>
        <w:separator/>
      </w:r>
    </w:p>
  </w:endnote>
  <w:endnote w:type="continuationSeparator" w:id="0">
    <w:p w14:paraId="26D0FFED" w14:textId="77777777" w:rsidR="00E959CC" w:rsidRDefault="00E959CC" w:rsidP="0019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 UI"/>
    <w:charset w:val="80"/>
    <w:family w:val="auto"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B8092" w14:textId="77777777" w:rsidR="00E959CC" w:rsidRDefault="00E959CC" w:rsidP="00194005">
      <w:pPr>
        <w:spacing w:after="0" w:line="240" w:lineRule="auto"/>
      </w:pPr>
      <w:r>
        <w:separator/>
      </w:r>
    </w:p>
  </w:footnote>
  <w:footnote w:type="continuationSeparator" w:id="0">
    <w:p w14:paraId="55980B42" w14:textId="77777777" w:rsidR="00E959CC" w:rsidRDefault="00E959CC" w:rsidP="00194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C47A2FEE"/>
    <w:name w:val="WW8Num2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Calibri" w:hAnsi="Calibri" w:cs="Aria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3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131"/>
        </w:tabs>
        <w:ind w:left="131" w:hanging="360"/>
      </w:pPr>
    </w:lvl>
  </w:abstractNum>
  <w:abstractNum w:abstractNumId="4" w15:restartNumberingAfterBreak="0">
    <w:nsid w:val="00000010"/>
    <w:multiLevelType w:val="multilevel"/>
    <w:tmpl w:val="00000010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4">
      <w:start w:val="1"/>
      <w:numFmt w:val="upp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26"/>
    <w:multiLevelType w:val="multilevel"/>
    <w:tmpl w:val="00000026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6" w15:restartNumberingAfterBreak="0">
    <w:nsid w:val="0000002A"/>
    <w:multiLevelType w:val="multilevel"/>
    <w:tmpl w:val="B1269B8A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39"/>
    <w:multiLevelType w:val="multilevel"/>
    <w:tmpl w:val="CC7E863A"/>
    <w:name w:val="WW8Num67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8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cs="Times New Roman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  <w:rPr>
        <w:rFonts w:cs="Times New Roman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 w:hint="default"/>
        <w:color w:val="auto"/>
      </w:r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  <w:rPr>
        <w:rFonts w:cs="Times New Roman" w:hint="default"/>
        <w:color w:val="auto"/>
      </w:r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  <w:rPr>
        <w:rFonts w:cs="Times New Roman" w:hint="default"/>
        <w:color w:val="auto"/>
      </w:rPr>
    </w:lvl>
  </w:abstractNum>
  <w:abstractNum w:abstractNumId="8" w15:restartNumberingAfterBreak="0">
    <w:nsid w:val="0000003A"/>
    <w:multiLevelType w:val="multilevel"/>
    <w:tmpl w:val="93D4B984"/>
    <w:name w:val="WW8Num6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Cs/>
        <w:i/>
        <w:iCs/>
        <w:sz w:val="20"/>
        <w:szCs w:val="20"/>
      </w:rPr>
    </w:lvl>
    <w:lvl w:ilvl="1">
      <w:start w:val="13"/>
      <w:numFmt w:val="upperRoman"/>
      <w:lvlText w:val="%2."/>
      <w:lvlJc w:val="left"/>
      <w:pPr>
        <w:tabs>
          <w:tab w:val="num" w:pos="360"/>
        </w:tabs>
        <w:ind w:left="360" w:hanging="360"/>
      </w:pPr>
    </w:lvl>
    <w:lvl w:ilvl="2">
      <w:start w:val="10"/>
      <w:numFmt w:val="lowerLetter"/>
      <w:lvlText w:val="%3)"/>
      <w:lvlJc w:val="left"/>
      <w:pPr>
        <w:tabs>
          <w:tab w:val="num" w:pos="76"/>
        </w:tabs>
        <w:ind w:left="76" w:hanging="360"/>
      </w:pPr>
      <w:rPr>
        <w:rFonts w:ascii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3B"/>
    <w:multiLevelType w:val="multilevel"/>
    <w:tmpl w:val="C4E2CB44"/>
    <w:name w:val="WW8Num69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strike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3C"/>
    <w:multiLevelType w:val="singleLevel"/>
    <w:tmpl w:val="0000003C"/>
    <w:name w:val="WW8Num7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u w:val="none"/>
      </w:rPr>
    </w:lvl>
  </w:abstractNum>
  <w:abstractNum w:abstractNumId="11" w15:restartNumberingAfterBreak="0">
    <w:nsid w:val="0000003D"/>
    <w:multiLevelType w:val="multilevel"/>
    <w:tmpl w:val="0000003D"/>
    <w:name w:val="WW8Num71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8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  <w:rPr>
        <w:rFonts w:hint="default"/>
      </w:rPr>
    </w:lvl>
  </w:abstractNum>
  <w:abstractNum w:abstractNumId="12" w15:restartNumberingAfterBreak="0">
    <w:nsid w:val="00000040"/>
    <w:multiLevelType w:val="multilevel"/>
    <w:tmpl w:val="00000040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00000042"/>
    <w:multiLevelType w:val="multilevel"/>
    <w:tmpl w:val="644AF7E4"/>
    <w:name w:val="WW8Num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0000043"/>
    <w:multiLevelType w:val="singleLevel"/>
    <w:tmpl w:val="F5F09346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</w:rPr>
    </w:lvl>
  </w:abstractNum>
  <w:abstractNum w:abstractNumId="15" w15:restartNumberingAfterBreak="0">
    <w:nsid w:val="00000045"/>
    <w:multiLevelType w:val="singleLevel"/>
    <w:tmpl w:val="00000045"/>
    <w:name w:val="WW8Num7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00000047"/>
    <w:multiLevelType w:val="multilevel"/>
    <w:tmpl w:val="0000004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44509D7"/>
    <w:multiLevelType w:val="hybridMultilevel"/>
    <w:tmpl w:val="F560F794"/>
    <w:lvl w:ilvl="0" w:tplc="AB6A91D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4F11CD3"/>
    <w:multiLevelType w:val="hybridMultilevel"/>
    <w:tmpl w:val="563A7C9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-250" w:hanging="360"/>
      </w:pPr>
    </w:lvl>
    <w:lvl w:ilvl="2" w:tplc="0415001B" w:tentative="1">
      <w:start w:val="1"/>
      <w:numFmt w:val="lowerRoman"/>
      <w:lvlText w:val="%3."/>
      <w:lvlJc w:val="right"/>
      <w:pPr>
        <w:ind w:left="470" w:hanging="180"/>
      </w:pPr>
    </w:lvl>
    <w:lvl w:ilvl="3" w:tplc="0415000F" w:tentative="1">
      <w:start w:val="1"/>
      <w:numFmt w:val="decimal"/>
      <w:lvlText w:val="%4."/>
      <w:lvlJc w:val="left"/>
      <w:pPr>
        <w:ind w:left="1190" w:hanging="360"/>
      </w:pPr>
    </w:lvl>
    <w:lvl w:ilvl="4" w:tplc="04150019" w:tentative="1">
      <w:start w:val="1"/>
      <w:numFmt w:val="lowerLetter"/>
      <w:lvlText w:val="%5."/>
      <w:lvlJc w:val="left"/>
      <w:pPr>
        <w:ind w:left="1910" w:hanging="360"/>
      </w:pPr>
    </w:lvl>
    <w:lvl w:ilvl="5" w:tplc="0415001B" w:tentative="1">
      <w:start w:val="1"/>
      <w:numFmt w:val="lowerRoman"/>
      <w:lvlText w:val="%6."/>
      <w:lvlJc w:val="right"/>
      <w:pPr>
        <w:ind w:left="2630" w:hanging="180"/>
      </w:pPr>
    </w:lvl>
    <w:lvl w:ilvl="6" w:tplc="0415000F" w:tentative="1">
      <w:start w:val="1"/>
      <w:numFmt w:val="decimal"/>
      <w:lvlText w:val="%7."/>
      <w:lvlJc w:val="left"/>
      <w:pPr>
        <w:ind w:left="3350" w:hanging="360"/>
      </w:pPr>
    </w:lvl>
    <w:lvl w:ilvl="7" w:tplc="04150019" w:tentative="1">
      <w:start w:val="1"/>
      <w:numFmt w:val="lowerLetter"/>
      <w:lvlText w:val="%8."/>
      <w:lvlJc w:val="left"/>
      <w:pPr>
        <w:ind w:left="4070" w:hanging="360"/>
      </w:pPr>
    </w:lvl>
    <w:lvl w:ilvl="8" w:tplc="0415001B" w:tentative="1">
      <w:start w:val="1"/>
      <w:numFmt w:val="lowerRoman"/>
      <w:lvlText w:val="%9."/>
      <w:lvlJc w:val="right"/>
      <w:pPr>
        <w:ind w:left="4790" w:hanging="180"/>
      </w:pPr>
    </w:lvl>
  </w:abstractNum>
  <w:abstractNum w:abstractNumId="20" w15:restartNumberingAfterBreak="0">
    <w:nsid w:val="465A3462"/>
    <w:multiLevelType w:val="hybridMultilevel"/>
    <w:tmpl w:val="8A58C584"/>
    <w:lvl w:ilvl="0" w:tplc="E832719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77EAD"/>
    <w:multiLevelType w:val="hybridMultilevel"/>
    <w:tmpl w:val="169CDA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71986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1877817">
    <w:abstractNumId w:val="18"/>
  </w:num>
  <w:num w:numId="3" w16cid:durableId="1042637364">
    <w:abstractNumId w:val="3"/>
    <w:lvlOverride w:ilvl="0">
      <w:startOverride w:val="1"/>
    </w:lvlOverride>
  </w:num>
  <w:num w:numId="4" w16cid:durableId="1078480006">
    <w:abstractNumId w:val="19"/>
  </w:num>
  <w:num w:numId="5" w16cid:durableId="1580939614">
    <w:abstractNumId w:val="21"/>
  </w:num>
  <w:num w:numId="6" w16cid:durableId="1596473580">
    <w:abstractNumId w:val="0"/>
  </w:num>
  <w:num w:numId="7" w16cid:durableId="1802068306">
    <w:abstractNumId w:val="1"/>
  </w:num>
  <w:num w:numId="8" w16cid:durableId="39205159">
    <w:abstractNumId w:val="4"/>
  </w:num>
  <w:num w:numId="9" w16cid:durableId="1958179407">
    <w:abstractNumId w:val="5"/>
  </w:num>
  <w:num w:numId="10" w16cid:durableId="1780644720">
    <w:abstractNumId w:val="6"/>
  </w:num>
  <w:num w:numId="11" w16cid:durableId="790444373">
    <w:abstractNumId w:val="7"/>
  </w:num>
  <w:num w:numId="12" w16cid:durableId="1542401825">
    <w:abstractNumId w:val="8"/>
  </w:num>
  <w:num w:numId="13" w16cid:durableId="1104347499">
    <w:abstractNumId w:val="9"/>
  </w:num>
  <w:num w:numId="14" w16cid:durableId="1068117191">
    <w:abstractNumId w:val="10"/>
  </w:num>
  <w:num w:numId="15" w16cid:durableId="1791050631">
    <w:abstractNumId w:val="11"/>
  </w:num>
  <w:num w:numId="16" w16cid:durableId="1074746381">
    <w:abstractNumId w:val="12"/>
  </w:num>
  <w:num w:numId="17" w16cid:durableId="1485078124">
    <w:abstractNumId w:val="13"/>
  </w:num>
  <w:num w:numId="18" w16cid:durableId="239681598">
    <w:abstractNumId w:val="14"/>
  </w:num>
  <w:num w:numId="19" w16cid:durableId="1042093311">
    <w:abstractNumId w:val="15"/>
  </w:num>
  <w:num w:numId="20" w16cid:durableId="801188869">
    <w:abstractNumId w:val="16"/>
  </w:num>
  <w:num w:numId="21" w16cid:durableId="1335956120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CB2"/>
    <w:rsid w:val="00090339"/>
    <w:rsid w:val="000D56DE"/>
    <w:rsid w:val="00160160"/>
    <w:rsid w:val="00194005"/>
    <w:rsid w:val="001E0706"/>
    <w:rsid w:val="00227044"/>
    <w:rsid w:val="002F5988"/>
    <w:rsid w:val="003979F2"/>
    <w:rsid w:val="003A7FA9"/>
    <w:rsid w:val="004217D9"/>
    <w:rsid w:val="00427CB2"/>
    <w:rsid w:val="0049670C"/>
    <w:rsid w:val="00550409"/>
    <w:rsid w:val="005B1960"/>
    <w:rsid w:val="00622A20"/>
    <w:rsid w:val="006602EA"/>
    <w:rsid w:val="006614CE"/>
    <w:rsid w:val="0068014D"/>
    <w:rsid w:val="007101EA"/>
    <w:rsid w:val="00715ED8"/>
    <w:rsid w:val="00763951"/>
    <w:rsid w:val="007F3358"/>
    <w:rsid w:val="008071B5"/>
    <w:rsid w:val="00811909"/>
    <w:rsid w:val="00845238"/>
    <w:rsid w:val="00982A8B"/>
    <w:rsid w:val="009A3BC9"/>
    <w:rsid w:val="009A427A"/>
    <w:rsid w:val="009C0E55"/>
    <w:rsid w:val="009F33D3"/>
    <w:rsid w:val="00A009FA"/>
    <w:rsid w:val="00AB519B"/>
    <w:rsid w:val="00AB6CFB"/>
    <w:rsid w:val="00AD7706"/>
    <w:rsid w:val="00AE0481"/>
    <w:rsid w:val="00B75A31"/>
    <w:rsid w:val="00B91A70"/>
    <w:rsid w:val="00BD15A4"/>
    <w:rsid w:val="00D32174"/>
    <w:rsid w:val="00E959CC"/>
    <w:rsid w:val="00ED16F6"/>
    <w:rsid w:val="00F076DB"/>
    <w:rsid w:val="00F21F79"/>
    <w:rsid w:val="00F772D8"/>
    <w:rsid w:val="00FE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9D37"/>
  <w15:chartTrackingRefBased/>
  <w15:docId w15:val="{4D600ED7-D961-4B24-9B9D-DE9E989D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94005"/>
    <w:pPr>
      <w:keepNext/>
      <w:keepLines/>
      <w:spacing w:before="240" w:after="0" w:line="240" w:lineRule="auto"/>
      <w:outlineLvl w:val="0"/>
    </w:pPr>
    <w:rPr>
      <w:rFonts w:ascii="Arial" w:eastAsia="Times New Roman" w:hAnsi="Arial" w:cs="Times New Roman"/>
      <w:color w:val="2F549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4005"/>
    <w:rPr>
      <w:rFonts w:ascii="Arial" w:eastAsia="Times New Roman" w:hAnsi="Arial" w:cs="Times New Roman"/>
      <w:color w:val="2F5496"/>
      <w:szCs w:val="32"/>
    </w:rPr>
  </w:style>
  <w:style w:type="numbering" w:customStyle="1" w:styleId="Bezlisty1">
    <w:name w:val="Bez listy1"/>
    <w:next w:val="Bezlisty"/>
    <w:semiHidden/>
    <w:rsid w:val="00194005"/>
  </w:style>
  <w:style w:type="character" w:styleId="Hipercze">
    <w:name w:val="Hyperlink"/>
    <w:unhideWhenUsed/>
    <w:rsid w:val="00194005"/>
    <w:rPr>
      <w:color w:val="0563C1"/>
      <w:u w:val="single"/>
    </w:rPr>
  </w:style>
  <w:style w:type="paragraph" w:styleId="Tytu">
    <w:name w:val="Title"/>
    <w:basedOn w:val="Normalny"/>
    <w:link w:val="TytuZnak"/>
    <w:qFormat/>
    <w:rsid w:val="00194005"/>
    <w:pPr>
      <w:spacing w:after="0" w:line="240" w:lineRule="auto"/>
      <w:jc w:val="center"/>
    </w:pPr>
    <w:rPr>
      <w:rFonts w:ascii="Arial" w:eastAsia="Calibri" w:hAnsi="Arial" w:cs="Arial"/>
      <w:b/>
      <w:bCs/>
      <w:lang w:eastAsia="x-none"/>
    </w:rPr>
  </w:style>
  <w:style w:type="character" w:customStyle="1" w:styleId="TytuZnak">
    <w:name w:val="Tytuł Znak"/>
    <w:basedOn w:val="Domylnaczcionkaakapitu"/>
    <w:link w:val="Tytu"/>
    <w:rsid w:val="00194005"/>
    <w:rPr>
      <w:rFonts w:ascii="Arial" w:eastAsia="Calibri" w:hAnsi="Arial" w:cs="Arial"/>
      <w:b/>
      <w:bCs/>
      <w:lang w:eastAsia="x-none"/>
    </w:rPr>
  </w:style>
  <w:style w:type="paragraph" w:customStyle="1" w:styleId="pkt">
    <w:name w:val="pkt"/>
    <w:basedOn w:val="Normalny"/>
    <w:link w:val="pktZnak"/>
    <w:rsid w:val="00194005"/>
    <w:pPr>
      <w:spacing w:before="60" w:after="60" w:line="240" w:lineRule="auto"/>
      <w:ind w:left="851" w:hanging="295"/>
      <w:jc w:val="both"/>
    </w:pPr>
    <w:rPr>
      <w:rFonts w:ascii="Calibri" w:eastAsia="Calibri" w:hAnsi="Calibri" w:cs="Times New Roman"/>
      <w:lang w:eastAsia="x-none"/>
    </w:rPr>
  </w:style>
  <w:style w:type="character" w:customStyle="1" w:styleId="pktZnak">
    <w:name w:val="pkt Znak"/>
    <w:link w:val="pkt"/>
    <w:rsid w:val="00194005"/>
    <w:rPr>
      <w:rFonts w:ascii="Calibri" w:eastAsia="Calibri" w:hAnsi="Calibri" w:cs="Times New Roman"/>
      <w:lang w:eastAsia="x-none"/>
    </w:rPr>
  </w:style>
  <w:style w:type="paragraph" w:customStyle="1" w:styleId="Akapitzlist1">
    <w:name w:val="Akapit z listą1"/>
    <w:aliases w:val="L1,Numerowanie,List Paragraph,2 heading,A_wyliczenie,K-P_odwolanie,Akapit z listą5,maz_wyliczenie,opis dzialania"/>
    <w:basedOn w:val="Normalny"/>
    <w:link w:val="AkapitzlistZnak"/>
    <w:qFormat/>
    <w:rsid w:val="00194005"/>
    <w:pPr>
      <w:spacing w:after="0" w:line="240" w:lineRule="auto"/>
      <w:ind w:left="720"/>
      <w:contextualSpacing/>
    </w:pPr>
    <w:rPr>
      <w:rFonts w:ascii="Calibri" w:eastAsia="Calibri" w:hAnsi="Calibri" w:cs="Times New Roman"/>
      <w:lang w:val="x-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1"/>
    <w:qFormat/>
    <w:locked/>
    <w:rsid w:val="00194005"/>
    <w:rPr>
      <w:rFonts w:ascii="Calibri" w:eastAsia="Calibri" w:hAnsi="Calibri" w:cs="Times New Roman"/>
      <w:lang w:val="x-none"/>
    </w:rPr>
  </w:style>
  <w:style w:type="character" w:styleId="Odwoanieprzypisudolnego">
    <w:name w:val="footnote reference"/>
    <w:aliases w:val="Odwołanie przypisu"/>
    <w:rsid w:val="00194005"/>
    <w:rPr>
      <w:vertAlign w:val="superscript"/>
    </w:rPr>
  </w:style>
  <w:style w:type="paragraph" w:styleId="Tekstkomentarza">
    <w:name w:val="annotation text"/>
    <w:basedOn w:val="Normalny"/>
    <w:link w:val="TekstkomentarzaZnak"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19400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semiHidden/>
    <w:unhideWhenUsed/>
    <w:rsid w:val="00194005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1940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94005"/>
    <w:rPr>
      <w:rFonts w:ascii="Tahoma" w:eastAsia="Calibri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194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194005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NormalnyWeb">
    <w:name w:val="Normal (Web)"/>
    <w:basedOn w:val="Normalny"/>
    <w:unhideWhenUsed/>
    <w:rsid w:val="0019400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194005"/>
    <w:pPr>
      <w:spacing w:after="0" w:line="240" w:lineRule="auto"/>
      <w:ind w:left="1620" w:hanging="16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94005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194005"/>
    <w:pPr>
      <w:suppressAutoHyphens/>
      <w:spacing w:after="0" w:line="360" w:lineRule="auto"/>
      <w:jc w:val="both"/>
    </w:pPr>
    <w:rPr>
      <w:rFonts w:ascii="Arial Narrow" w:eastAsia="Times New Roman" w:hAnsi="Arial Narrow" w:cs="Arial Narrow"/>
      <w:kern w:val="1"/>
      <w:sz w:val="20"/>
      <w:szCs w:val="20"/>
      <w:lang w:eastAsia="ar-SA"/>
    </w:rPr>
  </w:style>
  <w:style w:type="paragraph" w:customStyle="1" w:styleId="Lista21">
    <w:name w:val="Lista 21"/>
    <w:basedOn w:val="Normalny"/>
    <w:rsid w:val="00194005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194005"/>
    <w:pPr>
      <w:spacing w:after="120" w:line="240" w:lineRule="auto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940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1409</Words>
  <Characters>8456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M K</cp:lastModifiedBy>
  <cp:revision>15</cp:revision>
  <dcterms:created xsi:type="dcterms:W3CDTF">2021-09-25T20:01:00Z</dcterms:created>
  <dcterms:modified xsi:type="dcterms:W3CDTF">2024-10-02T18:04:00Z</dcterms:modified>
</cp:coreProperties>
</file>