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E4D" w:rsidRPr="00E67E4D" w:rsidRDefault="00E67E4D" w:rsidP="00E67E4D">
      <w:pPr>
        <w:jc w:val="center"/>
        <w:rPr>
          <w:rFonts w:asciiTheme="minorHAnsi" w:hAnsiTheme="minorHAnsi" w:cstheme="minorHAnsi"/>
        </w:rPr>
      </w:pPr>
      <w:r w:rsidRPr="00E67E4D">
        <w:rPr>
          <w:rFonts w:asciiTheme="minorHAnsi" w:hAnsiTheme="minorHAnsi" w:cstheme="minorHAnsi"/>
          <w:b/>
          <w:bCs/>
          <w:i/>
          <w:iCs/>
          <w:szCs w:val="24"/>
        </w:rPr>
        <w:t>Oferta z dnia ......................</w:t>
      </w:r>
    </w:p>
    <w:tbl>
      <w:tblPr>
        <w:tblW w:w="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47"/>
        <w:gridCol w:w="4111"/>
      </w:tblGrid>
      <w:tr w:rsidR="00E67E4D" w:rsidRPr="00E67E4D" w:rsidTr="00E67E4D">
        <w:trPr>
          <w:trHeight w:val="1802"/>
          <w:tblHeader/>
        </w:trPr>
        <w:tc>
          <w:tcPr>
            <w:tcW w:w="5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7E4D" w:rsidRPr="00E67E4D" w:rsidRDefault="00E67E4D">
            <w:pPr>
              <w:pStyle w:val="Nagwektabeli"/>
              <w:snapToGrid w:val="0"/>
              <w:spacing w:line="256" w:lineRule="auto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E67E4D">
              <w:rPr>
                <w:rFonts w:asciiTheme="minorHAnsi" w:hAnsiTheme="minorHAnsi" w:cstheme="minorHAnsi"/>
                <w:b w:val="0"/>
                <w:bCs w:val="0"/>
                <w:i w:val="0"/>
                <w:iCs w:val="0"/>
              </w:rPr>
              <w:t xml:space="preserve">OD :   </w:t>
            </w:r>
            <w:r w:rsidRPr="00E67E4D">
              <w:rPr>
                <w:rFonts w:asciiTheme="minorHAnsi" w:hAnsiTheme="minorHAnsi" w:cstheme="minorHAnsi"/>
                <w:b w:val="0"/>
                <w:bCs w:val="0"/>
                <w:iCs w:val="0"/>
                <w:sz w:val="20"/>
              </w:rPr>
              <w:t>Wykonawca [firma, siedziba]</w:t>
            </w:r>
          </w:p>
          <w:p w:rsidR="00E67E4D" w:rsidRPr="00E67E4D" w:rsidRDefault="00E67E4D">
            <w:pPr>
              <w:pStyle w:val="Nagwektabeli"/>
              <w:snapToGrid w:val="0"/>
              <w:spacing w:line="256" w:lineRule="auto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</w:p>
          <w:p w:rsidR="00E67E4D" w:rsidRPr="00E67E4D" w:rsidRDefault="00E67E4D">
            <w:pPr>
              <w:pStyle w:val="Nagwektabeli"/>
              <w:snapToGrid w:val="0"/>
              <w:spacing w:line="256" w:lineRule="auto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</w:p>
          <w:p w:rsidR="00E67E4D" w:rsidRPr="00E67E4D" w:rsidRDefault="00E67E4D">
            <w:pPr>
              <w:pStyle w:val="Nagwektabeli"/>
              <w:snapToGrid w:val="0"/>
              <w:spacing w:line="256" w:lineRule="auto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 w:rsidRPr="00E67E4D"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Tel. ……………………, tel. kom. ………………….</w:t>
            </w:r>
          </w:p>
          <w:p w:rsidR="00E67E4D" w:rsidRPr="00E67E4D" w:rsidRDefault="00E67E4D">
            <w:pPr>
              <w:pStyle w:val="Nagwektabeli"/>
              <w:snapToGrid w:val="0"/>
              <w:spacing w:line="256" w:lineRule="auto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 w:rsidRPr="00E67E4D"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faks ………………..... e-mail ………………………</w:t>
            </w:r>
          </w:p>
          <w:p w:rsidR="00E67E4D" w:rsidRPr="00E67E4D" w:rsidRDefault="00E67E4D">
            <w:pPr>
              <w:pStyle w:val="Nagwektabeli"/>
              <w:snapToGrid w:val="0"/>
              <w:spacing w:line="256" w:lineRule="auto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 w:rsidRPr="00E67E4D"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Dotyczy Wykonawców będących osobami fizycznymi:</w:t>
            </w:r>
          </w:p>
          <w:p w:rsidR="00E67E4D" w:rsidRPr="00E67E4D" w:rsidRDefault="00E67E4D">
            <w:pPr>
              <w:pStyle w:val="Nagwektabeli"/>
              <w:snapToGrid w:val="0"/>
              <w:spacing w:line="256" w:lineRule="auto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 w:rsidRPr="00E67E4D"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Adres zamieszkania: ……………………………………</w:t>
            </w:r>
          </w:p>
          <w:p w:rsidR="00E67E4D" w:rsidRPr="00E67E4D" w:rsidRDefault="00E67E4D">
            <w:pPr>
              <w:pStyle w:val="Nagwektabeli"/>
              <w:snapToGrid w:val="0"/>
              <w:spacing w:line="256" w:lineRule="auto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iCs w:val="0"/>
              </w:rPr>
            </w:pPr>
            <w:r w:rsidRPr="00E67E4D"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PESEL: …………………………………..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7E4D" w:rsidRPr="00E67E4D" w:rsidRDefault="00E67E4D" w:rsidP="00E67E4D">
            <w:pPr>
              <w:pStyle w:val="Nagwektabeli"/>
              <w:snapToGrid w:val="0"/>
              <w:spacing w:line="25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20"/>
              </w:rPr>
            </w:pPr>
            <w:r w:rsidRPr="00E67E4D">
              <w:rPr>
                <w:rFonts w:asciiTheme="minorHAnsi" w:hAnsiTheme="minorHAnsi" w:cstheme="minorHAnsi"/>
                <w:b w:val="0"/>
                <w:bCs w:val="0"/>
                <w:i w:val="0"/>
                <w:iCs w:val="0"/>
              </w:rPr>
              <w:t xml:space="preserve">DO </w:t>
            </w:r>
            <w:r w:rsidRPr="00E67E4D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0"/>
              </w:rPr>
              <w:t xml:space="preserve">:        </w:t>
            </w:r>
            <w:r w:rsidRPr="00E67E4D">
              <w:rPr>
                <w:rFonts w:asciiTheme="minorHAnsi" w:hAnsiTheme="minorHAnsi" w:cstheme="minorHAnsi"/>
                <w:b w:val="0"/>
                <w:bCs w:val="0"/>
                <w:sz w:val="20"/>
              </w:rPr>
              <w:t>Zamawiający</w:t>
            </w:r>
          </w:p>
          <w:p w:rsidR="00E67E4D" w:rsidRPr="00E67E4D" w:rsidRDefault="00E67E4D">
            <w:pPr>
              <w:pStyle w:val="Nagwektabeli"/>
              <w:spacing w:line="256" w:lineRule="auto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</w:rPr>
            </w:pPr>
          </w:p>
          <w:p w:rsidR="00E67E4D" w:rsidRPr="00E67E4D" w:rsidRDefault="00E67E4D">
            <w:pPr>
              <w:pStyle w:val="Nagwektabeli"/>
              <w:spacing w:line="256" w:lineRule="auto"/>
              <w:rPr>
                <w:rFonts w:asciiTheme="minorHAnsi" w:hAnsiTheme="minorHAnsi" w:cstheme="minorHAnsi"/>
                <w:i w:val="0"/>
                <w:iCs w:val="0"/>
              </w:rPr>
            </w:pPr>
            <w:r w:rsidRPr="00E67E4D">
              <w:rPr>
                <w:rFonts w:asciiTheme="minorHAnsi" w:hAnsiTheme="minorHAnsi" w:cstheme="minorHAnsi"/>
                <w:i w:val="0"/>
                <w:iCs w:val="0"/>
              </w:rPr>
              <w:t>Stacja Pogotowia Ratunkowego</w:t>
            </w:r>
          </w:p>
          <w:p w:rsidR="00E67E4D" w:rsidRPr="00E67E4D" w:rsidRDefault="00E67E4D">
            <w:pPr>
              <w:pStyle w:val="Nagwektabeli"/>
              <w:spacing w:line="256" w:lineRule="auto"/>
              <w:rPr>
                <w:rFonts w:asciiTheme="minorHAnsi" w:hAnsiTheme="minorHAnsi" w:cstheme="minorHAnsi"/>
                <w:i w:val="0"/>
                <w:iCs w:val="0"/>
              </w:rPr>
            </w:pPr>
            <w:r w:rsidRPr="00E67E4D">
              <w:rPr>
                <w:rFonts w:asciiTheme="minorHAnsi" w:hAnsiTheme="minorHAnsi" w:cstheme="minorHAnsi"/>
                <w:i w:val="0"/>
                <w:iCs w:val="0"/>
              </w:rPr>
              <w:t>Samodzielny Publiczny</w:t>
            </w:r>
          </w:p>
          <w:p w:rsidR="00E67E4D" w:rsidRPr="00E67E4D" w:rsidRDefault="00E67E4D">
            <w:pPr>
              <w:pStyle w:val="Nagwektabeli"/>
              <w:spacing w:line="256" w:lineRule="auto"/>
              <w:rPr>
                <w:rFonts w:asciiTheme="minorHAnsi" w:hAnsiTheme="minorHAnsi" w:cstheme="minorHAnsi"/>
                <w:i w:val="0"/>
                <w:iCs w:val="0"/>
              </w:rPr>
            </w:pPr>
            <w:r w:rsidRPr="00E67E4D">
              <w:rPr>
                <w:rFonts w:asciiTheme="minorHAnsi" w:hAnsiTheme="minorHAnsi" w:cstheme="minorHAnsi"/>
                <w:i w:val="0"/>
                <w:iCs w:val="0"/>
              </w:rPr>
              <w:t>Zakład Opieki Zdrowotnej</w:t>
            </w:r>
          </w:p>
          <w:p w:rsidR="00E67E4D" w:rsidRPr="00E67E4D" w:rsidRDefault="00E67E4D">
            <w:pPr>
              <w:pStyle w:val="Nagwektabeli"/>
              <w:spacing w:line="256" w:lineRule="auto"/>
              <w:rPr>
                <w:rFonts w:asciiTheme="minorHAnsi" w:hAnsiTheme="minorHAnsi" w:cstheme="minorHAnsi"/>
                <w:i w:val="0"/>
                <w:iCs w:val="0"/>
              </w:rPr>
            </w:pPr>
            <w:r w:rsidRPr="00E67E4D">
              <w:rPr>
                <w:rFonts w:asciiTheme="minorHAnsi" w:hAnsiTheme="minorHAnsi" w:cstheme="minorHAnsi"/>
                <w:i w:val="0"/>
                <w:iCs w:val="0"/>
              </w:rPr>
              <w:t>21-500 Biała Podlaska,</w:t>
            </w:r>
          </w:p>
          <w:p w:rsidR="00E67E4D" w:rsidRPr="00E67E4D" w:rsidRDefault="00E67E4D">
            <w:pPr>
              <w:pStyle w:val="Nagwektabeli"/>
              <w:spacing w:line="256" w:lineRule="auto"/>
              <w:rPr>
                <w:rFonts w:asciiTheme="minorHAnsi" w:hAnsiTheme="minorHAnsi" w:cstheme="minorHAnsi"/>
              </w:rPr>
            </w:pPr>
            <w:r w:rsidRPr="00E67E4D">
              <w:rPr>
                <w:rFonts w:asciiTheme="minorHAnsi" w:hAnsiTheme="minorHAnsi" w:cstheme="minorHAnsi"/>
                <w:i w:val="0"/>
                <w:iCs w:val="0"/>
              </w:rPr>
              <w:t>ul. Warszawska 20</w:t>
            </w:r>
          </w:p>
        </w:tc>
      </w:tr>
    </w:tbl>
    <w:p w:rsidR="00E67E4D" w:rsidRPr="00E67E4D" w:rsidRDefault="00E67E4D" w:rsidP="00E67E4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67E4D" w:rsidRPr="00E67E4D" w:rsidRDefault="00E67E4D" w:rsidP="00E67E4D">
      <w:pPr>
        <w:jc w:val="both"/>
        <w:rPr>
          <w:rFonts w:asciiTheme="minorHAnsi" w:hAnsiTheme="minorHAnsi" w:cstheme="minorHAnsi"/>
          <w:sz w:val="16"/>
          <w:szCs w:val="16"/>
        </w:rPr>
      </w:pPr>
      <w:r w:rsidRPr="00E67E4D">
        <w:rPr>
          <w:rFonts w:asciiTheme="minorHAnsi" w:hAnsiTheme="minorHAnsi" w:cstheme="minorHAnsi"/>
          <w:sz w:val="22"/>
          <w:szCs w:val="22"/>
        </w:rPr>
        <w:t>Odpowiadając na zaproszenie do złożenia oferty w sprawie zamówienia publicznego (nr NZP.</w:t>
      </w:r>
      <w:r w:rsidR="00392C3F">
        <w:rPr>
          <w:rFonts w:asciiTheme="minorHAnsi" w:hAnsiTheme="minorHAnsi" w:cstheme="minorHAnsi"/>
          <w:color w:val="000000" w:themeColor="text1"/>
          <w:sz w:val="22"/>
          <w:szCs w:val="22"/>
        </w:rPr>
        <w:t>612</w:t>
      </w:r>
      <w:r w:rsidRPr="00E67E4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/2024), którego </w:t>
      </w:r>
      <w:r w:rsidRPr="00E67E4D">
        <w:rPr>
          <w:rFonts w:asciiTheme="minorHAnsi" w:hAnsiTheme="minorHAnsi" w:cstheme="minorHAnsi"/>
          <w:sz w:val="22"/>
          <w:szCs w:val="22"/>
        </w:rPr>
        <w:t xml:space="preserve">przedmiotem jest </w:t>
      </w:r>
      <w:r w:rsidRPr="00E67E4D">
        <w:rPr>
          <w:rFonts w:asciiTheme="minorHAnsi" w:hAnsiTheme="minorHAnsi" w:cstheme="minorHAnsi"/>
          <w:b/>
          <w:bCs/>
          <w:sz w:val="22"/>
          <w:szCs w:val="22"/>
        </w:rPr>
        <w:t>sprzedaż i sukcesywne dostawy lekkiego oleju opałowego</w:t>
      </w:r>
      <w:r w:rsidRPr="00E67E4D">
        <w:rPr>
          <w:rFonts w:asciiTheme="minorHAnsi" w:hAnsiTheme="minorHAnsi" w:cstheme="minorHAnsi"/>
          <w:sz w:val="22"/>
          <w:szCs w:val="22"/>
        </w:rPr>
        <w:t xml:space="preserve"> na potrzeby Stacji Pogotowia Ratunkowego Samodzielnego Publicznego Zakładu Opieki Zdrowotnej w Białej Podlaskiej, oferuję wykonanie zamówienia w tym zakresie: </w:t>
      </w:r>
    </w:p>
    <w:p w:rsidR="00E67E4D" w:rsidRPr="00E67E4D" w:rsidRDefault="00E67E4D" w:rsidP="00E67E4D">
      <w:pPr>
        <w:jc w:val="both"/>
        <w:rPr>
          <w:rFonts w:asciiTheme="minorHAnsi" w:hAnsiTheme="minorHAnsi" w:cstheme="minorHAnsi"/>
          <w:sz w:val="14"/>
          <w:szCs w:val="14"/>
        </w:rPr>
      </w:pPr>
    </w:p>
    <w:p w:rsidR="00E67E4D" w:rsidRPr="00E67E4D" w:rsidRDefault="00E67E4D" w:rsidP="00E67E4D">
      <w:pPr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E67E4D">
        <w:rPr>
          <w:rFonts w:asciiTheme="minorHAnsi" w:hAnsiTheme="minorHAnsi" w:cstheme="minorHAnsi"/>
          <w:color w:val="000000" w:themeColor="text1"/>
          <w:sz w:val="22"/>
          <w:szCs w:val="22"/>
        </w:rPr>
        <w:t>za cenę brutto: ………………. zł (słownie: ……………………………………………………………), tj. ………………. zł netto wraz z podatkiem VAT, zgodnie z wyliczeniami opartymi o ilości i ceny jednostkowe podane w formularzu asortymentowo-cenowym stanowiącym załącznik nr 1 do niniejszej oferty.</w:t>
      </w:r>
    </w:p>
    <w:p w:rsidR="00E67E4D" w:rsidRPr="00E67E4D" w:rsidRDefault="00E67E4D" w:rsidP="00E67E4D">
      <w:pPr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</w:p>
    <w:p w:rsidR="00E67E4D" w:rsidRPr="00E67E4D" w:rsidRDefault="00E67E4D" w:rsidP="00E67E4D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67E4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Oświadczam, że: </w:t>
      </w:r>
    </w:p>
    <w:p w:rsidR="00E67E4D" w:rsidRPr="00E67E4D" w:rsidRDefault="00E67E4D" w:rsidP="00E67E4D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E67E4D">
        <w:rPr>
          <w:rFonts w:asciiTheme="minorHAnsi" w:hAnsiTheme="minorHAnsi" w:cstheme="minorHAnsi"/>
          <w:color w:val="000000" w:themeColor="text1"/>
          <w:sz w:val="22"/>
          <w:szCs w:val="22"/>
        </w:rPr>
        <w:t>Zapoznałem się z opisem przedmiotu zamówienia i nie wnoszę do niego zastrzeżeń.</w:t>
      </w:r>
    </w:p>
    <w:p w:rsidR="00E67E4D" w:rsidRPr="00E67E4D" w:rsidRDefault="00E67E4D" w:rsidP="00E67E4D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E67E4D">
        <w:rPr>
          <w:rFonts w:asciiTheme="minorHAnsi" w:hAnsiTheme="minorHAnsi" w:cstheme="minorHAnsi"/>
          <w:color w:val="000000" w:themeColor="text1"/>
          <w:sz w:val="22"/>
          <w:szCs w:val="22"/>
        </w:rPr>
        <w:t>Uważam się za związanego niniejszą ofertą przez okres 30 dni.</w:t>
      </w:r>
    </w:p>
    <w:p w:rsidR="00E67E4D" w:rsidRPr="00E67E4D" w:rsidRDefault="00E67E4D" w:rsidP="00E67E4D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E67E4D">
        <w:rPr>
          <w:rFonts w:asciiTheme="minorHAnsi" w:hAnsiTheme="minorHAnsi" w:cstheme="minorHAnsi"/>
          <w:color w:val="000000" w:themeColor="text1"/>
          <w:sz w:val="22"/>
          <w:szCs w:val="22"/>
        </w:rPr>
        <w:t>Oferowany przedmiot zamówienia jest zgodny z obowiązującymi przepisami oraz spełnia wymagania określone przez Zamawiające</w:t>
      </w:r>
      <w:bookmarkStart w:id="0" w:name="_GoBack"/>
      <w:bookmarkEnd w:id="0"/>
      <w:r w:rsidRPr="00E67E4D">
        <w:rPr>
          <w:rFonts w:asciiTheme="minorHAnsi" w:hAnsiTheme="minorHAnsi" w:cstheme="minorHAnsi"/>
          <w:color w:val="000000" w:themeColor="text1"/>
          <w:sz w:val="22"/>
          <w:szCs w:val="22"/>
        </w:rPr>
        <w:t>go w zaproszeniu do złożenia oferty oraz załączonych do niego dokumentach.</w:t>
      </w:r>
    </w:p>
    <w:p w:rsidR="00E67E4D" w:rsidRPr="00E67E4D" w:rsidRDefault="00E67E4D" w:rsidP="00E67E4D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67E4D">
        <w:rPr>
          <w:rFonts w:asciiTheme="minorHAnsi" w:hAnsiTheme="minorHAnsi" w:cstheme="minorHAnsi"/>
          <w:color w:val="000000" w:themeColor="text1"/>
          <w:sz w:val="22"/>
          <w:szCs w:val="22"/>
        </w:rPr>
        <w:t>Oświadczam, iż spełniam warunki udziału w postępowaniu dotyczące:</w:t>
      </w:r>
    </w:p>
    <w:p w:rsidR="00E67E4D" w:rsidRPr="00E67E4D" w:rsidRDefault="00E67E4D" w:rsidP="00E67E4D">
      <w:pPr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67E4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kompetencji lub uprawnień do prowadzenia określonej działalności zawodowej, tj. posiadam aktualną koncesję na obrót paliwami płynnymi zgodnie z ustawą z dnia 10 kwietnia 1997 r. Prawo energetyczne </w:t>
      </w:r>
      <w:bookmarkStart w:id="1" w:name="_Hlk79390923"/>
      <w:r w:rsidRPr="00E67E4D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Pr="00C42BBA">
        <w:rPr>
          <w:rFonts w:asciiTheme="minorHAnsi" w:hAnsiTheme="minorHAnsi" w:cstheme="minorHAnsi"/>
          <w:sz w:val="22"/>
          <w:szCs w:val="22"/>
        </w:rPr>
        <w:t xml:space="preserve">tj. Dz. U. z 2024 r., poz. </w:t>
      </w:r>
      <w:r w:rsidRPr="00C42BBA">
        <w:rPr>
          <w:rFonts w:asciiTheme="minorHAnsi" w:hAnsiTheme="minorHAnsi" w:cstheme="minorHAnsi"/>
          <w:sz w:val="22"/>
          <w:szCs w:val="22"/>
          <w:shd w:val="clear" w:color="auto" w:fill="FFFFFF"/>
        </w:rPr>
        <w:t>266</w:t>
      </w:r>
      <w:r w:rsidRPr="00C42BBA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C42BBA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C42BBA">
        <w:rPr>
          <w:rFonts w:asciiTheme="minorHAnsi" w:hAnsiTheme="minorHAnsi" w:cstheme="minorHAnsi"/>
          <w:sz w:val="22"/>
          <w:szCs w:val="22"/>
        </w:rPr>
        <w:t>. zm.),</w:t>
      </w:r>
      <w:bookmarkEnd w:id="1"/>
      <w:r w:rsidR="00C42BBA" w:rsidRPr="00C42BB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67E4D" w:rsidRPr="00E67E4D" w:rsidRDefault="00E67E4D" w:rsidP="00E67E4D">
      <w:pPr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67E4D">
        <w:rPr>
          <w:rFonts w:asciiTheme="minorHAnsi" w:hAnsiTheme="minorHAnsi" w:cstheme="minorHAnsi"/>
          <w:color w:val="000000" w:themeColor="text1"/>
          <w:sz w:val="22"/>
          <w:szCs w:val="22"/>
        </w:rPr>
        <w:t>zdolności technicznej, tj. dysponuję pojazdem przeznaczonym do transportu oleju opałowego, spełniającym wymagania określone przez Zamawiającego w Zaproszeniu do złożenia oferty oraz posiadającym wszelkie wymagane przepisami prawa dopuszczenia, atesty i homologacje, oraz wyposażonym w:</w:t>
      </w:r>
    </w:p>
    <w:p w:rsidR="00E67E4D" w:rsidRPr="00E67E4D" w:rsidRDefault="00E67E4D" w:rsidP="00E67E4D">
      <w:pPr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67E4D">
        <w:rPr>
          <w:rFonts w:asciiTheme="minorHAnsi" w:hAnsiTheme="minorHAnsi" w:cstheme="minorHAnsi"/>
          <w:color w:val="000000" w:themeColor="text1"/>
          <w:sz w:val="22"/>
          <w:szCs w:val="22"/>
        </w:rPr>
        <w:t>odpowiednie urządzenia do przelewania oleju opałowego ze zbiornika pojazdu do zbiorników Zamawiającego, posiadające wymagane przepisami prawa atesty i legalizacje,</w:t>
      </w:r>
    </w:p>
    <w:p w:rsidR="00E67E4D" w:rsidRPr="00E67E4D" w:rsidRDefault="00E67E4D" w:rsidP="00E67E4D">
      <w:pPr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67E4D">
        <w:rPr>
          <w:rFonts w:asciiTheme="minorHAnsi" w:hAnsiTheme="minorHAnsi" w:cstheme="minorHAnsi"/>
          <w:color w:val="000000" w:themeColor="text1"/>
          <w:sz w:val="22"/>
          <w:szCs w:val="22"/>
        </w:rPr>
        <w:t>urządzenie pomiarowe, którym odmierzany będzie olej dostarczony do punktu odbioru (kotłowni) Zamawiającego, posiadające legalizacje/certyfikacje zgodnie z obowiązującymi przepisami.</w:t>
      </w:r>
    </w:p>
    <w:p w:rsidR="00E67E4D" w:rsidRPr="00E67E4D" w:rsidRDefault="00E67E4D" w:rsidP="00E67E4D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67E4D">
        <w:rPr>
          <w:rFonts w:asciiTheme="minorHAnsi" w:hAnsiTheme="minorHAnsi" w:cstheme="minorHAnsi"/>
          <w:color w:val="000000" w:themeColor="text1"/>
          <w:sz w:val="22"/>
          <w:szCs w:val="22"/>
        </w:rPr>
        <w:t>Akceptuję warunki projektu umowy i zobowiązuję się do jej zawarcia w przypadku wyboru mojej oferty.</w:t>
      </w:r>
    </w:p>
    <w:p w:rsidR="00E67E4D" w:rsidRPr="00E67E4D" w:rsidRDefault="00E67E4D" w:rsidP="00E67E4D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67E4D">
        <w:rPr>
          <w:rFonts w:asciiTheme="minorHAnsi" w:hAnsiTheme="minorHAnsi" w:cstheme="minorHAnsi"/>
          <w:color w:val="000000" w:themeColor="text1"/>
          <w:sz w:val="22"/>
          <w:szCs w:val="22"/>
        </w:rPr>
        <w:t>Części zamówienia, które Wykonawca powierzy podwykonawcom (wskazać, o ile dotyczy).</w:t>
      </w:r>
    </w:p>
    <w:p w:rsidR="00E67E4D" w:rsidRPr="00E67E4D" w:rsidRDefault="00E67E4D" w:rsidP="00E67E4D">
      <w:pPr>
        <w:ind w:left="4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67E4D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………………………………………………………………………………………………….</w:t>
      </w:r>
    </w:p>
    <w:p w:rsidR="00E67E4D" w:rsidRPr="00E67E4D" w:rsidRDefault="00E67E4D" w:rsidP="00E67E4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E67E4D">
        <w:rPr>
          <w:rFonts w:asciiTheme="minorHAnsi" w:hAnsiTheme="minorHAnsi" w:cstheme="minorHAnsi"/>
          <w:color w:val="000000" w:themeColor="text1"/>
          <w:sz w:val="22"/>
        </w:rPr>
        <w:t>Wyrażam zgodę na przetwarzanie danych osobowych przekazanych w ofercie oraz w później składanych dokumentach, oświadczeniach i wyjaśnieniach dla potrzeb związanych z niniejszym postępowaniem o udzielenie zamówienia publicznego, zgodnie z RODO¹⁾ – w pełnym zakresie związanym z udzieleniem zamówienia publicznego i zawarciem w jego wyniku Umowy. Dane osobowe przekazuję dobrowolnie i oświadczam, że są zgodne z prawdą. Zapoznałem(-</w:t>
      </w:r>
      <w:proofErr w:type="spellStart"/>
      <w:r w:rsidRPr="00E67E4D">
        <w:rPr>
          <w:rFonts w:asciiTheme="minorHAnsi" w:hAnsiTheme="minorHAnsi" w:cstheme="minorHAnsi"/>
          <w:color w:val="000000" w:themeColor="text1"/>
          <w:sz w:val="22"/>
        </w:rPr>
        <w:t>am</w:t>
      </w:r>
      <w:proofErr w:type="spellEnd"/>
      <w:r w:rsidRPr="00E67E4D">
        <w:rPr>
          <w:rFonts w:asciiTheme="minorHAnsi" w:hAnsiTheme="minorHAnsi" w:cstheme="minorHAnsi"/>
          <w:color w:val="000000" w:themeColor="text1"/>
          <w:sz w:val="22"/>
        </w:rPr>
        <w:t>) się z treścią klauzuli informacyjnej, w tym z informacją o celu i sposobach przetwarzania danych osobowych oraz prawie dostępu do treści swoich danych i prawie ich poprawiania.</w:t>
      </w:r>
    </w:p>
    <w:p w:rsidR="00E67E4D" w:rsidRPr="00E67E4D" w:rsidRDefault="00E67E4D" w:rsidP="00E67E4D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</w:rPr>
      </w:pPr>
      <w:r w:rsidRPr="00E67E4D">
        <w:rPr>
          <w:rFonts w:asciiTheme="minorHAnsi" w:hAnsiTheme="minorHAnsi" w:cstheme="minorHAnsi"/>
          <w:sz w:val="22"/>
        </w:rPr>
        <w:t xml:space="preserve">Wypełniłem obowiązki informacyjne przewidziane w art. 13 lub art. 14 RODO¹⁾ wobec osób </w:t>
      </w:r>
      <w:r w:rsidRPr="00E67E4D">
        <w:rPr>
          <w:rFonts w:asciiTheme="minorHAnsi" w:hAnsiTheme="minorHAnsi" w:cstheme="minorHAnsi"/>
          <w:sz w:val="22"/>
        </w:rPr>
        <w:lastRenderedPageBreak/>
        <w:t>fizycznych, od których dane osobowe bezpośrednio lub pośrednio pozyskałem w celu ubiegania się o udzielenie zamówienia publicznego w niniejszym postępowaniu*</w:t>
      </w:r>
      <w:r w:rsidRPr="00E67E4D">
        <w:rPr>
          <w:rFonts w:asciiTheme="minorHAnsi" w:hAnsiTheme="minorHAnsi" w:cstheme="minorHAnsi"/>
          <w:sz w:val="20"/>
        </w:rPr>
        <w:t>.</w:t>
      </w:r>
    </w:p>
    <w:p w:rsidR="00E67E4D" w:rsidRPr="00E67E4D" w:rsidRDefault="00E67E4D" w:rsidP="00E67E4D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67E4D">
        <w:rPr>
          <w:rFonts w:asciiTheme="minorHAnsi" w:hAnsiTheme="minorHAnsi" w:cstheme="minorHAnsi"/>
          <w:sz w:val="18"/>
          <w:szCs w:val="18"/>
        </w:rPr>
        <w:t>_____________________________</w:t>
      </w:r>
    </w:p>
    <w:p w:rsidR="00E67E4D" w:rsidRPr="00E67E4D" w:rsidRDefault="00E67E4D" w:rsidP="00E67E4D">
      <w:pPr>
        <w:ind w:left="360"/>
        <w:jc w:val="both"/>
        <w:rPr>
          <w:rFonts w:asciiTheme="minorHAnsi" w:hAnsiTheme="minorHAnsi" w:cstheme="minorHAnsi"/>
          <w:sz w:val="16"/>
          <w:szCs w:val="16"/>
        </w:rPr>
      </w:pPr>
      <w:r w:rsidRPr="00E67E4D">
        <w:rPr>
          <w:rFonts w:asciiTheme="minorHAnsi" w:hAnsiTheme="minorHAnsi" w:cstheme="minorHAnsi"/>
          <w:sz w:val="16"/>
          <w:szCs w:val="16"/>
        </w:rPr>
        <w:t>¹⁾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E67E4D" w:rsidRPr="00E67E4D" w:rsidRDefault="00E67E4D" w:rsidP="00E67E4D">
      <w:pPr>
        <w:ind w:left="360"/>
        <w:jc w:val="both"/>
        <w:rPr>
          <w:rFonts w:asciiTheme="minorHAnsi" w:hAnsiTheme="minorHAnsi" w:cstheme="minorHAnsi"/>
          <w:sz w:val="16"/>
          <w:szCs w:val="16"/>
        </w:rPr>
      </w:pPr>
    </w:p>
    <w:p w:rsidR="00E67E4D" w:rsidRPr="00E67E4D" w:rsidRDefault="00E67E4D" w:rsidP="00E67E4D">
      <w:pPr>
        <w:ind w:left="426" w:hanging="426"/>
        <w:jc w:val="both"/>
        <w:rPr>
          <w:rFonts w:asciiTheme="minorHAnsi" w:hAnsiTheme="minorHAnsi" w:cstheme="minorHAnsi"/>
          <w:szCs w:val="24"/>
        </w:rPr>
      </w:pPr>
      <w:r w:rsidRPr="00E67E4D">
        <w:rPr>
          <w:rFonts w:asciiTheme="minorHAnsi" w:hAnsiTheme="minorHAnsi" w:cstheme="minorHAnsi"/>
          <w:sz w:val="16"/>
          <w:szCs w:val="16"/>
        </w:rPr>
        <w:t xml:space="preserve">        *W przypadku, gdy wykonawca 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przez jego wykreślenie).</w:t>
      </w:r>
      <w:r w:rsidRPr="00E67E4D">
        <w:rPr>
          <w:rFonts w:asciiTheme="minorHAnsi" w:hAnsiTheme="minorHAnsi" w:cstheme="minorHAnsi"/>
          <w:szCs w:val="24"/>
        </w:rPr>
        <w:t xml:space="preserve"> </w:t>
      </w:r>
    </w:p>
    <w:p w:rsidR="00E67E4D" w:rsidRDefault="00E67E4D" w:rsidP="00E67E4D">
      <w:pPr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   </w:t>
      </w:r>
    </w:p>
    <w:p w:rsidR="00E67E4D" w:rsidRDefault="00E67E4D" w:rsidP="00E67E4D">
      <w:pPr>
        <w:ind w:left="4956"/>
        <w:jc w:val="center"/>
        <w:rPr>
          <w:rFonts w:asciiTheme="minorHAnsi" w:hAnsiTheme="minorHAnsi" w:cstheme="minorHAnsi"/>
          <w:szCs w:val="24"/>
        </w:rPr>
      </w:pPr>
    </w:p>
    <w:p w:rsidR="00E67E4D" w:rsidRDefault="00E67E4D" w:rsidP="00E67E4D">
      <w:pPr>
        <w:ind w:left="4956"/>
        <w:jc w:val="center"/>
        <w:rPr>
          <w:rFonts w:asciiTheme="minorHAnsi" w:hAnsiTheme="minorHAnsi" w:cstheme="minorHAnsi"/>
          <w:szCs w:val="24"/>
        </w:rPr>
      </w:pPr>
    </w:p>
    <w:p w:rsidR="00E67E4D" w:rsidRPr="00E67E4D" w:rsidRDefault="00E67E4D" w:rsidP="00E67E4D">
      <w:pPr>
        <w:ind w:left="4956"/>
        <w:jc w:val="center"/>
        <w:rPr>
          <w:rFonts w:asciiTheme="minorHAnsi" w:hAnsiTheme="minorHAnsi" w:cstheme="minorHAnsi"/>
          <w:i/>
          <w:iCs/>
          <w:szCs w:val="24"/>
        </w:rPr>
      </w:pPr>
      <w:r w:rsidRPr="00E67E4D">
        <w:rPr>
          <w:rFonts w:asciiTheme="minorHAnsi" w:hAnsiTheme="minorHAnsi" w:cstheme="minorHAnsi"/>
          <w:szCs w:val="24"/>
        </w:rPr>
        <w:t xml:space="preserve"> ………………………                                                                                                                                                           </w:t>
      </w:r>
    </w:p>
    <w:p w:rsidR="00E67E4D" w:rsidRPr="00E67E4D" w:rsidRDefault="00E67E4D" w:rsidP="00E67E4D">
      <w:pPr>
        <w:jc w:val="both"/>
        <w:rPr>
          <w:rFonts w:asciiTheme="minorHAnsi" w:hAnsiTheme="minorHAnsi" w:cstheme="minorHAnsi"/>
          <w:sz w:val="18"/>
          <w:szCs w:val="18"/>
        </w:rPr>
      </w:pPr>
      <w:r w:rsidRPr="00E67E4D">
        <w:rPr>
          <w:rFonts w:asciiTheme="minorHAnsi" w:hAnsiTheme="minorHAnsi" w:cstheme="minorHAnsi"/>
          <w:i/>
          <w:iCs/>
          <w:szCs w:val="24"/>
        </w:rPr>
        <w:t xml:space="preserve">                                                                                      </w:t>
      </w:r>
      <w:r>
        <w:rPr>
          <w:rFonts w:asciiTheme="minorHAnsi" w:hAnsiTheme="minorHAnsi" w:cstheme="minorHAnsi"/>
          <w:i/>
          <w:iCs/>
          <w:szCs w:val="24"/>
        </w:rPr>
        <w:t xml:space="preserve">                               </w:t>
      </w:r>
      <w:r w:rsidRPr="00E67E4D">
        <w:rPr>
          <w:rFonts w:asciiTheme="minorHAnsi" w:hAnsiTheme="minorHAnsi" w:cstheme="minorHAnsi"/>
          <w:i/>
          <w:iCs/>
          <w:sz w:val="18"/>
          <w:szCs w:val="18"/>
        </w:rPr>
        <w:t>podpis Wykonawcy</w:t>
      </w:r>
    </w:p>
    <w:p w:rsidR="00E67E4D" w:rsidRPr="00E67E4D" w:rsidRDefault="00E67E4D" w:rsidP="00E67E4D">
      <w:pPr>
        <w:rPr>
          <w:rFonts w:asciiTheme="minorHAnsi" w:hAnsiTheme="minorHAnsi" w:cstheme="minorHAnsi"/>
          <w:sz w:val="22"/>
          <w:szCs w:val="14"/>
        </w:rPr>
      </w:pPr>
      <w:r w:rsidRPr="00E67E4D">
        <w:rPr>
          <w:rFonts w:asciiTheme="minorHAnsi" w:hAnsiTheme="minorHAnsi" w:cstheme="minorHAnsi"/>
          <w:sz w:val="22"/>
          <w:szCs w:val="14"/>
        </w:rPr>
        <w:t>Załączniki:</w:t>
      </w:r>
    </w:p>
    <w:p w:rsidR="00E67E4D" w:rsidRPr="00E67E4D" w:rsidRDefault="00E67E4D" w:rsidP="00E67E4D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14"/>
        </w:rPr>
      </w:pPr>
      <w:r w:rsidRPr="00E67E4D">
        <w:rPr>
          <w:rFonts w:asciiTheme="minorHAnsi" w:hAnsiTheme="minorHAnsi" w:cstheme="minorHAnsi"/>
          <w:sz w:val="22"/>
          <w:szCs w:val="14"/>
        </w:rPr>
        <w:t xml:space="preserve">– Formularz asortymentowo-cenowy </w:t>
      </w:r>
    </w:p>
    <w:p w:rsidR="00E67E4D" w:rsidRPr="00E67E4D" w:rsidRDefault="00E67E4D" w:rsidP="00E67E4D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14"/>
        </w:rPr>
      </w:pPr>
      <w:r w:rsidRPr="00E67E4D">
        <w:rPr>
          <w:rFonts w:asciiTheme="minorHAnsi" w:hAnsiTheme="minorHAnsi" w:cstheme="minorHAnsi"/>
          <w:sz w:val="22"/>
          <w:szCs w:val="14"/>
        </w:rPr>
        <w:t>– Zestawienie wymaganych parametrów</w:t>
      </w:r>
    </w:p>
    <w:p w:rsidR="00E67E4D" w:rsidRPr="00E67E4D" w:rsidRDefault="00E67E4D" w:rsidP="00E67E4D">
      <w:pPr>
        <w:pStyle w:val="Akapitzlist"/>
        <w:numPr>
          <w:ilvl w:val="0"/>
          <w:numId w:val="4"/>
        </w:numPr>
        <w:autoSpaceDN w:val="0"/>
        <w:textAlignment w:val="baseline"/>
        <w:rPr>
          <w:rFonts w:asciiTheme="minorHAnsi" w:hAnsiTheme="minorHAnsi" w:cstheme="minorHAnsi"/>
          <w:i/>
          <w:iCs/>
          <w:color w:val="000000" w:themeColor="text1"/>
          <w:sz w:val="22"/>
          <w:szCs w:val="14"/>
        </w:rPr>
      </w:pPr>
      <w:r w:rsidRPr="00E67E4D">
        <w:rPr>
          <w:rFonts w:asciiTheme="minorHAnsi" w:hAnsiTheme="minorHAnsi" w:cstheme="minorHAnsi"/>
          <w:sz w:val="22"/>
          <w:szCs w:val="14"/>
        </w:rPr>
        <w:t xml:space="preserve">– </w:t>
      </w:r>
      <w:r w:rsidRPr="00E67E4D">
        <w:rPr>
          <w:rFonts w:asciiTheme="minorHAnsi" w:hAnsiTheme="minorHAnsi" w:cstheme="minorHAnsi"/>
          <w:color w:val="000000" w:themeColor="text1"/>
          <w:sz w:val="22"/>
          <w:szCs w:val="14"/>
        </w:rPr>
        <w:t>Oświadczenie wykonawcy o braku podstaw wykluczenia</w:t>
      </w:r>
      <w:r w:rsidRPr="00E67E4D">
        <w:rPr>
          <w:rFonts w:asciiTheme="minorHAnsi" w:hAnsiTheme="minorHAnsi" w:cstheme="minorHAnsi"/>
          <w:i/>
          <w:iCs/>
          <w:color w:val="000000" w:themeColor="text1"/>
          <w:sz w:val="22"/>
          <w:szCs w:val="14"/>
        </w:rPr>
        <w:t xml:space="preserve"> </w:t>
      </w:r>
    </w:p>
    <w:p w:rsidR="00E67E4D" w:rsidRPr="00E67E4D" w:rsidRDefault="00E67E4D" w:rsidP="00E67E4D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14"/>
        </w:rPr>
      </w:pPr>
      <w:r w:rsidRPr="00E67E4D">
        <w:rPr>
          <w:rFonts w:asciiTheme="minorHAnsi" w:hAnsiTheme="minorHAnsi" w:cstheme="minorHAnsi"/>
          <w:sz w:val="22"/>
          <w:szCs w:val="14"/>
        </w:rPr>
        <w:t>– pełnomocnictwo (jeżeli dotyczy)</w:t>
      </w:r>
    </w:p>
    <w:p w:rsidR="00E40CEC" w:rsidRPr="00E67E4D" w:rsidRDefault="00E40CEC">
      <w:pPr>
        <w:rPr>
          <w:rFonts w:asciiTheme="minorHAnsi" w:hAnsiTheme="minorHAnsi" w:cstheme="minorHAnsi"/>
        </w:rPr>
      </w:pPr>
    </w:p>
    <w:sectPr w:rsidR="00E40CEC" w:rsidRPr="00E67E4D" w:rsidSect="00E67E4D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519" w:rsidRDefault="00494519" w:rsidP="00E67E4D">
      <w:r>
        <w:separator/>
      </w:r>
    </w:p>
  </w:endnote>
  <w:endnote w:type="continuationSeparator" w:id="0">
    <w:p w:rsidR="00494519" w:rsidRDefault="00494519" w:rsidP="00E67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519" w:rsidRDefault="00494519" w:rsidP="00E67E4D">
      <w:r>
        <w:separator/>
      </w:r>
    </w:p>
  </w:footnote>
  <w:footnote w:type="continuationSeparator" w:id="0">
    <w:p w:rsidR="00494519" w:rsidRDefault="00494519" w:rsidP="00E67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E4D" w:rsidRPr="00E67E4D" w:rsidRDefault="00E67E4D" w:rsidP="00E67E4D">
    <w:pPr>
      <w:jc w:val="right"/>
      <w:rPr>
        <w:rFonts w:asciiTheme="minorHAnsi" w:hAnsiTheme="minorHAnsi" w:cstheme="minorHAnsi"/>
        <w:i/>
        <w:iCs/>
        <w:color w:val="000000"/>
        <w:szCs w:val="24"/>
      </w:rPr>
    </w:pPr>
    <w:r>
      <w:tab/>
    </w:r>
    <w:r w:rsidRPr="00E67E4D">
      <w:rPr>
        <w:rFonts w:asciiTheme="minorHAnsi" w:hAnsiTheme="minorHAnsi" w:cstheme="minorHAnsi"/>
        <w:i/>
        <w:iCs/>
        <w:color w:val="000000"/>
        <w:szCs w:val="24"/>
      </w:rPr>
      <w:t xml:space="preserve">Załącznik nr 1 </w:t>
    </w:r>
    <w:r w:rsidRPr="00E67E4D">
      <w:rPr>
        <w:rFonts w:asciiTheme="minorHAnsi" w:hAnsiTheme="minorHAnsi" w:cstheme="minorHAnsi"/>
        <w:i/>
        <w:iCs/>
        <w:color w:val="000000" w:themeColor="text1"/>
      </w:rPr>
      <w:t>do zapytania ofertowego NZP.</w:t>
    </w:r>
    <w:r w:rsidR="00392C3F">
      <w:rPr>
        <w:rFonts w:asciiTheme="minorHAnsi" w:hAnsiTheme="minorHAnsi" w:cstheme="minorHAnsi"/>
        <w:i/>
        <w:iCs/>
        <w:color w:val="000000" w:themeColor="text1"/>
      </w:rPr>
      <w:t>612/</w:t>
    </w:r>
    <w:r w:rsidRPr="00E67E4D">
      <w:rPr>
        <w:rFonts w:asciiTheme="minorHAnsi" w:hAnsiTheme="minorHAnsi" w:cstheme="minorHAnsi"/>
        <w:i/>
        <w:iCs/>
        <w:color w:val="000000" w:themeColor="text1"/>
      </w:rPr>
      <w:t>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ahoma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ahoma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ahoma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ahoma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ahoma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ahoma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ahoma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ahoma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ahoma"/>
        <w:sz w:val="22"/>
        <w:szCs w:val="22"/>
      </w:r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ahoma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571"/>
        </w:tabs>
        <w:ind w:left="1571" w:hanging="360"/>
      </w:pPr>
      <w:rPr>
        <w:rFonts w:cs="Tahoma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931"/>
        </w:tabs>
        <w:ind w:left="1931" w:hanging="360"/>
      </w:pPr>
      <w:rPr>
        <w:rFonts w:cs="Tahoma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2291"/>
        </w:tabs>
        <w:ind w:left="2291" w:hanging="360"/>
      </w:pPr>
      <w:rPr>
        <w:rFonts w:cs="Tahoma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651"/>
        </w:tabs>
        <w:ind w:left="2651" w:hanging="360"/>
      </w:pPr>
      <w:rPr>
        <w:rFonts w:cs="Tahoma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3011"/>
        </w:tabs>
        <w:ind w:left="3011" w:hanging="360"/>
      </w:pPr>
      <w:rPr>
        <w:rFonts w:cs="Tahoma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371"/>
        </w:tabs>
        <w:ind w:left="3371" w:hanging="360"/>
      </w:pPr>
      <w:rPr>
        <w:rFonts w:cs="Tahoma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3731"/>
        </w:tabs>
        <w:ind w:left="3731" w:hanging="360"/>
      </w:pPr>
      <w:rPr>
        <w:rFonts w:cs="Tahoma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4091"/>
        </w:tabs>
        <w:ind w:left="4091" w:hanging="360"/>
      </w:pPr>
      <w:rPr>
        <w:rFonts w:cs="Tahoma"/>
        <w:sz w:val="22"/>
        <w:szCs w:val="22"/>
      </w:rPr>
    </w:lvl>
  </w:abstractNum>
  <w:abstractNum w:abstractNumId="2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</w:abstractNum>
  <w:abstractNum w:abstractNumId="3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cs="Tahoma" w:hint="default"/>
        <w:color w:val="000000"/>
        <w:sz w:val="22"/>
        <w:szCs w:val="22"/>
      </w:r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ED"/>
    <w:rsid w:val="000348ED"/>
    <w:rsid w:val="00392C3F"/>
    <w:rsid w:val="00494519"/>
    <w:rsid w:val="00C42BBA"/>
    <w:rsid w:val="00E40CEC"/>
    <w:rsid w:val="00E6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1CF9D2-EB07-45CA-8868-8F30DE503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7E4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67E4D"/>
    <w:pPr>
      <w:ind w:left="720"/>
      <w:contextualSpacing/>
    </w:pPr>
  </w:style>
  <w:style w:type="paragraph" w:customStyle="1" w:styleId="Nagwektabeli">
    <w:name w:val="Nagłówek tabeli"/>
    <w:basedOn w:val="Normalny"/>
    <w:rsid w:val="00E67E4D"/>
    <w:pPr>
      <w:suppressLineNumbers/>
      <w:jc w:val="center"/>
    </w:pPr>
    <w:rPr>
      <w:b/>
      <w:bCs/>
      <w:i/>
      <w:iCs/>
    </w:rPr>
  </w:style>
  <w:style w:type="paragraph" w:styleId="Nagwek">
    <w:name w:val="header"/>
    <w:basedOn w:val="Normalny"/>
    <w:link w:val="NagwekZnak"/>
    <w:uiPriority w:val="99"/>
    <w:unhideWhenUsed/>
    <w:rsid w:val="00E67E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7E4D"/>
    <w:rPr>
      <w:rFonts w:ascii="Times New Roman" w:eastAsia="Arial Unicode MS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7E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E4D"/>
    <w:rPr>
      <w:rFonts w:ascii="Times New Roman" w:eastAsia="Arial Unicode MS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9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egalinska</dc:creator>
  <cp:keywords/>
  <dc:description/>
  <cp:lastModifiedBy>egalinska</cp:lastModifiedBy>
  <cp:revision>2</cp:revision>
  <dcterms:created xsi:type="dcterms:W3CDTF">2024-09-13T05:45:00Z</dcterms:created>
  <dcterms:modified xsi:type="dcterms:W3CDTF">2024-09-13T05:45:00Z</dcterms:modified>
</cp:coreProperties>
</file>