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1C6" w:rsidRPr="00DE1269" w:rsidRDefault="008E399F">
      <w:pPr>
        <w:pStyle w:val="Nagwek1"/>
        <w:rPr>
          <w:rFonts w:ascii="Arial" w:hAnsi="Arial" w:cs="Arial"/>
          <w:color w:val="auto"/>
          <w:sz w:val="22"/>
          <w:szCs w:val="22"/>
        </w:rPr>
      </w:pPr>
      <w:r w:rsidRPr="00DE1269">
        <w:rPr>
          <w:rFonts w:ascii="Arial" w:hAnsi="Arial" w:cs="Arial"/>
          <w:color w:val="auto"/>
          <w:sz w:val="22"/>
          <w:szCs w:val="22"/>
        </w:rPr>
        <w:t xml:space="preserve">Protokół </w:t>
      </w:r>
      <w:proofErr w:type="spellStart"/>
      <w:r w:rsidRPr="00DE1269">
        <w:rPr>
          <w:rFonts w:ascii="Arial" w:hAnsi="Arial" w:cs="Arial"/>
          <w:color w:val="auto"/>
          <w:sz w:val="22"/>
          <w:szCs w:val="22"/>
        </w:rPr>
        <w:t>częściowego</w:t>
      </w:r>
      <w:proofErr w:type="spellEnd"/>
      <w:r w:rsidRPr="00DE126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E1269">
        <w:rPr>
          <w:rFonts w:ascii="Arial" w:hAnsi="Arial" w:cs="Arial"/>
          <w:color w:val="auto"/>
          <w:sz w:val="22"/>
          <w:szCs w:val="22"/>
        </w:rPr>
        <w:t>odbioru</w:t>
      </w:r>
      <w:proofErr w:type="spellEnd"/>
      <w:r w:rsidRPr="00DE126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E1269">
        <w:rPr>
          <w:rFonts w:ascii="Arial" w:hAnsi="Arial" w:cs="Arial"/>
          <w:color w:val="auto"/>
          <w:sz w:val="22"/>
          <w:szCs w:val="22"/>
        </w:rPr>
        <w:t>prac</w:t>
      </w:r>
      <w:proofErr w:type="spellEnd"/>
      <w:r w:rsidRPr="00DE1269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DE1269">
        <w:rPr>
          <w:rFonts w:ascii="Arial" w:hAnsi="Arial" w:cs="Arial"/>
          <w:color w:val="auto"/>
          <w:sz w:val="22"/>
          <w:szCs w:val="22"/>
        </w:rPr>
        <w:t>renowacyjnych</w:t>
      </w:r>
      <w:proofErr w:type="spellEnd"/>
      <w:r w:rsidR="00DE1269" w:rsidRPr="00DE1269">
        <w:rPr>
          <w:rFonts w:ascii="Arial" w:hAnsi="Arial" w:cs="Arial"/>
          <w:color w:val="auto"/>
          <w:sz w:val="22"/>
          <w:szCs w:val="22"/>
        </w:rPr>
        <w:t xml:space="preserve"> nr …………</w:t>
      </w:r>
    </w:p>
    <w:p w:rsidR="008F41C6" w:rsidRPr="00DE1269" w:rsidRDefault="008E399F">
      <w:pPr>
        <w:rPr>
          <w:rFonts w:ascii="Arial" w:hAnsi="Arial" w:cs="Arial"/>
        </w:rPr>
      </w:pPr>
      <w:r w:rsidRPr="00DE1269">
        <w:rPr>
          <w:rFonts w:ascii="Arial" w:hAnsi="Arial" w:cs="Arial"/>
        </w:rPr>
        <w:t>Poznań, dnia ....................</w:t>
      </w:r>
    </w:p>
    <w:p w:rsidR="008F41C6" w:rsidRPr="00DE1269" w:rsidRDefault="008E399F">
      <w:pPr>
        <w:rPr>
          <w:rFonts w:ascii="Arial" w:hAnsi="Arial" w:cs="Arial"/>
        </w:rPr>
      </w:pPr>
      <w:r w:rsidRPr="00DE1269">
        <w:rPr>
          <w:rFonts w:ascii="Arial" w:hAnsi="Arial" w:cs="Arial"/>
        </w:rPr>
        <w:t>Sporządzono w dniu ................... w Poznaniu niniejszy protokół częściowego odbioru przez przedstawicieli:</w:t>
      </w:r>
      <w:r w:rsidRPr="00DE1269">
        <w:rPr>
          <w:rFonts w:ascii="Arial" w:hAnsi="Arial" w:cs="Arial"/>
        </w:rPr>
        <w:br/>
      </w:r>
      <w:r w:rsidRPr="00DE1269">
        <w:rPr>
          <w:rFonts w:ascii="Arial" w:hAnsi="Arial" w:cs="Arial"/>
        </w:rPr>
        <w:br/>
        <w:t>Zamawiającego: Miasto Poznań, Wydział Obsługi Urzędu</w:t>
      </w:r>
      <w:r w:rsidRPr="00DE1269">
        <w:rPr>
          <w:rFonts w:ascii="Arial" w:hAnsi="Arial" w:cs="Arial"/>
        </w:rPr>
        <w:br/>
        <w:t>oraz</w:t>
      </w:r>
      <w:r w:rsidRPr="00DE1269">
        <w:rPr>
          <w:rFonts w:ascii="Arial" w:hAnsi="Arial" w:cs="Arial"/>
        </w:rPr>
        <w:br/>
        <w:t>Wykonawcy: ...................................................................................</w:t>
      </w:r>
      <w:r w:rsidRPr="00DE1269">
        <w:rPr>
          <w:rFonts w:ascii="Arial" w:hAnsi="Arial" w:cs="Arial"/>
        </w:rPr>
        <w:br/>
      </w:r>
    </w:p>
    <w:p w:rsidR="008F41C6" w:rsidRPr="00DE1269" w:rsidRDefault="008E399F">
      <w:pPr>
        <w:rPr>
          <w:rFonts w:ascii="Arial" w:hAnsi="Arial" w:cs="Arial"/>
        </w:rPr>
      </w:pPr>
      <w:r w:rsidRPr="00DE1269">
        <w:rPr>
          <w:rFonts w:ascii="Arial" w:hAnsi="Arial" w:cs="Arial"/>
        </w:rPr>
        <w:t>Przedmiotem niniejszego protokołu jest częściowy odbiór partii nr ...... obejmującej ........ szt. odnowionych krzeseł, zgodnie z § 3 ust. 2 Umowy.</w:t>
      </w:r>
      <w:r w:rsidRPr="00DE1269">
        <w:rPr>
          <w:rFonts w:ascii="Arial" w:hAnsi="Arial" w:cs="Arial"/>
        </w:rPr>
        <w:br/>
      </w:r>
    </w:p>
    <w:p w:rsidR="008F41C6" w:rsidRPr="00DE1269" w:rsidRDefault="008E399F">
      <w:pPr>
        <w:rPr>
          <w:rFonts w:ascii="Arial" w:hAnsi="Arial" w:cs="Arial"/>
        </w:rPr>
      </w:pPr>
      <w:r w:rsidRPr="00DE1269">
        <w:rPr>
          <w:rFonts w:ascii="Arial" w:hAnsi="Arial" w:cs="Arial"/>
        </w:rPr>
        <w:t>Zakres wykonanych prac obejmuje:</w:t>
      </w:r>
    </w:p>
    <w:p w:rsidR="008F41C6" w:rsidRPr="00DE1269" w:rsidRDefault="008E399F">
      <w:pPr>
        <w:pStyle w:val="Listanumerowana"/>
        <w:rPr>
          <w:rFonts w:ascii="Arial" w:hAnsi="Arial" w:cs="Arial"/>
        </w:rPr>
      </w:pPr>
      <w:proofErr w:type="spellStart"/>
      <w:r w:rsidRPr="00DE1269">
        <w:rPr>
          <w:rFonts w:ascii="Arial" w:hAnsi="Arial" w:cs="Arial"/>
        </w:rPr>
        <w:t>Naprawy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tapicerskie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i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naprawy</w:t>
      </w:r>
      <w:proofErr w:type="spellEnd"/>
      <w:r w:rsidRPr="00DE1269">
        <w:rPr>
          <w:rFonts w:ascii="Arial" w:hAnsi="Arial" w:cs="Arial"/>
        </w:rPr>
        <w:t xml:space="preserve"> elementów drewnianych.</w:t>
      </w:r>
    </w:p>
    <w:p w:rsidR="008F41C6" w:rsidRPr="00DE1269" w:rsidRDefault="008E399F">
      <w:pPr>
        <w:pStyle w:val="Listanumerowana"/>
        <w:rPr>
          <w:rFonts w:ascii="Arial" w:hAnsi="Arial" w:cs="Arial"/>
        </w:rPr>
      </w:pPr>
      <w:proofErr w:type="spellStart"/>
      <w:r w:rsidRPr="00DE1269">
        <w:rPr>
          <w:rFonts w:ascii="Arial" w:hAnsi="Arial" w:cs="Arial"/>
        </w:rPr>
        <w:t>Klejenie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elementów</w:t>
      </w:r>
      <w:proofErr w:type="spellEnd"/>
      <w:r w:rsidRPr="00DE1269">
        <w:rPr>
          <w:rFonts w:ascii="Arial" w:hAnsi="Arial" w:cs="Arial"/>
        </w:rPr>
        <w:t xml:space="preserve"> ram, </w:t>
      </w:r>
      <w:proofErr w:type="spellStart"/>
      <w:r w:rsidRPr="00DE1269">
        <w:rPr>
          <w:rFonts w:ascii="Arial" w:hAnsi="Arial" w:cs="Arial"/>
        </w:rPr>
        <w:t>jeśli</w:t>
      </w:r>
      <w:proofErr w:type="spellEnd"/>
      <w:r w:rsidRPr="00DE1269">
        <w:rPr>
          <w:rFonts w:ascii="Arial" w:hAnsi="Arial" w:cs="Arial"/>
        </w:rPr>
        <w:t xml:space="preserve"> było konieczne.</w:t>
      </w:r>
    </w:p>
    <w:p w:rsidR="008F41C6" w:rsidRPr="00DE1269" w:rsidRDefault="008E399F">
      <w:pPr>
        <w:pStyle w:val="Listanumerowana"/>
        <w:rPr>
          <w:rFonts w:ascii="Arial" w:hAnsi="Arial" w:cs="Arial"/>
        </w:rPr>
      </w:pPr>
      <w:proofErr w:type="spellStart"/>
      <w:r w:rsidRPr="00DE1269">
        <w:rPr>
          <w:rFonts w:ascii="Arial" w:hAnsi="Arial" w:cs="Arial"/>
        </w:rPr>
        <w:t>Usunięcie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starej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powłoki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lakierniczej</w:t>
      </w:r>
      <w:proofErr w:type="spellEnd"/>
      <w:r w:rsidRPr="00DE1269">
        <w:rPr>
          <w:rFonts w:ascii="Arial" w:hAnsi="Arial" w:cs="Arial"/>
        </w:rPr>
        <w:t>.</w:t>
      </w:r>
    </w:p>
    <w:p w:rsidR="008F41C6" w:rsidRPr="00DE1269" w:rsidRDefault="008E399F">
      <w:pPr>
        <w:pStyle w:val="Listanumerowana"/>
        <w:rPr>
          <w:rFonts w:ascii="Arial" w:hAnsi="Arial" w:cs="Arial"/>
        </w:rPr>
      </w:pPr>
      <w:proofErr w:type="spellStart"/>
      <w:r w:rsidRPr="00DE1269">
        <w:rPr>
          <w:rFonts w:ascii="Arial" w:hAnsi="Arial" w:cs="Arial"/>
        </w:rPr>
        <w:t>Lakierowanie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elementów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drewnianych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na</w:t>
      </w:r>
      <w:proofErr w:type="spellEnd"/>
      <w:r w:rsidRPr="00DE1269">
        <w:rPr>
          <w:rFonts w:ascii="Arial" w:hAnsi="Arial" w:cs="Arial"/>
        </w:rPr>
        <w:t xml:space="preserve"> kolor RAL 1013.</w:t>
      </w:r>
    </w:p>
    <w:p w:rsidR="008F41C6" w:rsidRPr="00DE1269" w:rsidRDefault="008E399F">
      <w:pPr>
        <w:pStyle w:val="Listanumerowana"/>
        <w:rPr>
          <w:rFonts w:ascii="Arial" w:hAnsi="Arial" w:cs="Arial"/>
        </w:rPr>
      </w:pPr>
      <w:proofErr w:type="spellStart"/>
      <w:r w:rsidRPr="00DE1269">
        <w:rPr>
          <w:rFonts w:ascii="Arial" w:hAnsi="Arial" w:cs="Arial"/>
        </w:rPr>
        <w:t>Wymiana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tapicerki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i</w:t>
      </w:r>
      <w:proofErr w:type="spellEnd"/>
      <w:r w:rsidRPr="00DE1269">
        <w:rPr>
          <w:rFonts w:ascii="Arial" w:hAnsi="Arial" w:cs="Arial"/>
        </w:rPr>
        <w:t xml:space="preserve"> </w:t>
      </w:r>
      <w:proofErr w:type="spellStart"/>
      <w:r w:rsidRPr="00DE1269">
        <w:rPr>
          <w:rFonts w:ascii="Arial" w:hAnsi="Arial" w:cs="Arial"/>
        </w:rPr>
        <w:t>pianki</w:t>
      </w:r>
      <w:proofErr w:type="spellEnd"/>
      <w:r w:rsidRPr="00DE1269">
        <w:rPr>
          <w:rFonts w:ascii="Arial" w:hAnsi="Arial" w:cs="Arial"/>
        </w:rPr>
        <w:t xml:space="preserve"> na siedziskach, oparciach i podłokietnikach z materiałem BONA 450603.</w:t>
      </w:r>
    </w:p>
    <w:p w:rsidR="008F41C6" w:rsidRPr="00DE1269" w:rsidRDefault="008E399F">
      <w:pPr>
        <w:rPr>
          <w:rFonts w:ascii="Arial" w:hAnsi="Arial" w:cs="Arial"/>
        </w:rPr>
      </w:pPr>
      <w:r w:rsidRPr="00DE1269">
        <w:rPr>
          <w:rFonts w:ascii="Arial" w:hAnsi="Arial" w:cs="Arial"/>
        </w:rPr>
        <w:br/>
        <w:t>Po sprawdzeniu stanu technicznego i wizualnego krzeseł, Zamawiający potwierdza, że prace zostały wykonane należycie i zgodnie z umową.</w:t>
      </w:r>
      <w:r w:rsidRPr="00DE1269">
        <w:rPr>
          <w:rFonts w:ascii="Arial" w:hAnsi="Arial" w:cs="Arial"/>
        </w:rPr>
        <w:br/>
      </w:r>
    </w:p>
    <w:p w:rsidR="008F41C6" w:rsidRPr="00DE1269" w:rsidRDefault="008E399F">
      <w:pPr>
        <w:rPr>
          <w:rFonts w:ascii="Arial" w:hAnsi="Arial" w:cs="Arial"/>
        </w:rPr>
      </w:pPr>
      <w:r w:rsidRPr="00DE1269">
        <w:rPr>
          <w:rFonts w:ascii="Arial" w:hAnsi="Arial" w:cs="Arial"/>
        </w:rPr>
        <w:t>Protokół sporządzono w dwóch jednobrzmiących egzemplarzach, po jednym dla każdej ze stron.</w:t>
      </w:r>
      <w:r w:rsidRPr="00DE1269">
        <w:rPr>
          <w:rFonts w:ascii="Arial" w:hAnsi="Arial" w:cs="Arial"/>
        </w:rPr>
        <w:br/>
      </w:r>
    </w:p>
    <w:tbl>
      <w:tblPr>
        <w:tblW w:w="0" w:type="auto"/>
        <w:tblLook w:val="04A0"/>
      </w:tblPr>
      <w:tblGrid>
        <w:gridCol w:w="4320"/>
        <w:gridCol w:w="4320"/>
      </w:tblGrid>
      <w:tr w:rsidR="008F41C6" w:rsidRPr="00DE1269">
        <w:tc>
          <w:tcPr>
            <w:tcW w:w="4320" w:type="dxa"/>
          </w:tcPr>
          <w:p w:rsidR="008F41C6" w:rsidRPr="00DE1269" w:rsidRDefault="008E399F">
            <w:pPr>
              <w:rPr>
                <w:rFonts w:ascii="Arial" w:hAnsi="Arial" w:cs="Arial"/>
              </w:rPr>
            </w:pPr>
            <w:r w:rsidRPr="00DE1269">
              <w:rPr>
                <w:rFonts w:ascii="Arial" w:hAnsi="Arial" w:cs="Arial"/>
              </w:rPr>
              <w:t>ZAMAWIAJĄCY</w:t>
            </w:r>
            <w:r w:rsidRPr="00DE1269">
              <w:rPr>
                <w:rFonts w:ascii="Arial" w:hAnsi="Arial" w:cs="Arial"/>
              </w:rPr>
              <w:br/>
              <w:t>Miasto Poznań</w:t>
            </w:r>
            <w:r w:rsidRPr="00DE1269">
              <w:rPr>
                <w:rFonts w:ascii="Arial" w:hAnsi="Arial" w:cs="Arial"/>
              </w:rPr>
              <w:br/>
              <w:t>Wydział Obsługi Urzędu</w:t>
            </w:r>
          </w:p>
        </w:tc>
        <w:tc>
          <w:tcPr>
            <w:tcW w:w="4320" w:type="dxa"/>
          </w:tcPr>
          <w:p w:rsidR="008F41C6" w:rsidRPr="00DE1269" w:rsidRDefault="008E399F">
            <w:pPr>
              <w:rPr>
                <w:rFonts w:ascii="Arial" w:hAnsi="Arial" w:cs="Arial"/>
              </w:rPr>
            </w:pPr>
            <w:r w:rsidRPr="00DE1269">
              <w:rPr>
                <w:rFonts w:ascii="Arial" w:hAnsi="Arial" w:cs="Arial"/>
              </w:rPr>
              <w:t>WYKONAWCA</w:t>
            </w:r>
            <w:r w:rsidRPr="00DE1269">
              <w:rPr>
                <w:rFonts w:ascii="Arial" w:hAnsi="Arial" w:cs="Arial"/>
              </w:rPr>
              <w:br/>
              <w:t>......................................</w:t>
            </w:r>
            <w:r w:rsidRPr="00DE1269">
              <w:rPr>
                <w:rFonts w:ascii="Arial" w:hAnsi="Arial" w:cs="Arial"/>
              </w:rPr>
              <w:br/>
            </w:r>
          </w:p>
        </w:tc>
      </w:tr>
      <w:tr w:rsidR="008F41C6" w:rsidRPr="00DE1269">
        <w:tc>
          <w:tcPr>
            <w:tcW w:w="4320" w:type="dxa"/>
          </w:tcPr>
          <w:p w:rsidR="008F41C6" w:rsidRPr="00DE1269" w:rsidRDefault="008E399F">
            <w:pPr>
              <w:rPr>
                <w:rFonts w:ascii="Arial" w:hAnsi="Arial" w:cs="Arial"/>
              </w:rPr>
            </w:pPr>
            <w:r w:rsidRPr="00DE1269">
              <w:rPr>
                <w:rFonts w:ascii="Arial" w:hAnsi="Arial" w:cs="Arial"/>
              </w:rPr>
              <w:br/>
              <w:t>......................................</w:t>
            </w:r>
            <w:r w:rsidRPr="00DE1269">
              <w:rPr>
                <w:rFonts w:ascii="Arial" w:hAnsi="Arial" w:cs="Arial"/>
              </w:rPr>
              <w:br/>
              <w:t>(podpis)</w:t>
            </w:r>
          </w:p>
        </w:tc>
        <w:tc>
          <w:tcPr>
            <w:tcW w:w="4320" w:type="dxa"/>
          </w:tcPr>
          <w:p w:rsidR="008F41C6" w:rsidRPr="00DE1269" w:rsidRDefault="008E399F">
            <w:pPr>
              <w:rPr>
                <w:rFonts w:ascii="Arial" w:hAnsi="Arial" w:cs="Arial"/>
              </w:rPr>
            </w:pPr>
            <w:r w:rsidRPr="00DE1269">
              <w:rPr>
                <w:rFonts w:ascii="Arial" w:hAnsi="Arial" w:cs="Arial"/>
              </w:rPr>
              <w:br/>
              <w:t>......................................</w:t>
            </w:r>
            <w:r w:rsidRPr="00DE1269">
              <w:rPr>
                <w:rFonts w:ascii="Arial" w:hAnsi="Arial" w:cs="Arial"/>
              </w:rPr>
              <w:br/>
              <w:t>(podpis)</w:t>
            </w:r>
          </w:p>
        </w:tc>
      </w:tr>
    </w:tbl>
    <w:p w:rsidR="0034338E" w:rsidRPr="00DE1269" w:rsidRDefault="0034338E">
      <w:pPr>
        <w:rPr>
          <w:rFonts w:ascii="Arial" w:hAnsi="Arial" w:cs="Arial"/>
        </w:rPr>
      </w:pPr>
    </w:p>
    <w:p w:rsidR="008E399F" w:rsidRPr="00DE1269" w:rsidRDefault="008E399F">
      <w:pPr>
        <w:rPr>
          <w:rFonts w:ascii="Arial" w:hAnsi="Arial" w:cs="Arial"/>
        </w:rPr>
      </w:pPr>
    </w:p>
    <w:p w:rsidR="008E399F" w:rsidRPr="00DE1269" w:rsidRDefault="008E399F">
      <w:pPr>
        <w:rPr>
          <w:rFonts w:ascii="Arial" w:hAnsi="Arial" w:cs="Arial"/>
        </w:rPr>
      </w:pPr>
    </w:p>
    <w:p w:rsidR="008E399F" w:rsidRPr="00DE1269" w:rsidRDefault="008E399F" w:rsidP="008E399F">
      <w:pPr>
        <w:pStyle w:val="Nagwek3"/>
        <w:rPr>
          <w:rFonts w:ascii="Arial" w:hAnsi="Arial" w:cs="Arial"/>
          <w:color w:val="auto"/>
        </w:rPr>
      </w:pPr>
      <w:r w:rsidRPr="00DE1269">
        <w:rPr>
          <w:rStyle w:val="Pogrubienie"/>
          <w:rFonts w:ascii="Arial" w:hAnsi="Arial" w:cs="Arial"/>
          <w:b/>
          <w:bCs/>
          <w:color w:val="auto"/>
        </w:rPr>
        <w:lastRenderedPageBreak/>
        <w:t>WZÓR PROTOKOŁU ODBIORU KOŃCOWEGO</w:t>
      </w:r>
    </w:p>
    <w:p w:rsidR="008E399F" w:rsidRPr="00DE1269" w:rsidRDefault="008E399F" w:rsidP="008E399F">
      <w:pPr>
        <w:pStyle w:val="NormalnyWeb"/>
        <w:rPr>
          <w:rFonts w:ascii="Arial" w:hAnsi="Arial" w:cs="Arial"/>
          <w:sz w:val="22"/>
          <w:szCs w:val="22"/>
        </w:rPr>
      </w:pPr>
      <w:r w:rsidRPr="00DE1269">
        <w:rPr>
          <w:rStyle w:val="Pogrubienie"/>
          <w:rFonts w:ascii="Arial" w:hAnsi="Arial" w:cs="Arial"/>
          <w:sz w:val="22"/>
          <w:szCs w:val="22"/>
        </w:rPr>
        <w:t>Protokół odbioru końcowego</w:t>
      </w:r>
    </w:p>
    <w:p w:rsidR="008E399F" w:rsidRPr="00DE1269" w:rsidRDefault="008E399F" w:rsidP="008E399F">
      <w:pPr>
        <w:pStyle w:val="NormalnyWeb"/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sporządzony w dniu ……………… w Poznaniu</w:t>
      </w:r>
      <w:r w:rsidRPr="00DE1269">
        <w:rPr>
          <w:rFonts w:ascii="Arial" w:hAnsi="Arial" w:cs="Arial"/>
          <w:sz w:val="22"/>
          <w:szCs w:val="22"/>
        </w:rPr>
        <w:br/>
        <w:t>pomiędzy:</w:t>
      </w:r>
      <w:r w:rsidRPr="00DE1269">
        <w:rPr>
          <w:rFonts w:ascii="Arial" w:hAnsi="Arial" w:cs="Arial"/>
          <w:sz w:val="22"/>
          <w:szCs w:val="22"/>
        </w:rPr>
        <w:br/>
      </w:r>
      <w:r w:rsidRPr="00DE1269">
        <w:rPr>
          <w:rStyle w:val="Pogrubienie"/>
          <w:rFonts w:ascii="Arial" w:hAnsi="Arial" w:cs="Arial"/>
          <w:sz w:val="22"/>
          <w:szCs w:val="22"/>
        </w:rPr>
        <w:t>Zamawiającym:</w:t>
      </w:r>
      <w:r w:rsidRPr="00DE1269">
        <w:rPr>
          <w:rFonts w:ascii="Arial" w:hAnsi="Arial" w:cs="Arial"/>
          <w:sz w:val="22"/>
          <w:szCs w:val="22"/>
        </w:rPr>
        <w:br/>
        <w:t>Miasto Poznań, Wydział Obsługi Urzędu</w:t>
      </w:r>
      <w:r w:rsidRPr="00DE1269">
        <w:rPr>
          <w:rFonts w:ascii="Arial" w:hAnsi="Arial" w:cs="Arial"/>
          <w:sz w:val="22"/>
          <w:szCs w:val="22"/>
        </w:rPr>
        <w:br/>
        <w:t>pl. Kolegiacki 17, 61-841 Poznań</w:t>
      </w:r>
      <w:r w:rsidRPr="00DE1269">
        <w:rPr>
          <w:rFonts w:ascii="Arial" w:hAnsi="Arial" w:cs="Arial"/>
          <w:sz w:val="22"/>
          <w:szCs w:val="22"/>
        </w:rPr>
        <w:br/>
        <w:t>NIP: 2090001440</w:t>
      </w:r>
    </w:p>
    <w:p w:rsidR="008E399F" w:rsidRPr="00DE1269" w:rsidRDefault="008E399F" w:rsidP="008E399F">
      <w:pPr>
        <w:pStyle w:val="NormalnyWeb"/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a</w:t>
      </w:r>
    </w:p>
    <w:p w:rsidR="008E399F" w:rsidRPr="00DE1269" w:rsidRDefault="008E399F" w:rsidP="008E399F">
      <w:pPr>
        <w:pStyle w:val="NormalnyWeb"/>
        <w:rPr>
          <w:rFonts w:ascii="Arial" w:hAnsi="Arial" w:cs="Arial"/>
          <w:sz w:val="22"/>
          <w:szCs w:val="22"/>
        </w:rPr>
      </w:pPr>
      <w:r w:rsidRPr="00DE1269">
        <w:rPr>
          <w:rStyle w:val="Pogrubienie"/>
          <w:rFonts w:ascii="Arial" w:hAnsi="Arial" w:cs="Arial"/>
          <w:sz w:val="22"/>
          <w:szCs w:val="22"/>
        </w:rPr>
        <w:t>Wykonawcą:</w:t>
      </w:r>
      <w:r w:rsidRPr="00DE1269">
        <w:rPr>
          <w:rFonts w:ascii="Arial" w:hAnsi="Arial" w:cs="Arial"/>
          <w:sz w:val="22"/>
          <w:szCs w:val="22"/>
        </w:rPr>
        <w:br/>
        <w:t>…………………………………………………………</w:t>
      </w:r>
      <w:r w:rsidRPr="00DE1269">
        <w:rPr>
          <w:rFonts w:ascii="Arial" w:hAnsi="Arial" w:cs="Arial"/>
          <w:sz w:val="22"/>
          <w:szCs w:val="22"/>
        </w:rPr>
        <w:br/>
        <w:t>(pełna nazwa, adres, NIP)</w:t>
      </w:r>
    </w:p>
    <w:p w:rsidR="008E399F" w:rsidRPr="00DE1269" w:rsidRDefault="008E399F" w:rsidP="008E399F">
      <w:pPr>
        <w:pStyle w:val="NormalnyWeb"/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W związku z realizacją Umowy nr ………… z dnia ……………… dotyczącej renowacji 105 krzeseł, strony zgodnie oświadczają, że w dniu ……………… dokonano odbioru końcowego całości przedmiotu umowy, obejmującego:</w:t>
      </w:r>
    </w:p>
    <w:p w:rsidR="008E399F" w:rsidRPr="00DE1269" w:rsidRDefault="008E399F" w:rsidP="008E399F">
      <w:pPr>
        <w:pStyle w:val="NormalnyWeb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Kompletną renowację 105 krzeseł zgodnie z zakresem umowy, tj.:</w:t>
      </w:r>
    </w:p>
    <w:p w:rsidR="008E399F" w:rsidRPr="00DE1269" w:rsidRDefault="008E399F" w:rsidP="008E399F">
      <w:pPr>
        <w:pStyle w:val="NormalnyWeb"/>
        <w:numPr>
          <w:ilvl w:val="1"/>
          <w:numId w:val="10"/>
        </w:numPr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naprawy konstrukcyjne i tapicerskie,</w:t>
      </w:r>
    </w:p>
    <w:p w:rsidR="008E399F" w:rsidRPr="00DE1269" w:rsidRDefault="008E399F" w:rsidP="008E399F">
      <w:pPr>
        <w:pStyle w:val="NormalnyWeb"/>
        <w:numPr>
          <w:ilvl w:val="1"/>
          <w:numId w:val="10"/>
        </w:numPr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usunięcie starych powłok lakierniczych i ponowne lakierowanie (RAL 1013),</w:t>
      </w:r>
    </w:p>
    <w:p w:rsidR="008E399F" w:rsidRPr="00DE1269" w:rsidRDefault="008E399F" w:rsidP="008E399F">
      <w:pPr>
        <w:pStyle w:val="NormalnyWeb"/>
        <w:numPr>
          <w:ilvl w:val="1"/>
          <w:numId w:val="10"/>
        </w:numPr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wymiana tapicerki i pianki (BONA 450603).</w:t>
      </w:r>
    </w:p>
    <w:p w:rsidR="008E399F" w:rsidRPr="00DE1269" w:rsidRDefault="00DE1269" w:rsidP="008E399F">
      <w:pPr>
        <w:pStyle w:val="Nagwek4"/>
        <w:rPr>
          <w:rFonts w:ascii="Arial" w:hAnsi="Arial" w:cs="Arial"/>
          <w:color w:val="auto"/>
        </w:rPr>
      </w:pPr>
      <w:proofErr w:type="spellStart"/>
      <w:r w:rsidRPr="00DE1269">
        <w:rPr>
          <w:rFonts w:ascii="Arial" w:hAnsi="Arial" w:cs="Arial"/>
          <w:color w:val="auto"/>
        </w:rPr>
        <w:t>Protoko</w:t>
      </w:r>
      <w:r w:rsidR="008E399F" w:rsidRPr="00DE1269">
        <w:rPr>
          <w:rFonts w:ascii="Arial" w:hAnsi="Arial" w:cs="Arial"/>
          <w:color w:val="auto"/>
        </w:rPr>
        <w:t>ły</w:t>
      </w:r>
      <w:proofErr w:type="spellEnd"/>
      <w:r w:rsidR="008E399F" w:rsidRPr="00DE1269">
        <w:rPr>
          <w:rFonts w:ascii="Arial" w:hAnsi="Arial" w:cs="Arial"/>
          <w:color w:val="auto"/>
        </w:rPr>
        <w:t xml:space="preserve"> </w:t>
      </w:r>
      <w:proofErr w:type="spellStart"/>
      <w:r w:rsidR="008E399F" w:rsidRPr="00DE1269">
        <w:rPr>
          <w:rFonts w:ascii="Arial" w:hAnsi="Arial" w:cs="Arial"/>
          <w:color w:val="auto"/>
        </w:rPr>
        <w:t>częściowe</w:t>
      </w:r>
      <w:proofErr w:type="spellEnd"/>
      <w:r w:rsidR="008E399F" w:rsidRPr="00DE1269">
        <w:rPr>
          <w:rFonts w:ascii="Arial" w:hAnsi="Arial" w:cs="Arial"/>
          <w:color w:val="auto"/>
        </w:rPr>
        <w:t>:</w:t>
      </w:r>
    </w:p>
    <w:p w:rsidR="008E399F" w:rsidRPr="00DE1269" w:rsidRDefault="008E399F" w:rsidP="008E399F">
      <w:pPr>
        <w:pStyle w:val="NormalnyWeb"/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Odbiór końcowy potwierdza prawidłowe wykonanie wszystkich częściowych etapów, które zostały przyjęte na podstawie następujących protokołów częściowych:</w:t>
      </w:r>
    </w:p>
    <w:p w:rsidR="008E399F" w:rsidRPr="00DE1269" w:rsidRDefault="008E399F" w:rsidP="008E399F">
      <w:pPr>
        <w:pStyle w:val="NormalnyWeb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Protokół nr … z dnia … (… szt.)</w:t>
      </w:r>
    </w:p>
    <w:p w:rsidR="008E399F" w:rsidRPr="00DE1269" w:rsidRDefault="008E399F" w:rsidP="008E399F">
      <w:pPr>
        <w:pStyle w:val="NormalnyWeb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Protokół nr … z dnia … (… szt.)</w:t>
      </w:r>
    </w:p>
    <w:p w:rsidR="00DE1269" w:rsidRPr="00DE1269" w:rsidRDefault="00DE1269" w:rsidP="00DE1269">
      <w:pPr>
        <w:pStyle w:val="NormalnyWeb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Protokół nr … z dnia … (… szt.)</w:t>
      </w:r>
    </w:p>
    <w:p w:rsidR="008E399F" w:rsidRPr="00DE1269" w:rsidRDefault="008E399F" w:rsidP="008E399F">
      <w:pPr>
        <w:pStyle w:val="NormalnyWeb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Protokół nr … z dnia … (… szt.)</w:t>
      </w:r>
    </w:p>
    <w:p w:rsidR="008E399F" w:rsidRPr="00DE1269" w:rsidRDefault="008E399F" w:rsidP="008E399F">
      <w:pPr>
        <w:pStyle w:val="Nagwek4"/>
        <w:rPr>
          <w:rFonts w:ascii="Arial" w:hAnsi="Arial" w:cs="Arial"/>
          <w:color w:val="auto"/>
        </w:rPr>
      </w:pPr>
      <w:proofErr w:type="spellStart"/>
      <w:r w:rsidRPr="00DE1269">
        <w:rPr>
          <w:rFonts w:ascii="Arial" w:hAnsi="Arial" w:cs="Arial"/>
          <w:color w:val="auto"/>
        </w:rPr>
        <w:t>Uwagi</w:t>
      </w:r>
      <w:proofErr w:type="spellEnd"/>
      <w:r w:rsidRPr="00DE1269">
        <w:rPr>
          <w:rFonts w:ascii="Arial" w:hAnsi="Arial" w:cs="Arial"/>
          <w:color w:val="auto"/>
        </w:rPr>
        <w:t>:</w:t>
      </w:r>
    </w:p>
    <w:p w:rsidR="008E399F" w:rsidRPr="00DE1269" w:rsidRDefault="008E399F" w:rsidP="008E399F">
      <w:pPr>
        <w:pStyle w:val="NormalnyWeb"/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Pr="00DE1269">
        <w:rPr>
          <w:rFonts w:ascii="Arial" w:hAnsi="Arial" w:cs="Arial"/>
          <w:sz w:val="22"/>
          <w:szCs w:val="22"/>
        </w:rPr>
        <w:br/>
        <w:t>………………………………………………………………………………………………………</w:t>
      </w:r>
    </w:p>
    <w:p w:rsidR="008E399F" w:rsidRPr="00DE1269" w:rsidRDefault="008E399F" w:rsidP="008E399F">
      <w:pPr>
        <w:pStyle w:val="NormalnyWeb"/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Strony potwierdzają, że przedmiot umowy został wykonany należycie i bez zastrzeżeń. Niniejszy protokół stanowi podstawę do wystawienia faktury końcowej zgodnie z §4 ust. 2 oraz §6 umowy.</w:t>
      </w:r>
    </w:p>
    <w:p w:rsidR="008E399F" w:rsidRPr="00DE1269" w:rsidRDefault="008E399F" w:rsidP="00DE1269">
      <w:pPr>
        <w:pStyle w:val="NormalnyWeb"/>
        <w:rPr>
          <w:rFonts w:ascii="Arial" w:hAnsi="Arial" w:cs="Arial"/>
          <w:sz w:val="22"/>
          <w:szCs w:val="22"/>
        </w:rPr>
      </w:pPr>
      <w:r w:rsidRPr="00DE1269">
        <w:rPr>
          <w:rFonts w:ascii="Arial" w:hAnsi="Arial" w:cs="Arial"/>
          <w:sz w:val="22"/>
          <w:szCs w:val="22"/>
        </w:rPr>
        <w:t>Zamawiający:</w:t>
      </w:r>
      <w:r w:rsidR="00DE1269">
        <w:rPr>
          <w:rFonts w:ascii="Arial" w:hAnsi="Arial" w:cs="Arial"/>
          <w:sz w:val="22"/>
          <w:szCs w:val="22"/>
        </w:rPr>
        <w:tab/>
      </w:r>
      <w:r w:rsidR="00DE1269">
        <w:rPr>
          <w:rFonts w:ascii="Arial" w:hAnsi="Arial" w:cs="Arial"/>
          <w:sz w:val="22"/>
          <w:szCs w:val="22"/>
        </w:rPr>
        <w:tab/>
      </w:r>
      <w:r w:rsidR="00DE1269">
        <w:rPr>
          <w:rFonts w:ascii="Arial" w:hAnsi="Arial" w:cs="Arial"/>
          <w:sz w:val="22"/>
          <w:szCs w:val="22"/>
        </w:rPr>
        <w:tab/>
      </w:r>
      <w:r w:rsidR="00DE1269">
        <w:rPr>
          <w:rFonts w:ascii="Arial" w:hAnsi="Arial" w:cs="Arial"/>
          <w:sz w:val="22"/>
          <w:szCs w:val="22"/>
        </w:rPr>
        <w:tab/>
      </w:r>
      <w:r w:rsidR="00DE1269">
        <w:rPr>
          <w:rFonts w:ascii="Arial" w:hAnsi="Arial" w:cs="Arial"/>
          <w:sz w:val="22"/>
          <w:szCs w:val="22"/>
        </w:rPr>
        <w:tab/>
      </w:r>
      <w:r w:rsidR="00DE1269">
        <w:rPr>
          <w:rFonts w:ascii="Arial" w:hAnsi="Arial" w:cs="Arial"/>
          <w:sz w:val="22"/>
          <w:szCs w:val="22"/>
        </w:rPr>
        <w:tab/>
      </w:r>
      <w:r w:rsidR="00DE1269" w:rsidRPr="00DE1269">
        <w:rPr>
          <w:rFonts w:ascii="Arial" w:hAnsi="Arial" w:cs="Arial"/>
          <w:sz w:val="22"/>
          <w:szCs w:val="22"/>
        </w:rPr>
        <w:t>Wyko</w:t>
      </w:r>
      <w:r w:rsidR="00DE1269">
        <w:rPr>
          <w:rFonts w:ascii="Arial" w:hAnsi="Arial" w:cs="Arial"/>
          <w:sz w:val="22"/>
          <w:szCs w:val="22"/>
        </w:rPr>
        <w:t>nawca:</w:t>
      </w:r>
      <w:r w:rsidRPr="00DE1269">
        <w:rPr>
          <w:rFonts w:ascii="Arial" w:hAnsi="Arial" w:cs="Arial"/>
          <w:sz w:val="22"/>
          <w:szCs w:val="22"/>
        </w:rPr>
        <w:br/>
        <w:t>………………………………………</w:t>
      </w:r>
      <w:r w:rsidR="00DE1269">
        <w:rPr>
          <w:rFonts w:ascii="Arial" w:hAnsi="Arial" w:cs="Arial"/>
          <w:sz w:val="22"/>
          <w:szCs w:val="22"/>
        </w:rPr>
        <w:tab/>
      </w:r>
      <w:r w:rsidR="00DE1269">
        <w:rPr>
          <w:rFonts w:ascii="Arial" w:hAnsi="Arial" w:cs="Arial"/>
          <w:sz w:val="22"/>
          <w:szCs w:val="22"/>
        </w:rPr>
        <w:tab/>
      </w:r>
      <w:r w:rsidR="00DE1269">
        <w:rPr>
          <w:rFonts w:ascii="Arial" w:hAnsi="Arial" w:cs="Arial"/>
          <w:sz w:val="22"/>
          <w:szCs w:val="22"/>
        </w:rPr>
        <w:tab/>
      </w:r>
      <w:r w:rsidR="00DE1269" w:rsidRPr="00DE1269">
        <w:rPr>
          <w:rFonts w:ascii="Arial" w:hAnsi="Arial" w:cs="Arial"/>
          <w:sz w:val="22"/>
          <w:szCs w:val="22"/>
        </w:rPr>
        <w:t>………………………………………</w:t>
      </w:r>
      <w:r w:rsidRPr="00DE1269">
        <w:rPr>
          <w:rFonts w:ascii="Arial" w:hAnsi="Arial" w:cs="Arial"/>
          <w:sz w:val="22"/>
          <w:szCs w:val="22"/>
        </w:rPr>
        <w:br/>
        <w:t>(imię i nazwisko, podpis)</w:t>
      </w:r>
      <w:bookmarkStart w:id="0" w:name="_GoBack"/>
      <w:bookmarkEnd w:id="0"/>
      <w:r w:rsidR="00DE1269">
        <w:rPr>
          <w:rFonts w:ascii="Arial" w:hAnsi="Arial" w:cs="Arial"/>
          <w:sz w:val="22"/>
          <w:szCs w:val="22"/>
        </w:rPr>
        <w:tab/>
      </w:r>
      <w:r w:rsidR="00DE1269">
        <w:rPr>
          <w:rFonts w:ascii="Arial" w:hAnsi="Arial" w:cs="Arial"/>
          <w:sz w:val="22"/>
          <w:szCs w:val="22"/>
        </w:rPr>
        <w:tab/>
      </w:r>
      <w:r w:rsidR="00DE1269">
        <w:rPr>
          <w:rFonts w:ascii="Arial" w:hAnsi="Arial" w:cs="Arial"/>
          <w:sz w:val="22"/>
          <w:szCs w:val="22"/>
        </w:rPr>
        <w:tab/>
      </w:r>
      <w:r w:rsidR="00DE1269">
        <w:rPr>
          <w:rFonts w:ascii="Arial" w:hAnsi="Arial" w:cs="Arial"/>
          <w:sz w:val="22"/>
          <w:szCs w:val="22"/>
        </w:rPr>
        <w:tab/>
      </w:r>
      <w:r w:rsidR="00DE1269" w:rsidRPr="00DE1269">
        <w:rPr>
          <w:rFonts w:ascii="Arial" w:hAnsi="Arial" w:cs="Arial"/>
          <w:sz w:val="22"/>
          <w:szCs w:val="22"/>
        </w:rPr>
        <w:t>(imię i nazwisko, podpis)</w:t>
      </w:r>
    </w:p>
    <w:sectPr w:rsidR="008E399F" w:rsidRPr="00DE1269" w:rsidSect="00DE1269">
      <w:pgSz w:w="12240" w:h="15840"/>
      <w:pgMar w:top="1440" w:right="1800" w:bottom="1440" w:left="1800" w:header="454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269" w:rsidRDefault="00DE1269" w:rsidP="00DE1269">
      <w:pPr>
        <w:spacing w:after="0" w:line="240" w:lineRule="auto"/>
      </w:pPr>
      <w:r>
        <w:separator/>
      </w:r>
    </w:p>
  </w:endnote>
  <w:endnote w:type="continuationSeparator" w:id="0">
    <w:p w:rsidR="00DE1269" w:rsidRDefault="00DE1269" w:rsidP="00DE1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269" w:rsidRDefault="00DE1269" w:rsidP="00DE1269">
      <w:pPr>
        <w:spacing w:after="0" w:line="240" w:lineRule="auto"/>
      </w:pPr>
      <w:r>
        <w:separator/>
      </w:r>
    </w:p>
  </w:footnote>
  <w:footnote w:type="continuationSeparator" w:id="0">
    <w:p w:rsidR="00DE1269" w:rsidRDefault="00DE1269" w:rsidP="00DE1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EDD1B1C"/>
    <w:multiLevelType w:val="multilevel"/>
    <w:tmpl w:val="6B762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835A77"/>
    <w:multiLevelType w:val="multilevel"/>
    <w:tmpl w:val="AD78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7730"/>
    <w:rsid w:val="00034616"/>
    <w:rsid w:val="0006063C"/>
    <w:rsid w:val="0015074B"/>
    <w:rsid w:val="0029639D"/>
    <w:rsid w:val="00326F90"/>
    <w:rsid w:val="0034338E"/>
    <w:rsid w:val="008E399F"/>
    <w:rsid w:val="008F41C6"/>
    <w:rsid w:val="00AA1D8D"/>
    <w:rsid w:val="00B47730"/>
    <w:rsid w:val="00CB0664"/>
    <w:rsid w:val="00DE1269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nyWeb">
    <w:name w:val="Normal (Web)"/>
    <w:basedOn w:val="Normalny"/>
    <w:uiPriority w:val="99"/>
    <w:unhideWhenUsed/>
    <w:rsid w:val="008E3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2A7F18-71F2-45F3-89C2-B7C182DAE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2630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macbry</cp:lastModifiedBy>
  <cp:revision>3</cp:revision>
  <dcterms:created xsi:type="dcterms:W3CDTF">2025-07-04T07:55:00Z</dcterms:created>
  <dcterms:modified xsi:type="dcterms:W3CDTF">2025-07-04T08:41:00Z</dcterms:modified>
  <cp:category/>
</cp:coreProperties>
</file>