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3E124" w14:textId="3A1C7A6E" w:rsidR="00C11C85" w:rsidRPr="00661356" w:rsidRDefault="00E21354" w:rsidP="00E21354">
      <w:pPr>
        <w:pStyle w:val="Nagwek1"/>
        <w:spacing w:before="0"/>
        <w:ind w:left="-142"/>
        <w:jc w:val="center"/>
        <w:rPr>
          <w:rFonts w:ascii="Arial" w:hAnsi="Arial" w:cs="Arial"/>
          <w:lang w:val="pl-PL"/>
        </w:rPr>
      </w:pPr>
      <w:r w:rsidRPr="00661356">
        <w:rPr>
          <w:rFonts w:ascii="Arial" w:hAnsi="Arial" w:cs="Arial"/>
          <w:lang w:val="pl-PL"/>
        </w:rPr>
        <w:t>Formularz Ofertowy</w:t>
      </w:r>
    </w:p>
    <w:p w14:paraId="192126DB" w14:textId="76CD3BF0" w:rsidR="00C11C85" w:rsidRPr="00661356" w:rsidRDefault="00E21354" w:rsidP="00661356">
      <w:pPr>
        <w:pStyle w:val="Nagwek2"/>
        <w:jc w:val="both"/>
        <w:rPr>
          <w:rFonts w:ascii="Arial" w:hAnsi="Arial" w:cs="Arial"/>
          <w:sz w:val="24"/>
          <w:szCs w:val="24"/>
          <w:lang w:val="pl-PL"/>
        </w:rPr>
      </w:pPr>
      <w:r w:rsidRPr="00661356">
        <w:rPr>
          <w:rFonts w:ascii="Arial" w:hAnsi="Arial" w:cs="Arial"/>
          <w:sz w:val="24"/>
          <w:szCs w:val="24"/>
          <w:lang w:val="pl-PL"/>
        </w:rPr>
        <w:t>Rozbudowa budynku administracji Zakładu Komunalnego sp. z o.o. w Opolu, dz. 69 obręb Groszowice w Opolu</w:t>
      </w:r>
    </w:p>
    <w:p w14:paraId="27DC4DF1" w14:textId="77777777" w:rsidR="00C11C85" w:rsidRPr="00661356" w:rsidRDefault="00E21354">
      <w:pPr>
        <w:pStyle w:val="Nagwek3"/>
        <w:rPr>
          <w:rFonts w:ascii="Arial" w:hAnsi="Arial" w:cs="Arial"/>
          <w:lang w:val="pl-PL"/>
        </w:rPr>
      </w:pPr>
      <w:r w:rsidRPr="00661356">
        <w:rPr>
          <w:rFonts w:ascii="Arial" w:hAnsi="Arial" w:cs="Arial"/>
          <w:lang w:val="pl-PL"/>
        </w:rPr>
        <w:t>Dane oferenta</w:t>
      </w:r>
    </w:p>
    <w:p w14:paraId="49A6DABC" w14:textId="77777777" w:rsidR="00C11C85" w:rsidRPr="00661356" w:rsidRDefault="00E21354">
      <w:p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Nazwa firmy: __________________________________________</w:t>
      </w:r>
    </w:p>
    <w:p w14:paraId="21224361" w14:textId="77777777" w:rsidR="00C11C85" w:rsidRPr="00661356" w:rsidRDefault="00E21354">
      <w:p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 xml:space="preserve">Adres: </w:t>
      </w:r>
      <w:r w:rsidRPr="00661356">
        <w:rPr>
          <w:rFonts w:ascii="Arial" w:hAnsi="Arial" w:cs="Arial"/>
          <w:sz w:val="20"/>
          <w:szCs w:val="20"/>
          <w:lang w:val="pl-PL"/>
        </w:rPr>
        <w:t>_______________________________________________</w:t>
      </w:r>
    </w:p>
    <w:p w14:paraId="3A7F94FD" w14:textId="77777777" w:rsidR="00C11C85" w:rsidRPr="00661356" w:rsidRDefault="00E21354">
      <w:p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NIP: _________________________________________________</w:t>
      </w:r>
    </w:p>
    <w:p w14:paraId="4B8382F4" w14:textId="77777777" w:rsidR="00C11C85" w:rsidRPr="00661356" w:rsidRDefault="00E21354">
      <w:p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Telefon: _____________________________________________</w:t>
      </w:r>
    </w:p>
    <w:p w14:paraId="0F43AAB4" w14:textId="77777777" w:rsidR="00C11C85" w:rsidRPr="00661356" w:rsidRDefault="00E21354">
      <w:p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E-mail: ______________________________________________</w:t>
      </w:r>
    </w:p>
    <w:p w14:paraId="31F8699F" w14:textId="77777777" w:rsidR="00C11C85" w:rsidRPr="00661356" w:rsidRDefault="00E21354">
      <w:pPr>
        <w:pStyle w:val="Nagwek3"/>
        <w:rPr>
          <w:rFonts w:ascii="Arial" w:hAnsi="Arial" w:cs="Arial"/>
          <w:lang w:val="pl-PL"/>
        </w:rPr>
      </w:pPr>
      <w:r w:rsidRPr="00661356">
        <w:rPr>
          <w:rFonts w:ascii="Arial" w:hAnsi="Arial" w:cs="Arial"/>
          <w:lang w:val="pl-PL"/>
        </w:rPr>
        <w:t>Oferta cenowa</w:t>
      </w:r>
    </w:p>
    <w:p w14:paraId="21F8D560" w14:textId="47584FFA" w:rsidR="00C11C85" w:rsidRPr="00661356" w:rsidRDefault="00E21354" w:rsidP="00661356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Cena za wykonanie inwentaryzacji wraz z koncepcją i kompletną dokumentacją projektowo-kosztorysową:</w:t>
      </w:r>
    </w:p>
    <w:p w14:paraId="621E8AD5" w14:textId="77777777" w:rsidR="00C11C85" w:rsidRPr="00661356" w:rsidRDefault="00E21354">
      <w:p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Kwota netto: _______________ PLN</w:t>
      </w:r>
    </w:p>
    <w:p w14:paraId="48C0E7BE" w14:textId="77777777" w:rsidR="00C11C85" w:rsidRPr="00661356" w:rsidRDefault="00E21354">
      <w:p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Kwota brutto: _______________ PLN</w:t>
      </w:r>
    </w:p>
    <w:p w14:paraId="2B87401D" w14:textId="20BBFFF4" w:rsidR="00C11C85" w:rsidRPr="00661356" w:rsidRDefault="00E21354" w:rsidP="00661356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Cena za nadzór autorski:</w:t>
      </w:r>
    </w:p>
    <w:p w14:paraId="7EB35513" w14:textId="77777777" w:rsidR="00C11C85" w:rsidRPr="00661356" w:rsidRDefault="00E21354">
      <w:p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Kwota netto: _______________ PLN</w:t>
      </w:r>
    </w:p>
    <w:p w14:paraId="40D3B11D" w14:textId="77777777" w:rsidR="00C11C85" w:rsidRPr="00661356" w:rsidRDefault="00E21354">
      <w:p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Kwota brutto: _______________ PLN</w:t>
      </w:r>
    </w:p>
    <w:p w14:paraId="55AAB9BD" w14:textId="77777777" w:rsidR="00661356" w:rsidRDefault="00661356" w:rsidP="00661356">
      <w:pPr>
        <w:pStyle w:val="Nagwek3"/>
        <w:rPr>
          <w:rFonts w:ascii="Arial" w:hAnsi="Arial" w:cs="Arial"/>
          <w:lang w:val="pl-PL"/>
        </w:rPr>
      </w:pPr>
      <w:r w:rsidRPr="00661356">
        <w:rPr>
          <w:rFonts w:ascii="Arial" w:hAnsi="Arial" w:cs="Arial"/>
          <w:lang w:val="pl-PL"/>
        </w:rPr>
        <w:t>Oświadczenie</w:t>
      </w:r>
    </w:p>
    <w:p w14:paraId="22A3319A" w14:textId="69B2A9B3" w:rsidR="00661356" w:rsidRPr="00661356" w:rsidRDefault="00661356" w:rsidP="00661356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Oświadczam, że zapoznałem(-</w:t>
      </w:r>
      <w:proofErr w:type="spellStart"/>
      <w:r w:rsidRPr="00661356">
        <w:rPr>
          <w:rFonts w:ascii="Arial" w:hAnsi="Arial" w:cs="Arial"/>
          <w:sz w:val="20"/>
          <w:szCs w:val="20"/>
          <w:lang w:val="pl-PL"/>
        </w:rPr>
        <w:t>am</w:t>
      </w:r>
      <w:proofErr w:type="spellEnd"/>
      <w:r w:rsidRPr="00661356">
        <w:rPr>
          <w:rFonts w:ascii="Arial" w:hAnsi="Arial" w:cs="Arial"/>
          <w:sz w:val="20"/>
          <w:szCs w:val="20"/>
          <w:lang w:val="pl-PL"/>
        </w:rPr>
        <w:t>) się z warunkami zapytania ofertowego i akceptuję je w całości.</w:t>
      </w:r>
    </w:p>
    <w:p w14:paraId="0555FDF6" w14:textId="77777777" w:rsidR="00661356" w:rsidRPr="00661356" w:rsidRDefault="00661356" w:rsidP="00661356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Jestem uprawniony do złożenia oferty;</w:t>
      </w:r>
    </w:p>
    <w:p w14:paraId="7D4434A9" w14:textId="77777777" w:rsidR="00661356" w:rsidRPr="00661356" w:rsidRDefault="00661356" w:rsidP="00661356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Posiadam uprawnienia niezbędne do wykonania przedmiotu zamówienia i posiada</w:t>
      </w:r>
      <w:r w:rsidRPr="00661356">
        <w:rPr>
          <w:rFonts w:ascii="Arial" w:hAnsi="Arial" w:cs="Arial"/>
          <w:sz w:val="20"/>
          <w:szCs w:val="20"/>
          <w:lang w:val="pl-PL"/>
        </w:rPr>
        <w:t xml:space="preserve">m </w:t>
      </w:r>
      <w:r w:rsidRPr="00661356">
        <w:rPr>
          <w:rFonts w:ascii="Arial" w:hAnsi="Arial" w:cs="Arial"/>
          <w:sz w:val="20"/>
          <w:szCs w:val="20"/>
          <w:lang w:val="pl-PL"/>
        </w:rPr>
        <w:t>uprawnienia do wykonywania określonej działalności lub czynności (jeżeli przepisy prawa</w:t>
      </w:r>
      <w:r w:rsidRPr="00661356">
        <w:rPr>
          <w:rFonts w:ascii="Arial" w:hAnsi="Arial" w:cs="Arial"/>
          <w:sz w:val="20"/>
          <w:szCs w:val="20"/>
          <w:lang w:val="pl-PL"/>
        </w:rPr>
        <w:t xml:space="preserve"> </w:t>
      </w:r>
      <w:r w:rsidRPr="00661356">
        <w:rPr>
          <w:rFonts w:ascii="Arial" w:hAnsi="Arial" w:cs="Arial"/>
          <w:sz w:val="20"/>
          <w:szCs w:val="20"/>
          <w:lang w:val="pl-PL"/>
        </w:rPr>
        <w:t>nakładają obowiązek ich posiadania);</w:t>
      </w:r>
    </w:p>
    <w:p w14:paraId="421E85FC" w14:textId="77777777" w:rsidR="00661356" w:rsidRPr="00661356" w:rsidRDefault="00661356" w:rsidP="00661356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 xml:space="preserve"> Posiadam potencjał kadrowy niezbędny do realizacji zamówienia</w:t>
      </w:r>
      <w:r w:rsidRPr="00661356">
        <w:rPr>
          <w:rFonts w:ascii="Arial" w:hAnsi="Arial" w:cs="Arial"/>
          <w:sz w:val="20"/>
          <w:szCs w:val="20"/>
          <w:lang w:val="pl-PL"/>
        </w:rPr>
        <w:t xml:space="preserve"> z wymaganym doświadczeniem</w:t>
      </w:r>
      <w:r w:rsidRPr="00661356">
        <w:rPr>
          <w:rFonts w:ascii="Arial" w:hAnsi="Arial" w:cs="Arial"/>
          <w:sz w:val="20"/>
          <w:szCs w:val="20"/>
          <w:lang w:val="pl-PL"/>
        </w:rPr>
        <w:t>;</w:t>
      </w:r>
    </w:p>
    <w:p w14:paraId="277DE2DE" w14:textId="77777777" w:rsidR="00661356" w:rsidRPr="00661356" w:rsidRDefault="00661356" w:rsidP="00661356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Posiadam potencjał techniczny niezbędny do realizacji zamówienia;</w:t>
      </w:r>
    </w:p>
    <w:p w14:paraId="2FDA8DE1" w14:textId="4E016B4A" w:rsidR="00661356" w:rsidRDefault="00661356" w:rsidP="00661356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  <w:lang w:val="pl-PL"/>
        </w:rPr>
      </w:pPr>
      <w:r w:rsidRPr="00661356">
        <w:rPr>
          <w:rFonts w:ascii="Arial" w:hAnsi="Arial" w:cs="Arial"/>
          <w:sz w:val="20"/>
          <w:szCs w:val="20"/>
          <w:lang w:val="pl-PL"/>
        </w:rPr>
        <w:t>Pozostaję związany ofertą w terminie 30 dni od upływu terminu składania ofert;</w:t>
      </w:r>
    </w:p>
    <w:p w14:paraId="3EB45CC7" w14:textId="77777777" w:rsidR="00661356" w:rsidRDefault="00661356" w:rsidP="00661356">
      <w:pPr>
        <w:rPr>
          <w:rFonts w:ascii="Arial" w:hAnsi="Arial" w:cs="Arial"/>
          <w:sz w:val="20"/>
          <w:szCs w:val="20"/>
          <w:lang w:val="pl-PL"/>
        </w:rPr>
      </w:pPr>
    </w:p>
    <w:p w14:paraId="62E849FD" w14:textId="2DE75D3E" w:rsidR="00661356" w:rsidRDefault="00661356" w:rsidP="00661356">
      <w:pPr>
        <w:jc w:val="right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1F47660D" w14:textId="5B8C6449" w:rsidR="00661356" w:rsidRDefault="00661356" w:rsidP="00661356">
      <w:pPr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                                          Podpis i data</w:t>
      </w:r>
    </w:p>
    <w:p w14:paraId="7702EF25" w14:textId="77777777" w:rsidR="00661356" w:rsidRPr="00661356" w:rsidRDefault="00661356" w:rsidP="00661356">
      <w:pPr>
        <w:jc w:val="right"/>
        <w:rPr>
          <w:rFonts w:ascii="Arial" w:hAnsi="Arial" w:cs="Arial"/>
          <w:sz w:val="20"/>
          <w:szCs w:val="20"/>
          <w:lang w:val="pl-PL"/>
        </w:rPr>
      </w:pPr>
    </w:p>
    <w:sectPr w:rsidR="00661356" w:rsidRPr="00661356" w:rsidSect="00661356">
      <w:headerReference w:type="default" r:id="rId8"/>
      <w:pgSz w:w="12240" w:h="15840"/>
      <w:pgMar w:top="1134" w:right="1800" w:bottom="1440" w:left="180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51DFB" w14:textId="77777777" w:rsidR="00661356" w:rsidRDefault="00661356" w:rsidP="00661356">
      <w:pPr>
        <w:spacing w:after="0" w:line="240" w:lineRule="auto"/>
      </w:pPr>
      <w:r>
        <w:separator/>
      </w:r>
    </w:p>
  </w:endnote>
  <w:endnote w:type="continuationSeparator" w:id="0">
    <w:p w14:paraId="05BB15D3" w14:textId="77777777" w:rsidR="00661356" w:rsidRDefault="00661356" w:rsidP="0066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09C4E" w14:textId="77777777" w:rsidR="00661356" w:rsidRDefault="00661356" w:rsidP="00661356">
      <w:pPr>
        <w:spacing w:after="0" w:line="240" w:lineRule="auto"/>
      </w:pPr>
      <w:r>
        <w:separator/>
      </w:r>
    </w:p>
  </w:footnote>
  <w:footnote w:type="continuationSeparator" w:id="0">
    <w:p w14:paraId="65EAF8E0" w14:textId="77777777" w:rsidR="00661356" w:rsidRDefault="00661356" w:rsidP="00661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0C94F" w14:textId="69579E31" w:rsidR="00661356" w:rsidRPr="00661356" w:rsidRDefault="00661356" w:rsidP="00661356">
    <w:pPr>
      <w:pStyle w:val="Nagwek1"/>
      <w:ind w:left="3119" w:right="-999"/>
      <w:rPr>
        <w:rFonts w:ascii="Arial" w:hAnsi="Arial" w:cs="Arial"/>
        <w:b w:val="0"/>
        <w:bCs w:val="0"/>
        <w:color w:val="auto"/>
        <w:sz w:val="22"/>
        <w:szCs w:val="22"/>
        <w:lang w:val="pl-PL"/>
      </w:rPr>
    </w:pPr>
    <w:r w:rsidRPr="00661356">
      <w:rPr>
        <w:rFonts w:ascii="Arial" w:hAnsi="Arial" w:cs="Arial"/>
        <w:b w:val="0"/>
        <w:bCs w:val="0"/>
        <w:color w:val="auto"/>
        <w:sz w:val="22"/>
        <w:szCs w:val="22"/>
        <w:lang w:val="pl-PL"/>
      </w:rPr>
      <w:t>Załącznik nr 1 do Zapytania ofertowego – Formularz ofertowy</w:t>
    </w:r>
  </w:p>
  <w:p w14:paraId="25CB210E" w14:textId="70AAF3CB" w:rsidR="00661356" w:rsidRDefault="00661356">
    <w:pPr>
      <w:pStyle w:val="Nagwek"/>
    </w:pPr>
  </w:p>
  <w:p w14:paraId="115B57BF" w14:textId="77777777" w:rsidR="00661356" w:rsidRDefault="006613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03E4415"/>
    <w:multiLevelType w:val="hybridMultilevel"/>
    <w:tmpl w:val="05F26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E3BBD"/>
    <w:multiLevelType w:val="hybridMultilevel"/>
    <w:tmpl w:val="4044B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164897">
    <w:abstractNumId w:val="8"/>
  </w:num>
  <w:num w:numId="2" w16cid:durableId="1189832960">
    <w:abstractNumId w:val="6"/>
  </w:num>
  <w:num w:numId="3" w16cid:durableId="2141922409">
    <w:abstractNumId w:val="5"/>
  </w:num>
  <w:num w:numId="4" w16cid:durableId="680467845">
    <w:abstractNumId w:val="4"/>
  </w:num>
  <w:num w:numId="5" w16cid:durableId="1934048295">
    <w:abstractNumId w:val="7"/>
  </w:num>
  <w:num w:numId="6" w16cid:durableId="1125350813">
    <w:abstractNumId w:val="3"/>
  </w:num>
  <w:num w:numId="7" w16cid:durableId="185992034">
    <w:abstractNumId w:val="2"/>
  </w:num>
  <w:num w:numId="8" w16cid:durableId="2060351234">
    <w:abstractNumId w:val="1"/>
  </w:num>
  <w:num w:numId="9" w16cid:durableId="1185897476">
    <w:abstractNumId w:val="0"/>
  </w:num>
  <w:num w:numId="10" w16cid:durableId="997655575">
    <w:abstractNumId w:val="10"/>
  </w:num>
  <w:num w:numId="11" w16cid:durableId="9443836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352D78"/>
    <w:rsid w:val="00661356"/>
    <w:rsid w:val="00AA1D8D"/>
    <w:rsid w:val="00B47730"/>
    <w:rsid w:val="00C11C85"/>
    <w:rsid w:val="00CB0664"/>
    <w:rsid w:val="00E2135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66F67B"/>
  <w14:defaultImageDpi w14:val="300"/>
  <w15:docId w15:val="{D026F2D2-FFB3-4A71-A173-8F0DF680C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Katarzyna Kolarczyk</cp:lastModifiedBy>
  <cp:revision>2</cp:revision>
  <dcterms:created xsi:type="dcterms:W3CDTF">2025-05-22T05:52:00Z</dcterms:created>
  <dcterms:modified xsi:type="dcterms:W3CDTF">2025-05-22T05:52:00Z</dcterms:modified>
  <cp:category/>
</cp:coreProperties>
</file>