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CC9563" w14:textId="3D739125" w:rsidR="00514A6F" w:rsidRPr="00283069" w:rsidRDefault="00514A6F" w:rsidP="00FF36A6">
      <w:pPr>
        <w:pStyle w:val="Tytu"/>
        <w:spacing w:before="0" w:after="0"/>
        <w:jc w:val="both"/>
        <w:rPr>
          <w:rFonts w:ascii="Arial" w:hAnsi="Arial" w:cs="Arial"/>
          <w:b w:val="0"/>
          <w:i/>
          <w:sz w:val="24"/>
          <w:szCs w:val="24"/>
          <w:lang w:val="pl-PL"/>
        </w:rPr>
      </w:pPr>
    </w:p>
    <w:p w14:paraId="0C8BEAE2" w14:textId="77777777" w:rsidR="00514A6F" w:rsidRPr="00283069" w:rsidRDefault="00514A6F" w:rsidP="00514A6F">
      <w:pPr>
        <w:pStyle w:val="Tytu"/>
        <w:spacing w:before="0" w:after="0"/>
        <w:jc w:val="right"/>
        <w:rPr>
          <w:rFonts w:ascii="Arial" w:hAnsi="Arial" w:cs="Arial"/>
          <w:b w:val="0"/>
          <w:i/>
          <w:sz w:val="24"/>
          <w:szCs w:val="24"/>
          <w:lang w:val="pl-PL"/>
        </w:rPr>
      </w:pPr>
      <w:r w:rsidRPr="00283069">
        <w:rPr>
          <w:rFonts w:ascii="Arial" w:hAnsi="Arial" w:cs="Arial"/>
          <w:b w:val="0"/>
          <w:i/>
          <w:sz w:val="24"/>
          <w:szCs w:val="24"/>
          <w:lang w:val="pl-PL"/>
        </w:rPr>
        <w:t>Projekt umowy</w:t>
      </w:r>
    </w:p>
    <w:p w14:paraId="21E5E5DA" w14:textId="77777777" w:rsidR="00514A6F" w:rsidRPr="00514A6F" w:rsidRDefault="00514A6F" w:rsidP="00514A6F">
      <w:pPr>
        <w:spacing w:line="360" w:lineRule="auto"/>
        <w:jc w:val="right"/>
        <w:rPr>
          <w:rFonts w:ascii="Arial" w:hAnsi="Arial" w:cs="Arial"/>
          <w:bCs/>
          <w:szCs w:val="24"/>
        </w:rPr>
      </w:pPr>
      <w:r w:rsidRPr="00514A6F">
        <w:rPr>
          <w:rFonts w:ascii="Arial" w:hAnsi="Arial" w:cs="Arial"/>
          <w:bCs/>
          <w:szCs w:val="24"/>
        </w:rPr>
        <w:t>Egz. nr …</w:t>
      </w:r>
    </w:p>
    <w:p w14:paraId="0BAFA46E" w14:textId="77777777" w:rsidR="00514A6F" w:rsidRPr="00514A6F" w:rsidRDefault="00514A6F" w:rsidP="00514A6F">
      <w:pPr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514A6F">
        <w:rPr>
          <w:rFonts w:ascii="Arial" w:hAnsi="Arial" w:cs="Arial"/>
          <w:b/>
          <w:bCs/>
          <w:szCs w:val="24"/>
        </w:rPr>
        <w:t xml:space="preserve">UMOWA Nr ………..… </w:t>
      </w:r>
    </w:p>
    <w:p w14:paraId="6C43C755" w14:textId="77777777" w:rsidR="00514A6F" w:rsidRPr="00514A6F" w:rsidRDefault="00514A6F" w:rsidP="00514A6F">
      <w:pPr>
        <w:spacing w:after="200" w:line="360" w:lineRule="auto"/>
        <w:jc w:val="center"/>
        <w:rPr>
          <w:rFonts w:ascii="Arial" w:eastAsia="Calibri" w:hAnsi="Arial" w:cs="Arial"/>
          <w:szCs w:val="24"/>
          <w:lang w:eastAsia="en-US"/>
        </w:rPr>
      </w:pPr>
    </w:p>
    <w:p w14:paraId="7F42EAA2" w14:textId="6E053676" w:rsidR="00514A6F" w:rsidRPr="00514A6F" w:rsidRDefault="00514A6F" w:rsidP="00514A6F">
      <w:pPr>
        <w:spacing w:after="200" w:line="360" w:lineRule="auto"/>
        <w:jc w:val="center"/>
        <w:rPr>
          <w:rFonts w:ascii="Arial" w:eastAsia="Calibri" w:hAnsi="Arial" w:cs="Arial"/>
          <w:szCs w:val="24"/>
          <w:lang w:eastAsia="en-US"/>
        </w:rPr>
      </w:pPr>
      <w:r w:rsidRPr="00514A6F">
        <w:rPr>
          <w:rFonts w:ascii="Arial" w:eastAsia="Calibri" w:hAnsi="Arial" w:cs="Arial"/>
          <w:szCs w:val="24"/>
          <w:lang w:eastAsia="en-US"/>
        </w:rPr>
        <w:t>zawarta w dniu …………..... 202</w:t>
      </w:r>
      <w:r w:rsidR="004A75C9">
        <w:rPr>
          <w:rFonts w:ascii="Arial" w:eastAsia="Calibri" w:hAnsi="Arial" w:cs="Arial"/>
          <w:szCs w:val="24"/>
          <w:lang w:eastAsia="en-US"/>
        </w:rPr>
        <w:t>5</w:t>
      </w:r>
      <w:r w:rsidRPr="00514A6F">
        <w:rPr>
          <w:rFonts w:ascii="Arial" w:eastAsia="Calibri" w:hAnsi="Arial" w:cs="Arial"/>
          <w:szCs w:val="24"/>
          <w:lang w:eastAsia="en-US"/>
        </w:rPr>
        <w:t xml:space="preserve"> r. w Elblągu pomiędzy:</w:t>
      </w:r>
    </w:p>
    <w:p w14:paraId="45303247" w14:textId="77777777" w:rsidR="00514A6F" w:rsidRPr="00514A6F" w:rsidRDefault="00514A6F" w:rsidP="00514A6F">
      <w:pPr>
        <w:spacing w:after="200" w:line="360" w:lineRule="auto"/>
        <w:rPr>
          <w:rFonts w:ascii="Arial" w:eastAsia="Calibri" w:hAnsi="Arial" w:cs="Arial"/>
          <w:szCs w:val="24"/>
          <w:lang w:eastAsia="en-US"/>
        </w:rPr>
      </w:pPr>
      <w:r w:rsidRPr="00514A6F">
        <w:rPr>
          <w:rFonts w:ascii="Arial" w:eastAsia="Calibri" w:hAnsi="Arial" w:cs="Arial"/>
          <w:b/>
          <w:szCs w:val="24"/>
          <w:lang w:eastAsia="en-US"/>
        </w:rPr>
        <w:t>Skarbem Państwa</w:t>
      </w:r>
      <w:r w:rsidRPr="00514A6F">
        <w:rPr>
          <w:rFonts w:ascii="Arial" w:eastAsia="Calibri" w:hAnsi="Arial" w:cs="Arial"/>
          <w:szCs w:val="24"/>
          <w:lang w:eastAsia="en-US"/>
        </w:rPr>
        <w:t xml:space="preserve"> – 21. Wojskowym Oddziałem Gospodarczym w Elblągu, ul. Eugeniusz Kwiatkowskiego 15, zwanym dalej Zamawiającym, NIP 5783109861, REGON  281385396 reprezentowanym przez: </w:t>
      </w:r>
    </w:p>
    <w:p w14:paraId="65059725" w14:textId="5C26C3CB" w:rsidR="00514A6F" w:rsidRPr="00514A6F" w:rsidRDefault="00514A6F" w:rsidP="00514A6F">
      <w:pPr>
        <w:tabs>
          <w:tab w:val="left" w:pos="4111"/>
        </w:tabs>
        <w:spacing w:after="200" w:line="360" w:lineRule="auto"/>
        <w:ind w:left="4961" w:hanging="4961"/>
        <w:rPr>
          <w:rFonts w:ascii="Arial" w:eastAsia="Calibri" w:hAnsi="Arial" w:cs="Arial"/>
          <w:szCs w:val="24"/>
          <w:lang w:eastAsia="en-US"/>
        </w:rPr>
      </w:pPr>
      <w:r w:rsidRPr="00514A6F">
        <w:rPr>
          <w:rFonts w:ascii="Arial" w:eastAsia="Calibri" w:hAnsi="Arial" w:cs="Arial"/>
          <w:szCs w:val="24"/>
          <w:lang w:eastAsia="en-US"/>
        </w:rPr>
        <w:t xml:space="preserve">- </w:t>
      </w:r>
      <w:r>
        <w:rPr>
          <w:rFonts w:ascii="Arial" w:eastAsia="Calibri" w:hAnsi="Arial" w:cs="Arial"/>
          <w:szCs w:val="24"/>
          <w:lang w:eastAsia="en-US"/>
        </w:rPr>
        <w:t>…………………………………………</w:t>
      </w:r>
      <w:r w:rsidRPr="00514A6F">
        <w:rPr>
          <w:rFonts w:ascii="Arial" w:eastAsia="Calibri" w:hAnsi="Arial" w:cs="Arial"/>
          <w:szCs w:val="24"/>
          <w:lang w:eastAsia="en-US"/>
        </w:rPr>
        <w:tab/>
        <w:t xml:space="preserve">- </w:t>
      </w:r>
      <w:r w:rsidRPr="00514A6F">
        <w:rPr>
          <w:rFonts w:ascii="Arial" w:eastAsia="Calibri" w:hAnsi="Arial" w:cs="Arial"/>
          <w:szCs w:val="24"/>
          <w:lang w:eastAsia="en-US"/>
        </w:rPr>
        <w:tab/>
        <w:t xml:space="preserve">Komendant 21 Wojskowego Oddziału Gospodarczego </w:t>
      </w:r>
    </w:p>
    <w:p w14:paraId="22845FFA" w14:textId="77777777" w:rsidR="00514A6F" w:rsidRPr="00514A6F" w:rsidRDefault="00514A6F" w:rsidP="00514A6F">
      <w:pPr>
        <w:tabs>
          <w:tab w:val="left" w:pos="4111"/>
        </w:tabs>
        <w:spacing w:after="200" w:line="360" w:lineRule="auto"/>
        <w:ind w:left="4962" w:hanging="4820"/>
        <w:rPr>
          <w:rFonts w:ascii="Arial" w:eastAsia="Calibri" w:hAnsi="Arial" w:cs="Arial"/>
          <w:szCs w:val="24"/>
          <w:lang w:eastAsia="en-US"/>
        </w:rPr>
      </w:pPr>
      <w:r w:rsidRPr="00514A6F">
        <w:rPr>
          <w:rFonts w:ascii="Arial" w:eastAsia="Calibri" w:hAnsi="Arial" w:cs="Arial"/>
          <w:szCs w:val="24"/>
          <w:lang w:eastAsia="en-US"/>
        </w:rPr>
        <w:t>przy udziale</w:t>
      </w:r>
    </w:p>
    <w:p w14:paraId="4B62C51F" w14:textId="276AF369" w:rsidR="00514A6F" w:rsidRPr="00514A6F" w:rsidRDefault="00514A6F" w:rsidP="00514A6F">
      <w:pPr>
        <w:tabs>
          <w:tab w:val="left" w:pos="4111"/>
        </w:tabs>
        <w:spacing w:after="200"/>
        <w:ind w:left="4962" w:hanging="4962"/>
        <w:rPr>
          <w:rFonts w:ascii="Arial" w:eastAsia="Calibri" w:hAnsi="Arial" w:cs="Arial"/>
          <w:szCs w:val="24"/>
          <w:lang w:eastAsia="en-US"/>
        </w:rPr>
      </w:pPr>
      <w:r w:rsidRPr="00514A6F">
        <w:rPr>
          <w:rFonts w:ascii="Arial" w:eastAsia="Calibri" w:hAnsi="Arial" w:cs="Arial"/>
          <w:szCs w:val="24"/>
          <w:lang w:eastAsia="en-US"/>
        </w:rPr>
        <w:t xml:space="preserve">- </w:t>
      </w:r>
      <w:r>
        <w:rPr>
          <w:rFonts w:ascii="Arial" w:eastAsia="Calibri" w:hAnsi="Arial" w:cs="Arial"/>
          <w:szCs w:val="24"/>
          <w:lang w:eastAsia="en-US"/>
        </w:rPr>
        <w:t xml:space="preserve">………………………………………….  </w:t>
      </w:r>
      <w:r w:rsidRPr="00514A6F">
        <w:rPr>
          <w:rFonts w:ascii="Arial" w:eastAsia="Calibri" w:hAnsi="Arial" w:cs="Arial"/>
          <w:szCs w:val="24"/>
          <w:lang w:eastAsia="en-US"/>
        </w:rPr>
        <w:t xml:space="preserve">- </w:t>
      </w:r>
      <w:r w:rsidRPr="00514A6F">
        <w:rPr>
          <w:rFonts w:ascii="Arial" w:eastAsia="Calibri" w:hAnsi="Arial" w:cs="Arial"/>
          <w:szCs w:val="24"/>
          <w:lang w:eastAsia="en-US"/>
        </w:rPr>
        <w:tab/>
        <w:t xml:space="preserve">Główny Księgowy – Szef Finansów </w:t>
      </w:r>
      <w:r w:rsidRPr="00514A6F">
        <w:rPr>
          <w:rFonts w:ascii="Arial" w:eastAsia="Calibri" w:hAnsi="Arial" w:cs="Arial"/>
          <w:szCs w:val="24"/>
          <w:lang w:eastAsia="en-US"/>
        </w:rPr>
        <w:br/>
        <w:t>21 Wojskowego Oddziału Gospodarczego</w:t>
      </w:r>
    </w:p>
    <w:p w14:paraId="3A431DFE" w14:textId="77777777" w:rsidR="00514A6F" w:rsidRDefault="00514A6F" w:rsidP="00803710">
      <w:pPr>
        <w:pStyle w:val="Tytu"/>
        <w:spacing w:before="0" w:after="0"/>
        <w:jc w:val="right"/>
        <w:rPr>
          <w:rFonts w:ascii="Arial" w:hAnsi="Arial" w:cs="Arial"/>
          <w:b w:val="0"/>
          <w:i/>
          <w:sz w:val="24"/>
          <w:szCs w:val="24"/>
          <w:lang w:val="pl-PL"/>
        </w:rPr>
      </w:pPr>
    </w:p>
    <w:p w14:paraId="765354A4" w14:textId="77777777" w:rsidR="00514A6F" w:rsidRDefault="00514A6F" w:rsidP="00803710">
      <w:pPr>
        <w:pStyle w:val="Tytu"/>
        <w:spacing w:before="0" w:after="0"/>
        <w:jc w:val="right"/>
        <w:rPr>
          <w:rFonts w:ascii="Arial" w:hAnsi="Arial" w:cs="Arial"/>
          <w:b w:val="0"/>
          <w:i/>
          <w:sz w:val="24"/>
          <w:szCs w:val="24"/>
          <w:lang w:val="pl-PL"/>
        </w:rPr>
      </w:pPr>
    </w:p>
    <w:p w14:paraId="20C14BB0" w14:textId="77777777" w:rsidR="00514A6F" w:rsidRDefault="00514A6F" w:rsidP="00803710">
      <w:pPr>
        <w:pStyle w:val="Tytu"/>
        <w:spacing w:before="0" w:after="0"/>
        <w:jc w:val="right"/>
        <w:rPr>
          <w:rFonts w:ascii="Arial" w:hAnsi="Arial" w:cs="Arial"/>
          <w:b w:val="0"/>
          <w:i/>
          <w:sz w:val="24"/>
          <w:szCs w:val="24"/>
          <w:lang w:val="pl-PL"/>
        </w:rPr>
      </w:pPr>
    </w:p>
    <w:p w14:paraId="26158040" w14:textId="77777777" w:rsidR="00514A6F" w:rsidRDefault="00514A6F" w:rsidP="00803710">
      <w:pPr>
        <w:pStyle w:val="Tytu"/>
        <w:spacing w:before="0" w:after="0"/>
        <w:jc w:val="right"/>
        <w:rPr>
          <w:rFonts w:ascii="Arial" w:hAnsi="Arial" w:cs="Arial"/>
          <w:b w:val="0"/>
          <w:i/>
          <w:sz w:val="24"/>
          <w:szCs w:val="24"/>
          <w:lang w:val="pl-PL"/>
        </w:rPr>
      </w:pPr>
    </w:p>
    <w:p w14:paraId="34F4EBDF" w14:textId="4305E4B3" w:rsidR="000C77E6" w:rsidRPr="00283069" w:rsidRDefault="005A76CB" w:rsidP="000C77E6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………………………………………..……………</w:t>
      </w:r>
    </w:p>
    <w:p w14:paraId="6CE347A2" w14:textId="1073D0C3" w:rsidR="000C77E6" w:rsidRPr="00283069" w:rsidRDefault="000C77E6" w:rsidP="000C77E6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 xml:space="preserve">NIP </w:t>
      </w:r>
      <w:r w:rsidR="005A76CB" w:rsidRPr="00283069">
        <w:rPr>
          <w:rFonts w:ascii="Arial" w:hAnsi="Arial" w:cs="Arial"/>
          <w:szCs w:val="24"/>
        </w:rPr>
        <w:t>……………….</w:t>
      </w:r>
      <w:r w:rsidRPr="00283069">
        <w:rPr>
          <w:rFonts w:ascii="Arial" w:hAnsi="Arial" w:cs="Arial"/>
          <w:szCs w:val="24"/>
        </w:rPr>
        <w:t xml:space="preserve">, Regon </w:t>
      </w:r>
      <w:r w:rsidR="005A76CB" w:rsidRPr="00283069">
        <w:rPr>
          <w:rFonts w:ascii="Arial" w:hAnsi="Arial" w:cs="Arial"/>
          <w:szCs w:val="24"/>
        </w:rPr>
        <w:t>….….………………</w:t>
      </w:r>
    </w:p>
    <w:p w14:paraId="6635FE75" w14:textId="1744DAEB" w:rsidR="000C77E6" w:rsidRPr="00283069" w:rsidRDefault="00B3644E" w:rsidP="000C77E6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z</w:t>
      </w:r>
      <w:r w:rsidR="000C77E6" w:rsidRPr="00283069">
        <w:rPr>
          <w:rFonts w:ascii="Arial" w:hAnsi="Arial" w:cs="Arial"/>
          <w:szCs w:val="24"/>
        </w:rPr>
        <w:t xml:space="preserve"> siedzibą </w:t>
      </w:r>
      <w:r w:rsidR="005A76CB" w:rsidRPr="00283069">
        <w:rPr>
          <w:rFonts w:ascii="Arial" w:hAnsi="Arial" w:cs="Arial"/>
          <w:szCs w:val="24"/>
        </w:rPr>
        <w:t>…………………………………………</w:t>
      </w:r>
    </w:p>
    <w:p w14:paraId="6F841FF6" w14:textId="637173F8" w:rsidR="000C77E6" w:rsidRPr="00283069" w:rsidRDefault="00B3644E" w:rsidP="000C77E6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reprezentowan</w:t>
      </w:r>
      <w:r w:rsidR="005A76CB" w:rsidRPr="00283069">
        <w:rPr>
          <w:rFonts w:ascii="Arial" w:hAnsi="Arial" w:cs="Arial"/>
          <w:szCs w:val="24"/>
        </w:rPr>
        <w:t>ą</w:t>
      </w:r>
      <w:r w:rsidRPr="00283069">
        <w:rPr>
          <w:rFonts w:ascii="Arial" w:hAnsi="Arial" w:cs="Arial"/>
          <w:szCs w:val="24"/>
        </w:rPr>
        <w:t xml:space="preserve"> przez:</w:t>
      </w:r>
    </w:p>
    <w:p w14:paraId="3A39F603" w14:textId="6BD61F18" w:rsidR="00B3644E" w:rsidRPr="00283069" w:rsidRDefault="005A76CB" w:rsidP="000C77E6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……………………………………………………..</w:t>
      </w:r>
    </w:p>
    <w:p w14:paraId="2E792BB0" w14:textId="6B41F531" w:rsidR="00B3644E" w:rsidRDefault="00B3644E" w:rsidP="00B3644E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szCs w:val="24"/>
        </w:rPr>
        <w:t xml:space="preserve">zwanym w dalszej części umowy </w:t>
      </w:r>
      <w:r w:rsidR="00616F98">
        <w:rPr>
          <w:rFonts w:ascii="Arial" w:hAnsi="Arial" w:cs="Arial"/>
          <w:b/>
          <w:szCs w:val="24"/>
        </w:rPr>
        <w:t>WYKON</w:t>
      </w:r>
      <w:r w:rsidR="000E6EFA" w:rsidRPr="00283069">
        <w:rPr>
          <w:rFonts w:ascii="Arial" w:hAnsi="Arial" w:cs="Arial"/>
          <w:b/>
          <w:szCs w:val="24"/>
        </w:rPr>
        <w:t>AWCĄ</w:t>
      </w:r>
    </w:p>
    <w:p w14:paraId="7058C7AF" w14:textId="77777777" w:rsidR="00783A60" w:rsidRDefault="00783A60" w:rsidP="00B3644E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b/>
          <w:szCs w:val="24"/>
        </w:rPr>
      </w:pPr>
    </w:p>
    <w:p w14:paraId="18F18514" w14:textId="03C11C6C" w:rsidR="00783A60" w:rsidRPr="00783A60" w:rsidRDefault="00783A60" w:rsidP="00143321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 w:rsidRPr="00783A60">
        <w:rPr>
          <w:rFonts w:ascii="Arial" w:hAnsi="Arial" w:cs="Arial"/>
          <w:szCs w:val="24"/>
        </w:rPr>
        <w:t xml:space="preserve">W wyniku przeprowadzenia procedury o udzielenie zamówienia publicznego, którego wartość nie przekracza kwoty określonej </w:t>
      </w:r>
      <w:r>
        <w:rPr>
          <w:rFonts w:ascii="Arial" w:hAnsi="Arial" w:cs="Arial"/>
          <w:szCs w:val="24"/>
        </w:rPr>
        <w:t xml:space="preserve">w art. 2 pkt.1 ust.1 ustawy z dnia </w:t>
      </w:r>
      <w:r w:rsidR="00143321">
        <w:rPr>
          <w:rFonts w:ascii="Arial" w:hAnsi="Arial" w:cs="Arial"/>
          <w:szCs w:val="24"/>
        </w:rPr>
        <w:br/>
      </w:r>
      <w:r>
        <w:rPr>
          <w:rFonts w:ascii="Arial" w:hAnsi="Arial" w:cs="Arial"/>
          <w:szCs w:val="24"/>
        </w:rPr>
        <w:t>11 września 2019 r. – Prawo zamówień publicznych (Dz</w:t>
      </w:r>
      <w:r w:rsidRPr="00C157FE">
        <w:rPr>
          <w:rFonts w:ascii="Arial" w:hAnsi="Arial" w:cs="Arial"/>
          <w:szCs w:val="24"/>
        </w:rPr>
        <w:t xml:space="preserve">. U. z </w:t>
      </w:r>
      <w:r w:rsidR="00603A4E" w:rsidRPr="00C157FE">
        <w:rPr>
          <w:rFonts w:ascii="Arial" w:hAnsi="Arial" w:cs="Arial"/>
          <w:szCs w:val="24"/>
        </w:rPr>
        <w:t>202</w:t>
      </w:r>
      <w:r w:rsidR="006A07DF">
        <w:rPr>
          <w:rFonts w:ascii="Arial" w:hAnsi="Arial" w:cs="Arial"/>
          <w:szCs w:val="24"/>
        </w:rPr>
        <w:t>4</w:t>
      </w:r>
      <w:r w:rsidR="00603A4E" w:rsidRPr="00C157FE">
        <w:rPr>
          <w:rFonts w:ascii="Arial" w:hAnsi="Arial" w:cs="Arial"/>
          <w:szCs w:val="24"/>
        </w:rPr>
        <w:t xml:space="preserve"> </w:t>
      </w:r>
      <w:r w:rsidRPr="00C157FE">
        <w:rPr>
          <w:rFonts w:ascii="Arial" w:hAnsi="Arial" w:cs="Arial"/>
          <w:szCs w:val="24"/>
        </w:rPr>
        <w:t xml:space="preserve">r. poz. </w:t>
      </w:r>
      <w:r w:rsidR="00096090">
        <w:rPr>
          <w:rFonts w:ascii="Arial" w:hAnsi="Arial" w:cs="Arial"/>
          <w:szCs w:val="24"/>
        </w:rPr>
        <w:t>1320</w:t>
      </w:r>
      <w:r w:rsidRPr="00C157FE">
        <w:rPr>
          <w:rFonts w:ascii="Arial" w:hAnsi="Arial" w:cs="Arial"/>
          <w:szCs w:val="24"/>
        </w:rPr>
        <w:t xml:space="preserve">) </w:t>
      </w:r>
      <w:r>
        <w:rPr>
          <w:rFonts w:ascii="Arial" w:hAnsi="Arial" w:cs="Arial"/>
          <w:szCs w:val="24"/>
        </w:rPr>
        <w:t>została zawarta umowa o następującej treści:</w:t>
      </w:r>
    </w:p>
    <w:p w14:paraId="7472FDDF" w14:textId="77777777" w:rsidR="00B3644E" w:rsidRDefault="00B3644E" w:rsidP="000C77E6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Cs w:val="24"/>
        </w:rPr>
      </w:pPr>
    </w:p>
    <w:p w14:paraId="394A799E" w14:textId="77777777" w:rsidR="00477DAD" w:rsidRPr="00283069" w:rsidRDefault="00477DAD" w:rsidP="000C77E6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Cs w:val="24"/>
        </w:rPr>
      </w:pPr>
    </w:p>
    <w:p w14:paraId="72E273EF" w14:textId="39888C76" w:rsidR="001A7940" w:rsidRPr="00283069" w:rsidRDefault="00082A77" w:rsidP="00082A77">
      <w:pPr>
        <w:jc w:val="center"/>
        <w:outlineLvl w:val="0"/>
        <w:rPr>
          <w:rFonts w:ascii="Arial" w:hAnsi="Arial" w:cs="Arial"/>
          <w:kern w:val="28"/>
          <w:szCs w:val="24"/>
        </w:rPr>
      </w:pPr>
      <w:r w:rsidRPr="00283069">
        <w:rPr>
          <w:rFonts w:ascii="Arial" w:hAnsi="Arial" w:cs="Arial"/>
          <w:b/>
          <w:szCs w:val="24"/>
        </w:rPr>
        <w:t>§ 1</w:t>
      </w:r>
    </w:p>
    <w:p w14:paraId="79883043" w14:textId="33EC0470" w:rsidR="001A7940" w:rsidRPr="00283069" w:rsidRDefault="001A7940">
      <w:pPr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 xml:space="preserve">                                           </w:t>
      </w:r>
      <w:r w:rsidR="003407FE">
        <w:rPr>
          <w:rFonts w:ascii="Arial" w:hAnsi="Arial" w:cs="Arial"/>
          <w:b/>
          <w:szCs w:val="24"/>
        </w:rPr>
        <w:t xml:space="preserve">       </w:t>
      </w:r>
      <w:r w:rsidRPr="00283069">
        <w:rPr>
          <w:rFonts w:ascii="Arial" w:hAnsi="Arial" w:cs="Arial"/>
          <w:b/>
          <w:szCs w:val="24"/>
        </w:rPr>
        <w:t xml:space="preserve">  Przedmiot umowy </w:t>
      </w:r>
    </w:p>
    <w:p w14:paraId="78B06D94" w14:textId="6AFE5179" w:rsidR="001A7940" w:rsidRPr="00283069" w:rsidRDefault="001A7940">
      <w:pPr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 xml:space="preserve">                                                                </w:t>
      </w:r>
    </w:p>
    <w:p w14:paraId="0CD2462F" w14:textId="1F52795C" w:rsidR="00BE27ED" w:rsidRDefault="00BE27ED" w:rsidP="00783A60">
      <w:pPr>
        <w:pStyle w:val="Akapitzlist"/>
        <w:numPr>
          <w:ilvl w:val="0"/>
          <w:numId w:val="26"/>
        </w:numPr>
        <w:tabs>
          <w:tab w:val="right" w:leader="dot" w:pos="567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B5AAC">
        <w:rPr>
          <w:rFonts w:ascii="Arial" w:hAnsi="Arial" w:cs="Arial"/>
          <w:sz w:val="24"/>
          <w:szCs w:val="24"/>
        </w:rPr>
        <w:t>Przedmiotem umowy jest dostawa radiotelefonów, zwanych dalej urządzeniami wg</w:t>
      </w:r>
      <w:r w:rsidR="000B5AAC">
        <w:rPr>
          <w:rFonts w:ascii="Arial" w:hAnsi="Arial" w:cs="Arial"/>
          <w:sz w:val="24"/>
          <w:szCs w:val="24"/>
        </w:rPr>
        <w:t xml:space="preserve"> </w:t>
      </w:r>
      <w:r w:rsidRPr="000B5AAC">
        <w:rPr>
          <w:rFonts w:ascii="Arial" w:hAnsi="Arial" w:cs="Arial"/>
          <w:sz w:val="24"/>
          <w:szCs w:val="24"/>
        </w:rPr>
        <w:t>Załącznika nr 1 do umowy – szczegółowy opis p</w:t>
      </w:r>
      <w:r w:rsidR="00FA72B6">
        <w:rPr>
          <w:rFonts w:ascii="Arial" w:hAnsi="Arial" w:cs="Arial"/>
          <w:sz w:val="24"/>
          <w:szCs w:val="24"/>
        </w:rPr>
        <w:t>rzedmiotu zamówienia.</w:t>
      </w:r>
    </w:p>
    <w:p w14:paraId="2367D402" w14:textId="77777777" w:rsidR="00783A60" w:rsidRDefault="00783A60" w:rsidP="00783A60">
      <w:pPr>
        <w:pStyle w:val="Akapitzlist"/>
        <w:tabs>
          <w:tab w:val="right" w:leader="dot" w:pos="5670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</w:p>
    <w:p w14:paraId="0F392BD0" w14:textId="3A066F63" w:rsidR="00FA72B6" w:rsidRPr="000B5AAC" w:rsidRDefault="00FA72B6" w:rsidP="00783A60">
      <w:pPr>
        <w:pStyle w:val="Akapitzlist"/>
        <w:numPr>
          <w:ilvl w:val="0"/>
          <w:numId w:val="26"/>
        </w:numPr>
        <w:tabs>
          <w:tab w:val="right" w:leader="dot" w:pos="567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Wartość jednostkowa przedmiotu umowy:</w:t>
      </w:r>
    </w:p>
    <w:p w14:paraId="79DB2DE5" w14:textId="77777777" w:rsidR="00BE27ED" w:rsidRPr="00283069" w:rsidRDefault="00BE27ED" w:rsidP="00783A60">
      <w:pPr>
        <w:tabs>
          <w:tab w:val="right" w:leader="dot" w:pos="5670"/>
        </w:tabs>
        <w:spacing w:line="360" w:lineRule="auto"/>
        <w:ind w:left="357" w:hanging="357"/>
        <w:rPr>
          <w:rFonts w:ascii="Arial" w:hAnsi="Arial" w:cs="Arial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370"/>
        <w:gridCol w:w="1637"/>
        <w:gridCol w:w="1553"/>
        <w:gridCol w:w="911"/>
      </w:tblGrid>
      <w:tr w:rsidR="00FA72B6" w:rsidRPr="001966B5" w14:paraId="43FF213D" w14:textId="3A809A45" w:rsidTr="00FA72B6">
        <w:trPr>
          <w:trHeight w:val="4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4E37" w14:textId="321D931B" w:rsidR="00FA72B6" w:rsidRPr="001966B5" w:rsidRDefault="00FA72B6" w:rsidP="00FA72B6">
            <w:pPr>
              <w:jc w:val="center"/>
              <w:rPr>
                <w:rFonts w:ascii="Arial" w:eastAsia="Calibri" w:hAnsi="Arial" w:cs="Arial"/>
                <w:bCs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Cs/>
                <w:szCs w:val="24"/>
                <w:lang w:eastAsia="en-US"/>
              </w:rPr>
              <w:t>pkt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F778" w14:textId="6990B5AB" w:rsidR="00FA72B6" w:rsidRPr="001966B5" w:rsidRDefault="00FA72B6" w:rsidP="001966B5">
            <w:pPr>
              <w:jc w:val="center"/>
              <w:rPr>
                <w:rFonts w:ascii="Arial" w:eastAsia="Calibri" w:hAnsi="Arial" w:cs="Arial"/>
                <w:bCs/>
                <w:szCs w:val="24"/>
                <w:lang w:eastAsia="en-US"/>
              </w:rPr>
            </w:pPr>
            <w:r w:rsidRPr="001966B5">
              <w:rPr>
                <w:rFonts w:ascii="Arial" w:eastAsia="Calibri" w:hAnsi="Arial" w:cs="Arial"/>
                <w:bCs/>
                <w:szCs w:val="24"/>
                <w:lang w:eastAsia="en-US"/>
              </w:rPr>
              <w:t>Nazwa sprzętu: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86B1" w14:textId="77777777" w:rsidR="00FA72B6" w:rsidRPr="001966B5" w:rsidRDefault="00FA72B6" w:rsidP="000B5AAC">
            <w:pPr>
              <w:jc w:val="center"/>
              <w:rPr>
                <w:rFonts w:ascii="Arial" w:eastAsia="Calibri" w:hAnsi="Arial" w:cs="Arial"/>
                <w:bCs/>
                <w:szCs w:val="24"/>
                <w:lang w:eastAsia="en-US"/>
              </w:rPr>
            </w:pPr>
            <w:r w:rsidRPr="001966B5">
              <w:rPr>
                <w:rFonts w:ascii="Arial" w:eastAsia="Calibri" w:hAnsi="Arial" w:cs="Arial"/>
                <w:bCs/>
                <w:szCs w:val="24"/>
                <w:lang w:eastAsia="en-US"/>
              </w:rPr>
              <w:t>Cena jednostkowa netto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414CF" w14:textId="77777777" w:rsidR="00FA72B6" w:rsidRPr="001966B5" w:rsidRDefault="00FA72B6" w:rsidP="000B5AAC">
            <w:pPr>
              <w:jc w:val="center"/>
              <w:rPr>
                <w:rFonts w:ascii="Arial" w:eastAsia="Calibri" w:hAnsi="Arial" w:cs="Arial"/>
                <w:bCs/>
                <w:szCs w:val="24"/>
                <w:lang w:eastAsia="en-US"/>
              </w:rPr>
            </w:pPr>
            <w:r w:rsidRPr="001966B5">
              <w:rPr>
                <w:rFonts w:ascii="Arial" w:eastAsia="Calibri" w:hAnsi="Arial" w:cs="Arial"/>
                <w:bCs/>
                <w:szCs w:val="24"/>
                <w:lang w:eastAsia="en-US"/>
              </w:rPr>
              <w:t>Cena jednostkowa brutto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1903" w14:textId="00632624" w:rsidR="00FA72B6" w:rsidRPr="001966B5" w:rsidRDefault="00FA72B6" w:rsidP="000B5AAC">
            <w:pPr>
              <w:jc w:val="center"/>
              <w:rPr>
                <w:rFonts w:ascii="Arial" w:eastAsia="Calibri" w:hAnsi="Arial" w:cs="Arial"/>
                <w:bCs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bCs/>
                <w:szCs w:val="24"/>
                <w:lang w:eastAsia="en-US"/>
              </w:rPr>
              <w:t>Ilość</w:t>
            </w:r>
          </w:p>
        </w:tc>
      </w:tr>
      <w:tr w:rsidR="009C35E4" w:rsidRPr="001966B5" w14:paraId="01E4BF03" w14:textId="28EB8107" w:rsidTr="00EA6600">
        <w:trPr>
          <w:trHeight w:val="4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AC3FF" w14:textId="33A13D83" w:rsidR="009C35E4" w:rsidRPr="001966B5" w:rsidRDefault="009C35E4" w:rsidP="00FA72B6">
            <w:pPr>
              <w:jc w:val="center"/>
              <w:rPr>
                <w:rFonts w:ascii="Arial" w:eastAsia="Calibri" w:hAnsi="Arial" w:cs="Arial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Cs w:val="24"/>
                <w:lang w:eastAsia="en-US"/>
              </w:rPr>
              <w:t>a.</w:t>
            </w: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0B69" w14:textId="6DCFDF08" w:rsidR="009C35E4" w:rsidRPr="001966B5" w:rsidRDefault="009C35E4" w:rsidP="001966B5">
            <w:pPr>
              <w:jc w:val="left"/>
              <w:rPr>
                <w:rFonts w:ascii="Arial" w:eastAsia="Calibri" w:hAnsi="Arial" w:cs="Arial"/>
                <w:szCs w:val="24"/>
                <w:lang w:eastAsia="en-US"/>
              </w:rPr>
            </w:pPr>
            <w:r w:rsidRPr="001966B5">
              <w:rPr>
                <w:rFonts w:ascii="Arial" w:eastAsia="Calibri" w:hAnsi="Arial" w:cs="Arial"/>
                <w:szCs w:val="24"/>
                <w:lang w:eastAsia="en-US"/>
              </w:rPr>
              <w:t>Radiotelefon przenośny 406-470 MHz</w:t>
            </w:r>
            <w:r>
              <w:rPr>
                <w:rFonts w:ascii="Arial" w:eastAsia="Calibri" w:hAnsi="Arial" w:cs="Arial"/>
                <w:szCs w:val="24"/>
                <w:lang w:eastAsia="en-US"/>
              </w:rPr>
              <w:t xml:space="preserve"> typ Motorola DP4600</w:t>
            </w:r>
          </w:p>
        </w:tc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45A" w14:textId="77777777" w:rsidR="009C35E4" w:rsidRPr="001966B5" w:rsidRDefault="009C35E4" w:rsidP="000B5AAC">
            <w:pPr>
              <w:jc w:val="center"/>
              <w:rPr>
                <w:rFonts w:ascii="Arial" w:eastAsia="Calibri" w:hAnsi="Arial" w:cs="Arial"/>
                <w:szCs w:val="24"/>
                <w:lang w:eastAsia="en-US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9F35EF" w14:textId="77777777" w:rsidR="009C35E4" w:rsidRPr="001966B5" w:rsidRDefault="009C35E4" w:rsidP="000B5AAC">
            <w:pPr>
              <w:jc w:val="center"/>
              <w:rPr>
                <w:rFonts w:ascii="Arial" w:eastAsia="Calibri" w:hAnsi="Arial" w:cs="Arial"/>
                <w:szCs w:val="24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A376" w14:textId="6540BE88" w:rsidR="009C35E4" w:rsidRPr="001966B5" w:rsidRDefault="004A75C9" w:rsidP="000B5AAC">
            <w:pPr>
              <w:jc w:val="center"/>
              <w:rPr>
                <w:rFonts w:ascii="Arial" w:eastAsia="Calibri" w:hAnsi="Arial" w:cs="Arial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Cs w:val="24"/>
                <w:lang w:eastAsia="en-US"/>
              </w:rPr>
              <w:t>31</w:t>
            </w:r>
          </w:p>
        </w:tc>
      </w:tr>
      <w:tr w:rsidR="009C35E4" w:rsidRPr="001966B5" w14:paraId="16472ADE" w14:textId="38A8CF5E" w:rsidTr="00EA6600">
        <w:trPr>
          <w:trHeight w:val="4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4EB21" w14:textId="77777777" w:rsidR="009C35E4" w:rsidRPr="001966B5" w:rsidRDefault="009C35E4" w:rsidP="00FA72B6">
            <w:pPr>
              <w:jc w:val="center"/>
              <w:rPr>
                <w:rFonts w:ascii="Arial" w:eastAsia="Calibri" w:hAnsi="Arial" w:cs="Arial"/>
                <w:szCs w:val="24"/>
                <w:lang w:eastAsia="en-US"/>
              </w:rPr>
            </w:pPr>
          </w:p>
        </w:tc>
        <w:tc>
          <w:tcPr>
            <w:tcW w:w="4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7782" w14:textId="528DF676" w:rsidR="009C35E4" w:rsidRPr="001966B5" w:rsidRDefault="009C35E4" w:rsidP="001966B5">
            <w:pPr>
              <w:jc w:val="left"/>
              <w:rPr>
                <w:rFonts w:ascii="Arial" w:eastAsia="Calibri" w:hAnsi="Arial" w:cs="Arial"/>
                <w:szCs w:val="24"/>
                <w:lang w:eastAsia="en-US"/>
              </w:rPr>
            </w:pPr>
            <w:r w:rsidRPr="001966B5">
              <w:rPr>
                <w:rFonts w:ascii="Arial" w:eastAsia="Calibri" w:hAnsi="Arial" w:cs="Arial"/>
                <w:szCs w:val="24"/>
                <w:lang w:eastAsia="en-US"/>
              </w:rPr>
              <w:t>Wyposażenie dodatkowe</w:t>
            </w:r>
          </w:p>
        </w:tc>
        <w:tc>
          <w:tcPr>
            <w:tcW w:w="1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9085" w14:textId="77777777" w:rsidR="009C35E4" w:rsidRPr="001966B5" w:rsidRDefault="009C35E4" w:rsidP="000B5AAC">
            <w:pPr>
              <w:jc w:val="center"/>
              <w:rPr>
                <w:rFonts w:ascii="Arial" w:eastAsia="Calibri" w:hAnsi="Arial" w:cs="Arial"/>
                <w:szCs w:val="24"/>
                <w:lang w:eastAsia="en-US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0413" w14:textId="77777777" w:rsidR="009C35E4" w:rsidRPr="001966B5" w:rsidRDefault="009C35E4" w:rsidP="000B5AAC">
            <w:pPr>
              <w:jc w:val="center"/>
              <w:rPr>
                <w:rFonts w:ascii="Arial" w:eastAsia="Calibri" w:hAnsi="Arial" w:cs="Arial"/>
                <w:szCs w:val="24"/>
                <w:lang w:eastAsia="en-US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1966" w14:textId="6E2ECCBF" w:rsidR="009C35E4" w:rsidRPr="001966B5" w:rsidRDefault="004A75C9" w:rsidP="000B5AAC">
            <w:pPr>
              <w:jc w:val="center"/>
              <w:rPr>
                <w:rFonts w:ascii="Arial" w:eastAsia="Calibri" w:hAnsi="Arial" w:cs="Arial"/>
                <w:szCs w:val="24"/>
                <w:lang w:eastAsia="en-US"/>
              </w:rPr>
            </w:pPr>
            <w:r>
              <w:rPr>
                <w:rFonts w:ascii="Arial" w:eastAsia="Calibri" w:hAnsi="Arial" w:cs="Arial"/>
                <w:szCs w:val="24"/>
                <w:lang w:eastAsia="en-US"/>
              </w:rPr>
              <w:t>31</w:t>
            </w:r>
          </w:p>
        </w:tc>
      </w:tr>
    </w:tbl>
    <w:p w14:paraId="725A5F12" w14:textId="63653C33" w:rsidR="001966B5" w:rsidRDefault="001966B5" w:rsidP="001966B5">
      <w:pPr>
        <w:pStyle w:val="Akapitzlist1"/>
        <w:spacing w:after="0" w:line="240" w:lineRule="auto"/>
        <w:ind w:left="709"/>
        <w:rPr>
          <w:sz w:val="24"/>
          <w:szCs w:val="24"/>
        </w:rPr>
      </w:pPr>
    </w:p>
    <w:p w14:paraId="3DC35455" w14:textId="098718A0" w:rsidR="00D43ECB" w:rsidRDefault="00D43ECB" w:rsidP="001966B5">
      <w:pPr>
        <w:pStyle w:val="Akapitzlist1"/>
        <w:spacing w:after="0" w:line="240" w:lineRule="auto"/>
        <w:ind w:left="709"/>
        <w:rPr>
          <w:sz w:val="24"/>
          <w:szCs w:val="24"/>
        </w:rPr>
      </w:pPr>
    </w:p>
    <w:p w14:paraId="6B6CF522" w14:textId="77777777" w:rsidR="00D43ECB" w:rsidRPr="00D43ECB" w:rsidRDefault="00D43ECB" w:rsidP="00D43ECB">
      <w:pPr>
        <w:keepNext/>
        <w:spacing w:line="360" w:lineRule="auto"/>
        <w:ind w:left="1135"/>
        <w:jc w:val="center"/>
        <w:rPr>
          <w:rFonts w:ascii="Arial" w:hAnsi="Arial" w:cs="Arial"/>
          <w:b/>
        </w:rPr>
      </w:pPr>
      <w:r w:rsidRPr="00D43ECB">
        <w:rPr>
          <w:rFonts w:ascii="Arial" w:hAnsi="Arial" w:cs="Arial"/>
          <w:b/>
        </w:rPr>
        <w:t>§ 2 – Wartość (cena) umowy.</w:t>
      </w:r>
    </w:p>
    <w:p w14:paraId="4E04FE5B" w14:textId="77777777" w:rsidR="00D43ECB" w:rsidRPr="00D43ECB" w:rsidRDefault="00D43ECB" w:rsidP="00D43ECB">
      <w:pPr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D43ECB">
        <w:rPr>
          <w:rFonts w:ascii="Arial" w:hAnsi="Arial" w:cs="Arial"/>
        </w:rPr>
        <w:t xml:space="preserve">Cena (wartość) umowy, stanowiąca wynagrodzenie Wykonawcy za świadczenie usług, będących przedmiotem umowy, zgodnie ze złożoną ofertą wynosi: </w:t>
      </w:r>
    </w:p>
    <w:p w14:paraId="309EBD34" w14:textId="77777777" w:rsidR="00D43ECB" w:rsidRPr="00D43ECB" w:rsidRDefault="00D43ECB" w:rsidP="00D43E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</w:rPr>
      </w:pPr>
      <w:r w:rsidRPr="00D43ECB">
        <w:rPr>
          <w:rFonts w:ascii="Arial" w:hAnsi="Arial" w:cs="Arial"/>
        </w:rPr>
        <w:t>…………….… zł netto (słownie:……………………………………………… netto).</w:t>
      </w:r>
    </w:p>
    <w:p w14:paraId="54CD4D0E" w14:textId="77777777" w:rsidR="00D43ECB" w:rsidRPr="00D43ECB" w:rsidRDefault="00D43ECB" w:rsidP="00D43E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</w:rPr>
      </w:pPr>
      <w:r w:rsidRPr="00D43ECB">
        <w:rPr>
          <w:rFonts w:ascii="Arial" w:hAnsi="Arial" w:cs="Arial"/>
        </w:rPr>
        <w:t>…………….… zł brutto (słownie:……………………………………………… brutto).</w:t>
      </w:r>
    </w:p>
    <w:p w14:paraId="6311F1C4" w14:textId="77777777" w:rsidR="00D43ECB" w:rsidRPr="00D43ECB" w:rsidRDefault="00D43ECB" w:rsidP="00D43EC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57"/>
        <w:rPr>
          <w:rFonts w:ascii="Arial" w:hAnsi="Arial" w:cs="Arial"/>
        </w:rPr>
      </w:pPr>
      <w:r w:rsidRPr="00D43ECB">
        <w:rPr>
          <w:rFonts w:ascii="Arial" w:hAnsi="Arial" w:cs="Arial"/>
        </w:rPr>
        <w:t>Cena brutto obejmuje podatek VAT zgodnie ze złożoną ofertą.</w:t>
      </w:r>
    </w:p>
    <w:p w14:paraId="1EC85A24" w14:textId="77777777" w:rsidR="00D43ECB" w:rsidRDefault="00D43ECB" w:rsidP="001966B5">
      <w:pPr>
        <w:pStyle w:val="Akapitzlist1"/>
        <w:spacing w:after="0" w:line="240" w:lineRule="auto"/>
        <w:ind w:left="709"/>
        <w:rPr>
          <w:sz w:val="24"/>
          <w:szCs w:val="24"/>
        </w:rPr>
      </w:pPr>
    </w:p>
    <w:p w14:paraId="7235CD0B" w14:textId="001320B6" w:rsidR="001A7940" w:rsidRPr="00283069" w:rsidRDefault="00082A77" w:rsidP="00082A77">
      <w:pPr>
        <w:pStyle w:val="Bezodstpw"/>
        <w:jc w:val="center"/>
        <w:rPr>
          <w:rFonts w:ascii="Arial" w:hAnsi="Arial" w:cs="Arial"/>
          <w:szCs w:val="24"/>
        </w:rPr>
      </w:pPr>
      <w:r w:rsidRPr="00283069">
        <w:rPr>
          <w:rFonts w:ascii="Arial" w:hAnsi="Arial" w:cs="Arial"/>
          <w:b/>
          <w:szCs w:val="24"/>
        </w:rPr>
        <w:t xml:space="preserve">§ </w:t>
      </w:r>
      <w:r w:rsidR="00D43ECB">
        <w:rPr>
          <w:rFonts w:ascii="Arial" w:hAnsi="Arial" w:cs="Arial"/>
          <w:b/>
          <w:szCs w:val="24"/>
        </w:rPr>
        <w:t>3</w:t>
      </w:r>
    </w:p>
    <w:p w14:paraId="15080AF9" w14:textId="2FE95E5F" w:rsidR="001A7940" w:rsidRPr="00283069" w:rsidRDefault="001A7940" w:rsidP="00B3644E">
      <w:pPr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 xml:space="preserve">                                                     Termin realizacji</w:t>
      </w:r>
    </w:p>
    <w:p w14:paraId="70999C31" w14:textId="34254D06" w:rsidR="001A7940" w:rsidRPr="00283069" w:rsidRDefault="001A7940">
      <w:pPr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 xml:space="preserve">                                                                 </w:t>
      </w:r>
    </w:p>
    <w:p w14:paraId="5294466B" w14:textId="7CF952A3" w:rsidR="005F7A9A" w:rsidRPr="00283069" w:rsidRDefault="001A7940" w:rsidP="005F7A9A">
      <w:pPr>
        <w:numPr>
          <w:ilvl w:val="0"/>
          <w:numId w:val="7"/>
        </w:numPr>
        <w:shd w:val="clear" w:color="auto" w:fill="FFFFFF"/>
        <w:ind w:left="426" w:hanging="426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Niniejsza umowa została zawarta na czas określony z mocą obowiązującą</w:t>
      </w:r>
      <w:r w:rsidR="00963FB4" w:rsidRPr="00283069">
        <w:rPr>
          <w:rFonts w:ascii="Arial" w:hAnsi="Arial" w:cs="Arial"/>
          <w:szCs w:val="24"/>
        </w:rPr>
        <w:br/>
      </w:r>
      <w:r w:rsidRPr="00283069">
        <w:rPr>
          <w:rFonts w:ascii="Arial" w:hAnsi="Arial" w:cs="Arial"/>
          <w:szCs w:val="24"/>
        </w:rPr>
        <w:t xml:space="preserve">od dnia podpisania umowy do dnia </w:t>
      </w:r>
      <w:r w:rsidR="004A75C9">
        <w:rPr>
          <w:rFonts w:ascii="Arial" w:hAnsi="Arial" w:cs="Arial"/>
          <w:b/>
          <w:szCs w:val="24"/>
        </w:rPr>
        <w:t>3</w:t>
      </w:r>
      <w:r w:rsidR="0062796E">
        <w:rPr>
          <w:rFonts w:ascii="Arial" w:hAnsi="Arial" w:cs="Arial"/>
          <w:b/>
          <w:szCs w:val="24"/>
        </w:rPr>
        <w:t>0</w:t>
      </w:r>
      <w:r w:rsidR="00B8515C" w:rsidRPr="00112DE6">
        <w:rPr>
          <w:rFonts w:ascii="Arial" w:hAnsi="Arial" w:cs="Arial"/>
          <w:b/>
          <w:szCs w:val="24"/>
        </w:rPr>
        <w:t>.</w:t>
      </w:r>
      <w:r w:rsidR="004A75C9">
        <w:rPr>
          <w:rFonts w:ascii="Arial" w:hAnsi="Arial" w:cs="Arial"/>
          <w:b/>
          <w:szCs w:val="24"/>
        </w:rPr>
        <w:t>04</w:t>
      </w:r>
      <w:r w:rsidR="00E25A22" w:rsidRPr="00112DE6">
        <w:rPr>
          <w:rFonts w:ascii="Arial" w:hAnsi="Arial" w:cs="Arial"/>
          <w:b/>
          <w:szCs w:val="24"/>
        </w:rPr>
        <w:t>.20</w:t>
      </w:r>
      <w:r w:rsidR="00A67FEA" w:rsidRPr="00112DE6">
        <w:rPr>
          <w:rFonts w:ascii="Arial" w:hAnsi="Arial" w:cs="Arial"/>
          <w:b/>
          <w:szCs w:val="24"/>
        </w:rPr>
        <w:t>2</w:t>
      </w:r>
      <w:r w:rsidR="004A75C9">
        <w:rPr>
          <w:rFonts w:ascii="Arial" w:hAnsi="Arial" w:cs="Arial"/>
          <w:b/>
          <w:szCs w:val="24"/>
        </w:rPr>
        <w:t>5</w:t>
      </w:r>
      <w:bookmarkStart w:id="0" w:name="_GoBack"/>
      <w:bookmarkEnd w:id="0"/>
      <w:r w:rsidR="00A67FEA" w:rsidRPr="00112DE6">
        <w:rPr>
          <w:rFonts w:ascii="Arial" w:hAnsi="Arial" w:cs="Arial"/>
          <w:b/>
          <w:szCs w:val="24"/>
        </w:rPr>
        <w:t xml:space="preserve"> </w:t>
      </w:r>
      <w:r w:rsidR="00E25A22" w:rsidRPr="00112DE6">
        <w:rPr>
          <w:rFonts w:ascii="Arial" w:hAnsi="Arial" w:cs="Arial"/>
          <w:b/>
          <w:szCs w:val="24"/>
        </w:rPr>
        <w:t>r</w:t>
      </w:r>
      <w:r w:rsidR="00BE27ED" w:rsidRPr="00112DE6">
        <w:rPr>
          <w:rFonts w:ascii="Arial" w:hAnsi="Arial" w:cs="Arial"/>
          <w:b/>
          <w:szCs w:val="24"/>
        </w:rPr>
        <w:t>.</w:t>
      </w:r>
    </w:p>
    <w:p w14:paraId="56B42AE0" w14:textId="6DDD2D3D" w:rsidR="00CB3EF6" w:rsidRDefault="00616F98" w:rsidP="00CB3EF6">
      <w:pPr>
        <w:spacing w:line="300" w:lineRule="exact"/>
        <w:ind w:left="426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WYKON</w:t>
      </w:r>
      <w:r w:rsidR="00BC40A7" w:rsidRPr="00283069">
        <w:rPr>
          <w:rFonts w:ascii="Arial" w:hAnsi="Arial" w:cs="Arial"/>
          <w:b/>
          <w:bCs/>
          <w:szCs w:val="24"/>
        </w:rPr>
        <w:t>AWCA</w:t>
      </w:r>
      <w:r w:rsidR="00BE27ED" w:rsidRPr="00283069">
        <w:rPr>
          <w:rFonts w:ascii="Arial" w:hAnsi="Arial" w:cs="Arial"/>
          <w:szCs w:val="24"/>
        </w:rPr>
        <w:t xml:space="preserve"> dostarczy towar na swój koszt i ryzyko do </w:t>
      </w:r>
      <w:r w:rsidR="00BE27ED" w:rsidRPr="00283069">
        <w:rPr>
          <w:rFonts w:ascii="Arial" w:hAnsi="Arial" w:cs="Arial"/>
          <w:b/>
          <w:bCs/>
          <w:szCs w:val="24"/>
        </w:rPr>
        <w:t>ZAMAWIAJĄCEGO</w:t>
      </w:r>
      <w:r w:rsidR="009A779E">
        <w:rPr>
          <w:rFonts w:ascii="Arial" w:hAnsi="Arial" w:cs="Arial"/>
          <w:b/>
          <w:bCs/>
          <w:szCs w:val="24"/>
        </w:rPr>
        <w:t xml:space="preserve">, </w:t>
      </w:r>
      <w:r w:rsidR="009A779E" w:rsidRPr="009A779E">
        <w:rPr>
          <w:rFonts w:ascii="Arial" w:hAnsi="Arial" w:cs="Arial"/>
          <w:bCs/>
          <w:szCs w:val="24"/>
        </w:rPr>
        <w:t xml:space="preserve">dostawa jednorazowa </w:t>
      </w:r>
      <w:r w:rsidR="00653014">
        <w:rPr>
          <w:rFonts w:ascii="Arial" w:hAnsi="Arial" w:cs="Arial"/>
          <w:bCs/>
          <w:szCs w:val="24"/>
        </w:rPr>
        <w:t xml:space="preserve">na podstawie cen zawartych w </w:t>
      </w:r>
      <w:r w:rsidR="00D473A3">
        <w:rPr>
          <w:rFonts w:ascii="Arial" w:hAnsi="Arial" w:cs="Arial"/>
          <w:bCs/>
          <w:szCs w:val="24"/>
        </w:rPr>
        <w:t>Raporcie oferty,</w:t>
      </w:r>
      <w:r w:rsidR="00F51459">
        <w:rPr>
          <w:rFonts w:ascii="Arial" w:hAnsi="Arial" w:cs="Arial"/>
          <w:bCs/>
          <w:szCs w:val="24"/>
        </w:rPr>
        <w:t xml:space="preserve">          </w:t>
      </w:r>
      <w:r w:rsidR="006B3806">
        <w:rPr>
          <w:rFonts w:ascii="Arial" w:hAnsi="Arial" w:cs="Arial"/>
          <w:bCs/>
          <w:szCs w:val="24"/>
        </w:rPr>
        <w:t xml:space="preserve"> </w:t>
      </w:r>
      <w:r w:rsidR="00653014">
        <w:rPr>
          <w:rFonts w:ascii="Arial" w:hAnsi="Arial" w:cs="Arial"/>
          <w:bCs/>
          <w:szCs w:val="24"/>
        </w:rPr>
        <w:t>załącznik</w:t>
      </w:r>
      <w:r w:rsidR="006B3806">
        <w:rPr>
          <w:rFonts w:ascii="Arial" w:hAnsi="Arial" w:cs="Arial"/>
          <w:bCs/>
          <w:szCs w:val="24"/>
        </w:rPr>
        <w:t xml:space="preserve"> </w:t>
      </w:r>
      <w:r w:rsidR="00907AF6">
        <w:rPr>
          <w:rFonts w:ascii="Arial" w:hAnsi="Arial" w:cs="Arial"/>
          <w:bCs/>
          <w:szCs w:val="24"/>
        </w:rPr>
        <w:t xml:space="preserve"> </w:t>
      </w:r>
      <w:r w:rsidR="00653014">
        <w:rPr>
          <w:rFonts w:ascii="Arial" w:hAnsi="Arial" w:cs="Arial"/>
          <w:bCs/>
          <w:szCs w:val="24"/>
        </w:rPr>
        <w:t xml:space="preserve">nr 2 </w:t>
      </w:r>
      <w:r w:rsidR="00907AF6">
        <w:rPr>
          <w:rFonts w:ascii="Arial" w:hAnsi="Arial" w:cs="Arial"/>
          <w:bCs/>
          <w:szCs w:val="24"/>
        </w:rPr>
        <w:t xml:space="preserve">do niniejszej umowy. </w:t>
      </w:r>
      <w:r w:rsidR="00A2508A">
        <w:rPr>
          <w:rFonts w:ascii="Arial" w:hAnsi="Arial" w:cs="Arial"/>
          <w:szCs w:val="24"/>
        </w:rPr>
        <w:t xml:space="preserve">Sprzęt zostanie dostarczony </w:t>
      </w:r>
      <w:r w:rsidR="005F7A9A" w:rsidRPr="00283069">
        <w:rPr>
          <w:rFonts w:ascii="Arial" w:hAnsi="Arial" w:cs="Arial"/>
          <w:szCs w:val="24"/>
        </w:rPr>
        <w:t xml:space="preserve">do </w:t>
      </w:r>
      <w:r w:rsidR="00BE27ED" w:rsidRPr="00283069">
        <w:rPr>
          <w:rFonts w:ascii="Arial" w:hAnsi="Arial" w:cs="Arial"/>
          <w:szCs w:val="24"/>
        </w:rPr>
        <w:t>magazyn</w:t>
      </w:r>
      <w:r w:rsidR="005F7A9A" w:rsidRPr="00283069">
        <w:rPr>
          <w:rFonts w:ascii="Arial" w:hAnsi="Arial" w:cs="Arial"/>
          <w:szCs w:val="24"/>
        </w:rPr>
        <w:t>u</w:t>
      </w:r>
      <w:r w:rsidR="00BE27ED" w:rsidRPr="00283069">
        <w:rPr>
          <w:rFonts w:ascii="Arial" w:hAnsi="Arial" w:cs="Arial"/>
          <w:szCs w:val="24"/>
        </w:rPr>
        <w:t xml:space="preserve"> </w:t>
      </w:r>
      <w:r w:rsidR="00A67FEA">
        <w:rPr>
          <w:rFonts w:ascii="Arial" w:hAnsi="Arial" w:cs="Arial"/>
          <w:szCs w:val="24"/>
        </w:rPr>
        <w:t>Służby Sprzętu Łączności i Informatyki 21 WOG Elbląg</w:t>
      </w:r>
      <w:r w:rsidR="00A2508A">
        <w:rPr>
          <w:rFonts w:ascii="Arial" w:hAnsi="Arial" w:cs="Arial"/>
          <w:szCs w:val="24"/>
        </w:rPr>
        <w:t>, ul. Kwiatkowskiego 15</w:t>
      </w:r>
      <w:r w:rsidR="00A67FEA">
        <w:rPr>
          <w:rFonts w:ascii="Arial" w:hAnsi="Arial" w:cs="Arial"/>
          <w:szCs w:val="24"/>
        </w:rPr>
        <w:t>.</w:t>
      </w:r>
    </w:p>
    <w:p w14:paraId="6B9D0C2E" w14:textId="77777777" w:rsidR="00CB3EF6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2.</w:t>
      </w:r>
      <w:r>
        <w:rPr>
          <w:rFonts w:ascii="Arial" w:hAnsi="Arial" w:cs="Arial"/>
          <w:szCs w:val="24"/>
        </w:rPr>
        <w:t xml:space="preserve">   </w:t>
      </w:r>
      <w:r w:rsidR="00616F98" w:rsidRPr="00CB3EF6">
        <w:rPr>
          <w:rFonts w:ascii="Arial" w:hAnsi="Arial" w:cs="Arial"/>
          <w:b/>
          <w:bCs/>
          <w:szCs w:val="24"/>
        </w:rPr>
        <w:t>WYKON</w:t>
      </w:r>
      <w:r w:rsidR="00BC40A7" w:rsidRPr="00CB3EF6">
        <w:rPr>
          <w:rFonts w:ascii="Arial" w:hAnsi="Arial" w:cs="Arial"/>
          <w:b/>
          <w:bCs/>
          <w:szCs w:val="24"/>
        </w:rPr>
        <w:t>AWCA</w:t>
      </w:r>
      <w:r w:rsidR="00BC40A7" w:rsidRPr="00CB3EF6">
        <w:rPr>
          <w:rFonts w:ascii="Arial" w:hAnsi="Arial" w:cs="Arial"/>
          <w:szCs w:val="24"/>
        </w:rPr>
        <w:t xml:space="preserve"> </w:t>
      </w:r>
      <w:r w:rsidR="00BE27ED" w:rsidRPr="00CB3EF6">
        <w:rPr>
          <w:rFonts w:ascii="Arial" w:hAnsi="Arial" w:cs="Arial"/>
          <w:szCs w:val="24"/>
        </w:rPr>
        <w:t xml:space="preserve">o planowanej dostawie powiadomi </w:t>
      </w:r>
      <w:r w:rsidR="005F7A9A" w:rsidRPr="00CB3EF6">
        <w:rPr>
          <w:rFonts w:ascii="Arial" w:hAnsi="Arial" w:cs="Arial"/>
          <w:b/>
          <w:bCs/>
          <w:szCs w:val="24"/>
        </w:rPr>
        <w:t>ZAMAWIAJĄCEG</w:t>
      </w:r>
      <w:r w:rsidR="00743C8B" w:rsidRPr="00CB3EF6">
        <w:rPr>
          <w:rFonts w:ascii="Arial" w:hAnsi="Arial" w:cs="Arial"/>
          <w:b/>
          <w:bCs/>
          <w:szCs w:val="24"/>
        </w:rPr>
        <w:t>O</w:t>
      </w:r>
      <w:r w:rsidR="00BE27ED" w:rsidRPr="00CB3EF6">
        <w:rPr>
          <w:rFonts w:ascii="Arial" w:hAnsi="Arial" w:cs="Arial"/>
          <w:szCs w:val="24"/>
        </w:rPr>
        <w:t xml:space="preserve"> faksem</w:t>
      </w:r>
      <w:r w:rsidR="00403591" w:rsidRPr="00CB3EF6">
        <w:rPr>
          <w:rFonts w:ascii="Arial" w:hAnsi="Arial" w:cs="Arial"/>
          <w:szCs w:val="24"/>
        </w:rPr>
        <w:t xml:space="preserve"> </w:t>
      </w:r>
    </w:p>
    <w:p w14:paraId="199BFA62" w14:textId="77777777" w:rsidR="00CB3EF6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l</w:t>
      </w:r>
      <w:r w:rsidR="00403591" w:rsidRPr="00CB3EF6">
        <w:rPr>
          <w:rFonts w:ascii="Arial" w:hAnsi="Arial" w:cs="Arial"/>
          <w:szCs w:val="24"/>
        </w:rPr>
        <w:t>ub</w:t>
      </w:r>
      <w:r>
        <w:rPr>
          <w:rFonts w:ascii="Arial" w:hAnsi="Arial" w:cs="Arial"/>
          <w:szCs w:val="24"/>
        </w:rPr>
        <w:t xml:space="preserve"> </w:t>
      </w:r>
      <w:r w:rsidR="00BE27ED" w:rsidRPr="00CB3EF6">
        <w:rPr>
          <w:rFonts w:ascii="Arial" w:hAnsi="Arial" w:cs="Arial"/>
          <w:szCs w:val="24"/>
        </w:rPr>
        <w:t>telefonicznie, z co najmniej 2-dniowym wyprzedzeniem (2 dni robocze, tj. od</w:t>
      </w:r>
    </w:p>
    <w:p w14:paraId="1E6C3365" w14:textId="77777777" w:rsidR="00CB3EF6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  <w:r w:rsidR="00BE27ED" w:rsidRPr="00CB3EF6">
        <w:rPr>
          <w:rFonts w:ascii="Arial" w:hAnsi="Arial" w:cs="Arial"/>
          <w:szCs w:val="24"/>
        </w:rPr>
        <w:t xml:space="preserve"> poniedziałku do piątku z wyłączeniem przypadających w tym okresie dni ustawowo </w:t>
      </w:r>
      <w:r>
        <w:rPr>
          <w:rFonts w:ascii="Arial" w:hAnsi="Arial" w:cs="Arial"/>
          <w:szCs w:val="24"/>
        </w:rPr>
        <w:t xml:space="preserve">  </w:t>
      </w:r>
    </w:p>
    <w:p w14:paraId="22F515D6" w14:textId="25427346" w:rsidR="00BE27ED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  <w:r w:rsidR="00BE27ED" w:rsidRPr="00CB3EF6">
        <w:rPr>
          <w:rFonts w:ascii="Arial" w:hAnsi="Arial" w:cs="Arial"/>
          <w:szCs w:val="24"/>
        </w:rPr>
        <w:t>wolnych od pracy).</w:t>
      </w:r>
    </w:p>
    <w:p w14:paraId="3F3013F4" w14:textId="543AD550" w:rsidR="00CB3EF6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3.   </w:t>
      </w:r>
      <w:r w:rsidR="00616F98" w:rsidRPr="00CB3EF6">
        <w:rPr>
          <w:rFonts w:ascii="Arial" w:hAnsi="Arial" w:cs="Arial"/>
          <w:b/>
          <w:bCs/>
          <w:szCs w:val="24"/>
        </w:rPr>
        <w:t>WYKON</w:t>
      </w:r>
      <w:r w:rsidR="00BC40A7" w:rsidRPr="00CB3EF6">
        <w:rPr>
          <w:rFonts w:ascii="Arial" w:hAnsi="Arial" w:cs="Arial"/>
          <w:b/>
          <w:bCs/>
          <w:szCs w:val="24"/>
        </w:rPr>
        <w:t>AWCA</w:t>
      </w:r>
      <w:r w:rsidR="00BC40A7" w:rsidRPr="00CB3EF6">
        <w:rPr>
          <w:rFonts w:ascii="Arial" w:hAnsi="Arial" w:cs="Arial"/>
          <w:szCs w:val="24"/>
        </w:rPr>
        <w:t xml:space="preserve"> </w:t>
      </w:r>
      <w:r w:rsidR="00BE27ED" w:rsidRPr="00CB3EF6">
        <w:rPr>
          <w:rFonts w:ascii="Arial" w:hAnsi="Arial" w:cs="Arial"/>
          <w:szCs w:val="24"/>
        </w:rPr>
        <w:t>zobowiązuje się do dostarczenia towaru</w:t>
      </w:r>
      <w:r w:rsidR="000E6EFA" w:rsidRPr="00CB3EF6">
        <w:rPr>
          <w:rFonts w:ascii="Arial" w:hAnsi="Arial" w:cs="Arial"/>
          <w:szCs w:val="24"/>
        </w:rPr>
        <w:t xml:space="preserve"> </w:t>
      </w:r>
      <w:r w:rsidR="00BE27ED" w:rsidRPr="00CB3EF6">
        <w:rPr>
          <w:rFonts w:ascii="Arial" w:hAnsi="Arial" w:cs="Arial"/>
          <w:szCs w:val="24"/>
        </w:rPr>
        <w:t xml:space="preserve">w czasie umożliwiającym </w:t>
      </w:r>
    </w:p>
    <w:p w14:paraId="2428C8F0" w14:textId="77777777" w:rsidR="00CB3EF6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  <w:r w:rsidR="00BE27ED" w:rsidRPr="00CB3EF6">
        <w:rPr>
          <w:rFonts w:ascii="Arial" w:hAnsi="Arial" w:cs="Arial"/>
          <w:szCs w:val="24"/>
        </w:rPr>
        <w:t xml:space="preserve">jego przyjęcie w godzinach otwarcia magazynu </w:t>
      </w:r>
      <w:r w:rsidR="005F7A9A" w:rsidRPr="00CB3EF6">
        <w:rPr>
          <w:rFonts w:ascii="Arial" w:hAnsi="Arial" w:cs="Arial"/>
          <w:szCs w:val="24"/>
        </w:rPr>
        <w:t>ZAMAWIAJĄCEGO</w:t>
      </w:r>
      <w:r w:rsidR="00BE27ED" w:rsidRPr="00CB3EF6">
        <w:rPr>
          <w:rFonts w:ascii="Arial" w:hAnsi="Arial" w:cs="Arial"/>
          <w:szCs w:val="24"/>
        </w:rPr>
        <w:t xml:space="preserve"> tj. w dniach od </w:t>
      </w:r>
      <w:r>
        <w:rPr>
          <w:rFonts w:ascii="Arial" w:hAnsi="Arial" w:cs="Arial"/>
          <w:szCs w:val="24"/>
        </w:rPr>
        <w:t xml:space="preserve">  </w:t>
      </w:r>
    </w:p>
    <w:p w14:paraId="2C53BB16" w14:textId="77777777" w:rsidR="00CB3EF6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</w:t>
      </w:r>
      <w:r w:rsidR="00BE27ED" w:rsidRPr="00CB3EF6">
        <w:rPr>
          <w:rFonts w:ascii="Arial" w:hAnsi="Arial" w:cs="Arial"/>
          <w:szCs w:val="24"/>
        </w:rPr>
        <w:t>poniedziałku do czwartku w godzinach od 8</w:t>
      </w:r>
      <w:r w:rsidR="00BE27ED" w:rsidRPr="00CB3EF6">
        <w:rPr>
          <w:rFonts w:ascii="Arial" w:hAnsi="Arial" w:cs="Arial"/>
          <w:szCs w:val="24"/>
          <w:vertAlign w:val="superscript"/>
        </w:rPr>
        <w:t xml:space="preserve">00 </w:t>
      </w:r>
      <w:r w:rsidR="00BE27ED" w:rsidRPr="00CB3EF6">
        <w:rPr>
          <w:rFonts w:ascii="Arial" w:hAnsi="Arial" w:cs="Arial"/>
          <w:szCs w:val="24"/>
        </w:rPr>
        <w:t>do 14</w:t>
      </w:r>
      <w:r w:rsidR="00BE27ED" w:rsidRPr="00CB3EF6">
        <w:rPr>
          <w:rFonts w:ascii="Arial" w:hAnsi="Arial" w:cs="Arial"/>
          <w:szCs w:val="24"/>
          <w:vertAlign w:val="superscript"/>
        </w:rPr>
        <w:t xml:space="preserve">00, </w:t>
      </w:r>
      <w:r w:rsidR="00BE27ED" w:rsidRPr="00CB3EF6">
        <w:rPr>
          <w:rFonts w:ascii="Arial" w:hAnsi="Arial" w:cs="Arial"/>
          <w:szCs w:val="24"/>
        </w:rPr>
        <w:t>piątek w godzinach 8</w:t>
      </w:r>
      <w:r w:rsidR="00BE27ED" w:rsidRPr="00CB3EF6">
        <w:rPr>
          <w:rFonts w:ascii="Arial" w:hAnsi="Arial" w:cs="Arial"/>
          <w:szCs w:val="24"/>
          <w:vertAlign w:val="superscript"/>
        </w:rPr>
        <w:t>00</w:t>
      </w:r>
      <w:r w:rsidR="00BE27ED" w:rsidRPr="00CB3EF6">
        <w:rPr>
          <w:rFonts w:ascii="Arial" w:hAnsi="Arial" w:cs="Arial"/>
          <w:szCs w:val="24"/>
        </w:rPr>
        <w:t xml:space="preserve"> do </w:t>
      </w:r>
      <w:r>
        <w:rPr>
          <w:rFonts w:ascii="Arial" w:hAnsi="Arial" w:cs="Arial"/>
          <w:szCs w:val="24"/>
        </w:rPr>
        <w:t xml:space="preserve">  </w:t>
      </w:r>
    </w:p>
    <w:p w14:paraId="2F536FE3" w14:textId="5280D0C5" w:rsidR="00BE27ED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  <w:r w:rsidR="00BE27ED" w:rsidRPr="00CB3EF6">
        <w:rPr>
          <w:rFonts w:ascii="Arial" w:hAnsi="Arial" w:cs="Arial"/>
          <w:szCs w:val="24"/>
        </w:rPr>
        <w:t>12</w:t>
      </w:r>
      <w:r w:rsidR="00BE27ED" w:rsidRPr="00CB3EF6">
        <w:rPr>
          <w:rFonts w:ascii="Arial" w:hAnsi="Arial" w:cs="Arial"/>
          <w:szCs w:val="24"/>
          <w:vertAlign w:val="superscript"/>
        </w:rPr>
        <w:t>00</w:t>
      </w:r>
      <w:bookmarkStart w:id="1" w:name="_Ref383603604"/>
      <w:r w:rsidR="00BE27ED" w:rsidRPr="00CB3EF6">
        <w:rPr>
          <w:rFonts w:ascii="Arial" w:hAnsi="Arial" w:cs="Arial"/>
          <w:szCs w:val="24"/>
        </w:rPr>
        <w:t>(z wyłączeniem dni ustawowo wolnych od pracy).</w:t>
      </w:r>
    </w:p>
    <w:p w14:paraId="2F5489BF" w14:textId="7E01627C" w:rsidR="00CB3EF6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4.  </w:t>
      </w:r>
      <w:r w:rsidR="00616F98" w:rsidRPr="00CB3EF6">
        <w:rPr>
          <w:rFonts w:ascii="Arial" w:hAnsi="Arial" w:cs="Arial"/>
          <w:b/>
          <w:bCs/>
          <w:szCs w:val="24"/>
        </w:rPr>
        <w:t>WYKON</w:t>
      </w:r>
      <w:r w:rsidR="00BC40A7" w:rsidRPr="00CB3EF6">
        <w:rPr>
          <w:rFonts w:ascii="Arial" w:hAnsi="Arial" w:cs="Arial"/>
          <w:b/>
          <w:bCs/>
          <w:szCs w:val="24"/>
        </w:rPr>
        <w:t>AWCA</w:t>
      </w:r>
      <w:r w:rsidR="00BC40A7" w:rsidRPr="00CB3EF6">
        <w:rPr>
          <w:rFonts w:ascii="Arial" w:hAnsi="Arial" w:cs="Arial"/>
          <w:szCs w:val="24"/>
        </w:rPr>
        <w:t xml:space="preserve"> </w:t>
      </w:r>
      <w:r w:rsidR="00BE27ED" w:rsidRPr="00CB3EF6">
        <w:rPr>
          <w:rFonts w:ascii="Arial" w:hAnsi="Arial" w:cs="Arial"/>
          <w:szCs w:val="24"/>
        </w:rPr>
        <w:t xml:space="preserve">dostarczy </w:t>
      </w:r>
      <w:r w:rsidR="00FF36A6" w:rsidRPr="00CB3EF6">
        <w:rPr>
          <w:rFonts w:ascii="Arial" w:hAnsi="Arial" w:cs="Arial"/>
          <w:szCs w:val="24"/>
        </w:rPr>
        <w:t>dla każdego rodzaju sprzętu i</w:t>
      </w:r>
      <w:r w:rsidR="00BE27ED" w:rsidRPr="00CB3EF6">
        <w:rPr>
          <w:rFonts w:ascii="Arial" w:hAnsi="Arial" w:cs="Arial"/>
          <w:szCs w:val="24"/>
        </w:rPr>
        <w:t xml:space="preserve"> egzemplarz</w:t>
      </w:r>
      <w:r w:rsidR="00FF36A6" w:rsidRPr="00CB3EF6">
        <w:rPr>
          <w:rFonts w:ascii="Arial" w:hAnsi="Arial" w:cs="Arial"/>
          <w:szCs w:val="24"/>
        </w:rPr>
        <w:t>a</w:t>
      </w:r>
      <w:r w:rsidR="00BE27ED" w:rsidRPr="00CB3EF6">
        <w:rPr>
          <w:rFonts w:ascii="Arial" w:hAnsi="Arial" w:cs="Arial"/>
          <w:szCs w:val="24"/>
        </w:rPr>
        <w:t xml:space="preserve"> </w:t>
      </w:r>
      <w:r w:rsidR="00FF36A6" w:rsidRPr="00CB3EF6">
        <w:rPr>
          <w:rFonts w:ascii="Arial" w:hAnsi="Arial" w:cs="Arial"/>
          <w:szCs w:val="24"/>
        </w:rPr>
        <w:t xml:space="preserve">niżej </w:t>
      </w:r>
      <w:r>
        <w:rPr>
          <w:rFonts w:ascii="Arial" w:hAnsi="Arial" w:cs="Arial"/>
          <w:szCs w:val="24"/>
        </w:rPr>
        <w:t xml:space="preserve">   </w:t>
      </w:r>
    </w:p>
    <w:p w14:paraId="2EF81355" w14:textId="1ACB22C3" w:rsidR="00BE27ED" w:rsidRPr="00CB3EF6" w:rsidRDefault="00CB3EF6" w:rsidP="00CB3EF6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FF36A6" w:rsidRPr="00CB3EF6">
        <w:rPr>
          <w:rFonts w:ascii="Arial" w:hAnsi="Arial" w:cs="Arial"/>
          <w:szCs w:val="24"/>
        </w:rPr>
        <w:t xml:space="preserve">wymienioną </w:t>
      </w:r>
      <w:r w:rsidR="00BE27ED" w:rsidRPr="00CB3EF6">
        <w:rPr>
          <w:rFonts w:ascii="Arial" w:hAnsi="Arial" w:cs="Arial"/>
          <w:szCs w:val="24"/>
        </w:rPr>
        <w:t>dokumentacj</w:t>
      </w:r>
      <w:r w:rsidR="00FF36A6" w:rsidRPr="00CB3EF6">
        <w:rPr>
          <w:rFonts w:ascii="Arial" w:hAnsi="Arial" w:cs="Arial"/>
          <w:szCs w:val="24"/>
        </w:rPr>
        <w:t>ę</w:t>
      </w:r>
      <w:r w:rsidR="00BE27ED" w:rsidRPr="00CB3EF6">
        <w:rPr>
          <w:rFonts w:ascii="Arial" w:hAnsi="Arial" w:cs="Arial"/>
          <w:szCs w:val="24"/>
        </w:rPr>
        <w:t xml:space="preserve"> w języku polskim :</w:t>
      </w:r>
    </w:p>
    <w:p w14:paraId="7E0A82BC" w14:textId="493C95A6" w:rsidR="00BE27ED" w:rsidRPr="00FF36A6" w:rsidRDefault="00BE27ED" w:rsidP="00BE27ED">
      <w:pPr>
        <w:numPr>
          <w:ilvl w:val="0"/>
          <w:numId w:val="19"/>
        </w:numPr>
        <w:suppressAutoHyphens/>
        <w:rPr>
          <w:rFonts w:ascii="Arial" w:hAnsi="Arial" w:cs="Arial"/>
          <w:szCs w:val="24"/>
        </w:rPr>
      </w:pPr>
      <w:r w:rsidRPr="00FF36A6">
        <w:rPr>
          <w:rFonts w:ascii="Arial" w:hAnsi="Arial" w:cs="Arial"/>
          <w:szCs w:val="24"/>
        </w:rPr>
        <w:t>karty gwarancyjnej;</w:t>
      </w:r>
    </w:p>
    <w:p w14:paraId="744664D9" w14:textId="77777777" w:rsidR="00BE27ED" w:rsidRPr="00FF36A6" w:rsidRDefault="00BE27ED" w:rsidP="00BE27ED">
      <w:pPr>
        <w:numPr>
          <w:ilvl w:val="0"/>
          <w:numId w:val="19"/>
        </w:numPr>
        <w:suppressAutoHyphens/>
        <w:rPr>
          <w:rFonts w:ascii="Arial" w:hAnsi="Arial" w:cs="Arial"/>
          <w:szCs w:val="24"/>
        </w:rPr>
      </w:pPr>
      <w:r w:rsidRPr="00FF36A6">
        <w:rPr>
          <w:rFonts w:ascii="Arial" w:hAnsi="Arial" w:cs="Arial"/>
          <w:szCs w:val="24"/>
        </w:rPr>
        <w:t>opisu budowy urządzeń, ukompletowania i instrukcji użytkowania;</w:t>
      </w:r>
    </w:p>
    <w:p w14:paraId="4B97D117" w14:textId="77777777" w:rsidR="00BE27ED" w:rsidRPr="00FF36A6" w:rsidRDefault="00BE27ED" w:rsidP="00BE27ED">
      <w:pPr>
        <w:numPr>
          <w:ilvl w:val="0"/>
          <w:numId w:val="19"/>
        </w:numPr>
        <w:suppressAutoHyphens/>
        <w:rPr>
          <w:rFonts w:ascii="Arial" w:hAnsi="Arial" w:cs="Arial"/>
          <w:szCs w:val="24"/>
        </w:rPr>
      </w:pPr>
      <w:r w:rsidRPr="00FF36A6">
        <w:rPr>
          <w:rFonts w:ascii="Arial" w:hAnsi="Arial" w:cs="Arial"/>
          <w:szCs w:val="24"/>
        </w:rPr>
        <w:t>instrukcji obsługiwania i konserwacji urządzeń;</w:t>
      </w:r>
    </w:p>
    <w:p w14:paraId="1A3D4DBA" w14:textId="1F0671CA" w:rsidR="00BE27ED" w:rsidRPr="00FF36A6" w:rsidRDefault="00BE27ED" w:rsidP="00BE27ED">
      <w:pPr>
        <w:numPr>
          <w:ilvl w:val="0"/>
          <w:numId w:val="19"/>
        </w:numPr>
        <w:suppressAutoHyphens/>
        <w:rPr>
          <w:rFonts w:ascii="Arial" w:hAnsi="Arial" w:cs="Arial"/>
          <w:szCs w:val="24"/>
        </w:rPr>
      </w:pPr>
      <w:r w:rsidRPr="00FF36A6">
        <w:rPr>
          <w:rFonts w:ascii="Arial" w:hAnsi="Arial" w:cs="Arial"/>
          <w:szCs w:val="24"/>
        </w:rPr>
        <w:t>etykietę urządzenia do samodzielnego wklejenia w dokumentację techniczno-ruchową (dowód, paszport) urządzenia;</w:t>
      </w:r>
    </w:p>
    <w:p w14:paraId="1754883D" w14:textId="77777777" w:rsidR="005F7A9A" w:rsidRPr="00FF36A6" w:rsidRDefault="005F7A9A" w:rsidP="005F7A9A">
      <w:pPr>
        <w:widowControl w:val="0"/>
        <w:suppressAutoHyphens/>
        <w:autoSpaceDE w:val="0"/>
        <w:rPr>
          <w:rFonts w:ascii="Arial" w:hAnsi="Arial" w:cs="Arial"/>
          <w:b/>
          <w:szCs w:val="24"/>
        </w:rPr>
      </w:pPr>
      <w:bookmarkStart w:id="2" w:name="_Ref383603634"/>
      <w:bookmarkEnd w:id="1"/>
      <w:bookmarkEnd w:id="2"/>
    </w:p>
    <w:p w14:paraId="7F261A0E" w14:textId="77777777" w:rsidR="00D43ECB" w:rsidRDefault="00D43ECB" w:rsidP="005F7A9A">
      <w:pPr>
        <w:widowControl w:val="0"/>
        <w:suppressAutoHyphens/>
        <w:autoSpaceDE w:val="0"/>
        <w:jc w:val="center"/>
        <w:rPr>
          <w:rFonts w:ascii="Arial" w:hAnsi="Arial" w:cs="Arial"/>
          <w:b/>
          <w:szCs w:val="24"/>
        </w:rPr>
      </w:pPr>
    </w:p>
    <w:p w14:paraId="078C2870" w14:textId="77777777" w:rsidR="00D43ECB" w:rsidRDefault="00D43ECB" w:rsidP="005F7A9A">
      <w:pPr>
        <w:widowControl w:val="0"/>
        <w:suppressAutoHyphens/>
        <w:autoSpaceDE w:val="0"/>
        <w:jc w:val="center"/>
        <w:rPr>
          <w:rFonts w:ascii="Arial" w:hAnsi="Arial" w:cs="Arial"/>
          <w:b/>
          <w:szCs w:val="24"/>
        </w:rPr>
      </w:pPr>
    </w:p>
    <w:p w14:paraId="27869214" w14:textId="73C27EEC" w:rsidR="005F7A9A" w:rsidRPr="00283069" w:rsidRDefault="005F7A9A" w:rsidP="005F7A9A">
      <w:pPr>
        <w:widowControl w:val="0"/>
        <w:suppressAutoHyphens/>
        <w:autoSpaceDE w:val="0"/>
        <w:jc w:val="center"/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lastRenderedPageBreak/>
        <w:t xml:space="preserve">§ </w:t>
      </w:r>
      <w:r w:rsidR="00D43ECB">
        <w:rPr>
          <w:rFonts w:ascii="Arial" w:hAnsi="Arial" w:cs="Arial"/>
          <w:b/>
          <w:szCs w:val="24"/>
        </w:rPr>
        <w:t>4</w:t>
      </w:r>
    </w:p>
    <w:p w14:paraId="709EBED6" w14:textId="3328BEC2" w:rsidR="005F7A9A" w:rsidRPr="00283069" w:rsidRDefault="005F7A9A" w:rsidP="005F7A9A">
      <w:pPr>
        <w:widowControl w:val="0"/>
        <w:suppressAutoHyphens/>
        <w:autoSpaceDE w:val="0"/>
        <w:jc w:val="center"/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>ZAKRES WYMAGAŃ</w:t>
      </w:r>
    </w:p>
    <w:p w14:paraId="150C1314" w14:textId="7CD6B678" w:rsidR="005F7A9A" w:rsidRPr="00283069" w:rsidRDefault="005F7A9A" w:rsidP="005F7A9A">
      <w:pPr>
        <w:widowControl w:val="0"/>
        <w:suppressAutoHyphens/>
        <w:autoSpaceDE w:val="0"/>
        <w:jc w:val="center"/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 xml:space="preserve">W ZAKRESIE </w:t>
      </w:r>
      <w:r w:rsidR="009A779E">
        <w:rPr>
          <w:rFonts w:ascii="Arial" w:hAnsi="Arial" w:cs="Arial"/>
          <w:b/>
          <w:szCs w:val="24"/>
        </w:rPr>
        <w:t>OZNAKOWANIA</w:t>
      </w:r>
      <w:r w:rsidR="009A779E" w:rsidRPr="009A779E">
        <w:rPr>
          <w:rFonts w:ascii="Arial" w:hAnsi="Arial" w:cs="Arial"/>
          <w:b/>
          <w:szCs w:val="24"/>
        </w:rPr>
        <w:t xml:space="preserve"> WYROBU KODEM KRESKOWYM</w:t>
      </w:r>
    </w:p>
    <w:p w14:paraId="0B4498FF" w14:textId="77777777" w:rsidR="005F7A9A" w:rsidRPr="00283069" w:rsidRDefault="005F7A9A" w:rsidP="005F7A9A">
      <w:pPr>
        <w:widowControl w:val="0"/>
        <w:suppressAutoHyphens/>
        <w:autoSpaceDE w:val="0"/>
        <w:rPr>
          <w:rFonts w:ascii="Arial" w:hAnsi="Arial" w:cs="Arial"/>
          <w:szCs w:val="24"/>
        </w:rPr>
      </w:pPr>
    </w:p>
    <w:p w14:paraId="61D3FEFB" w14:textId="77777777" w:rsidR="005F7A9A" w:rsidRPr="00283069" w:rsidRDefault="005F7A9A" w:rsidP="005F7A9A">
      <w:pPr>
        <w:pStyle w:val="Akapitzlist"/>
        <w:widowControl w:val="0"/>
        <w:numPr>
          <w:ilvl w:val="0"/>
          <w:numId w:val="21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>Wszystkie urządzenia dostarczane w ramach niniejszej umowy muszą być  oznakowane kodem kreskowym zgodnie z Decyzją Nr 3/MON Ministra Obrony Narodowej z dnia 3 stycznia 2014 roku w sprawie wytycznych określających wymagania w zakresie znakowania kodem kreskowym wyrobów dostarczanych do resortu obrony narodowej.</w:t>
      </w:r>
    </w:p>
    <w:p w14:paraId="11A8DB21" w14:textId="0E077584" w:rsidR="005F7A9A" w:rsidRPr="00283069" w:rsidRDefault="005F7A9A" w:rsidP="005F7A9A">
      <w:pPr>
        <w:pStyle w:val="Akapitzlist"/>
        <w:widowControl w:val="0"/>
        <w:numPr>
          <w:ilvl w:val="0"/>
          <w:numId w:val="21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>Dostarczane urządzenia będą oznakowane zgodnie z zasadami dla 5 Grupy Materiałowej za pomocą numeru GTIN zgodnie ze standardami GS1 o symbolice GS1-128 z użyciem IZ (identyfikatorów zastosowania):</w:t>
      </w:r>
    </w:p>
    <w:p w14:paraId="15EB34D7" w14:textId="77777777" w:rsidR="005F7A9A" w:rsidRPr="00283069" w:rsidRDefault="005F7A9A" w:rsidP="005F7A9A">
      <w:pPr>
        <w:widowControl w:val="0"/>
        <w:suppressAutoHyphens/>
        <w:autoSpaceDE w:val="0"/>
        <w:ind w:firstLine="360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a)</w:t>
      </w:r>
      <w:r w:rsidRPr="00283069">
        <w:rPr>
          <w:rFonts w:ascii="Arial" w:hAnsi="Arial" w:cs="Arial"/>
          <w:szCs w:val="24"/>
        </w:rPr>
        <w:tab/>
        <w:t>numer GTIN wyrobu z IZ01;</w:t>
      </w:r>
    </w:p>
    <w:p w14:paraId="7B56EA41" w14:textId="77777777" w:rsidR="005F7A9A" w:rsidRPr="00283069" w:rsidRDefault="005F7A9A" w:rsidP="005F7A9A">
      <w:pPr>
        <w:widowControl w:val="0"/>
        <w:suppressAutoHyphens/>
        <w:autoSpaceDE w:val="0"/>
        <w:ind w:firstLine="360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b)</w:t>
      </w:r>
      <w:r w:rsidRPr="00283069">
        <w:rPr>
          <w:rFonts w:ascii="Arial" w:hAnsi="Arial" w:cs="Arial"/>
          <w:szCs w:val="24"/>
        </w:rPr>
        <w:tab/>
        <w:t>data produkcji z IZ11;</w:t>
      </w:r>
    </w:p>
    <w:p w14:paraId="5065AAC3" w14:textId="77777777" w:rsidR="005F7A9A" w:rsidRPr="00283069" w:rsidRDefault="005F7A9A" w:rsidP="005F7A9A">
      <w:pPr>
        <w:widowControl w:val="0"/>
        <w:suppressAutoHyphens/>
        <w:autoSpaceDE w:val="0"/>
        <w:ind w:left="360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c)</w:t>
      </w:r>
      <w:r w:rsidRPr="00283069">
        <w:rPr>
          <w:rFonts w:ascii="Arial" w:hAnsi="Arial" w:cs="Arial"/>
          <w:szCs w:val="24"/>
        </w:rPr>
        <w:tab/>
        <w:t>numer partii z IZ10 – identyfikator zastosować tylko w przypadku gdy urządzenie wyprodukowane jest z rozróżnieniem partii;</w:t>
      </w:r>
    </w:p>
    <w:p w14:paraId="6754CAF0" w14:textId="77777777" w:rsidR="005F7A9A" w:rsidRPr="00283069" w:rsidRDefault="005F7A9A" w:rsidP="005F7A9A">
      <w:pPr>
        <w:widowControl w:val="0"/>
        <w:suppressAutoHyphens/>
        <w:autoSpaceDE w:val="0"/>
        <w:ind w:left="360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d)</w:t>
      </w:r>
      <w:r w:rsidRPr="00283069">
        <w:rPr>
          <w:rFonts w:ascii="Arial" w:hAnsi="Arial" w:cs="Arial"/>
          <w:szCs w:val="24"/>
        </w:rPr>
        <w:tab/>
        <w:t>numer seryjny z IZ21 – identyfikator zastosować tylko w przypadku gdy urządzenie wyprodukowane jest z rozróżnieniem numeru seryjnego;</w:t>
      </w:r>
    </w:p>
    <w:p w14:paraId="7D90C5E3" w14:textId="77777777" w:rsidR="005F7A9A" w:rsidRPr="00283069" w:rsidRDefault="005F7A9A" w:rsidP="005F7A9A">
      <w:pPr>
        <w:widowControl w:val="0"/>
        <w:suppressAutoHyphens/>
        <w:autoSpaceDE w:val="0"/>
        <w:ind w:firstLine="360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e)</w:t>
      </w:r>
      <w:r w:rsidRPr="00283069">
        <w:rPr>
          <w:rFonts w:ascii="Arial" w:hAnsi="Arial" w:cs="Arial"/>
          <w:szCs w:val="24"/>
        </w:rPr>
        <w:tab/>
        <w:t>identyfikatora JIM w części środkowej etykiety.</w:t>
      </w:r>
    </w:p>
    <w:p w14:paraId="2CB46290" w14:textId="77777777" w:rsidR="005F7A9A" w:rsidRPr="00283069" w:rsidRDefault="005F7A9A" w:rsidP="005F7A9A">
      <w:pPr>
        <w:pStyle w:val="Akapitzlist"/>
        <w:widowControl w:val="0"/>
        <w:numPr>
          <w:ilvl w:val="0"/>
          <w:numId w:val="21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>Etykieta będzie wykonana (wydrukowana) – zgodnie z rozdziałem 5 Decyzji</w:t>
      </w:r>
    </w:p>
    <w:p w14:paraId="797D8D7F" w14:textId="77777777" w:rsidR="005F7A9A" w:rsidRPr="00283069" w:rsidRDefault="005F7A9A" w:rsidP="005F7A9A">
      <w:pPr>
        <w:pStyle w:val="Akapitzlist"/>
        <w:widowControl w:val="0"/>
        <w:suppressAutoHyphens/>
        <w:autoSpaceDE w:val="0"/>
        <w:ind w:left="36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>wymienionej w ust. 1.</w:t>
      </w:r>
    </w:p>
    <w:p w14:paraId="1BF192C5" w14:textId="65D98CBA" w:rsidR="005F7A9A" w:rsidRPr="00283069" w:rsidRDefault="005F7A9A" w:rsidP="005F7A9A">
      <w:pPr>
        <w:pStyle w:val="Akapitzlist"/>
        <w:widowControl w:val="0"/>
        <w:numPr>
          <w:ilvl w:val="0"/>
          <w:numId w:val="21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 xml:space="preserve">Oceny właściwego, zgodnego z dokumentacją, oznakowania przedmiotu zamówienia dostarczonego przez </w:t>
      </w:r>
      <w:r w:rsidR="00616F98">
        <w:rPr>
          <w:rFonts w:ascii="Arial" w:hAnsi="Arial" w:cs="Arial"/>
          <w:b/>
          <w:bCs/>
          <w:sz w:val="24"/>
          <w:szCs w:val="24"/>
        </w:rPr>
        <w:t>WYKON</w:t>
      </w:r>
      <w:r w:rsidR="00BC40A7" w:rsidRPr="00283069">
        <w:rPr>
          <w:rFonts w:ascii="Arial" w:hAnsi="Arial" w:cs="Arial"/>
          <w:b/>
          <w:bCs/>
          <w:sz w:val="24"/>
          <w:szCs w:val="24"/>
        </w:rPr>
        <w:t xml:space="preserve">AWCĘ </w:t>
      </w:r>
      <w:r w:rsidRPr="00283069">
        <w:rPr>
          <w:rFonts w:ascii="Arial" w:hAnsi="Arial" w:cs="Arial"/>
          <w:sz w:val="24"/>
          <w:szCs w:val="24"/>
        </w:rPr>
        <w:t xml:space="preserve">dokonuje </w:t>
      </w:r>
      <w:r w:rsidRPr="00283069">
        <w:rPr>
          <w:rFonts w:ascii="Arial" w:hAnsi="Arial" w:cs="Arial"/>
          <w:b/>
          <w:sz w:val="24"/>
          <w:szCs w:val="24"/>
        </w:rPr>
        <w:t>ZAMAWIAJĄCY</w:t>
      </w:r>
      <w:r w:rsidRPr="00283069">
        <w:rPr>
          <w:rFonts w:ascii="Arial" w:hAnsi="Arial" w:cs="Arial"/>
          <w:sz w:val="24"/>
          <w:szCs w:val="24"/>
        </w:rPr>
        <w:t>.</w:t>
      </w:r>
    </w:p>
    <w:p w14:paraId="4B6AA841" w14:textId="05AA846E" w:rsidR="005F7A9A" w:rsidRPr="00283069" w:rsidRDefault="005F7A9A" w:rsidP="005F7A9A">
      <w:pPr>
        <w:pStyle w:val="Akapitzlist"/>
        <w:widowControl w:val="0"/>
        <w:numPr>
          <w:ilvl w:val="0"/>
          <w:numId w:val="21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b/>
          <w:sz w:val="24"/>
          <w:szCs w:val="24"/>
        </w:rPr>
        <w:t>ZAMAWIAJĄCY</w:t>
      </w:r>
      <w:r w:rsidRPr="00283069">
        <w:rPr>
          <w:rFonts w:ascii="Arial" w:hAnsi="Arial" w:cs="Arial"/>
          <w:sz w:val="24"/>
          <w:szCs w:val="24"/>
        </w:rPr>
        <w:t xml:space="preserve"> może odmówić przyjęcia urządzeń, jeżeli oznaczenia w kodzie kreskowym:</w:t>
      </w:r>
    </w:p>
    <w:p w14:paraId="55C59928" w14:textId="77777777" w:rsidR="005F7A9A" w:rsidRPr="00283069" w:rsidRDefault="005F7A9A" w:rsidP="005F7A9A">
      <w:pPr>
        <w:widowControl w:val="0"/>
        <w:suppressAutoHyphens/>
        <w:autoSpaceDE w:val="0"/>
        <w:ind w:firstLine="360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a)</w:t>
      </w:r>
      <w:r w:rsidRPr="00283069">
        <w:rPr>
          <w:rFonts w:ascii="Arial" w:hAnsi="Arial" w:cs="Arial"/>
          <w:szCs w:val="24"/>
        </w:rPr>
        <w:tab/>
        <w:t xml:space="preserve">nie są zgodne z zasadami określonymi w niniejszych wymaganiach oraz </w:t>
      </w:r>
    </w:p>
    <w:p w14:paraId="189181AE" w14:textId="77777777" w:rsidR="005F7A9A" w:rsidRPr="00283069" w:rsidRDefault="005F7A9A" w:rsidP="005F7A9A">
      <w:pPr>
        <w:widowControl w:val="0"/>
        <w:suppressAutoHyphens/>
        <w:autoSpaceDE w:val="0"/>
        <w:ind w:left="360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w „Wytycznych określających wymagania w zakresie znakowania kodem kreskowym wyrobów dostarczanych do resortu obrony narodowej”;</w:t>
      </w:r>
    </w:p>
    <w:p w14:paraId="2128A423" w14:textId="77777777" w:rsidR="005F7A9A" w:rsidRPr="00283069" w:rsidRDefault="005F7A9A" w:rsidP="005F7A9A">
      <w:pPr>
        <w:widowControl w:val="0"/>
        <w:suppressAutoHyphens/>
        <w:autoSpaceDE w:val="0"/>
        <w:ind w:firstLine="360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b)</w:t>
      </w:r>
      <w:r w:rsidRPr="00283069">
        <w:rPr>
          <w:rFonts w:ascii="Arial" w:hAnsi="Arial" w:cs="Arial"/>
          <w:szCs w:val="24"/>
        </w:rPr>
        <w:tab/>
        <w:t>nie są zgodne z zasadami systemu GS1;</w:t>
      </w:r>
    </w:p>
    <w:p w14:paraId="2F2DA7D6" w14:textId="77777777" w:rsidR="005F7A9A" w:rsidRPr="00283069" w:rsidRDefault="005F7A9A" w:rsidP="005F7A9A">
      <w:pPr>
        <w:widowControl w:val="0"/>
        <w:suppressAutoHyphens/>
        <w:autoSpaceDE w:val="0"/>
        <w:ind w:left="360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c)</w:t>
      </w:r>
      <w:r w:rsidRPr="00283069">
        <w:rPr>
          <w:rFonts w:ascii="Arial" w:hAnsi="Arial" w:cs="Arial"/>
          <w:szCs w:val="24"/>
        </w:rPr>
        <w:tab/>
        <w:t>są nadrukowane nieczytelnie i umieszczone w sposób uniemożliwiający ich wykorzystanie.</w:t>
      </w:r>
    </w:p>
    <w:p w14:paraId="5957B9EC" w14:textId="77777777" w:rsidR="00B3644E" w:rsidRPr="00283069" w:rsidRDefault="00B3644E" w:rsidP="005F7A9A">
      <w:pPr>
        <w:widowControl w:val="0"/>
        <w:suppressAutoHyphens/>
        <w:autoSpaceDE w:val="0"/>
        <w:rPr>
          <w:rFonts w:ascii="Arial" w:hAnsi="Arial" w:cs="Arial"/>
          <w:b/>
          <w:szCs w:val="24"/>
        </w:rPr>
      </w:pPr>
    </w:p>
    <w:p w14:paraId="79B3CF40" w14:textId="11F8A5A0" w:rsidR="005F7A9A" w:rsidRPr="00283069" w:rsidRDefault="005F7A9A" w:rsidP="005F7A9A">
      <w:pPr>
        <w:widowControl w:val="0"/>
        <w:suppressAutoHyphens/>
        <w:autoSpaceDE w:val="0"/>
        <w:jc w:val="center"/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 xml:space="preserve">§ </w:t>
      </w:r>
      <w:r w:rsidR="00D43ECB">
        <w:rPr>
          <w:rFonts w:ascii="Arial" w:hAnsi="Arial" w:cs="Arial"/>
          <w:b/>
          <w:szCs w:val="24"/>
        </w:rPr>
        <w:t>5</w:t>
      </w:r>
    </w:p>
    <w:p w14:paraId="0222CD9A" w14:textId="77777777" w:rsidR="005F7A9A" w:rsidRPr="00283069" w:rsidRDefault="005F7A9A" w:rsidP="005F7A9A">
      <w:pPr>
        <w:widowControl w:val="0"/>
        <w:suppressAutoHyphens/>
        <w:autoSpaceDE w:val="0"/>
        <w:jc w:val="center"/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>GWARANCJA I WARUNKI SKŁADANIA REKLAMACJI</w:t>
      </w:r>
    </w:p>
    <w:p w14:paraId="0C365076" w14:textId="77777777" w:rsidR="005F7A9A" w:rsidRPr="00283069" w:rsidRDefault="005F7A9A" w:rsidP="005F7A9A">
      <w:pPr>
        <w:widowControl w:val="0"/>
        <w:suppressAutoHyphens/>
        <w:autoSpaceDE w:val="0"/>
        <w:rPr>
          <w:rFonts w:ascii="Arial" w:hAnsi="Arial" w:cs="Arial"/>
          <w:b/>
          <w:szCs w:val="24"/>
        </w:rPr>
      </w:pPr>
    </w:p>
    <w:p w14:paraId="258E58EE" w14:textId="19DC57AE" w:rsidR="009A692E" w:rsidRPr="00283069" w:rsidRDefault="005F7A9A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>Gwarancją objęte są wady fizyczne przedmiotu umowy powstałe z przyczyn tkwiących w przedmiocie a w szczególności wady wykonawstwa, wady materiałowe lub wady konstrukcyjne</w:t>
      </w:r>
      <w:r w:rsidR="009A779E">
        <w:rPr>
          <w:rFonts w:ascii="Arial" w:hAnsi="Arial" w:cs="Arial"/>
          <w:sz w:val="24"/>
          <w:szCs w:val="24"/>
        </w:rPr>
        <w:t xml:space="preserve"> nie stwierdzone w trakcie odbioru dostawy.</w:t>
      </w:r>
    </w:p>
    <w:p w14:paraId="5399685E" w14:textId="781EF9B8" w:rsidR="009A692E" w:rsidRPr="00283069" w:rsidRDefault="005F7A9A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>Gwarancja obejmuje również przedmioty umowy lub usługi nabyte u kooperantów przez</w:t>
      </w:r>
      <w:r w:rsidRPr="00283069">
        <w:rPr>
          <w:rFonts w:ascii="Arial" w:hAnsi="Arial" w:cs="Arial"/>
          <w:b/>
          <w:sz w:val="24"/>
          <w:szCs w:val="24"/>
        </w:rPr>
        <w:t xml:space="preserve"> </w:t>
      </w:r>
      <w:r w:rsidR="00616F98">
        <w:rPr>
          <w:rFonts w:ascii="Arial" w:hAnsi="Arial" w:cs="Arial"/>
          <w:b/>
          <w:sz w:val="24"/>
          <w:szCs w:val="24"/>
        </w:rPr>
        <w:t>WYKON</w:t>
      </w:r>
      <w:r w:rsidR="00E73A96">
        <w:rPr>
          <w:rFonts w:ascii="Arial" w:hAnsi="Arial" w:cs="Arial"/>
          <w:b/>
          <w:sz w:val="24"/>
          <w:szCs w:val="24"/>
        </w:rPr>
        <w:t>AWCĘ</w:t>
      </w:r>
      <w:r w:rsidR="009A692E" w:rsidRPr="00283069">
        <w:rPr>
          <w:rFonts w:ascii="Arial" w:hAnsi="Arial" w:cs="Arial"/>
          <w:b/>
          <w:sz w:val="24"/>
          <w:szCs w:val="24"/>
        </w:rPr>
        <w:t>.</w:t>
      </w:r>
    </w:p>
    <w:p w14:paraId="3792CA71" w14:textId="5FE16A68" w:rsidR="009A692E" w:rsidRPr="00283069" w:rsidRDefault="00283069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b/>
          <w:bCs/>
          <w:sz w:val="24"/>
          <w:szCs w:val="24"/>
        </w:rPr>
        <w:t>DOSTAWCA</w:t>
      </w:r>
      <w:r w:rsidRPr="005F7A9A">
        <w:rPr>
          <w:rFonts w:ascii="Arial" w:hAnsi="Arial" w:cs="Arial"/>
          <w:szCs w:val="24"/>
        </w:rPr>
        <w:t xml:space="preserve"> </w:t>
      </w:r>
      <w:r w:rsidR="005F7A9A" w:rsidRPr="00283069">
        <w:rPr>
          <w:rFonts w:ascii="Arial" w:hAnsi="Arial" w:cs="Arial"/>
          <w:sz w:val="24"/>
          <w:szCs w:val="24"/>
        </w:rPr>
        <w:t>odpowiada za wady prawne i fizyczne ujawnione w dostarczonym wyrobie i ponosi z tego tytułu wszelkie zobowiązania.</w:t>
      </w:r>
    </w:p>
    <w:p w14:paraId="6137CE37" w14:textId="08997765" w:rsidR="009A692E" w:rsidRPr="00283069" w:rsidRDefault="00616F98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WYKON</w:t>
      </w:r>
      <w:r w:rsidR="00283069" w:rsidRPr="00283069">
        <w:rPr>
          <w:rFonts w:ascii="Arial" w:hAnsi="Arial" w:cs="Arial"/>
          <w:b/>
          <w:bCs/>
          <w:sz w:val="24"/>
          <w:szCs w:val="24"/>
        </w:rPr>
        <w:t>AWCA</w:t>
      </w:r>
      <w:r w:rsidR="00283069" w:rsidRPr="005F7A9A">
        <w:rPr>
          <w:rFonts w:ascii="Arial" w:hAnsi="Arial" w:cs="Arial"/>
          <w:szCs w:val="24"/>
        </w:rPr>
        <w:t xml:space="preserve"> </w:t>
      </w:r>
      <w:r w:rsidR="000907A1">
        <w:rPr>
          <w:rFonts w:ascii="Arial" w:hAnsi="Arial" w:cs="Arial"/>
          <w:sz w:val="24"/>
          <w:szCs w:val="24"/>
        </w:rPr>
        <w:t>udziel</w:t>
      </w:r>
      <w:r w:rsidR="005F7A9A" w:rsidRPr="00283069">
        <w:rPr>
          <w:rFonts w:ascii="Arial" w:hAnsi="Arial" w:cs="Arial"/>
          <w:sz w:val="24"/>
          <w:szCs w:val="24"/>
        </w:rPr>
        <w:t xml:space="preserve">a gwarancji na bezawaryjną pracę </w:t>
      </w:r>
      <w:r w:rsidR="00880F3C">
        <w:rPr>
          <w:rFonts w:ascii="Arial" w:hAnsi="Arial" w:cs="Arial"/>
          <w:sz w:val="24"/>
          <w:szCs w:val="24"/>
        </w:rPr>
        <w:t>akumulatorów oraz wyposażenia</w:t>
      </w:r>
      <w:r w:rsidR="005F7A9A" w:rsidRPr="00283069">
        <w:rPr>
          <w:rFonts w:ascii="Arial" w:hAnsi="Arial" w:cs="Arial"/>
          <w:sz w:val="24"/>
          <w:szCs w:val="24"/>
        </w:rPr>
        <w:t xml:space="preserve"> na okres 24 miesięcy</w:t>
      </w:r>
      <w:r w:rsidR="00880F3C">
        <w:rPr>
          <w:rFonts w:ascii="Arial" w:hAnsi="Arial" w:cs="Arial"/>
          <w:sz w:val="24"/>
          <w:szCs w:val="24"/>
        </w:rPr>
        <w:t>, radiotelefonów na okres 26 miesięcy.</w:t>
      </w:r>
    </w:p>
    <w:p w14:paraId="3AF88EB8" w14:textId="5339944F" w:rsidR="009A692E" w:rsidRPr="00283069" w:rsidRDefault="00616F98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WYKON</w:t>
      </w:r>
      <w:r w:rsidR="00283069" w:rsidRPr="00283069">
        <w:rPr>
          <w:rFonts w:ascii="Arial" w:hAnsi="Arial" w:cs="Arial"/>
          <w:b/>
          <w:bCs/>
          <w:sz w:val="24"/>
          <w:szCs w:val="24"/>
        </w:rPr>
        <w:t>AWCA</w:t>
      </w:r>
      <w:r w:rsidR="00283069" w:rsidRPr="005F7A9A">
        <w:rPr>
          <w:rFonts w:ascii="Arial" w:hAnsi="Arial" w:cs="Arial"/>
          <w:szCs w:val="24"/>
        </w:rPr>
        <w:t xml:space="preserve"> </w:t>
      </w:r>
      <w:r w:rsidR="005F7A9A" w:rsidRPr="00283069">
        <w:rPr>
          <w:rFonts w:ascii="Arial" w:hAnsi="Arial" w:cs="Arial"/>
          <w:sz w:val="24"/>
          <w:szCs w:val="24"/>
        </w:rPr>
        <w:t xml:space="preserve">przedłuży termin gwarancji o czas, w którym wskutek wad wyrobu, </w:t>
      </w:r>
      <w:r w:rsidR="00283069" w:rsidRPr="00283069">
        <w:rPr>
          <w:rFonts w:ascii="Arial" w:hAnsi="Arial" w:cs="Arial"/>
          <w:b/>
          <w:sz w:val="24"/>
          <w:szCs w:val="24"/>
        </w:rPr>
        <w:t>ZAMAWIAJĄCY</w:t>
      </w:r>
      <w:r w:rsidR="005F7A9A" w:rsidRPr="00283069">
        <w:rPr>
          <w:rFonts w:ascii="Arial" w:hAnsi="Arial" w:cs="Arial"/>
          <w:sz w:val="24"/>
          <w:szCs w:val="24"/>
        </w:rPr>
        <w:t xml:space="preserve"> nie mógł z niego korzystać;</w:t>
      </w:r>
    </w:p>
    <w:p w14:paraId="32DCE835" w14:textId="3D4C24E5" w:rsidR="009A692E" w:rsidRPr="00283069" w:rsidRDefault="00616F98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WYKON</w:t>
      </w:r>
      <w:r w:rsidR="00283069" w:rsidRPr="00283069">
        <w:rPr>
          <w:rFonts w:ascii="Arial" w:hAnsi="Arial" w:cs="Arial"/>
          <w:b/>
          <w:bCs/>
          <w:sz w:val="24"/>
          <w:szCs w:val="24"/>
        </w:rPr>
        <w:t>AWCA</w:t>
      </w:r>
      <w:r w:rsidR="00283069">
        <w:rPr>
          <w:rFonts w:ascii="Arial" w:hAnsi="Arial" w:cs="Arial"/>
          <w:szCs w:val="24"/>
        </w:rPr>
        <w:t xml:space="preserve"> </w:t>
      </w:r>
      <w:r w:rsidR="005F7A9A" w:rsidRPr="00283069">
        <w:rPr>
          <w:rFonts w:ascii="Arial" w:hAnsi="Arial" w:cs="Arial"/>
          <w:sz w:val="24"/>
          <w:szCs w:val="24"/>
        </w:rPr>
        <w:t>zobowiązany jest do rozpatrzenia protokołu reklamacji</w:t>
      </w:r>
      <w:r w:rsidR="009A692E" w:rsidRPr="00283069">
        <w:rPr>
          <w:rFonts w:ascii="Arial" w:hAnsi="Arial" w:cs="Arial"/>
          <w:sz w:val="24"/>
          <w:szCs w:val="24"/>
        </w:rPr>
        <w:br/>
      </w:r>
      <w:r w:rsidR="005F7A9A" w:rsidRPr="00283069">
        <w:rPr>
          <w:rFonts w:ascii="Arial" w:hAnsi="Arial" w:cs="Arial"/>
          <w:sz w:val="24"/>
          <w:szCs w:val="24"/>
        </w:rPr>
        <w:t xml:space="preserve">i udzielenia odpowiedzi </w:t>
      </w:r>
      <w:r w:rsidR="00283069" w:rsidRPr="00283069">
        <w:rPr>
          <w:rFonts w:ascii="Arial" w:hAnsi="Arial" w:cs="Arial"/>
          <w:b/>
          <w:sz w:val="24"/>
          <w:szCs w:val="24"/>
        </w:rPr>
        <w:t>ZAMAWIAJĄCEMU</w:t>
      </w:r>
      <w:r w:rsidR="005F7A9A" w:rsidRPr="00283069">
        <w:rPr>
          <w:rFonts w:ascii="Arial" w:hAnsi="Arial" w:cs="Arial"/>
          <w:sz w:val="24"/>
          <w:szCs w:val="24"/>
        </w:rPr>
        <w:t xml:space="preserve"> w terminie 7 dni roboczych od daty przekazania protokołu reklamacji.</w:t>
      </w:r>
    </w:p>
    <w:p w14:paraId="46CE261D" w14:textId="72476AF4" w:rsidR="009A692E" w:rsidRPr="00283069" w:rsidRDefault="00616F98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WYKON</w:t>
      </w:r>
      <w:r w:rsidR="00283069" w:rsidRPr="00283069">
        <w:rPr>
          <w:rFonts w:ascii="Arial" w:hAnsi="Arial" w:cs="Arial"/>
          <w:b/>
          <w:bCs/>
          <w:sz w:val="24"/>
          <w:szCs w:val="24"/>
        </w:rPr>
        <w:t>AWCA</w:t>
      </w:r>
      <w:r w:rsidR="00283069" w:rsidRPr="005F7A9A">
        <w:rPr>
          <w:rFonts w:ascii="Arial" w:hAnsi="Arial" w:cs="Arial"/>
          <w:szCs w:val="24"/>
        </w:rPr>
        <w:t xml:space="preserve"> </w:t>
      </w:r>
      <w:r w:rsidR="005F7A9A" w:rsidRPr="00283069">
        <w:rPr>
          <w:rFonts w:ascii="Arial" w:hAnsi="Arial" w:cs="Arial"/>
          <w:sz w:val="24"/>
          <w:szCs w:val="24"/>
        </w:rPr>
        <w:t xml:space="preserve">zobowiązany jest do usunięcia wad fizycznych wyrobów, jeżeli </w:t>
      </w:r>
      <w:r w:rsidR="005F7A9A" w:rsidRPr="00283069">
        <w:rPr>
          <w:rFonts w:ascii="Arial" w:hAnsi="Arial" w:cs="Arial"/>
          <w:sz w:val="24"/>
          <w:szCs w:val="24"/>
        </w:rPr>
        <w:lastRenderedPageBreak/>
        <w:t xml:space="preserve">wady te </w:t>
      </w:r>
      <w:r w:rsidR="00B63713">
        <w:rPr>
          <w:rFonts w:ascii="Arial" w:hAnsi="Arial" w:cs="Arial"/>
          <w:sz w:val="24"/>
          <w:szCs w:val="24"/>
        </w:rPr>
        <w:t xml:space="preserve">zostaną </w:t>
      </w:r>
      <w:r w:rsidR="005F7A9A" w:rsidRPr="00283069">
        <w:rPr>
          <w:rFonts w:ascii="Arial" w:hAnsi="Arial" w:cs="Arial"/>
          <w:sz w:val="24"/>
          <w:szCs w:val="24"/>
        </w:rPr>
        <w:t>ujawni</w:t>
      </w:r>
      <w:r w:rsidR="00B63713">
        <w:rPr>
          <w:rFonts w:ascii="Arial" w:hAnsi="Arial" w:cs="Arial"/>
          <w:sz w:val="24"/>
          <w:szCs w:val="24"/>
        </w:rPr>
        <w:t>one</w:t>
      </w:r>
      <w:r w:rsidR="005F7A9A" w:rsidRPr="00283069">
        <w:rPr>
          <w:rFonts w:ascii="Arial" w:hAnsi="Arial" w:cs="Arial"/>
          <w:sz w:val="24"/>
          <w:szCs w:val="24"/>
        </w:rPr>
        <w:t xml:space="preserve"> w okresie gwarancji w terminie </w:t>
      </w:r>
      <w:r w:rsidR="00B63713">
        <w:rPr>
          <w:rFonts w:ascii="Arial" w:hAnsi="Arial" w:cs="Arial"/>
          <w:sz w:val="24"/>
          <w:szCs w:val="24"/>
        </w:rPr>
        <w:t>do 28</w:t>
      </w:r>
      <w:r w:rsidR="005F7A9A" w:rsidRPr="00283069">
        <w:rPr>
          <w:rFonts w:ascii="Arial" w:hAnsi="Arial" w:cs="Arial"/>
          <w:sz w:val="24"/>
          <w:szCs w:val="24"/>
        </w:rPr>
        <w:t xml:space="preserve"> dni od chwili złożenia reklamacji lub do dostarczenia wyrobów wolnych od wad.</w:t>
      </w:r>
    </w:p>
    <w:p w14:paraId="43EB9582" w14:textId="1812AA48" w:rsidR="009A692E" w:rsidRPr="00283069" w:rsidRDefault="00616F98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WYKON</w:t>
      </w:r>
      <w:r w:rsidR="00283069" w:rsidRPr="00283069">
        <w:rPr>
          <w:rFonts w:ascii="Arial" w:hAnsi="Arial" w:cs="Arial"/>
          <w:b/>
          <w:bCs/>
          <w:sz w:val="24"/>
          <w:szCs w:val="24"/>
        </w:rPr>
        <w:t>AWCA</w:t>
      </w:r>
      <w:r w:rsidR="00283069" w:rsidRPr="005F7A9A">
        <w:rPr>
          <w:rFonts w:ascii="Arial" w:hAnsi="Arial" w:cs="Arial"/>
          <w:szCs w:val="24"/>
        </w:rPr>
        <w:t xml:space="preserve"> </w:t>
      </w:r>
      <w:r w:rsidR="005F7A9A" w:rsidRPr="00283069">
        <w:rPr>
          <w:rFonts w:ascii="Arial" w:hAnsi="Arial" w:cs="Arial"/>
          <w:sz w:val="24"/>
          <w:szCs w:val="24"/>
        </w:rPr>
        <w:t xml:space="preserve">usunie wady w dostarczanych wyrobach w miejscu, w którym zostały ujawnione (u </w:t>
      </w:r>
      <w:r w:rsidR="00E25A22" w:rsidRPr="00283069">
        <w:rPr>
          <w:rFonts w:ascii="Arial" w:hAnsi="Arial" w:cs="Arial"/>
          <w:sz w:val="24"/>
          <w:szCs w:val="24"/>
        </w:rPr>
        <w:t>Zamawiającego</w:t>
      </w:r>
      <w:r w:rsidR="005F7A9A" w:rsidRPr="00283069">
        <w:rPr>
          <w:rFonts w:ascii="Arial" w:hAnsi="Arial" w:cs="Arial"/>
          <w:sz w:val="24"/>
          <w:szCs w:val="24"/>
        </w:rPr>
        <w:t xml:space="preserve"> na terenie RP) lub na własny koszt i ryzyko dostarczy do swojej siedziby w celu ich usprawnienia lub wymiany na wolne od wad. </w:t>
      </w:r>
    </w:p>
    <w:p w14:paraId="6B6FBCC0" w14:textId="386BADA9" w:rsidR="009A692E" w:rsidRPr="00283069" w:rsidRDefault="005F7A9A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 xml:space="preserve">Wyroby wolne od wad </w:t>
      </w:r>
      <w:r w:rsidR="00616F98">
        <w:rPr>
          <w:rFonts w:ascii="Arial" w:hAnsi="Arial" w:cs="Arial"/>
          <w:b/>
          <w:bCs/>
          <w:sz w:val="24"/>
          <w:szCs w:val="24"/>
        </w:rPr>
        <w:t>WYKON</w:t>
      </w:r>
      <w:r w:rsidR="00283069" w:rsidRPr="00283069">
        <w:rPr>
          <w:rFonts w:ascii="Arial" w:hAnsi="Arial" w:cs="Arial"/>
          <w:b/>
          <w:bCs/>
          <w:sz w:val="24"/>
          <w:szCs w:val="24"/>
        </w:rPr>
        <w:t>AWCA</w:t>
      </w:r>
      <w:r w:rsidR="00283069" w:rsidRPr="005F7A9A">
        <w:rPr>
          <w:rFonts w:ascii="Arial" w:hAnsi="Arial" w:cs="Arial"/>
          <w:szCs w:val="24"/>
        </w:rPr>
        <w:t xml:space="preserve"> </w:t>
      </w:r>
      <w:r w:rsidRPr="00283069">
        <w:rPr>
          <w:rFonts w:ascii="Arial" w:hAnsi="Arial" w:cs="Arial"/>
          <w:sz w:val="24"/>
          <w:szCs w:val="24"/>
        </w:rPr>
        <w:t xml:space="preserve">dostarczy na własny koszt i ryzyko do miejsca, którym te wady zostały ujawnione. Wymianę wyrobów </w:t>
      </w:r>
      <w:r w:rsidR="00616F98">
        <w:rPr>
          <w:rFonts w:ascii="Arial" w:hAnsi="Arial" w:cs="Arial"/>
          <w:b/>
          <w:bCs/>
          <w:sz w:val="24"/>
          <w:szCs w:val="24"/>
        </w:rPr>
        <w:t>WYKON</w:t>
      </w:r>
      <w:r w:rsidR="00283069" w:rsidRPr="00283069">
        <w:rPr>
          <w:rFonts w:ascii="Arial" w:hAnsi="Arial" w:cs="Arial"/>
          <w:b/>
          <w:bCs/>
          <w:sz w:val="24"/>
          <w:szCs w:val="24"/>
        </w:rPr>
        <w:t>AWCA</w:t>
      </w:r>
      <w:r w:rsidR="00283069" w:rsidRPr="005F7A9A">
        <w:rPr>
          <w:rFonts w:ascii="Arial" w:hAnsi="Arial" w:cs="Arial"/>
          <w:szCs w:val="24"/>
        </w:rPr>
        <w:t xml:space="preserve"> </w:t>
      </w:r>
      <w:r w:rsidRPr="00283069">
        <w:rPr>
          <w:rFonts w:ascii="Arial" w:hAnsi="Arial" w:cs="Arial"/>
          <w:sz w:val="24"/>
          <w:szCs w:val="24"/>
        </w:rPr>
        <w:t>dokona bez żadnej dopłaty, nawet gdyby ceny uległy zmianie.</w:t>
      </w:r>
    </w:p>
    <w:p w14:paraId="2AB2AB07" w14:textId="77777777" w:rsidR="009A692E" w:rsidRPr="00283069" w:rsidRDefault="005F7A9A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 xml:space="preserve">Do złożenia reklamacji uprawniony jest </w:t>
      </w:r>
      <w:r w:rsidR="009A692E" w:rsidRPr="00283069">
        <w:rPr>
          <w:rFonts w:ascii="Arial" w:hAnsi="Arial" w:cs="Arial"/>
          <w:b/>
          <w:sz w:val="24"/>
          <w:szCs w:val="24"/>
        </w:rPr>
        <w:t>ZAMAWIAJĄCY</w:t>
      </w:r>
      <w:r w:rsidRPr="00283069">
        <w:rPr>
          <w:rFonts w:ascii="Arial" w:hAnsi="Arial" w:cs="Arial"/>
          <w:sz w:val="24"/>
          <w:szCs w:val="24"/>
        </w:rPr>
        <w:t>.</w:t>
      </w:r>
    </w:p>
    <w:p w14:paraId="77F4EFBB" w14:textId="4FB9A200" w:rsidR="005F7A9A" w:rsidRPr="000C5A72" w:rsidRDefault="005F7A9A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</w:rPr>
        <w:t xml:space="preserve">W przypadku, </w:t>
      </w:r>
      <w:r w:rsidRPr="000C5A72">
        <w:rPr>
          <w:rFonts w:ascii="Arial" w:hAnsi="Arial" w:cs="Arial"/>
          <w:sz w:val="24"/>
          <w:szCs w:val="24"/>
        </w:rPr>
        <w:t xml:space="preserve">gdy </w:t>
      </w:r>
      <w:r w:rsidR="00616F98" w:rsidRPr="000C5A72">
        <w:rPr>
          <w:rFonts w:ascii="Arial" w:hAnsi="Arial" w:cs="Arial"/>
          <w:b/>
          <w:bCs/>
          <w:sz w:val="24"/>
          <w:szCs w:val="24"/>
        </w:rPr>
        <w:t>WYKON</w:t>
      </w:r>
      <w:r w:rsidR="00283069" w:rsidRPr="000C5A72">
        <w:rPr>
          <w:rFonts w:ascii="Arial" w:hAnsi="Arial" w:cs="Arial"/>
          <w:b/>
          <w:bCs/>
          <w:sz w:val="24"/>
          <w:szCs w:val="24"/>
        </w:rPr>
        <w:t>AWCA</w:t>
      </w:r>
      <w:r w:rsidR="00283069" w:rsidRPr="000C5A72">
        <w:rPr>
          <w:rFonts w:ascii="Arial" w:hAnsi="Arial" w:cs="Arial"/>
          <w:szCs w:val="24"/>
        </w:rPr>
        <w:t xml:space="preserve"> </w:t>
      </w:r>
      <w:r w:rsidRPr="000C5A72">
        <w:rPr>
          <w:rFonts w:ascii="Arial" w:hAnsi="Arial" w:cs="Arial"/>
          <w:sz w:val="24"/>
          <w:szCs w:val="24"/>
        </w:rPr>
        <w:t>dostarczy Karty gwarancyjne (dokumenty gwarancyjne), nie mogą one zawierać następujących zapisów:</w:t>
      </w:r>
    </w:p>
    <w:p w14:paraId="0A9DC0A3" w14:textId="77777777" w:rsidR="005F7A9A" w:rsidRPr="000C5A72" w:rsidRDefault="005F7A9A" w:rsidP="009A692E">
      <w:pPr>
        <w:widowControl w:val="0"/>
        <w:suppressAutoHyphens/>
        <w:autoSpaceDE w:val="0"/>
        <w:ind w:firstLine="360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>a)</w:t>
      </w:r>
      <w:r w:rsidRPr="000C5A72">
        <w:rPr>
          <w:rFonts w:ascii="Arial" w:hAnsi="Arial" w:cs="Arial"/>
          <w:szCs w:val="24"/>
        </w:rPr>
        <w:tab/>
        <w:t>sprzecznych z niniejszą umową,</w:t>
      </w:r>
    </w:p>
    <w:p w14:paraId="0C1A2E73" w14:textId="23C7E610" w:rsidR="009A692E" w:rsidRPr="000C5A72" w:rsidRDefault="005F7A9A" w:rsidP="009A692E">
      <w:pPr>
        <w:widowControl w:val="0"/>
        <w:suppressAutoHyphens/>
        <w:autoSpaceDE w:val="0"/>
        <w:ind w:left="360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>b)</w:t>
      </w:r>
      <w:r w:rsidRPr="000C5A72">
        <w:rPr>
          <w:rFonts w:ascii="Arial" w:hAnsi="Arial" w:cs="Arial"/>
          <w:szCs w:val="24"/>
        </w:rPr>
        <w:tab/>
        <w:t xml:space="preserve">nakładających na </w:t>
      </w:r>
      <w:r w:rsidR="009A692E" w:rsidRPr="000C5A72">
        <w:rPr>
          <w:rFonts w:ascii="Arial" w:hAnsi="Arial" w:cs="Arial"/>
          <w:b/>
          <w:szCs w:val="24"/>
        </w:rPr>
        <w:t>ZAMAWIAJĄCEGO</w:t>
      </w:r>
      <w:r w:rsidRPr="000C5A72">
        <w:rPr>
          <w:rFonts w:ascii="Arial" w:hAnsi="Arial" w:cs="Arial"/>
          <w:szCs w:val="24"/>
        </w:rPr>
        <w:t xml:space="preserve"> dodatkowe obowiązki, które nie są przewidziane w niniejszej umowie, a w szczególności obowiązki których wykonanie wiązałoby się z dodatkowymi wydatkami, których koszty obciążałyby </w:t>
      </w:r>
      <w:r w:rsidR="00283069" w:rsidRPr="000C5A72">
        <w:rPr>
          <w:rFonts w:ascii="Arial" w:hAnsi="Arial" w:cs="Arial"/>
          <w:b/>
          <w:szCs w:val="24"/>
        </w:rPr>
        <w:t>ZAMAWIAJĄCEGO</w:t>
      </w:r>
      <w:r w:rsidRPr="000C5A72">
        <w:rPr>
          <w:rFonts w:ascii="Arial" w:hAnsi="Arial" w:cs="Arial"/>
          <w:szCs w:val="24"/>
        </w:rPr>
        <w:t xml:space="preserve"> (np. dodatkowo płatne okresowe przeglądy gwarancyjne), które w istocie powodowałyby, że udzielona gwarancja ma charakter warunkowy, których brak realizacji skutkowałby utratą gwarancji, bądź ograniczeniem odpowiedzialności </w:t>
      </w:r>
      <w:r w:rsidR="00616F98" w:rsidRPr="000C5A72">
        <w:rPr>
          <w:rFonts w:ascii="Arial" w:hAnsi="Arial" w:cs="Arial"/>
          <w:b/>
          <w:bCs/>
          <w:szCs w:val="24"/>
        </w:rPr>
        <w:t>WYKON</w:t>
      </w:r>
      <w:r w:rsidR="00283069" w:rsidRPr="000C5A72">
        <w:rPr>
          <w:rFonts w:ascii="Arial" w:hAnsi="Arial" w:cs="Arial"/>
          <w:b/>
          <w:bCs/>
          <w:szCs w:val="24"/>
        </w:rPr>
        <w:t>AWCY</w:t>
      </w:r>
      <w:r w:rsidRPr="000C5A72">
        <w:rPr>
          <w:rFonts w:ascii="Arial" w:hAnsi="Arial" w:cs="Arial"/>
          <w:szCs w:val="24"/>
        </w:rPr>
        <w:t>.</w:t>
      </w:r>
    </w:p>
    <w:p w14:paraId="7C7EE3E9" w14:textId="77777777" w:rsidR="009A692E" w:rsidRPr="000C5A72" w:rsidRDefault="005F7A9A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0C5A72">
        <w:rPr>
          <w:rFonts w:ascii="Arial" w:hAnsi="Arial" w:cs="Arial"/>
          <w:sz w:val="24"/>
          <w:szCs w:val="24"/>
        </w:rPr>
        <w:t>Zawarcie któregokolwiek z zapisów, o których mowa powyżej w karcie gwarancyjnej (dokumencie gwarancyjnym) powoduje, że ów zapis nie wiąże stron.</w:t>
      </w:r>
    </w:p>
    <w:p w14:paraId="2363DFAB" w14:textId="77777777" w:rsidR="009A692E" w:rsidRPr="000C5A72" w:rsidRDefault="009A692E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0C5A72">
        <w:rPr>
          <w:rFonts w:ascii="Arial" w:hAnsi="Arial" w:cs="Arial"/>
          <w:b/>
          <w:sz w:val="24"/>
          <w:szCs w:val="24"/>
        </w:rPr>
        <w:t>ZAMAWIAJĄCY</w:t>
      </w:r>
      <w:r w:rsidR="005F7A9A" w:rsidRPr="000C5A72">
        <w:rPr>
          <w:rFonts w:ascii="Arial" w:hAnsi="Arial" w:cs="Arial"/>
          <w:sz w:val="24"/>
          <w:szCs w:val="24"/>
        </w:rPr>
        <w:t xml:space="preserve"> może wykorzystać uprawnienia z tytułu gwarancji za wady fizyczne wyrobów niezależnie od uprawnień wynikających z rękojmi.</w:t>
      </w:r>
    </w:p>
    <w:p w14:paraId="596837BF" w14:textId="6F0F2B23" w:rsidR="004F13B9" w:rsidRPr="000C5A72" w:rsidRDefault="00653014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0C5A72">
        <w:rPr>
          <w:rFonts w:ascii="Arial" w:hAnsi="Arial" w:cs="Arial"/>
          <w:b/>
          <w:bCs/>
          <w:sz w:val="24"/>
          <w:szCs w:val="24"/>
        </w:rPr>
        <w:t>WYKON</w:t>
      </w:r>
      <w:r w:rsidR="00283069" w:rsidRPr="000C5A72">
        <w:rPr>
          <w:rFonts w:ascii="Arial" w:hAnsi="Arial" w:cs="Arial"/>
          <w:b/>
          <w:bCs/>
          <w:sz w:val="24"/>
          <w:szCs w:val="24"/>
        </w:rPr>
        <w:t>AWCA</w:t>
      </w:r>
      <w:r w:rsidR="00283069" w:rsidRPr="000C5A72">
        <w:rPr>
          <w:rFonts w:ascii="Arial" w:hAnsi="Arial" w:cs="Arial"/>
          <w:szCs w:val="24"/>
        </w:rPr>
        <w:t xml:space="preserve"> </w:t>
      </w:r>
      <w:r w:rsidR="005F7A9A" w:rsidRPr="000C5A72">
        <w:rPr>
          <w:rFonts w:ascii="Arial" w:hAnsi="Arial" w:cs="Arial"/>
          <w:sz w:val="24"/>
          <w:szCs w:val="24"/>
        </w:rPr>
        <w:t>dokona stosownych zapisów w karcie gwarancyjnej, dotyczących zakresu wykonanych napraw oraz zmiany okresu udzielonej gwarancji.</w:t>
      </w:r>
    </w:p>
    <w:p w14:paraId="64091B35" w14:textId="43B6E444" w:rsidR="004F13B9" w:rsidRPr="000C5A72" w:rsidRDefault="00653014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0C5A72">
        <w:rPr>
          <w:rFonts w:ascii="Arial" w:hAnsi="Arial" w:cs="Arial"/>
          <w:b/>
          <w:bCs/>
          <w:sz w:val="24"/>
          <w:szCs w:val="24"/>
        </w:rPr>
        <w:t>WYKON</w:t>
      </w:r>
      <w:r w:rsidR="00283069" w:rsidRPr="000C5A72">
        <w:rPr>
          <w:rFonts w:ascii="Arial" w:hAnsi="Arial" w:cs="Arial"/>
          <w:b/>
          <w:bCs/>
          <w:sz w:val="24"/>
          <w:szCs w:val="24"/>
        </w:rPr>
        <w:t>AWCA</w:t>
      </w:r>
      <w:r w:rsidR="00283069" w:rsidRPr="000C5A72">
        <w:rPr>
          <w:rFonts w:ascii="Arial" w:hAnsi="Arial" w:cs="Arial"/>
          <w:szCs w:val="24"/>
        </w:rPr>
        <w:t xml:space="preserve"> </w:t>
      </w:r>
      <w:r w:rsidR="005F7A9A" w:rsidRPr="000C5A72">
        <w:rPr>
          <w:rFonts w:ascii="Arial" w:hAnsi="Arial" w:cs="Arial"/>
          <w:sz w:val="24"/>
          <w:szCs w:val="24"/>
        </w:rPr>
        <w:t>ponosi odpowiedzialność z tytułu przypadkowej utraty lub uszkodzenia wyrobu w czasie od przyjęcia go do naprawy do czasu przekazania sprawnego użytkownikowi w miejscu ujawnienia wady.</w:t>
      </w:r>
    </w:p>
    <w:p w14:paraId="5009E44F" w14:textId="71AA0165" w:rsidR="001A7940" w:rsidRPr="000C5A72" w:rsidRDefault="00653014" w:rsidP="005F7A9A">
      <w:pPr>
        <w:pStyle w:val="Akapitzlist"/>
        <w:widowControl w:val="0"/>
        <w:numPr>
          <w:ilvl w:val="0"/>
          <w:numId w:val="23"/>
        </w:numPr>
        <w:suppressAutoHyphens/>
        <w:autoSpaceDE w:val="0"/>
        <w:jc w:val="both"/>
        <w:rPr>
          <w:rFonts w:ascii="Arial" w:hAnsi="Arial" w:cs="Arial"/>
          <w:sz w:val="24"/>
          <w:szCs w:val="24"/>
        </w:rPr>
      </w:pPr>
      <w:r w:rsidRPr="000C5A72">
        <w:rPr>
          <w:rFonts w:ascii="Arial" w:hAnsi="Arial" w:cs="Arial"/>
          <w:b/>
          <w:bCs/>
          <w:sz w:val="24"/>
          <w:szCs w:val="24"/>
        </w:rPr>
        <w:t>WYKON</w:t>
      </w:r>
      <w:r w:rsidR="00283069" w:rsidRPr="000C5A72">
        <w:rPr>
          <w:rFonts w:ascii="Arial" w:hAnsi="Arial" w:cs="Arial"/>
          <w:b/>
          <w:bCs/>
          <w:sz w:val="24"/>
          <w:szCs w:val="24"/>
        </w:rPr>
        <w:t>AWCA</w:t>
      </w:r>
      <w:r w:rsidR="00283069" w:rsidRPr="000C5A72">
        <w:rPr>
          <w:rFonts w:ascii="Arial" w:hAnsi="Arial" w:cs="Arial"/>
          <w:szCs w:val="24"/>
        </w:rPr>
        <w:t xml:space="preserve"> </w:t>
      </w:r>
      <w:r w:rsidR="005F7A9A" w:rsidRPr="000C5A72">
        <w:rPr>
          <w:rFonts w:ascii="Arial" w:hAnsi="Arial" w:cs="Arial"/>
          <w:sz w:val="24"/>
          <w:szCs w:val="24"/>
        </w:rPr>
        <w:t>zobowiązany jest do niezwłocznego</w:t>
      </w:r>
      <w:r w:rsidR="004F13B9" w:rsidRPr="000C5A72">
        <w:rPr>
          <w:rFonts w:ascii="Arial" w:hAnsi="Arial" w:cs="Arial"/>
          <w:sz w:val="24"/>
          <w:szCs w:val="24"/>
        </w:rPr>
        <w:t xml:space="preserve"> naprawienia w pełnym zakresie </w:t>
      </w:r>
      <w:r w:rsidR="005F7A9A" w:rsidRPr="000C5A72">
        <w:rPr>
          <w:rFonts w:ascii="Arial" w:hAnsi="Arial" w:cs="Arial"/>
          <w:sz w:val="24"/>
          <w:szCs w:val="24"/>
        </w:rPr>
        <w:t>wszystkich szkód powstałych w wyniku dostarczenia wadliwego wyrobu.</w:t>
      </w:r>
    </w:p>
    <w:p w14:paraId="593257C2" w14:textId="77777777" w:rsidR="00082A77" w:rsidRPr="000C5A72" w:rsidRDefault="00082A77" w:rsidP="00082A77">
      <w:pPr>
        <w:jc w:val="center"/>
        <w:rPr>
          <w:rFonts w:ascii="Arial" w:hAnsi="Arial" w:cs="Arial"/>
          <w:szCs w:val="24"/>
        </w:rPr>
      </w:pPr>
    </w:p>
    <w:p w14:paraId="24FA1D6E" w14:textId="3331FFFB" w:rsidR="001A7940" w:rsidRPr="000C5A72" w:rsidRDefault="00082A77" w:rsidP="00082A77">
      <w:pPr>
        <w:jc w:val="center"/>
        <w:rPr>
          <w:rFonts w:ascii="Arial" w:hAnsi="Arial" w:cs="Arial"/>
          <w:b/>
          <w:szCs w:val="24"/>
        </w:rPr>
      </w:pPr>
      <w:r w:rsidRPr="000C5A72">
        <w:rPr>
          <w:rFonts w:ascii="Arial" w:hAnsi="Arial" w:cs="Arial"/>
          <w:b/>
          <w:szCs w:val="24"/>
        </w:rPr>
        <w:t xml:space="preserve">§ </w:t>
      </w:r>
      <w:r w:rsidR="00D43ECB" w:rsidRPr="000C5A72">
        <w:rPr>
          <w:rFonts w:ascii="Arial" w:hAnsi="Arial" w:cs="Arial"/>
          <w:b/>
          <w:szCs w:val="24"/>
        </w:rPr>
        <w:t>6</w:t>
      </w:r>
    </w:p>
    <w:p w14:paraId="2A47D882" w14:textId="77777777" w:rsidR="001A7940" w:rsidRPr="000C5A72" w:rsidRDefault="001A7940">
      <w:pPr>
        <w:rPr>
          <w:rFonts w:ascii="Arial" w:hAnsi="Arial" w:cs="Arial"/>
          <w:b/>
          <w:szCs w:val="24"/>
        </w:rPr>
      </w:pPr>
      <w:r w:rsidRPr="000C5A72">
        <w:rPr>
          <w:rFonts w:ascii="Arial" w:hAnsi="Arial" w:cs="Arial"/>
          <w:szCs w:val="24"/>
        </w:rPr>
        <w:t xml:space="preserve">                                                  </w:t>
      </w:r>
      <w:r w:rsidRPr="000C5A72">
        <w:rPr>
          <w:rFonts w:ascii="Arial" w:hAnsi="Arial" w:cs="Arial"/>
          <w:b/>
          <w:szCs w:val="24"/>
        </w:rPr>
        <w:t>Przedstawiciele stron</w:t>
      </w:r>
    </w:p>
    <w:p w14:paraId="7B5D8DFB" w14:textId="77777777" w:rsidR="00082A77" w:rsidRPr="000C5A72" w:rsidRDefault="00082A77">
      <w:pPr>
        <w:rPr>
          <w:rFonts w:ascii="Arial" w:hAnsi="Arial" w:cs="Arial"/>
          <w:b/>
          <w:szCs w:val="24"/>
        </w:rPr>
      </w:pPr>
    </w:p>
    <w:p w14:paraId="262946A4" w14:textId="77777777" w:rsidR="00514A6F" w:rsidRPr="000C5A72" w:rsidRDefault="00514A6F" w:rsidP="00514A6F">
      <w:pPr>
        <w:numPr>
          <w:ilvl w:val="0"/>
          <w:numId w:val="29"/>
        </w:numPr>
        <w:tabs>
          <w:tab w:val="num" w:pos="426"/>
        </w:tabs>
        <w:spacing w:line="276" w:lineRule="auto"/>
        <w:ind w:left="426"/>
        <w:rPr>
          <w:rFonts w:ascii="Arial" w:eastAsia="Calibri" w:hAnsi="Arial" w:cs="Arial"/>
          <w:szCs w:val="24"/>
          <w:lang w:eastAsia="en-US"/>
        </w:rPr>
      </w:pPr>
      <w:r w:rsidRPr="000C5A72">
        <w:rPr>
          <w:rFonts w:ascii="Arial" w:eastAsia="Calibri" w:hAnsi="Arial" w:cs="Arial"/>
          <w:szCs w:val="24"/>
          <w:lang w:eastAsia="en-US"/>
        </w:rPr>
        <w:t xml:space="preserve">Po stronie Zamawiającego osobami uprawnionymi do kontaktów z Wykonawcą </w:t>
      </w:r>
      <w:r w:rsidRPr="000C5A72">
        <w:rPr>
          <w:rFonts w:ascii="Arial" w:eastAsia="Calibri" w:hAnsi="Arial" w:cs="Arial"/>
          <w:szCs w:val="24"/>
          <w:lang w:eastAsia="en-US"/>
        </w:rPr>
        <w:br/>
        <w:t xml:space="preserve">w sprawie realizacji postanowień umowy są: </w:t>
      </w:r>
    </w:p>
    <w:p w14:paraId="1887CB4F" w14:textId="77777777" w:rsidR="00514A6F" w:rsidRPr="000C5A72" w:rsidRDefault="00514A6F" w:rsidP="00514A6F">
      <w:pPr>
        <w:numPr>
          <w:ilvl w:val="0"/>
          <w:numId w:val="27"/>
        </w:numPr>
        <w:autoSpaceDE w:val="0"/>
        <w:autoSpaceDN w:val="0"/>
        <w:adjustRightInd w:val="0"/>
        <w:spacing w:after="19" w:line="276" w:lineRule="auto"/>
        <w:ind w:hanging="294"/>
        <w:jc w:val="left"/>
        <w:rPr>
          <w:rFonts w:ascii="Arial" w:eastAsia="Calibri" w:hAnsi="Arial" w:cs="Arial"/>
          <w:szCs w:val="24"/>
          <w:lang w:eastAsia="en-US"/>
        </w:rPr>
      </w:pPr>
      <w:r w:rsidRPr="000C5A72">
        <w:rPr>
          <w:rFonts w:ascii="Arial" w:eastAsia="Calibri" w:hAnsi="Arial" w:cs="Arial"/>
          <w:szCs w:val="24"/>
          <w:lang w:eastAsia="en-US"/>
        </w:rPr>
        <w:t>st. chor. sztab. Florian KRZYSIAK tel. 727013202,</w:t>
      </w:r>
    </w:p>
    <w:p w14:paraId="2C8F6559" w14:textId="0B2FAC98" w:rsidR="00514A6F" w:rsidRPr="000C5A72" w:rsidRDefault="00514A6F" w:rsidP="00514A6F">
      <w:pPr>
        <w:numPr>
          <w:ilvl w:val="0"/>
          <w:numId w:val="27"/>
        </w:numPr>
        <w:autoSpaceDE w:val="0"/>
        <w:autoSpaceDN w:val="0"/>
        <w:adjustRightInd w:val="0"/>
        <w:spacing w:after="19" w:line="276" w:lineRule="auto"/>
        <w:ind w:hanging="294"/>
        <w:jc w:val="left"/>
        <w:rPr>
          <w:rFonts w:ascii="Arial" w:eastAsia="Calibri" w:hAnsi="Arial" w:cs="Arial"/>
          <w:szCs w:val="24"/>
          <w:lang w:eastAsia="en-US"/>
        </w:rPr>
      </w:pPr>
      <w:r w:rsidRPr="000C5A72">
        <w:rPr>
          <w:rFonts w:ascii="Arial" w:eastAsia="Calibri" w:hAnsi="Arial" w:cs="Arial"/>
          <w:szCs w:val="24"/>
          <w:lang w:eastAsia="en-US"/>
        </w:rPr>
        <w:t xml:space="preserve">p. </w:t>
      </w:r>
      <w:r w:rsidR="00403591" w:rsidRPr="000C5A72">
        <w:rPr>
          <w:rFonts w:ascii="Arial" w:eastAsia="Calibri" w:hAnsi="Arial" w:cs="Arial"/>
          <w:szCs w:val="24"/>
          <w:lang w:eastAsia="en-US"/>
        </w:rPr>
        <w:t>Mariusz MISIOR</w:t>
      </w:r>
      <w:r w:rsidRPr="000C5A72">
        <w:rPr>
          <w:rFonts w:ascii="Arial" w:eastAsia="Calibri" w:hAnsi="Arial" w:cs="Arial"/>
          <w:szCs w:val="24"/>
          <w:lang w:eastAsia="en-US"/>
        </w:rPr>
        <w:t xml:space="preserve"> tel. 60</w:t>
      </w:r>
      <w:r w:rsidR="00403591" w:rsidRPr="000C5A72">
        <w:rPr>
          <w:rFonts w:ascii="Arial" w:eastAsia="Calibri" w:hAnsi="Arial" w:cs="Arial"/>
          <w:szCs w:val="24"/>
          <w:lang w:eastAsia="en-US"/>
        </w:rPr>
        <w:t>5317873</w:t>
      </w:r>
      <w:r w:rsidRPr="000C5A72">
        <w:rPr>
          <w:rFonts w:ascii="Arial" w:eastAsia="Calibri" w:hAnsi="Arial" w:cs="Arial"/>
          <w:szCs w:val="24"/>
          <w:lang w:eastAsia="en-US"/>
        </w:rPr>
        <w:t>,</w:t>
      </w:r>
    </w:p>
    <w:p w14:paraId="1820F7B8" w14:textId="77777777" w:rsidR="00514A6F" w:rsidRPr="000C5A72" w:rsidRDefault="00514A6F" w:rsidP="00514A6F">
      <w:pPr>
        <w:numPr>
          <w:ilvl w:val="0"/>
          <w:numId w:val="29"/>
        </w:numPr>
        <w:tabs>
          <w:tab w:val="num" w:pos="426"/>
        </w:tabs>
        <w:spacing w:line="276" w:lineRule="auto"/>
        <w:ind w:left="426"/>
        <w:rPr>
          <w:rFonts w:ascii="Arial" w:eastAsia="Calibri" w:hAnsi="Arial" w:cs="Arial"/>
          <w:szCs w:val="24"/>
          <w:lang w:eastAsia="en-US"/>
        </w:rPr>
      </w:pPr>
      <w:r w:rsidRPr="000C5A72">
        <w:rPr>
          <w:rFonts w:ascii="Arial" w:eastAsia="Calibri" w:hAnsi="Arial" w:cs="Arial"/>
          <w:szCs w:val="24"/>
          <w:lang w:eastAsia="en-US"/>
        </w:rPr>
        <w:t xml:space="preserve">Po stronie Wykonawcy osobami uprawnionymi do kontaktów z Zamawiającym </w:t>
      </w:r>
      <w:r w:rsidRPr="000C5A72">
        <w:rPr>
          <w:rFonts w:ascii="Arial" w:eastAsia="Calibri" w:hAnsi="Arial" w:cs="Arial"/>
          <w:szCs w:val="24"/>
          <w:lang w:eastAsia="en-US"/>
        </w:rPr>
        <w:br/>
        <w:t xml:space="preserve">w sprawie realizacji postanowień umowy są: </w:t>
      </w:r>
    </w:p>
    <w:p w14:paraId="43CC0C2F" w14:textId="071A0124" w:rsidR="00514A6F" w:rsidRPr="000C5A72" w:rsidRDefault="00514A6F" w:rsidP="00514A6F">
      <w:pPr>
        <w:numPr>
          <w:ilvl w:val="0"/>
          <w:numId w:val="28"/>
        </w:numPr>
        <w:autoSpaceDE w:val="0"/>
        <w:autoSpaceDN w:val="0"/>
        <w:adjustRightInd w:val="0"/>
        <w:spacing w:after="21" w:line="276" w:lineRule="auto"/>
        <w:ind w:hanging="294"/>
        <w:jc w:val="left"/>
        <w:rPr>
          <w:rFonts w:ascii="Arial" w:eastAsia="Calibri" w:hAnsi="Arial" w:cs="Arial"/>
          <w:szCs w:val="24"/>
          <w:lang w:eastAsia="en-US"/>
        </w:rPr>
      </w:pPr>
      <w:r w:rsidRPr="000C5A72">
        <w:rPr>
          <w:rFonts w:ascii="Arial" w:eastAsia="Calibri" w:hAnsi="Arial" w:cs="Arial"/>
          <w:szCs w:val="24"/>
          <w:lang w:eastAsia="en-US"/>
        </w:rPr>
        <w:t>…………………………………………………………………</w:t>
      </w:r>
    </w:p>
    <w:p w14:paraId="05FC45B6" w14:textId="77777777" w:rsidR="00514A6F" w:rsidRPr="000C5A72" w:rsidRDefault="00514A6F" w:rsidP="00514A6F">
      <w:pPr>
        <w:numPr>
          <w:ilvl w:val="0"/>
          <w:numId w:val="28"/>
        </w:numPr>
        <w:autoSpaceDE w:val="0"/>
        <w:autoSpaceDN w:val="0"/>
        <w:adjustRightInd w:val="0"/>
        <w:spacing w:after="21" w:line="276" w:lineRule="auto"/>
        <w:ind w:hanging="294"/>
        <w:jc w:val="left"/>
        <w:rPr>
          <w:rFonts w:ascii="Arial" w:eastAsia="Calibri" w:hAnsi="Arial" w:cs="Arial"/>
          <w:szCs w:val="24"/>
          <w:lang w:eastAsia="en-US"/>
        </w:rPr>
      </w:pPr>
      <w:r w:rsidRPr="000C5A72">
        <w:rPr>
          <w:rFonts w:ascii="Arial" w:eastAsia="Calibri" w:hAnsi="Arial" w:cs="Arial"/>
          <w:szCs w:val="24"/>
          <w:lang w:eastAsia="en-US"/>
        </w:rPr>
        <w:t>…………………………………………………………………</w:t>
      </w:r>
    </w:p>
    <w:p w14:paraId="3A0B1A67" w14:textId="77777777" w:rsidR="00514A6F" w:rsidRPr="000C5A72" w:rsidRDefault="00514A6F" w:rsidP="00514A6F">
      <w:pPr>
        <w:numPr>
          <w:ilvl w:val="0"/>
          <w:numId w:val="28"/>
        </w:numPr>
        <w:autoSpaceDE w:val="0"/>
        <w:autoSpaceDN w:val="0"/>
        <w:adjustRightInd w:val="0"/>
        <w:spacing w:after="21" w:line="276" w:lineRule="auto"/>
        <w:ind w:hanging="294"/>
        <w:jc w:val="left"/>
        <w:rPr>
          <w:rFonts w:ascii="Arial" w:eastAsia="Calibri" w:hAnsi="Arial" w:cs="Arial"/>
          <w:szCs w:val="24"/>
          <w:lang w:eastAsia="en-US"/>
        </w:rPr>
      </w:pPr>
      <w:r w:rsidRPr="000C5A72">
        <w:rPr>
          <w:rFonts w:ascii="Arial" w:eastAsia="Calibri" w:hAnsi="Arial" w:cs="Arial"/>
          <w:szCs w:val="24"/>
          <w:lang w:eastAsia="en-US"/>
        </w:rPr>
        <w:t xml:space="preserve">………………………………………………………………… </w:t>
      </w:r>
    </w:p>
    <w:p w14:paraId="68579702" w14:textId="04259C5B" w:rsidR="007B5006" w:rsidRPr="0047132D" w:rsidRDefault="001A7940" w:rsidP="0047132D">
      <w:pPr>
        <w:numPr>
          <w:ilvl w:val="0"/>
          <w:numId w:val="29"/>
        </w:numPr>
        <w:tabs>
          <w:tab w:val="num" w:pos="426"/>
        </w:tabs>
        <w:spacing w:line="276" w:lineRule="auto"/>
        <w:ind w:left="426"/>
        <w:rPr>
          <w:rFonts w:ascii="Arial" w:eastAsia="Calibri" w:hAnsi="Arial" w:cs="Arial"/>
          <w:szCs w:val="24"/>
          <w:lang w:eastAsia="en-US"/>
        </w:rPr>
      </w:pPr>
      <w:r w:rsidRPr="000C5A72">
        <w:rPr>
          <w:rFonts w:ascii="Arial" w:hAnsi="Arial" w:cs="Arial"/>
          <w:szCs w:val="24"/>
        </w:rPr>
        <w:t xml:space="preserve">Przedstawiciele </w:t>
      </w:r>
      <w:r w:rsidR="007B4EBF" w:rsidRPr="000C5A72">
        <w:rPr>
          <w:rFonts w:ascii="Arial" w:hAnsi="Arial" w:cs="Arial"/>
          <w:szCs w:val="24"/>
        </w:rPr>
        <w:t>stron</w:t>
      </w:r>
      <w:r w:rsidRPr="000C5A72">
        <w:rPr>
          <w:rFonts w:ascii="Arial" w:hAnsi="Arial" w:cs="Arial"/>
          <w:szCs w:val="24"/>
        </w:rPr>
        <w:t xml:space="preserve"> nie mają uprawnień do odstępowania lub podejmowania </w:t>
      </w:r>
      <w:r w:rsidRPr="000C5A72">
        <w:rPr>
          <w:rFonts w:ascii="Arial" w:hAnsi="Arial" w:cs="Arial"/>
          <w:iCs/>
          <w:szCs w:val="24"/>
        </w:rPr>
        <w:t xml:space="preserve"> </w:t>
      </w:r>
      <w:r w:rsidR="003D79CA" w:rsidRPr="000C5A72">
        <w:rPr>
          <w:rFonts w:ascii="Arial" w:hAnsi="Arial" w:cs="Arial"/>
          <w:iCs/>
          <w:szCs w:val="24"/>
        </w:rPr>
        <w:t xml:space="preserve">   </w:t>
      </w:r>
      <w:r w:rsidRPr="000C5A72">
        <w:rPr>
          <w:rFonts w:ascii="Arial" w:hAnsi="Arial" w:cs="Arial"/>
          <w:szCs w:val="24"/>
        </w:rPr>
        <w:t>zobowiązań niezgodnych z zawartą umową.</w:t>
      </w:r>
      <w:r w:rsidR="00514A6F" w:rsidRPr="000C5A72">
        <w:rPr>
          <w:rFonts w:ascii="Arial" w:eastAsia="Calibri" w:hAnsi="Arial" w:cs="Arial"/>
          <w:szCs w:val="24"/>
          <w:lang w:eastAsia="en-US"/>
        </w:rPr>
        <w:t xml:space="preserve"> Zmiana osób, o których mowa wyżej, następuje poprzez pisemne powiadomienie drugiej strony i nie stanowi zmiany treści umowy.</w:t>
      </w:r>
    </w:p>
    <w:p w14:paraId="6B932D29" w14:textId="52A8D6DB" w:rsidR="001A7940" w:rsidRPr="000C5A72" w:rsidRDefault="00082A77" w:rsidP="00082A77">
      <w:pPr>
        <w:widowControl w:val="0"/>
        <w:tabs>
          <w:tab w:val="left" w:pos="720"/>
        </w:tabs>
        <w:suppressAutoHyphens/>
        <w:autoSpaceDE w:val="0"/>
        <w:jc w:val="center"/>
        <w:rPr>
          <w:rFonts w:ascii="Arial" w:hAnsi="Arial" w:cs="Arial"/>
          <w:b/>
          <w:iCs/>
          <w:szCs w:val="24"/>
        </w:rPr>
      </w:pPr>
      <w:r w:rsidRPr="000C5A72">
        <w:rPr>
          <w:rFonts w:ascii="Arial" w:hAnsi="Arial" w:cs="Arial"/>
          <w:b/>
          <w:iCs/>
          <w:szCs w:val="24"/>
        </w:rPr>
        <w:lastRenderedPageBreak/>
        <w:t xml:space="preserve">§ </w:t>
      </w:r>
      <w:r w:rsidR="00D43ECB" w:rsidRPr="000C5A72">
        <w:rPr>
          <w:rFonts w:ascii="Arial" w:hAnsi="Arial" w:cs="Arial"/>
          <w:b/>
          <w:iCs/>
          <w:szCs w:val="24"/>
        </w:rPr>
        <w:t>7</w:t>
      </w:r>
    </w:p>
    <w:p w14:paraId="08386393" w14:textId="77777777" w:rsidR="001A7940" w:rsidRPr="000C5A72" w:rsidRDefault="001A7940">
      <w:pPr>
        <w:pStyle w:val="Tekstpodstawowy"/>
        <w:rPr>
          <w:rFonts w:ascii="Arial" w:hAnsi="Arial" w:cs="Arial"/>
          <w:b/>
          <w:sz w:val="24"/>
          <w:szCs w:val="24"/>
          <w:lang w:val="pl-PL"/>
        </w:rPr>
      </w:pPr>
      <w:r w:rsidRPr="000C5A72">
        <w:rPr>
          <w:rFonts w:ascii="Arial" w:hAnsi="Arial" w:cs="Arial"/>
          <w:b/>
          <w:sz w:val="24"/>
          <w:szCs w:val="24"/>
          <w:lang w:val="pl-PL"/>
        </w:rPr>
        <w:t xml:space="preserve">                                                     </w:t>
      </w:r>
      <w:r w:rsidRPr="000C5A72">
        <w:rPr>
          <w:rFonts w:ascii="Arial" w:hAnsi="Arial" w:cs="Arial"/>
          <w:b/>
          <w:sz w:val="24"/>
          <w:szCs w:val="24"/>
        </w:rPr>
        <w:t>Warunki płatności</w:t>
      </w:r>
    </w:p>
    <w:p w14:paraId="3C6B7E24" w14:textId="77777777" w:rsidR="00082A77" w:rsidRPr="000C5A72" w:rsidRDefault="00082A77">
      <w:pPr>
        <w:pStyle w:val="Tekstpodstawowy"/>
        <w:rPr>
          <w:rFonts w:ascii="Arial" w:hAnsi="Arial" w:cs="Arial"/>
          <w:b/>
          <w:sz w:val="24"/>
          <w:szCs w:val="24"/>
          <w:lang w:val="pl-PL"/>
        </w:rPr>
      </w:pPr>
    </w:p>
    <w:p w14:paraId="5D1DF44C" w14:textId="0FF17608" w:rsidR="007C14BD" w:rsidRPr="000C5A72" w:rsidRDefault="007C14BD" w:rsidP="007C14BD">
      <w:pPr>
        <w:pStyle w:val="TekstpodstawowyF2"/>
        <w:numPr>
          <w:ilvl w:val="0"/>
          <w:numId w:val="35"/>
        </w:numPr>
        <w:tabs>
          <w:tab w:val="num" w:pos="429"/>
          <w:tab w:val="num" w:pos="468"/>
        </w:tabs>
        <w:spacing w:line="360" w:lineRule="auto"/>
        <w:ind w:left="468" w:hanging="390"/>
        <w:jc w:val="both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 xml:space="preserve">Wykonawca wystawi fakturę </w:t>
      </w:r>
      <w:r w:rsidRPr="000C5A72">
        <w:rPr>
          <w:rFonts w:ascii="Arial" w:hAnsi="Arial" w:cs="Arial"/>
        </w:rPr>
        <w:t xml:space="preserve">za </w:t>
      </w:r>
      <w:r w:rsidR="00192CE2" w:rsidRPr="000C5A72">
        <w:rPr>
          <w:rFonts w:ascii="Arial" w:hAnsi="Arial" w:cs="Arial"/>
        </w:rPr>
        <w:t xml:space="preserve">wykonaną umowę </w:t>
      </w:r>
      <w:r w:rsidRPr="000C5A72">
        <w:rPr>
          <w:rFonts w:ascii="Arial" w:hAnsi="Arial" w:cs="Arial"/>
          <w:szCs w:val="24"/>
        </w:rPr>
        <w:t xml:space="preserve">i oryginał dostarczy do siedziby Zamawiającego lub ustrukturyzowaną fakturę elektroniczną  prześle do Zamawiającego za pośrednictwem platformy zgodnie z art. 4 Ustawy z dnia </w:t>
      </w:r>
      <w:r w:rsidRPr="000C5A72">
        <w:rPr>
          <w:rFonts w:ascii="Arial" w:hAnsi="Arial" w:cs="Arial"/>
          <w:szCs w:val="24"/>
        </w:rPr>
        <w:br/>
        <w:t>9 listopada 2018 roku o elektronicznym fakturowaniu w zamówieniach publicznych, koncesjach na roboty budowlane lub usługi oraz partnerstwie publiczno-prywatnym</w:t>
      </w:r>
      <w:r w:rsidR="00192CE2" w:rsidRPr="000C5A72">
        <w:rPr>
          <w:rFonts w:ascii="Arial" w:hAnsi="Arial" w:cs="Arial"/>
          <w:szCs w:val="24"/>
        </w:rPr>
        <w:t xml:space="preserve"> </w:t>
      </w:r>
      <w:r w:rsidRPr="000C5A72">
        <w:rPr>
          <w:rFonts w:ascii="Arial" w:hAnsi="Arial" w:cs="Arial"/>
          <w:szCs w:val="24"/>
        </w:rPr>
        <w:t xml:space="preserve">(Dz. U. z 2020 r. poz. 1666 ), w nieprzekraczalnym terminie do </w:t>
      </w:r>
      <w:r w:rsidRPr="000C5A72">
        <w:rPr>
          <w:rFonts w:ascii="Arial" w:hAnsi="Arial" w:cs="Arial"/>
          <w:b/>
          <w:szCs w:val="24"/>
        </w:rPr>
        <w:t>5</w:t>
      </w:r>
      <w:r w:rsidRPr="000C5A72">
        <w:rPr>
          <w:rFonts w:ascii="Arial" w:hAnsi="Arial" w:cs="Arial"/>
          <w:szCs w:val="24"/>
        </w:rPr>
        <w:t xml:space="preserve"> dni od dnia dostawy. </w:t>
      </w:r>
    </w:p>
    <w:p w14:paraId="6131E604" w14:textId="77777777" w:rsidR="007C14BD" w:rsidRPr="000C5A72" w:rsidRDefault="007C14BD" w:rsidP="007C14BD">
      <w:pPr>
        <w:pStyle w:val="TekstpodstawowyF2"/>
        <w:numPr>
          <w:ilvl w:val="0"/>
          <w:numId w:val="35"/>
        </w:numPr>
        <w:tabs>
          <w:tab w:val="num" w:pos="429"/>
          <w:tab w:val="num" w:pos="468"/>
        </w:tabs>
        <w:spacing w:line="360" w:lineRule="auto"/>
        <w:ind w:left="468" w:hanging="390"/>
        <w:jc w:val="both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>Na oryginale faktury lub na ustrukturyzowanej fakturze elektronicznej, Wykonawca wymieni:</w:t>
      </w:r>
    </w:p>
    <w:p w14:paraId="5252228F" w14:textId="77777777" w:rsidR="007C14BD" w:rsidRPr="000C5A72" w:rsidRDefault="007C14BD" w:rsidP="007C14BD">
      <w:pPr>
        <w:pStyle w:val="TekstpodstawowyF2"/>
        <w:numPr>
          <w:ilvl w:val="2"/>
          <w:numId w:val="36"/>
        </w:numPr>
        <w:spacing w:line="360" w:lineRule="auto"/>
        <w:ind w:left="851" w:firstLine="0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>dostarczony asortyment,</w:t>
      </w:r>
    </w:p>
    <w:p w14:paraId="3404B280" w14:textId="08836972" w:rsidR="007C14BD" w:rsidRPr="000C5A72" w:rsidRDefault="007C14BD" w:rsidP="007C14BD">
      <w:pPr>
        <w:pStyle w:val="TekstpodstawowyF2"/>
        <w:numPr>
          <w:ilvl w:val="2"/>
          <w:numId w:val="36"/>
        </w:numPr>
        <w:spacing w:line="360" w:lineRule="auto"/>
        <w:ind w:left="851" w:firstLine="0"/>
        <w:rPr>
          <w:rFonts w:ascii="Arial" w:hAnsi="Arial" w:cs="Arial"/>
          <w:szCs w:val="24"/>
        </w:rPr>
      </w:pPr>
      <w:r w:rsidRPr="000C5A72">
        <w:rPr>
          <w:rFonts w:ascii="Arial" w:hAnsi="Arial" w:cs="Arial"/>
        </w:rPr>
        <w:t>ilość towaru zgodną z ilością na specyfikacj</w:t>
      </w:r>
      <w:r w:rsidR="00192CE2" w:rsidRPr="000C5A72">
        <w:rPr>
          <w:rFonts w:ascii="Arial" w:hAnsi="Arial" w:cs="Arial"/>
        </w:rPr>
        <w:t>i</w:t>
      </w:r>
      <w:r w:rsidRPr="000C5A72">
        <w:rPr>
          <w:rFonts w:ascii="Arial" w:hAnsi="Arial" w:cs="Arial"/>
        </w:rPr>
        <w:t xml:space="preserve"> wysyłkow</w:t>
      </w:r>
      <w:r w:rsidR="00192CE2" w:rsidRPr="000C5A72">
        <w:rPr>
          <w:rFonts w:ascii="Arial" w:hAnsi="Arial" w:cs="Arial"/>
        </w:rPr>
        <w:t>ej</w:t>
      </w:r>
      <w:r w:rsidRPr="000C5A72">
        <w:rPr>
          <w:rFonts w:ascii="Arial" w:hAnsi="Arial" w:cs="Arial"/>
        </w:rPr>
        <w:t xml:space="preserve"> (WZ)</w:t>
      </w:r>
      <w:r w:rsidR="00192CE2" w:rsidRPr="000C5A72">
        <w:rPr>
          <w:rFonts w:ascii="Arial" w:hAnsi="Arial" w:cs="Arial"/>
        </w:rPr>
        <w:t>,</w:t>
      </w:r>
    </w:p>
    <w:p w14:paraId="4FF5F418" w14:textId="77777777" w:rsidR="007C14BD" w:rsidRPr="000C5A72" w:rsidRDefault="007C14BD" w:rsidP="007C14BD">
      <w:pPr>
        <w:pStyle w:val="TekstpodstawowyF2"/>
        <w:numPr>
          <w:ilvl w:val="2"/>
          <w:numId w:val="36"/>
        </w:numPr>
        <w:spacing w:line="360" w:lineRule="auto"/>
        <w:ind w:left="851" w:firstLine="0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>cenę jednostkową netto,</w:t>
      </w:r>
    </w:p>
    <w:p w14:paraId="29A211C4" w14:textId="77777777" w:rsidR="007C14BD" w:rsidRPr="000C5A72" w:rsidRDefault="007C14BD" w:rsidP="007C14BD">
      <w:pPr>
        <w:pStyle w:val="TekstpodstawowyF2"/>
        <w:numPr>
          <w:ilvl w:val="2"/>
          <w:numId w:val="36"/>
        </w:numPr>
        <w:spacing w:line="360" w:lineRule="auto"/>
        <w:ind w:left="851" w:firstLine="0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 xml:space="preserve">stawkę podatku VAT, </w:t>
      </w:r>
    </w:p>
    <w:p w14:paraId="499045E6" w14:textId="77777777" w:rsidR="007C14BD" w:rsidRPr="000C5A72" w:rsidRDefault="007C14BD" w:rsidP="007C14BD">
      <w:pPr>
        <w:pStyle w:val="TekstpodstawowyF2"/>
        <w:numPr>
          <w:ilvl w:val="2"/>
          <w:numId w:val="36"/>
        </w:numPr>
        <w:spacing w:line="360" w:lineRule="auto"/>
        <w:ind w:left="851" w:firstLine="0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>kwotę VAT,</w:t>
      </w:r>
    </w:p>
    <w:p w14:paraId="3ED65D26" w14:textId="77777777" w:rsidR="007C14BD" w:rsidRPr="000C5A72" w:rsidRDefault="007C14BD" w:rsidP="007C14BD">
      <w:pPr>
        <w:pStyle w:val="TekstpodstawowyF2"/>
        <w:numPr>
          <w:ilvl w:val="2"/>
          <w:numId w:val="36"/>
        </w:numPr>
        <w:spacing w:line="360" w:lineRule="auto"/>
        <w:ind w:left="851" w:firstLine="0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>wartość brutto,</w:t>
      </w:r>
    </w:p>
    <w:p w14:paraId="40C0576B" w14:textId="77777777" w:rsidR="007C14BD" w:rsidRPr="000C5A72" w:rsidRDefault="007C14BD" w:rsidP="007C14BD">
      <w:pPr>
        <w:pStyle w:val="TekstpodstawowyF2"/>
        <w:numPr>
          <w:ilvl w:val="2"/>
          <w:numId w:val="36"/>
        </w:numPr>
        <w:spacing w:line="360" w:lineRule="auto"/>
        <w:ind w:left="851" w:firstLine="0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>miejsce dostawy,</w:t>
      </w:r>
    </w:p>
    <w:p w14:paraId="2DE66AD4" w14:textId="77777777" w:rsidR="007C14BD" w:rsidRPr="000C5A72" w:rsidRDefault="007C14BD" w:rsidP="007C14BD">
      <w:pPr>
        <w:pStyle w:val="TekstpodstawowyF2"/>
        <w:numPr>
          <w:ilvl w:val="2"/>
          <w:numId w:val="36"/>
        </w:numPr>
        <w:spacing w:line="360" w:lineRule="auto"/>
        <w:ind w:left="851" w:firstLine="0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>numer umowy.</w:t>
      </w:r>
    </w:p>
    <w:p w14:paraId="7B9D2160" w14:textId="77777777" w:rsidR="007C14BD" w:rsidRPr="000C5A72" w:rsidRDefault="007C14BD" w:rsidP="007C14BD">
      <w:pPr>
        <w:pStyle w:val="TekstpodstawowyF2"/>
        <w:spacing w:line="360" w:lineRule="auto"/>
        <w:ind w:left="851"/>
        <w:rPr>
          <w:rFonts w:ascii="Arial" w:hAnsi="Arial" w:cs="Arial"/>
          <w:szCs w:val="24"/>
        </w:rPr>
      </w:pPr>
    </w:p>
    <w:p w14:paraId="56166253" w14:textId="6CCD4534" w:rsidR="007C14BD" w:rsidRPr="000C5A72" w:rsidRDefault="007C14BD" w:rsidP="007C14BD">
      <w:pPr>
        <w:pStyle w:val="TekstpodstawowyF2"/>
        <w:numPr>
          <w:ilvl w:val="0"/>
          <w:numId w:val="35"/>
        </w:numPr>
        <w:tabs>
          <w:tab w:val="num" w:pos="468"/>
        </w:tabs>
        <w:spacing w:line="360" w:lineRule="auto"/>
        <w:jc w:val="both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 xml:space="preserve">Zapłata należności za dostarczony przedmiot dostawy nastąpi w formie przelewu z rachunku Zamawiającego na rachunek bankowy Wykonawcy umieszczony na fakturze wykazany w  Centralnym  Rejestrze Podatników VAT na tzw. „Białej Liście”, w terminie do </w:t>
      </w:r>
      <w:r w:rsidRPr="000C5A72">
        <w:rPr>
          <w:rFonts w:ascii="Arial" w:hAnsi="Arial" w:cs="Arial"/>
          <w:b/>
          <w:szCs w:val="24"/>
        </w:rPr>
        <w:t>30</w:t>
      </w:r>
      <w:r w:rsidRPr="000C5A72">
        <w:rPr>
          <w:rFonts w:ascii="Arial" w:hAnsi="Arial" w:cs="Arial"/>
          <w:szCs w:val="24"/>
        </w:rPr>
        <w:t xml:space="preserve"> dni od  daty  otrzymania    oryginału    prawidłowo    wystawionej    faktury    VAT    wraz z  wymaganymi załącznikami.  Za  datę  zapłaty  uważa  się  dzień  złożenia  dyspozycji płatniczej  w banku Zamawiającego.</w:t>
      </w:r>
    </w:p>
    <w:p w14:paraId="33C6ED22" w14:textId="5016EF60" w:rsidR="007C14BD" w:rsidRPr="000C5A72" w:rsidRDefault="007C14BD" w:rsidP="007C14BD">
      <w:pPr>
        <w:pStyle w:val="TekstpodstawowyF2"/>
        <w:numPr>
          <w:ilvl w:val="0"/>
          <w:numId w:val="35"/>
        </w:numPr>
        <w:tabs>
          <w:tab w:val="num" w:pos="429"/>
          <w:tab w:val="num" w:pos="468"/>
        </w:tabs>
        <w:spacing w:line="360" w:lineRule="auto"/>
        <w:ind w:left="468" w:hanging="390"/>
        <w:jc w:val="both"/>
        <w:rPr>
          <w:rFonts w:ascii="Arial" w:hAnsi="Arial" w:cs="Arial"/>
          <w:szCs w:val="24"/>
        </w:rPr>
      </w:pPr>
      <w:r w:rsidRPr="000C5A72">
        <w:rPr>
          <w:rFonts w:ascii="Arial" w:hAnsi="Arial" w:cs="Arial"/>
          <w:szCs w:val="24"/>
        </w:rPr>
        <w:t xml:space="preserve">Zamawiający wstrzyma się z zapłatą za dostarczone </w:t>
      </w:r>
      <w:r w:rsidR="000C5A72" w:rsidRPr="000C5A72">
        <w:rPr>
          <w:rFonts w:ascii="Arial" w:hAnsi="Arial" w:cs="Arial"/>
          <w:szCs w:val="24"/>
        </w:rPr>
        <w:t>sprzęt</w:t>
      </w:r>
      <w:r w:rsidRPr="000C5A72">
        <w:rPr>
          <w:rFonts w:ascii="Arial" w:hAnsi="Arial" w:cs="Arial"/>
          <w:szCs w:val="24"/>
        </w:rPr>
        <w:t xml:space="preserve"> w przypadku:</w:t>
      </w:r>
    </w:p>
    <w:p w14:paraId="71608BF6" w14:textId="43BF4B1E" w:rsidR="007C14BD" w:rsidRPr="000C5A72" w:rsidRDefault="007C14BD" w:rsidP="007C14BD">
      <w:pPr>
        <w:pStyle w:val="TekstpodstawowyF2"/>
        <w:numPr>
          <w:ilvl w:val="0"/>
          <w:numId w:val="37"/>
        </w:numPr>
        <w:tabs>
          <w:tab w:val="num" w:pos="720"/>
        </w:tabs>
        <w:spacing w:line="360" w:lineRule="auto"/>
        <w:jc w:val="both"/>
        <w:rPr>
          <w:rFonts w:ascii="Arial" w:hAnsi="Arial" w:cs="Arial"/>
          <w:szCs w:val="24"/>
        </w:rPr>
      </w:pPr>
      <w:r w:rsidRPr="000C5A72">
        <w:rPr>
          <w:rFonts w:ascii="Arial" w:hAnsi="Arial" w:cs="Arial"/>
        </w:rPr>
        <w:t xml:space="preserve">otrzymania faktury wystawionej niezgodnie z § </w:t>
      </w:r>
      <w:r w:rsidR="000C5A72">
        <w:rPr>
          <w:rFonts w:ascii="Arial" w:hAnsi="Arial" w:cs="Arial"/>
        </w:rPr>
        <w:t>7</w:t>
      </w:r>
      <w:r w:rsidRPr="000C5A72">
        <w:rPr>
          <w:rFonts w:ascii="Arial" w:hAnsi="Arial" w:cs="Arial"/>
        </w:rPr>
        <w:t xml:space="preserve"> ust. 2</w:t>
      </w:r>
      <w:r w:rsidR="002C78DD">
        <w:rPr>
          <w:rFonts w:ascii="Arial" w:hAnsi="Arial" w:cs="Arial"/>
        </w:rPr>
        <w:t>,</w:t>
      </w:r>
      <w:r w:rsidR="002C78DD" w:rsidRPr="002C78DD">
        <w:rPr>
          <w:szCs w:val="24"/>
        </w:rPr>
        <w:t xml:space="preserve"> </w:t>
      </w:r>
      <w:r w:rsidR="002C78DD" w:rsidRPr="002C78DD">
        <w:rPr>
          <w:rFonts w:ascii="Arial" w:hAnsi="Arial" w:cs="Arial"/>
        </w:rPr>
        <w:t xml:space="preserve">a także w przypadku niezgodności w dostawie usługi w zakresie ilości </w:t>
      </w:r>
      <w:r w:rsidR="002C78DD">
        <w:rPr>
          <w:rFonts w:ascii="Arial" w:hAnsi="Arial" w:cs="Arial"/>
        </w:rPr>
        <w:t xml:space="preserve">                                 </w:t>
      </w:r>
      <w:r w:rsidR="002C78DD" w:rsidRPr="002C78DD">
        <w:rPr>
          <w:rFonts w:ascii="Arial" w:hAnsi="Arial" w:cs="Arial"/>
        </w:rPr>
        <w:t>i nieprawidłowości dostarczanego asortymentu z opisem przedmiotu zamówienia</w:t>
      </w:r>
      <w:r w:rsidR="002C78DD">
        <w:rPr>
          <w:rFonts w:ascii="Arial" w:hAnsi="Arial" w:cs="Arial"/>
        </w:rPr>
        <w:t>.</w:t>
      </w:r>
      <w:r w:rsidRPr="000C5A72">
        <w:rPr>
          <w:rFonts w:ascii="Arial" w:hAnsi="Arial" w:cs="Arial"/>
        </w:rPr>
        <w:t xml:space="preserve">  </w:t>
      </w:r>
    </w:p>
    <w:p w14:paraId="1FE65860" w14:textId="77777777" w:rsidR="007C14BD" w:rsidRPr="000C5A72" w:rsidRDefault="007C14BD" w:rsidP="007C14BD">
      <w:pPr>
        <w:pStyle w:val="TekstpodstawowyF2"/>
        <w:numPr>
          <w:ilvl w:val="0"/>
          <w:numId w:val="35"/>
        </w:numPr>
        <w:tabs>
          <w:tab w:val="num" w:pos="429"/>
          <w:tab w:val="num" w:pos="468"/>
        </w:tabs>
        <w:spacing w:line="360" w:lineRule="auto"/>
        <w:ind w:left="468" w:hanging="390"/>
        <w:jc w:val="both"/>
        <w:rPr>
          <w:rFonts w:ascii="Arial" w:hAnsi="Arial" w:cs="Arial"/>
          <w:szCs w:val="24"/>
        </w:rPr>
      </w:pPr>
      <w:r w:rsidRPr="000C5A72">
        <w:rPr>
          <w:rFonts w:ascii="Arial" w:hAnsi="Arial" w:cs="Arial"/>
        </w:rPr>
        <w:t xml:space="preserve">W przypadku, określonym w ust. 4 termin zapłaty będzie liczony od dnia otrzymania oryginału prawidłowo wystawionej faktury VAT lub od daty </w:t>
      </w:r>
      <w:r w:rsidRPr="000C5A72">
        <w:rPr>
          <w:rFonts w:ascii="Arial" w:hAnsi="Arial" w:cs="Arial"/>
        </w:rPr>
        <w:lastRenderedPageBreak/>
        <w:t>zaakceptowania ustrukturyzowanej faktury elektronicznej przez Zamawiającego lub uregulowania niezgodności w dostawie lub uzupełnienia przez Wykonawcę brakujących dokumentów o których mowa w art. 4.</w:t>
      </w:r>
    </w:p>
    <w:p w14:paraId="1AB434D4" w14:textId="08B15EC0" w:rsidR="001A7940" w:rsidRPr="000C5A72" w:rsidRDefault="00CB3EF6" w:rsidP="001B20D6">
      <w:pPr>
        <w:autoSpaceDE w:val="0"/>
        <w:autoSpaceDN w:val="0"/>
        <w:adjustRightInd w:val="0"/>
        <w:rPr>
          <w:rFonts w:ascii="Arial" w:eastAsia="Calibri" w:hAnsi="Arial" w:cs="Arial"/>
          <w:szCs w:val="24"/>
        </w:rPr>
      </w:pPr>
      <w:r w:rsidRPr="000C5A72">
        <w:rPr>
          <w:rFonts w:ascii="Arial" w:hAnsi="Arial" w:cs="Arial"/>
          <w:bCs/>
          <w:szCs w:val="24"/>
        </w:rPr>
        <w:t>6</w:t>
      </w:r>
      <w:r w:rsidR="001B20D6" w:rsidRPr="000C5A72">
        <w:rPr>
          <w:rFonts w:ascii="Arial" w:hAnsi="Arial" w:cs="Arial"/>
          <w:b/>
          <w:bCs/>
          <w:szCs w:val="24"/>
        </w:rPr>
        <w:t xml:space="preserve">. </w:t>
      </w:r>
      <w:r w:rsidR="00616F98" w:rsidRPr="000C5A72">
        <w:rPr>
          <w:rFonts w:ascii="Arial" w:hAnsi="Arial" w:cs="Arial"/>
          <w:b/>
          <w:bCs/>
          <w:szCs w:val="24"/>
        </w:rPr>
        <w:t>WYKON</w:t>
      </w:r>
      <w:r w:rsidR="00E73A96" w:rsidRPr="000C5A72">
        <w:rPr>
          <w:rFonts w:ascii="Arial" w:hAnsi="Arial" w:cs="Arial"/>
          <w:b/>
          <w:bCs/>
          <w:szCs w:val="24"/>
        </w:rPr>
        <w:t>AWCA</w:t>
      </w:r>
      <w:r w:rsidR="00E73A96" w:rsidRPr="000C5A72">
        <w:rPr>
          <w:rFonts w:ascii="Arial" w:hAnsi="Arial" w:cs="Arial"/>
          <w:szCs w:val="24"/>
        </w:rPr>
        <w:t xml:space="preserve"> </w:t>
      </w:r>
      <w:r w:rsidR="001A7940" w:rsidRPr="000C5A72">
        <w:rPr>
          <w:rFonts w:ascii="Arial" w:eastAsia="Calibri" w:hAnsi="Arial" w:cs="Arial"/>
          <w:szCs w:val="24"/>
        </w:rPr>
        <w:t xml:space="preserve">nie może </w:t>
      </w:r>
      <w:r w:rsidR="00192CE2" w:rsidRPr="000C5A72">
        <w:rPr>
          <w:rFonts w:ascii="Arial" w:eastAsia="Calibri" w:hAnsi="Arial" w:cs="Arial"/>
          <w:szCs w:val="24"/>
        </w:rPr>
        <w:t xml:space="preserve">bez zgody </w:t>
      </w:r>
      <w:r w:rsidR="00192CE2" w:rsidRPr="000C5A72">
        <w:rPr>
          <w:rFonts w:ascii="Arial" w:eastAsia="Calibri" w:hAnsi="Arial" w:cs="Arial"/>
          <w:b/>
          <w:szCs w:val="24"/>
        </w:rPr>
        <w:t>ZAMAWIAJĄCEGO</w:t>
      </w:r>
      <w:r w:rsidR="00192CE2" w:rsidRPr="000C5A72">
        <w:rPr>
          <w:rFonts w:ascii="Arial" w:eastAsia="Calibri" w:hAnsi="Arial" w:cs="Arial"/>
          <w:szCs w:val="24"/>
        </w:rPr>
        <w:t xml:space="preserve"> </w:t>
      </w:r>
      <w:r w:rsidR="001A7940" w:rsidRPr="000C5A72">
        <w:rPr>
          <w:rFonts w:ascii="Arial" w:eastAsia="Calibri" w:hAnsi="Arial" w:cs="Arial"/>
          <w:szCs w:val="24"/>
        </w:rPr>
        <w:t>cedować swoich należności wynikających z niniejszej umowy na osoby trzecie.</w:t>
      </w:r>
    </w:p>
    <w:p w14:paraId="6675EBB7" w14:textId="58789F28" w:rsidR="001A7940" w:rsidRDefault="001A7940">
      <w:pPr>
        <w:pStyle w:val="Tekstpodstawowywcity2"/>
        <w:spacing w:after="0" w:line="240" w:lineRule="auto"/>
        <w:ind w:left="360"/>
        <w:rPr>
          <w:rFonts w:ascii="Arial" w:hAnsi="Arial" w:cs="Arial"/>
          <w:sz w:val="24"/>
          <w:szCs w:val="24"/>
          <w:lang w:val="pl-PL"/>
        </w:rPr>
      </w:pPr>
    </w:p>
    <w:p w14:paraId="568D5AD3" w14:textId="77777777" w:rsidR="00192CE2" w:rsidRDefault="00192CE2">
      <w:pPr>
        <w:pStyle w:val="Tekstpodstawowywcity2"/>
        <w:spacing w:after="0" w:line="240" w:lineRule="auto"/>
        <w:ind w:left="360"/>
        <w:rPr>
          <w:rFonts w:ascii="Arial" w:hAnsi="Arial" w:cs="Arial"/>
          <w:sz w:val="24"/>
          <w:szCs w:val="24"/>
          <w:lang w:val="pl-PL"/>
        </w:rPr>
      </w:pPr>
    </w:p>
    <w:p w14:paraId="33478DF8" w14:textId="24D45978" w:rsidR="001966B5" w:rsidRPr="008F0BAC" w:rsidRDefault="00082A77" w:rsidP="00082A77">
      <w:pPr>
        <w:pStyle w:val="Tekstpodstawowywcity2"/>
        <w:spacing w:after="0" w:line="240" w:lineRule="auto"/>
        <w:ind w:left="0"/>
        <w:jc w:val="center"/>
        <w:rPr>
          <w:rFonts w:ascii="Arial" w:hAnsi="Arial" w:cs="Arial"/>
          <w:sz w:val="24"/>
          <w:szCs w:val="24"/>
          <w:lang w:val="pl-PL"/>
        </w:rPr>
      </w:pPr>
      <w:r w:rsidRPr="00082A77">
        <w:rPr>
          <w:rFonts w:ascii="Arial" w:hAnsi="Arial" w:cs="Arial"/>
          <w:b/>
          <w:sz w:val="24"/>
          <w:szCs w:val="24"/>
        </w:rPr>
        <w:t>§</w:t>
      </w:r>
      <w:r w:rsidR="008F0BAC">
        <w:rPr>
          <w:rFonts w:ascii="Arial" w:hAnsi="Arial" w:cs="Arial"/>
          <w:b/>
          <w:sz w:val="24"/>
          <w:szCs w:val="24"/>
          <w:lang w:val="pl-PL"/>
        </w:rPr>
        <w:t>8</w:t>
      </w:r>
    </w:p>
    <w:p w14:paraId="54E0A611" w14:textId="447D87D8" w:rsidR="001A7940" w:rsidRPr="00283069" w:rsidRDefault="001A7940" w:rsidP="00082A77">
      <w:pPr>
        <w:jc w:val="center"/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>Obowiązki stron</w:t>
      </w:r>
    </w:p>
    <w:p w14:paraId="1532072B" w14:textId="77777777" w:rsidR="007F3534" w:rsidRPr="00283069" w:rsidRDefault="007F3534">
      <w:pPr>
        <w:rPr>
          <w:rFonts w:ascii="Arial" w:hAnsi="Arial" w:cs="Arial"/>
          <w:b/>
          <w:szCs w:val="24"/>
          <w:u w:val="single"/>
        </w:rPr>
      </w:pPr>
    </w:p>
    <w:p w14:paraId="70B2C766" w14:textId="23F9611A" w:rsidR="00121F5A" w:rsidRPr="002573ED" w:rsidRDefault="001A7940" w:rsidP="006A4646">
      <w:pPr>
        <w:numPr>
          <w:ilvl w:val="0"/>
          <w:numId w:val="2"/>
        </w:numPr>
        <w:tabs>
          <w:tab w:val="num" w:pos="360"/>
        </w:tabs>
        <w:suppressAutoHyphens/>
        <w:rPr>
          <w:rFonts w:ascii="Arial" w:hAnsi="Arial" w:cs="Arial"/>
          <w:szCs w:val="24"/>
          <w:u w:val="single"/>
        </w:rPr>
      </w:pPr>
      <w:r w:rsidRPr="002573ED">
        <w:rPr>
          <w:rFonts w:ascii="Arial" w:hAnsi="Arial" w:cs="Arial"/>
          <w:szCs w:val="24"/>
          <w:u w:val="single"/>
        </w:rPr>
        <w:t xml:space="preserve"> Do obowiązków </w:t>
      </w:r>
      <w:r w:rsidR="00E246F1" w:rsidRPr="002573ED">
        <w:rPr>
          <w:rFonts w:ascii="Arial" w:hAnsi="Arial" w:cs="Arial"/>
          <w:b/>
          <w:szCs w:val="24"/>
          <w:u w:val="single"/>
        </w:rPr>
        <w:t>ZAMAWIAJĄCEGO</w:t>
      </w:r>
      <w:r w:rsidR="00121F5A" w:rsidRPr="002573ED">
        <w:rPr>
          <w:rFonts w:ascii="Arial" w:hAnsi="Arial" w:cs="Arial"/>
          <w:b/>
          <w:szCs w:val="24"/>
          <w:u w:val="single"/>
        </w:rPr>
        <w:t xml:space="preserve"> </w:t>
      </w:r>
      <w:r w:rsidRPr="002573ED">
        <w:rPr>
          <w:rFonts w:ascii="Arial" w:hAnsi="Arial" w:cs="Arial"/>
          <w:szCs w:val="24"/>
          <w:u w:val="single"/>
        </w:rPr>
        <w:t>należy</w:t>
      </w:r>
      <w:r w:rsidR="006A4646" w:rsidRPr="002573ED">
        <w:rPr>
          <w:rFonts w:ascii="Arial" w:hAnsi="Arial" w:cs="Arial"/>
          <w:szCs w:val="24"/>
          <w:u w:val="single"/>
        </w:rPr>
        <w:t xml:space="preserve"> </w:t>
      </w:r>
      <w:r w:rsidR="006A4646" w:rsidRPr="002573ED">
        <w:rPr>
          <w:rFonts w:ascii="Arial" w:hAnsi="Arial" w:cs="Arial"/>
          <w:szCs w:val="24"/>
        </w:rPr>
        <w:t>z</w:t>
      </w:r>
      <w:r w:rsidRPr="002573ED">
        <w:rPr>
          <w:rFonts w:ascii="Arial" w:hAnsi="Arial" w:cs="Arial"/>
          <w:szCs w:val="24"/>
        </w:rPr>
        <w:t>apłata wynagrodzenia na warunkach określonych w §</w:t>
      </w:r>
      <w:r w:rsidR="00112AEF" w:rsidRPr="002573ED">
        <w:rPr>
          <w:rFonts w:ascii="Arial" w:hAnsi="Arial" w:cs="Arial"/>
          <w:szCs w:val="24"/>
        </w:rPr>
        <w:t>7</w:t>
      </w:r>
      <w:r w:rsidR="00BC40A7" w:rsidRPr="002573ED">
        <w:rPr>
          <w:rFonts w:ascii="Arial" w:hAnsi="Arial" w:cs="Arial"/>
          <w:szCs w:val="24"/>
        </w:rPr>
        <w:t xml:space="preserve"> ust </w:t>
      </w:r>
      <w:r w:rsidR="002573ED" w:rsidRPr="002573ED">
        <w:rPr>
          <w:rFonts w:ascii="Arial" w:hAnsi="Arial" w:cs="Arial"/>
          <w:szCs w:val="24"/>
        </w:rPr>
        <w:t>3</w:t>
      </w:r>
      <w:r w:rsidRPr="002573ED">
        <w:rPr>
          <w:rFonts w:ascii="Arial" w:hAnsi="Arial" w:cs="Arial"/>
          <w:szCs w:val="24"/>
        </w:rPr>
        <w:t xml:space="preserve">  umowy</w:t>
      </w:r>
      <w:r w:rsidR="00121F5A" w:rsidRPr="002573ED">
        <w:rPr>
          <w:rFonts w:ascii="Arial" w:hAnsi="Arial" w:cs="Arial"/>
          <w:szCs w:val="24"/>
        </w:rPr>
        <w:t>.</w:t>
      </w:r>
    </w:p>
    <w:p w14:paraId="5DA8DE51" w14:textId="77777777" w:rsidR="00121F5A" w:rsidRPr="00283069" w:rsidRDefault="00121F5A" w:rsidP="00121F5A">
      <w:pPr>
        <w:pStyle w:val="Tekstpodstawowy"/>
        <w:tabs>
          <w:tab w:val="left" w:pos="426"/>
        </w:tabs>
        <w:suppressAutoHyphens/>
        <w:rPr>
          <w:rFonts w:ascii="Arial" w:hAnsi="Arial" w:cs="Arial"/>
          <w:sz w:val="24"/>
          <w:szCs w:val="24"/>
          <w:lang w:val="pl-PL"/>
        </w:rPr>
      </w:pPr>
    </w:p>
    <w:p w14:paraId="30DA245C" w14:textId="01BE9CFE" w:rsidR="001A7940" w:rsidRPr="006A4646" w:rsidRDefault="001A7940" w:rsidP="006A4646">
      <w:pPr>
        <w:pStyle w:val="Tekstpodstawowy"/>
        <w:numPr>
          <w:ilvl w:val="0"/>
          <w:numId w:val="2"/>
        </w:numPr>
        <w:tabs>
          <w:tab w:val="left" w:pos="426"/>
        </w:tabs>
        <w:suppressAutoHyphens/>
        <w:rPr>
          <w:rFonts w:ascii="Arial" w:hAnsi="Arial" w:cs="Arial"/>
          <w:sz w:val="24"/>
          <w:szCs w:val="24"/>
        </w:rPr>
      </w:pPr>
      <w:r w:rsidRPr="00283069">
        <w:rPr>
          <w:rFonts w:ascii="Arial" w:hAnsi="Arial" w:cs="Arial"/>
          <w:sz w:val="24"/>
          <w:szCs w:val="24"/>
          <w:u w:val="single"/>
        </w:rPr>
        <w:t xml:space="preserve">Do obowiązków </w:t>
      </w:r>
      <w:r w:rsidR="00616F98">
        <w:rPr>
          <w:rFonts w:ascii="Arial" w:hAnsi="Arial" w:cs="Arial"/>
          <w:b/>
          <w:bCs/>
          <w:sz w:val="24"/>
          <w:szCs w:val="24"/>
          <w:u w:val="single"/>
          <w:lang w:val="pl-PL"/>
        </w:rPr>
        <w:t>WYKON</w:t>
      </w:r>
      <w:r w:rsidR="00E73A96" w:rsidRPr="00E73A96">
        <w:rPr>
          <w:rFonts w:ascii="Arial" w:hAnsi="Arial" w:cs="Arial"/>
          <w:b/>
          <w:bCs/>
          <w:sz w:val="24"/>
          <w:szCs w:val="24"/>
          <w:u w:val="single"/>
        </w:rPr>
        <w:t>AWC</w:t>
      </w:r>
      <w:r w:rsidR="00E73A96">
        <w:rPr>
          <w:rFonts w:ascii="Arial" w:hAnsi="Arial" w:cs="Arial"/>
          <w:b/>
          <w:bCs/>
          <w:sz w:val="24"/>
          <w:szCs w:val="24"/>
          <w:u w:val="single"/>
          <w:lang w:val="pl-PL"/>
        </w:rPr>
        <w:t xml:space="preserve">Y </w:t>
      </w:r>
      <w:r w:rsidRPr="00283069">
        <w:rPr>
          <w:rFonts w:ascii="Arial" w:hAnsi="Arial" w:cs="Arial"/>
          <w:sz w:val="24"/>
          <w:szCs w:val="24"/>
          <w:u w:val="single"/>
        </w:rPr>
        <w:t>należy</w:t>
      </w:r>
      <w:r w:rsidR="006A4646">
        <w:rPr>
          <w:rStyle w:val="Pogrubienie"/>
          <w:rFonts w:ascii="Arial" w:hAnsi="Arial" w:cs="Arial"/>
          <w:b w:val="0"/>
          <w:szCs w:val="24"/>
          <w:lang w:val="pl-PL"/>
        </w:rPr>
        <w:t xml:space="preserve"> d</w:t>
      </w:r>
      <w:r w:rsidR="00A404AB" w:rsidRPr="006A4646">
        <w:rPr>
          <w:rStyle w:val="Pogrubienie"/>
          <w:rFonts w:ascii="Arial" w:hAnsi="Arial" w:cs="Arial"/>
          <w:b w:val="0"/>
          <w:szCs w:val="24"/>
        </w:rPr>
        <w:t>ostawa radiotelefonów</w:t>
      </w:r>
      <w:r w:rsidR="00441E3B">
        <w:rPr>
          <w:rStyle w:val="Pogrubienie"/>
          <w:rFonts w:ascii="Arial" w:hAnsi="Arial" w:cs="Arial"/>
          <w:b w:val="0"/>
          <w:szCs w:val="24"/>
          <w:lang w:val="pl-PL"/>
        </w:rPr>
        <w:t xml:space="preserve"> </w:t>
      </w:r>
      <w:r w:rsidR="00A404AB" w:rsidRPr="006A4646">
        <w:rPr>
          <w:rStyle w:val="Pogrubienie"/>
          <w:rFonts w:ascii="Arial" w:hAnsi="Arial" w:cs="Arial"/>
          <w:b w:val="0"/>
          <w:szCs w:val="24"/>
        </w:rPr>
        <w:t xml:space="preserve">zwanych dalej urządzeniami określonymi w </w:t>
      </w:r>
      <w:r w:rsidR="00A404AB" w:rsidRPr="006A4646">
        <w:rPr>
          <w:rFonts w:ascii="Arial" w:hAnsi="Arial" w:cs="Arial"/>
          <w:b/>
          <w:szCs w:val="24"/>
        </w:rPr>
        <w:t>§1 umowy.</w:t>
      </w:r>
    </w:p>
    <w:p w14:paraId="1E620E51" w14:textId="32CBF2E6" w:rsidR="0062796E" w:rsidRDefault="0062796E" w:rsidP="00CC14BD">
      <w:pPr>
        <w:rPr>
          <w:rFonts w:ascii="Arial" w:hAnsi="Arial" w:cs="Arial"/>
          <w:b/>
          <w:szCs w:val="24"/>
        </w:rPr>
      </w:pPr>
    </w:p>
    <w:p w14:paraId="5532213E" w14:textId="77777777" w:rsidR="0062796E" w:rsidRDefault="0062796E" w:rsidP="00BE27ED">
      <w:pPr>
        <w:jc w:val="center"/>
        <w:rPr>
          <w:rFonts w:ascii="Arial" w:hAnsi="Arial" w:cs="Arial"/>
          <w:b/>
          <w:szCs w:val="24"/>
        </w:rPr>
      </w:pPr>
    </w:p>
    <w:p w14:paraId="5B1E2481" w14:textId="1FEABB2C" w:rsidR="001966B5" w:rsidRDefault="00082A77" w:rsidP="00BE27ED">
      <w:pPr>
        <w:jc w:val="center"/>
        <w:rPr>
          <w:rFonts w:ascii="Arial" w:hAnsi="Arial" w:cs="Arial"/>
          <w:b/>
          <w:szCs w:val="24"/>
        </w:rPr>
      </w:pPr>
      <w:r w:rsidRPr="00082A77">
        <w:rPr>
          <w:rFonts w:ascii="Arial" w:hAnsi="Arial" w:cs="Arial"/>
          <w:b/>
          <w:szCs w:val="24"/>
        </w:rPr>
        <w:t xml:space="preserve">§ </w:t>
      </w:r>
      <w:r w:rsidR="008F0BAC">
        <w:rPr>
          <w:rFonts w:ascii="Arial" w:hAnsi="Arial" w:cs="Arial"/>
          <w:b/>
          <w:szCs w:val="24"/>
        </w:rPr>
        <w:t>9</w:t>
      </w:r>
    </w:p>
    <w:p w14:paraId="09C2A494" w14:textId="1EA8A0C7" w:rsidR="001A7940" w:rsidRPr="00283069" w:rsidRDefault="001A7940" w:rsidP="00BE27ED">
      <w:pPr>
        <w:jc w:val="center"/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>Kary umowne</w:t>
      </w:r>
    </w:p>
    <w:p w14:paraId="5C9022E2" w14:textId="77777777" w:rsidR="001A7940" w:rsidRPr="00283069" w:rsidRDefault="001A7940">
      <w:pPr>
        <w:rPr>
          <w:rFonts w:ascii="Arial" w:hAnsi="Arial" w:cs="Arial"/>
          <w:b/>
          <w:szCs w:val="24"/>
        </w:rPr>
      </w:pPr>
    </w:p>
    <w:p w14:paraId="75D0E7BB" w14:textId="77777777" w:rsidR="00AE07AF" w:rsidRPr="00283069" w:rsidRDefault="00AE07AF" w:rsidP="00AE07AF">
      <w:pPr>
        <w:numPr>
          <w:ilvl w:val="2"/>
          <w:numId w:val="3"/>
        </w:num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WYKON</w:t>
      </w:r>
      <w:r w:rsidRPr="00283069">
        <w:rPr>
          <w:rFonts w:ascii="Arial" w:hAnsi="Arial" w:cs="Arial"/>
          <w:b/>
          <w:bCs/>
          <w:szCs w:val="24"/>
        </w:rPr>
        <w:t>AWCA</w:t>
      </w:r>
      <w:r w:rsidRPr="005F7A9A">
        <w:rPr>
          <w:rFonts w:ascii="Arial" w:hAnsi="Arial" w:cs="Arial"/>
          <w:szCs w:val="24"/>
        </w:rPr>
        <w:t xml:space="preserve"> </w:t>
      </w:r>
      <w:r w:rsidRPr="00283069">
        <w:rPr>
          <w:rFonts w:ascii="Arial" w:hAnsi="Arial" w:cs="Arial"/>
          <w:szCs w:val="24"/>
        </w:rPr>
        <w:t xml:space="preserve">zapłaci </w:t>
      </w:r>
      <w:r w:rsidRPr="00283069">
        <w:rPr>
          <w:rFonts w:ascii="Arial" w:eastAsia="Calibri" w:hAnsi="Arial" w:cs="Arial"/>
          <w:b/>
          <w:szCs w:val="24"/>
        </w:rPr>
        <w:t>ZAMAWIAJĄCEMU</w:t>
      </w:r>
      <w:r w:rsidRPr="00283069">
        <w:rPr>
          <w:rFonts w:ascii="Arial" w:eastAsia="Calibri" w:hAnsi="Arial" w:cs="Arial"/>
          <w:szCs w:val="24"/>
        </w:rPr>
        <w:t xml:space="preserve"> </w:t>
      </w:r>
      <w:r w:rsidRPr="00283069">
        <w:rPr>
          <w:rFonts w:ascii="Arial" w:hAnsi="Arial" w:cs="Arial"/>
          <w:szCs w:val="24"/>
        </w:rPr>
        <w:t>kary umowne:</w:t>
      </w:r>
    </w:p>
    <w:p w14:paraId="6A56EE70" w14:textId="547B1546" w:rsidR="00AE07AF" w:rsidRPr="00FD4104" w:rsidRDefault="00AE07AF" w:rsidP="00AE07AF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D4104">
        <w:rPr>
          <w:rFonts w:ascii="Arial" w:hAnsi="Arial" w:cs="Arial"/>
          <w:sz w:val="24"/>
          <w:szCs w:val="24"/>
        </w:rPr>
        <w:t>za zwłokę w wykonaniu przedmiotu umowy w terminie ustalonym w §</w:t>
      </w:r>
      <w:r w:rsidR="00B51F6C" w:rsidRPr="00FD4104">
        <w:rPr>
          <w:rFonts w:ascii="Arial" w:hAnsi="Arial" w:cs="Arial"/>
          <w:sz w:val="24"/>
          <w:szCs w:val="24"/>
        </w:rPr>
        <w:t xml:space="preserve"> </w:t>
      </w:r>
      <w:r w:rsidRPr="00FD4104">
        <w:rPr>
          <w:rFonts w:ascii="Arial" w:hAnsi="Arial" w:cs="Arial"/>
          <w:sz w:val="24"/>
          <w:szCs w:val="24"/>
        </w:rPr>
        <w:t xml:space="preserve">3 ust 1 umowy w wysokości 0,2 % wynagrodzenia umownego brutto określonego w § 2 umowy za każdy dzień zwłoki, przy czym </w:t>
      </w:r>
      <w:r w:rsidR="00B51F6C" w:rsidRPr="00FD4104">
        <w:rPr>
          <w:rFonts w:ascii="Arial" w:hAnsi="Arial" w:cs="Arial"/>
          <w:sz w:val="24"/>
          <w:szCs w:val="24"/>
        </w:rPr>
        <w:t xml:space="preserve">nie więcej niż łącznie </w:t>
      </w:r>
      <w:r w:rsidRPr="00FD4104">
        <w:rPr>
          <w:rFonts w:ascii="Arial" w:hAnsi="Arial" w:cs="Arial"/>
          <w:sz w:val="24"/>
          <w:szCs w:val="24"/>
        </w:rPr>
        <w:t>20% wynagrodzenia umownego brutto</w:t>
      </w:r>
      <w:r w:rsidR="00FD4104" w:rsidRPr="00FD4104">
        <w:rPr>
          <w:rFonts w:ascii="Arial" w:hAnsi="Arial" w:cs="Arial"/>
          <w:sz w:val="24"/>
          <w:szCs w:val="24"/>
        </w:rPr>
        <w:t>.</w:t>
      </w:r>
    </w:p>
    <w:p w14:paraId="2406221F" w14:textId="5B87AC41" w:rsidR="00AE07AF" w:rsidRPr="00FD4104" w:rsidRDefault="00AE07AF" w:rsidP="00AE07AF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D4104">
        <w:rPr>
          <w:rFonts w:ascii="Arial" w:hAnsi="Arial" w:cs="Arial"/>
          <w:sz w:val="24"/>
          <w:szCs w:val="24"/>
        </w:rPr>
        <w:t xml:space="preserve">za zwłokę w wykonaniu przedmiotu umowy w terminach ustalonych          w § 5 ust. 6 lub 7 w wysokości 0,5 % wynagrodzenia umownego brutto określonego w § 2 umowy za każdy dzień zwłoki, przy czym </w:t>
      </w:r>
      <w:r w:rsidR="00B51F6C" w:rsidRPr="00FD4104">
        <w:rPr>
          <w:rFonts w:ascii="Arial" w:hAnsi="Arial" w:cs="Arial"/>
          <w:sz w:val="24"/>
          <w:szCs w:val="24"/>
        </w:rPr>
        <w:t xml:space="preserve">nie więcej niż łącznie </w:t>
      </w:r>
      <w:r w:rsidRPr="00FD4104">
        <w:rPr>
          <w:rFonts w:ascii="Arial" w:hAnsi="Arial" w:cs="Arial"/>
          <w:sz w:val="24"/>
          <w:szCs w:val="24"/>
        </w:rPr>
        <w:t>20% wynagrodzenia umownego brutto</w:t>
      </w:r>
      <w:r w:rsidR="00FD4104" w:rsidRPr="00FD4104">
        <w:rPr>
          <w:rFonts w:ascii="Arial" w:hAnsi="Arial" w:cs="Arial"/>
          <w:sz w:val="24"/>
          <w:szCs w:val="24"/>
        </w:rPr>
        <w:t>.</w:t>
      </w:r>
    </w:p>
    <w:p w14:paraId="1A57B42A" w14:textId="77777777" w:rsidR="00AE07AF" w:rsidRPr="00C11FDE" w:rsidRDefault="00AE07AF" w:rsidP="00AE07AF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D4104">
        <w:rPr>
          <w:rFonts w:ascii="Arial" w:hAnsi="Arial" w:cs="Arial"/>
          <w:sz w:val="24"/>
          <w:szCs w:val="24"/>
        </w:rPr>
        <w:t xml:space="preserve">Za odstąpienie od umowy przez </w:t>
      </w:r>
      <w:r w:rsidRPr="00FD4104">
        <w:rPr>
          <w:rFonts w:ascii="Arial" w:hAnsi="Arial" w:cs="Arial"/>
          <w:b/>
          <w:sz w:val="24"/>
          <w:szCs w:val="24"/>
        </w:rPr>
        <w:t>ZAMAWIAJĄCEGO</w:t>
      </w:r>
      <w:r w:rsidRPr="00FD4104">
        <w:rPr>
          <w:rFonts w:ascii="Arial" w:hAnsi="Arial" w:cs="Arial"/>
          <w:sz w:val="24"/>
          <w:szCs w:val="24"/>
        </w:rPr>
        <w:t xml:space="preserve"> lub </w:t>
      </w:r>
      <w:r w:rsidRPr="00FD4104">
        <w:rPr>
          <w:rFonts w:ascii="Arial" w:hAnsi="Arial" w:cs="Arial"/>
          <w:b/>
          <w:sz w:val="24"/>
          <w:szCs w:val="24"/>
        </w:rPr>
        <w:t xml:space="preserve">WYKONAWCĘ </w:t>
      </w:r>
      <w:r w:rsidRPr="00FD4104">
        <w:rPr>
          <w:rFonts w:ascii="Arial" w:hAnsi="Arial" w:cs="Arial"/>
          <w:sz w:val="24"/>
          <w:szCs w:val="24"/>
        </w:rPr>
        <w:br/>
        <w:t xml:space="preserve">z powodu okoliczności, za </w:t>
      </w:r>
      <w:r w:rsidRPr="00C11FDE">
        <w:rPr>
          <w:rFonts w:ascii="Arial" w:hAnsi="Arial" w:cs="Arial"/>
          <w:sz w:val="24"/>
          <w:szCs w:val="24"/>
        </w:rPr>
        <w:t xml:space="preserve">które odpowiada </w:t>
      </w:r>
      <w:r w:rsidRPr="00C11FDE">
        <w:rPr>
          <w:rFonts w:ascii="Arial" w:hAnsi="Arial" w:cs="Arial"/>
          <w:b/>
          <w:bCs/>
          <w:sz w:val="24"/>
          <w:szCs w:val="24"/>
        </w:rPr>
        <w:t>WYKONAWCA</w:t>
      </w:r>
      <w:r w:rsidRPr="00C11FDE">
        <w:rPr>
          <w:rFonts w:ascii="Arial" w:hAnsi="Arial" w:cs="Arial"/>
          <w:sz w:val="24"/>
          <w:szCs w:val="24"/>
        </w:rPr>
        <w:t xml:space="preserve">, </w:t>
      </w:r>
      <w:r w:rsidRPr="00C11FDE">
        <w:rPr>
          <w:rFonts w:ascii="Arial" w:hAnsi="Arial" w:cs="Arial"/>
          <w:sz w:val="24"/>
          <w:szCs w:val="24"/>
        </w:rPr>
        <w:br/>
        <w:t>w wysokości 20% wynagrodzenia umownego brutto, określonego w § 2 umowy.</w:t>
      </w:r>
    </w:p>
    <w:p w14:paraId="31A76BE0" w14:textId="77777777" w:rsidR="00AE07AF" w:rsidRPr="00273973" w:rsidRDefault="00AE07AF" w:rsidP="00AE07AF">
      <w:pPr>
        <w:pStyle w:val="Akapitzlist"/>
        <w:numPr>
          <w:ilvl w:val="2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1FDE">
        <w:rPr>
          <w:rFonts w:ascii="Arial" w:eastAsia="Calibri" w:hAnsi="Arial" w:cs="Arial"/>
          <w:b/>
          <w:sz w:val="24"/>
          <w:szCs w:val="24"/>
        </w:rPr>
        <w:t>ZAMAWIAJĄCEMU</w:t>
      </w:r>
      <w:r w:rsidRPr="00C11FDE">
        <w:rPr>
          <w:rFonts w:ascii="Arial" w:eastAsia="Calibri" w:hAnsi="Arial" w:cs="Arial"/>
          <w:sz w:val="24"/>
          <w:szCs w:val="24"/>
        </w:rPr>
        <w:t xml:space="preserve"> </w:t>
      </w:r>
      <w:r w:rsidRPr="00273973">
        <w:rPr>
          <w:rFonts w:ascii="Arial" w:hAnsi="Arial" w:cs="Arial"/>
          <w:sz w:val="24"/>
          <w:szCs w:val="24"/>
        </w:rPr>
        <w:t xml:space="preserve">przysługuje prawo dochodzenia odszkodowania przewyższającego wysokość zastrzeżonych kar umownych na zasadach ogólnych Kodeksu cywilnego. </w:t>
      </w:r>
    </w:p>
    <w:p w14:paraId="7EE24830" w14:textId="77777777" w:rsidR="00AE07AF" w:rsidRPr="00273973" w:rsidRDefault="00AE07AF" w:rsidP="00AE07AF">
      <w:pPr>
        <w:numPr>
          <w:ilvl w:val="2"/>
          <w:numId w:val="3"/>
        </w:numPr>
        <w:spacing w:line="360" w:lineRule="auto"/>
        <w:rPr>
          <w:rFonts w:ascii="Arial" w:eastAsia="Calibri" w:hAnsi="Arial" w:cs="Arial"/>
          <w:bCs/>
          <w:szCs w:val="24"/>
        </w:rPr>
      </w:pPr>
      <w:r w:rsidRPr="00273973">
        <w:rPr>
          <w:rFonts w:ascii="Arial" w:eastAsia="Calibri" w:hAnsi="Arial" w:cs="Arial"/>
          <w:bCs/>
          <w:szCs w:val="24"/>
        </w:rPr>
        <w:t xml:space="preserve">Wykonawca wyraża zgodę, aby Zamawiający potrącił wysokość kar umownych od kwoty wynikającej z faktury, którą wystawi Wykonawca z tytułu realizacji przedmiotowej umowy. </w:t>
      </w:r>
    </w:p>
    <w:p w14:paraId="49F85525" w14:textId="77777777" w:rsidR="00AE07AF" w:rsidRPr="00273973" w:rsidRDefault="00AE07AF" w:rsidP="00AE07AF">
      <w:pPr>
        <w:numPr>
          <w:ilvl w:val="2"/>
          <w:numId w:val="3"/>
        </w:numPr>
        <w:spacing w:line="360" w:lineRule="auto"/>
        <w:rPr>
          <w:rFonts w:ascii="Arial" w:eastAsia="Calibri" w:hAnsi="Arial" w:cs="Arial"/>
          <w:bCs/>
          <w:szCs w:val="24"/>
        </w:rPr>
      </w:pPr>
      <w:r w:rsidRPr="00273973">
        <w:rPr>
          <w:rFonts w:ascii="Arial" w:eastAsia="Calibri" w:hAnsi="Arial" w:cs="Arial"/>
          <w:bCs/>
          <w:szCs w:val="24"/>
        </w:rPr>
        <w:lastRenderedPageBreak/>
        <w:t>W przypadku braku możliwości potrącenia kar umownych, o których mowa w ust. 1 kwota jest płatna w terminie 14 dni od otrzymania noty obciążeniowej.</w:t>
      </w:r>
    </w:p>
    <w:p w14:paraId="56E74215" w14:textId="77777777" w:rsidR="00AE07AF" w:rsidRPr="00273973" w:rsidRDefault="00AE07AF" w:rsidP="00AE07AF">
      <w:pPr>
        <w:spacing w:line="360" w:lineRule="auto"/>
        <w:jc w:val="center"/>
        <w:rPr>
          <w:rFonts w:ascii="Arial" w:hAnsi="Arial" w:cs="Arial"/>
          <w:b/>
          <w:szCs w:val="24"/>
        </w:rPr>
      </w:pPr>
    </w:p>
    <w:p w14:paraId="00DF1113" w14:textId="77777777" w:rsidR="00AE07AF" w:rsidRDefault="00AE07AF" w:rsidP="00AE07AF">
      <w:pPr>
        <w:rPr>
          <w:rFonts w:ascii="Arial" w:hAnsi="Arial" w:cs="Arial"/>
          <w:b/>
          <w:szCs w:val="24"/>
        </w:rPr>
      </w:pPr>
    </w:p>
    <w:p w14:paraId="089EB988" w14:textId="77777777" w:rsidR="00AE07AF" w:rsidRDefault="00AE07AF" w:rsidP="00AE07AF">
      <w:pPr>
        <w:jc w:val="center"/>
        <w:rPr>
          <w:rFonts w:ascii="Arial" w:hAnsi="Arial" w:cs="Arial"/>
          <w:szCs w:val="24"/>
        </w:rPr>
      </w:pPr>
      <w:r w:rsidRPr="00283069"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szCs w:val="24"/>
        </w:rPr>
        <w:t>10</w:t>
      </w:r>
    </w:p>
    <w:p w14:paraId="4C404FA7" w14:textId="77777777" w:rsidR="00AE07AF" w:rsidRPr="00283069" w:rsidRDefault="00AE07AF" w:rsidP="00AE07A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283069">
        <w:rPr>
          <w:rFonts w:ascii="Arial" w:hAnsi="Arial" w:cs="Arial"/>
          <w:b/>
          <w:bCs/>
          <w:szCs w:val="24"/>
        </w:rPr>
        <w:t>Odstąpienie od umowy</w:t>
      </w:r>
    </w:p>
    <w:p w14:paraId="5A3C9651" w14:textId="77777777" w:rsidR="00AE07AF" w:rsidRPr="00FD4104" w:rsidRDefault="00AE07AF" w:rsidP="00AE07AF">
      <w:pPr>
        <w:widowControl w:val="0"/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b/>
          <w:szCs w:val="24"/>
        </w:rPr>
      </w:pPr>
      <w:r w:rsidRPr="00FD4104">
        <w:rPr>
          <w:rFonts w:ascii="Arial" w:hAnsi="Arial" w:cs="Arial"/>
          <w:b/>
          <w:szCs w:val="24"/>
        </w:rPr>
        <w:t xml:space="preserve">                                                            </w:t>
      </w:r>
    </w:p>
    <w:p w14:paraId="615F7F16" w14:textId="77777777" w:rsidR="00AE07AF" w:rsidRPr="00FD4104" w:rsidRDefault="00AE07AF" w:rsidP="00AE07AF">
      <w:pPr>
        <w:numPr>
          <w:ilvl w:val="0"/>
          <w:numId w:val="5"/>
        </w:numPr>
        <w:spacing w:line="360" w:lineRule="auto"/>
        <w:ind w:left="357" w:hanging="357"/>
        <w:rPr>
          <w:rFonts w:ascii="Arial" w:hAnsi="Arial" w:cs="Arial"/>
          <w:szCs w:val="24"/>
        </w:rPr>
      </w:pPr>
      <w:r w:rsidRPr="00FD4104">
        <w:rPr>
          <w:rFonts w:ascii="Arial" w:eastAsia="Calibri" w:hAnsi="Arial" w:cs="Arial"/>
          <w:b/>
          <w:szCs w:val="24"/>
        </w:rPr>
        <w:t>ZAMAWIAJĄCEMU</w:t>
      </w:r>
      <w:r w:rsidRPr="00FD4104">
        <w:rPr>
          <w:rFonts w:ascii="Arial" w:eastAsia="Calibri" w:hAnsi="Arial" w:cs="Arial"/>
          <w:szCs w:val="24"/>
        </w:rPr>
        <w:t xml:space="preserve"> </w:t>
      </w:r>
      <w:r w:rsidRPr="00FD4104">
        <w:rPr>
          <w:rFonts w:ascii="Arial" w:hAnsi="Arial" w:cs="Arial"/>
          <w:bCs/>
          <w:szCs w:val="24"/>
        </w:rPr>
        <w:t>przysługuje prawo rozwiązania umowy w przypadku</w:t>
      </w:r>
      <w:r w:rsidRPr="00FD4104">
        <w:rPr>
          <w:rFonts w:ascii="Arial" w:hAnsi="Arial" w:cs="Arial"/>
          <w:szCs w:val="24"/>
        </w:rPr>
        <w:t xml:space="preserve"> :</w:t>
      </w:r>
    </w:p>
    <w:p w14:paraId="279B4AC8" w14:textId="47A4ED4A" w:rsidR="00AE07AF" w:rsidRDefault="00AE07AF" w:rsidP="00AE07AF">
      <w:pPr>
        <w:numPr>
          <w:ilvl w:val="0"/>
          <w:numId w:val="6"/>
        </w:numPr>
        <w:tabs>
          <w:tab w:val="left" w:pos="993"/>
        </w:tabs>
        <w:spacing w:line="360" w:lineRule="auto"/>
        <w:ind w:right="28" w:hanging="77"/>
        <w:rPr>
          <w:rFonts w:ascii="Arial" w:hAnsi="Arial" w:cs="Arial"/>
          <w:bCs/>
          <w:szCs w:val="24"/>
        </w:rPr>
      </w:pPr>
      <w:r w:rsidRPr="00FD4104">
        <w:rPr>
          <w:rFonts w:ascii="Arial" w:hAnsi="Arial" w:cs="Arial"/>
          <w:bCs/>
          <w:szCs w:val="24"/>
        </w:rPr>
        <w:t>zaistnienia istotnej zmiany okoliczności</w:t>
      </w:r>
      <w:r w:rsidR="00B51F6C" w:rsidRPr="00FD4104">
        <w:rPr>
          <w:rFonts w:ascii="Arial" w:hAnsi="Arial" w:cs="Arial"/>
          <w:bCs/>
          <w:szCs w:val="24"/>
        </w:rPr>
        <w:t xml:space="preserve"> powodujących, </w:t>
      </w:r>
      <w:r w:rsidRPr="00FD4104">
        <w:rPr>
          <w:rFonts w:ascii="Arial" w:hAnsi="Arial" w:cs="Arial"/>
          <w:bCs/>
          <w:szCs w:val="24"/>
        </w:rPr>
        <w:t xml:space="preserve">że wykonanie umowy nie leży w interesie publicznym, czego nie można było przewidzieć w chwili </w:t>
      </w:r>
      <w:r w:rsidRPr="00283069">
        <w:rPr>
          <w:rFonts w:ascii="Arial" w:hAnsi="Arial" w:cs="Arial"/>
          <w:bCs/>
          <w:szCs w:val="24"/>
        </w:rPr>
        <w:t>zawarcia umowy, lub dalsze wykonanie umowy może zagrozić istotnemu interesowi bezpieczeństwa państwa lub bezpieczeństwa publicznego</w:t>
      </w:r>
      <w:r w:rsidRPr="00283069">
        <w:rPr>
          <w:rFonts w:ascii="Arial" w:hAnsi="Arial" w:cs="Arial"/>
          <w:bCs/>
          <w:szCs w:val="24"/>
        </w:rPr>
        <w:br/>
        <w:t>w terminie 30 dni od dnia powzięcia wiadomości o tych okolicznościach,</w:t>
      </w:r>
    </w:p>
    <w:p w14:paraId="0B90A1B1" w14:textId="77777777" w:rsidR="00AE07AF" w:rsidRPr="0015627E" w:rsidRDefault="00AE07AF" w:rsidP="00AE07AF">
      <w:pPr>
        <w:numPr>
          <w:ilvl w:val="0"/>
          <w:numId w:val="6"/>
        </w:numPr>
        <w:tabs>
          <w:tab w:val="left" w:pos="993"/>
        </w:tabs>
        <w:spacing w:line="360" w:lineRule="auto"/>
        <w:ind w:right="28"/>
        <w:rPr>
          <w:rFonts w:ascii="Arial" w:hAnsi="Arial" w:cs="Arial"/>
          <w:bCs/>
          <w:szCs w:val="24"/>
        </w:rPr>
      </w:pPr>
      <w:r w:rsidRPr="0015627E">
        <w:rPr>
          <w:rFonts w:ascii="Arial" w:hAnsi="Arial" w:cs="Arial"/>
          <w:bCs/>
          <w:szCs w:val="24"/>
        </w:rPr>
        <w:t>naruszenia postanowień umowy, w przypadku bezskutecznego wezwania Wykonawcy do należytego wykonania umowy.</w:t>
      </w:r>
    </w:p>
    <w:p w14:paraId="4697BE45" w14:textId="77777777" w:rsidR="00AE07AF" w:rsidRDefault="00AE07AF" w:rsidP="00AE07AF">
      <w:pPr>
        <w:tabs>
          <w:tab w:val="left" w:pos="993"/>
        </w:tabs>
        <w:spacing w:line="360" w:lineRule="auto"/>
        <w:ind w:right="2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2.   </w:t>
      </w:r>
      <w:r w:rsidRPr="00CB3EF6">
        <w:rPr>
          <w:rFonts w:ascii="Arial" w:hAnsi="Arial" w:cs="Arial"/>
          <w:bCs/>
          <w:szCs w:val="24"/>
        </w:rPr>
        <w:t>W przypadku</w:t>
      </w:r>
      <w:r>
        <w:rPr>
          <w:rFonts w:ascii="Arial" w:hAnsi="Arial" w:cs="Arial"/>
          <w:bCs/>
          <w:szCs w:val="24"/>
        </w:rPr>
        <w:t>,</w:t>
      </w:r>
      <w:r w:rsidRPr="00CB3EF6">
        <w:rPr>
          <w:rFonts w:ascii="Arial" w:hAnsi="Arial" w:cs="Arial"/>
          <w:bCs/>
          <w:szCs w:val="24"/>
        </w:rPr>
        <w:t xml:space="preserve"> o którym mowa w ust 1 </w:t>
      </w:r>
      <w:r w:rsidRPr="00CB3EF6">
        <w:rPr>
          <w:rFonts w:ascii="Arial" w:hAnsi="Arial" w:cs="Arial"/>
          <w:b/>
          <w:bCs/>
          <w:szCs w:val="24"/>
        </w:rPr>
        <w:t xml:space="preserve">WYKONAWCA </w:t>
      </w:r>
      <w:r w:rsidRPr="00CB3EF6">
        <w:rPr>
          <w:rFonts w:ascii="Arial" w:hAnsi="Arial" w:cs="Arial"/>
          <w:bCs/>
          <w:szCs w:val="24"/>
        </w:rPr>
        <w:t xml:space="preserve">może żądać wyłącznie </w:t>
      </w:r>
    </w:p>
    <w:p w14:paraId="466B3508" w14:textId="77777777" w:rsidR="00AE07AF" w:rsidRPr="00CB3EF6" w:rsidRDefault="00AE07AF" w:rsidP="00AE07AF">
      <w:pPr>
        <w:tabs>
          <w:tab w:val="left" w:pos="993"/>
        </w:tabs>
        <w:spacing w:line="360" w:lineRule="auto"/>
        <w:ind w:right="28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 xml:space="preserve">      </w:t>
      </w:r>
      <w:r w:rsidRPr="00CB3EF6">
        <w:rPr>
          <w:rFonts w:ascii="Arial" w:hAnsi="Arial" w:cs="Arial"/>
          <w:bCs/>
          <w:szCs w:val="24"/>
        </w:rPr>
        <w:t>wynagrodzenia z tytułu wykonania części umowy,</w:t>
      </w:r>
    </w:p>
    <w:p w14:paraId="19DE5730" w14:textId="77777777" w:rsidR="00AE07AF" w:rsidRPr="00273973" w:rsidRDefault="00AE07AF" w:rsidP="00AE07AF">
      <w:pPr>
        <w:tabs>
          <w:tab w:val="left" w:pos="993"/>
        </w:tabs>
        <w:spacing w:line="360" w:lineRule="auto"/>
        <w:ind w:right="28"/>
        <w:rPr>
          <w:rFonts w:ascii="Arial" w:hAnsi="Arial" w:cs="Arial"/>
          <w:bCs/>
          <w:szCs w:val="24"/>
        </w:rPr>
      </w:pPr>
      <w:r>
        <w:rPr>
          <w:rFonts w:ascii="Arial" w:hAnsi="Arial" w:cs="Arial"/>
          <w:b/>
          <w:bCs/>
          <w:szCs w:val="24"/>
        </w:rPr>
        <w:t>3</w:t>
      </w:r>
      <w:r w:rsidRPr="0015627E">
        <w:rPr>
          <w:rFonts w:ascii="Arial" w:hAnsi="Arial" w:cs="Arial"/>
          <w:b/>
          <w:bCs/>
          <w:szCs w:val="24"/>
        </w:rPr>
        <w:t xml:space="preserve">. </w:t>
      </w:r>
      <w:r w:rsidRPr="0015627E">
        <w:rPr>
          <w:rFonts w:ascii="Arial" w:hAnsi="Arial" w:cs="Arial"/>
          <w:b/>
          <w:bCs/>
          <w:color w:val="FF0000"/>
          <w:szCs w:val="24"/>
        </w:rPr>
        <w:t xml:space="preserve">   </w:t>
      </w:r>
      <w:r w:rsidRPr="0015627E">
        <w:rPr>
          <w:rFonts w:ascii="Arial" w:hAnsi="Arial" w:cs="Arial"/>
          <w:szCs w:val="24"/>
        </w:rPr>
        <w:t>R</w:t>
      </w:r>
      <w:r w:rsidRPr="00273973">
        <w:rPr>
          <w:rFonts w:ascii="Arial" w:hAnsi="Arial" w:cs="Arial"/>
          <w:szCs w:val="24"/>
        </w:rPr>
        <w:t>ozwiązanie umowy musi nastąpić na piśmie z podaniem uzasadnienia.</w:t>
      </w:r>
    </w:p>
    <w:p w14:paraId="01C399C5" w14:textId="77777777" w:rsidR="00AE07AF" w:rsidRDefault="00AE07AF" w:rsidP="00AE07AF">
      <w:pPr>
        <w:tabs>
          <w:tab w:val="left" w:pos="993"/>
        </w:tabs>
        <w:spacing w:line="360" w:lineRule="auto"/>
        <w:ind w:right="28"/>
        <w:rPr>
          <w:rFonts w:ascii="Arial" w:hAnsi="Arial" w:cs="Arial"/>
          <w:bCs/>
          <w:szCs w:val="24"/>
        </w:rPr>
      </w:pPr>
    </w:p>
    <w:p w14:paraId="4553C8D0" w14:textId="77777777" w:rsidR="00922F2B" w:rsidRDefault="00922F2B" w:rsidP="00907AF6">
      <w:pPr>
        <w:rPr>
          <w:rFonts w:ascii="Arial" w:hAnsi="Arial" w:cs="Arial"/>
          <w:b/>
          <w:szCs w:val="24"/>
        </w:rPr>
      </w:pPr>
    </w:p>
    <w:p w14:paraId="044DD9D6" w14:textId="77777777" w:rsidR="00922F2B" w:rsidRDefault="00922F2B" w:rsidP="00082A77">
      <w:pPr>
        <w:jc w:val="center"/>
        <w:rPr>
          <w:rFonts w:ascii="Arial" w:hAnsi="Arial" w:cs="Arial"/>
          <w:b/>
          <w:szCs w:val="24"/>
        </w:rPr>
      </w:pPr>
    </w:p>
    <w:p w14:paraId="576C8942" w14:textId="41D16E12" w:rsidR="001A7940" w:rsidRPr="00283069" w:rsidRDefault="00082A77" w:rsidP="00082A77">
      <w:pPr>
        <w:jc w:val="center"/>
        <w:rPr>
          <w:rFonts w:ascii="Arial" w:hAnsi="Arial" w:cs="Arial"/>
          <w:bCs/>
          <w:szCs w:val="24"/>
        </w:rPr>
      </w:pPr>
      <w:r w:rsidRPr="00283069">
        <w:rPr>
          <w:rFonts w:ascii="Arial" w:hAnsi="Arial" w:cs="Arial"/>
          <w:b/>
          <w:szCs w:val="24"/>
        </w:rPr>
        <w:t>§ 1</w:t>
      </w:r>
      <w:r w:rsidR="008F0BAC">
        <w:rPr>
          <w:rFonts w:ascii="Arial" w:hAnsi="Arial" w:cs="Arial"/>
          <w:b/>
          <w:szCs w:val="24"/>
        </w:rPr>
        <w:t>1</w:t>
      </w:r>
    </w:p>
    <w:p w14:paraId="53236C32" w14:textId="77777777" w:rsidR="001A7940" w:rsidRPr="00283069" w:rsidRDefault="001A7940">
      <w:pPr>
        <w:pStyle w:val="Tekstpodstawowy"/>
        <w:outlineLvl w:val="0"/>
        <w:rPr>
          <w:rFonts w:ascii="Arial" w:hAnsi="Arial" w:cs="Arial"/>
          <w:b/>
          <w:sz w:val="24"/>
          <w:szCs w:val="24"/>
        </w:rPr>
      </w:pPr>
      <w:r w:rsidRPr="00283069">
        <w:rPr>
          <w:rFonts w:ascii="Arial" w:eastAsia="MS Mincho" w:hAnsi="Arial" w:cs="Arial"/>
          <w:sz w:val="24"/>
          <w:szCs w:val="24"/>
          <w:lang w:val="pl-PL" w:eastAsia="pl-PL"/>
        </w:rPr>
        <w:t xml:space="preserve">                                               </w:t>
      </w:r>
      <w:r w:rsidRPr="00283069">
        <w:rPr>
          <w:rFonts w:ascii="Arial" w:hAnsi="Arial" w:cs="Arial"/>
          <w:b/>
          <w:sz w:val="24"/>
          <w:szCs w:val="24"/>
        </w:rPr>
        <w:t>Postanowienia końcowe</w:t>
      </w:r>
    </w:p>
    <w:p w14:paraId="10FA9235" w14:textId="14F84BF6" w:rsidR="001A7940" w:rsidRPr="00283069" w:rsidRDefault="001A7940">
      <w:pPr>
        <w:rPr>
          <w:rFonts w:ascii="Arial" w:hAnsi="Arial" w:cs="Arial"/>
          <w:b/>
          <w:szCs w:val="24"/>
        </w:rPr>
      </w:pPr>
      <w:r w:rsidRPr="00283069">
        <w:rPr>
          <w:rFonts w:ascii="Arial" w:hAnsi="Arial" w:cs="Arial"/>
          <w:b/>
          <w:szCs w:val="24"/>
        </w:rPr>
        <w:t xml:space="preserve">                                                               </w:t>
      </w:r>
    </w:p>
    <w:p w14:paraId="77C7BF23" w14:textId="5B69DE5C" w:rsidR="001A7940" w:rsidRPr="00283069" w:rsidRDefault="001A7940" w:rsidP="00B51F6C">
      <w:pPr>
        <w:pStyle w:val="Bezodstpw"/>
        <w:numPr>
          <w:ilvl w:val="3"/>
          <w:numId w:val="6"/>
        </w:numPr>
        <w:spacing w:line="360" w:lineRule="auto"/>
        <w:ind w:left="426" w:hanging="426"/>
        <w:rPr>
          <w:rFonts w:ascii="Arial" w:hAnsi="Arial" w:cs="Arial"/>
          <w:szCs w:val="24"/>
        </w:rPr>
      </w:pPr>
      <w:bookmarkStart w:id="3" w:name="Tekst25"/>
      <w:r w:rsidRPr="00283069">
        <w:rPr>
          <w:rFonts w:ascii="Arial" w:hAnsi="Arial" w:cs="Arial"/>
          <w:szCs w:val="24"/>
        </w:rPr>
        <w:t xml:space="preserve">Wszelkie spory na tle wykonywania umowy rozstrzygać będzie Sąd właściwy dla siedziby </w:t>
      </w:r>
      <w:r w:rsidR="00E246F1" w:rsidRPr="00283069">
        <w:rPr>
          <w:rFonts w:ascii="Arial" w:eastAsia="Calibri" w:hAnsi="Arial" w:cs="Arial"/>
          <w:b/>
          <w:szCs w:val="24"/>
        </w:rPr>
        <w:t>ZAMAWIAJĄCEGO</w:t>
      </w:r>
      <w:r w:rsidRPr="00283069">
        <w:rPr>
          <w:rFonts w:ascii="Arial" w:hAnsi="Arial" w:cs="Arial"/>
          <w:szCs w:val="24"/>
        </w:rPr>
        <w:t>.</w:t>
      </w:r>
    </w:p>
    <w:p w14:paraId="44FC9148" w14:textId="3820789A" w:rsidR="001A7940" w:rsidRPr="00283069" w:rsidRDefault="001A7940" w:rsidP="00B51F6C">
      <w:pPr>
        <w:pStyle w:val="Bezodstpw"/>
        <w:numPr>
          <w:ilvl w:val="3"/>
          <w:numId w:val="6"/>
        </w:numPr>
        <w:spacing w:line="360" w:lineRule="auto"/>
        <w:ind w:left="426" w:hanging="426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 xml:space="preserve">Wszelkie zmiany niniejszej umowy wymagają dla swojej ważności formy pisemnej  w formie aneksu. </w:t>
      </w:r>
    </w:p>
    <w:p w14:paraId="285E62D4" w14:textId="7435AD58" w:rsidR="001A7940" w:rsidRPr="00283069" w:rsidRDefault="001A7940" w:rsidP="00B51F6C">
      <w:pPr>
        <w:pStyle w:val="Bezodstpw"/>
        <w:numPr>
          <w:ilvl w:val="3"/>
          <w:numId w:val="6"/>
        </w:numPr>
        <w:spacing w:line="360" w:lineRule="auto"/>
        <w:ind w:left="426" w:hanging="426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>W sprawach, których nie reguluje niniejsza umowa, będą miały zastosowanie odpowiednie przepisy Kodeksu Cywilnego.</w:t>
      </w:r>
    </w:p>
    <w:p w14:paraId="792865E8" w14:textId="542496FE" w:rsidR="00477DAD" w:rsidRPr="006129B3" w:rsidRDefault="001A7940" w:rsidP="00B51F6C">
      <w:pPr>
        <w:pStyle w:val="Bezodstpw"/>
        <w:numPr>
          <w:ilvl w:val="3"/>
          <w:numId w:val="6"/>
        </w:numPr>
        <w:spacing w:line="360" w:lineRule="auto"/>
        <w:ind w:left="426" w:hanging="426"/>
        <w:rPr>
          <w:rFonts w:ascii="Arial" w:hAnsi="Arial" w:cs="Arial"/>
          <w:szCs w:val="24"/>
        </w:rPr>
      </w:pPr>
      <w:r w:rsidRPr="00283069">
        <w:rPr>
          <w:rFonts w:ascii="Arial" w:hAnsi="Arial" w:cs="Arial"/>
          <w:szCs w:val="24"/>
        </w:rPr>
        <w:t xml:space="preserve">Umowę  sporządzono  w  </w:t>
      </w:r>
      <w:r w:rsidR="006129B3">
        <w:rPr>
          <w:rFonts w:ascii="Arial" w:hAnsi="Arial" w:cs="Arial"/>
          <w:szCs w:val="24"/>
        </w:rPr>
        <w:t>trz</w:t>
      </w:r>
      <w:r w:rsidRPr="00283069">
        <w:rPr>
          <w:rFonts w:ascii="Arial" w:hAnsi="Arial" w:cs="Arial"/>
          <w:szCs w:val="24"/>
        </w:rPr>
        <w:t xml:space="preserve">ech jednobrzmiących  egzemplarzach,  jeden dla </w:t>
      </w:r>
      <w:r w:rsidR="00616F98">
        <w:rPr>
          <w:rFonts w:ascii="Arial" w:hAnsi="Arial" w:cs="Arial"/>
          <w:b/>
          <w:bCs/>
          <w:szCs w:val="24"/>
        </w:rPr>
        <w:t>WYKON</w:t>
      </w:r>
      <w:r w:rsidR="00E73A96">
        <w:rPr>
          <w:rFonts w:ascii="Arial" w:hAnsi="Arial" w:cs="Arial"/>
          <w:b/>
          <w:bCs/>
          <w:szCs w:val="24"/>
        </w:rPr>
        <w:t>AWCY</w:t>
      </w:r>
      <w:r w:rsidRPr="00283069">
        <w:rPr>
          <w:rFonts w:ascii="Arial" w:hAnsi="Arial" w:cs="Arial"/>
          <w:szCs w:val="24"/>
        </w:rPr>
        <w:t xml:space="preserve">, </w:t>
      </w:r>
      <w:r w:rsidR="006129B3">
        <w:rPr>
          <w:rFonts w:ascii="Arial" w:hAnsi="Arial" w:cs="Arial"/>
          <w:szCs w:val="24"/>
        </w:rPr>
        <w:t>dwa</w:t>
      </w:r>
      <w:r w:rsidR="00BE27ED" w:rsidRPr="00283069">
        <w:rPr>
          <w:rFonts w:ascii="Arial" w:hAnsi="Arial" w:cs="Arial"/>
          <w:szCs w:val="24"/>
        </w:rPr>
        <w:t xml:space="preserve"> </w:t>
      </w:r>
      <w:r w:rsidRPr="00283069">
        <w:rPr>
          <w:rFonts w:ascii="Arial" w:hAnsi="Arial" w:cs="Arial"/>
          <w:szCs w:val="24"/>
        </w:rPr>
        <w:t xml:space="preserve">dla </w:t>
      </w:r>
      <w:r w:rsidR="00E246F1" w:rsidRPr="00283069">
        <w:rPr>
          <w:rFonts w:ascii="Arial" w:eastAsia="Calibri" w:hAnsi="Arial" w:cs="Arial"/>
          <w:b/>
          <w:szCs w:val="24"/>
        </w:rPr>
        <w:t>ZAMAWIAJĄCEGO</w:t>
      </w:r>
      <w:r w:rsidRPr="00283069">
        <w:rPr>
          <w:rFonts w:ascii="Arial" w:hAnsi="Arial" w:cs="Arial"/>
          <w:szCs w:val="24"/>
        </w:rPr>
        <w:t xml:space="preserve">. </w:t>
      </w:r>
    </w:p>
    <w:p w14:paraId="398DDC92" w14:textId="22047CAD" w:rsidR="006129B3" w:rsidRDefault="006129B3" w:rsidP="00B51F6C">
      <w:pPr>
        <w:pStyle w:val="Akapitzlist"/>
        <w:numPr>
          <w:ilvl w:val="3"/>
          <w:numId w:val="6"/>
        </w:numPr>
        <w:spacing w:after="200" w:line="360" w:lineRule="auto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6129B3">
        <w:rPr>
          <w:rFonts w:ascii="Arial" w:eastAsia="Calibri" w:hAnsi="Arial" w:cs="Arial"/>
          <w:bCs/>
          <w:sz w:val="24"/>
          <w:szCs w:val="24"/>
          <w:lang w:eastAsia="en-US"/>
        </w:rPr>
        <w:t>Umowa wchodzi w życie z dniem podpisania.</w:t>
      </w:r>
    </w:p>
    <w:p w14:paraId="5A3EA5B9" w14:textId="7F32307F" w:rsidR="008F51E2" w:rsidRPr="008F51E2" w:rsidRDefault="008F51E2" w:rsidP="008F51E2">
      <w:pPr>
        <w:spacing w:line="300" w:lineRule="exact"/>
        <w:rPr>
          <w:rFonts w:ascii="Arial" w:hAnsi="Arial" w:cs="Arial"/>
          <w:szCs w:val="24"/>
        </w:rPr>
      </w:pPr>
      <w:r w:rsidRPr="008F51E2">
        <w:rPr>
          <w:rFonts w:ascii="Arial" w:hAnsi="Arial" w:cs="Arial"/>
          <w:szCs w:val="24"/>
        </w:rPr>
        <w:t>Załącznik</w:t>
      </w:r>
      <w:r w:rsidR="0062796E">
        <w:rPr>
          <w:rFonts w:ascii="Arial" w:hAnsi="Arial" w:cs="Arial"/>
          <w:szCs w:val="24"/>
        </w:rPr>
        <w:t>i</w:t>
      </w:r>
      <w:r w:rsidRPr="008F51E2">
        <w:rPr>
          <w:rFonts w:ascii="Arial" w:hAnsi="Arial" w:cs="Arial"/>
          <w:szCs w:val="24"/>
        </w:rPr>
        <w:t>:</w:t>
      </w:r>
    </w:p>
    <w:p w14:paraId="30688971" w14:textId="52532182" w:rsidR="008F51E2" w:rsidRPr="008F51E2" w:rsidRDefault="008F51E2" w:rsidP="008F51E2">
      <w:pPr>
        <w:spacing w:line="300" w:lineRule="exact"/>
        <w:rPr>
          <w:rFonts w:ascii="Arial" w:hAnsi="Arial" w:cs="Arial"/>
          <w:szCs w:val="24"/>
        </w:rPr>
      </w:pPr>
      <w:r w:rsidRPr="008F51E2">
        <w:rPr>
          <w:rFonts w:ascii="Arial" w:hAnsi="Arial" w:cs="Arial"/>
          <w:szCs w:val="24"/>
        </w:rPr>
        <w:t xml:space="preserve">- załącznik nr </w:t>
      </w:r>
      <w:r>
        <w:rPr>
          <w:rFonts w:ascii="Arial" w:hAnsi="Arial" w:cs="Arial"/>
          <w:szCs w:val="24"/>
        </w:rPr>
        <w:t>1</w:t>
      </w:r>
      <w:r w:rsidRPr="008F51E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–</w:t>
      </w:r>
      <w:r w:rsidRPr="008F51E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Opis przedmiotu zamówienia</w:t>
      </w:r>
      <w:r w:rsidR="006129B3">
        <w:rPr>
          <w:rFonts w:ascii="Arial" w:hAnsi="Arial" w:cs="Arial"/>
          <w:szCs w:val="24"/>
        </w:rPr>
        <w:t>.</w:t>
      </w:r>
    </w:p>
    <w:p w14:paraId="75F57784" w14:textId="0F6626DD" w:rsidR="003811C6" w:rsidRDefault="008F51E2" w:rsidP="00403591">
      <w:pPr>
        <w:spacing w:line="300" w:lineRule="exact"/>
        <w:rPr>
          <w:rFonts w:ascii="Arial" w:hAnsi="Arial" w:cs="Arial"/>
          <w:szCs w:val="24"/>
        </w:rPr>
      </w:pPr>
      <w:r w:rsidRPr="008F51E2">
        <w:rPr>
          <w:rFonts w:ascii="Arial" w:hAnsi="Arial" w:cs="Arial"/>
          <w:szCs w:val="24"/>
        </w:rPr>
        <w:t xml:space="preserve">- załącznik nr </w:t>
      </w:r>
      <w:r>
        <w:rPr>
          <w:rFonts w:ascii="Arial" w:hAnsi="Arial" w:cs="Arial"/>
          <w:szCs w:val="24"/>
        </w:rPr>
        <w:t xml:space="preserve">2 – </w:t>
      </w:r>
      <w:r w:rsidR="00D473A3">
        <w:rPr>
          <w:rFonts w:ascii="Arial" w:hAnsi="Arial" w:cs="Arial"/>
          <w:szCs w:val="24"/>
        </w:rPr>
        <w:t>Raport oferty</w:t>
      </w:r>
      <w:r w:rsidR="002A66AC" w:rsidRPr="00403591">
        <w:rPr>
          <w:rFonts w:ascii="Arial" w:hAnsi="Arial" w:cs="Arial"/>
          <w:szCs w:val="24"/>
        </w:rPr>
        <w:t xml:space="preserve"> </w:t>
      </w:r>
    </w:p>
    <w:p w14:paraId="5CEDA6BB" w14:textId="77777777" w:rsidR="00B51F6C" w:rsidRPr="00403591" w:rsidRDefault="00B51F6C" w:rsidP="00403591">
      <w:pPr>
        <w:spacing w:line="300" w:lineRule="exact"/>
        <w:rPr>
          <w:rFonts w:ascii="Arial" w:hAnsi="Arial" w:cs="Arial"/>
          <w:color w:val="FF0000"/>
          <w:szCs w:val="24"/>
        </w:rPr>
      </w:pPr>
    </w:p>
    <w:p w14:paraId="59DEACBF" w14:textId="4E95FF6A" w:rsidR="00653014" w:rsidRDefault="00653014" w:rsidP="006129B3">
      <w:pPr>
        <w:spacing w:line="276" w:lineRule="auto"/>
        <w:ind w:left="3540" w:firstLine="708"/>
        <w:rPr>
          <w:rFonts w:ascii="Arial" w:hAnsi="Arial" w:cs="Arial"/>
          <w:b/>
          <w:bCs/>
          <w:szCs w:val="24"/>
        </w:rPr>
      </w:pPr>
    </w:p>
    <w:p w14:paraId="3461C48F" w14:textId="77777777" w:rsidR="006129B3" w:rsidRPr="006129B3" w:rsidRDefault="006129B3" w:rsidP="006129B3">
      <w:pPr>
        <w:spacing w:line="276" w:lineRule="auto"/>
        <w:rPr>
          <w:rFonts w:ascii="Arial" w:eastAsia="Calibri" w:hAnsi="Arial" w:cs="Arial"/>
          <w:b/>
          <w:bCs/>
          <w:szCs w:val="24"/>
          <w:lang w:eastAsia="en-US"/>
        </w:rPr>
      </w:pPr>
    </w:p>
    <w:p w14:paraId="25BE7007" w14:textId="77777777" w:rsidR="006129B3" w:rsidRPr="006129B3" w:rsidRDefault="006129B3" w:rsidP="006129B3">
      <w:pPr>
        <w:spacing w:line="360" w:lineRule="auto"/>
        <w:jc w:val="left"/>
        <w:rPr>
          <w:rFonts w:ascii="Arial" w:hAnsi="Arial" w:cs="Arial"/>
          <w:b/>
          <w:bCs/>
          <w:szCs w:val="24"/>
        </w:rPr>
      </w:pPr>
      <w:r w:rsidRPr="006129B3">
        <w:rPr>
          <w:rFonts w:ascii="Arial" w:hAnsi="Arial" w:cs="Arial"/>
          <w:b/>
          <w:bCs/>
          <w:szCs w:val="24"/>
        </w:rPr>
        <w:t>ZAMAWIAJĄCY                                                                     WYKONAWCA</w:t>
      </w:r>
    </w:p>
    <w:p w14:paraId="15DC7A5D" w14:textId="77777777" w:rsidR="006129B3" w:rsidRPr="006129B3" w:rsidRDefault="006129B3" w:rsidP="006129B3">
      <w:pPr>
        <w:spacing w:line="360" w:lineRule="auto"/>
        <w:jc w:val="left"/>
        <w:rPr>
          <w:rFonts w:ascii="Arial" w:hAnsi="Arial" w:cs="Arial"/>
          <w:b/>
          <w:bCs/>
          <w:szCs w:val="24"/>
        </w:rPr>
      </w:pPr>
    </w:p>
    <w:p w14:paraId="464EEFA4" w14:textId="77777777" w:rsidR="006129B3" w:rsidRPr="006129B3" w:rsidRDefault="006129B3" w:rsidP="006129B3">
      <w:pPr>
        <w:spacing w:line="360" w:lineRule="auto"/>
        <w:jc w:val="left"/>
        <w:rPr>
          <w:rFonts w:ascii="Arial" w:hAnsi="Arial" w:cs="Arial"/>
          <w:b/>
          <w:bCs/>
          <w:szCs w:val="24"/>
        </w:rPr>
      </w:pPr>
      <w:r w:rsidRPr="006129B3">
        <w:rPr>
          <w:rFonts w:ascii="Arial" w:hAnsi="Arial" w:cs="Arial"/>
          <w:b/>
          <w:bCs/>
          <w:szCs w:val="24"/>
        </w:rPr>
        <w:t>…………………..                                                                     ……………………</w:t>
      </w:r>
    </w:p>
    <w:p w14:paraId="7C916472" w14:textId="77777777" w:rsidR="00CC14BD" w:rsidRDefault="00CC14BD" w:rsidP="006129B3">
      <w:pPr>
        <w:spacing w:line="360" w:lineRule="auto"/>
        <w:jc w:val="left"/>
        <w:rPr>
          <w:rFonts w:ascii="Arial" w:hAnsi="Arial" w:cs="Arial"/>
          <w:b/>
          <w:bCs/>
          <w:szCs w:val="24"/>
        </w:rPr>
      </w:pPr>
    </w:p>
    <w:p w14:paraId="462F25B6" w14:textId="77777777" w:rsidR="00653014" w:rsidRPr="006129B3" w:rsidRDefault="00653014" w:rsidP="006129B3">
      <w:pPr>
        <w:spacing w:line="360" w:lineRule="auto"/>
        <w:jc w:val="left"/>
        <w:rPr>
          <w:rFonts w:ascii="Arial" w:hAnsi="Arial" w:cs="Arial"/>
          <w:b/>
          <w:bCs/>
          <w:szCs w:val="24"/>
        </w:rPr>
      </w:pPr>
    </w:p>
    <w:p w14:paraId="6C3966B8" w14:textId="56F3558B" w:rsidR="006129B3" w:rsidRDefault="006129B3" w:rsidP="008F0BAC">
      <w:pPr>
        <w:spacing w:after="200" w:line="360" w:lineRule="auto"/>
        <w:jc w:val="center"/>
        <w:rPr>
          <w:rFonts w:ascii="Arial" w:eastAsia="Calibri" w:hAnsi="Arial" w:cs="Arial"/>
          <w:b/>
          <w:bCs/>
          <w:szCs w:val="24"/>
          <w:lang w:eastAsia="en-US"/>
        </w:rPr>
      </w:pPr>
      <w:r w:rsidRPr="006129B3">
        <w:rPr>
          <w:rFonts w:ascii="Arial" w:eastAsia="Calibri" w:hAnsi="Arial" w:cs="Arial"/>
          <w:b/>
          <w:bCs/>
          <w:szCs w:val="24"/>
          <w:lang w:eastAsia="en-US"/>
        </w:rPr>
        <w:t>GŁÓWNY KSIĘGOWY</w:t>
      </w:r>
    </w:p>
    <w:p w14:paraId="5025A510" w14:textId="77777777" w:rsidR="00CC14BD" w:rsidRPr="006129B3" w:rsidRDefault="00CC14BD" w:rsidP="008F0BAC">
      <w:pPr>
        <w:spacing w:after="200" w:line="360" w:lineRule="auto"/>
        <w:jc w:val="center"/>
        <w:rPr>
          <w:rFonts w:ascii="Arial" w:eastAsia="Calibri" w:hAnsi="Arial" w:cs="Arial"/>
          <w:b/>
          <w:bCs/>
          <w:szCs w:val="24"/>
          <w:lang w:eastAsia="en-US"/>
        </w:rPr>
      </w:pPr>
    </w:p>
    <w:p w14:paraId="21AB58DB" w14:textId="6502A0A3" w:rsidR="008F51E2" w:rsidRDefault="006129B3">
      <w:pPr>
        <w:spacing w:line="300" w:lineRule="exact"/>
        <w:rPr>
          <w:rFonts w:ascii="Arial" w:hAnsi="Arial" w:cs="Arial"/>
          <w:szCs w:val="24"/>
        </w:rPr>
      </w:pPr>
      <w:r>
        <w:rPr>
          <w:rFonts w:ascii="Arial" w:eastAsia="Calibri" w:hAnsi="Arial" w:cs="Arial"/>
          <w:b/>
          <w:bCs/>
          <w:szCs w:val="24"/>
          <w:lang w:eastAsia="en-US"/>
        </w:rPr>
        <w:t xml:space="preserve">                                                     </w:t>
      </w:r>
      <w:r w:rsidRPr="006129B3">
        <w:rPr>
          <w:rFonts w:ascii="Arial" w:eastAsia="Calibri" w:hAnsi="Arial" w:cs="Arial"/>
          <w:b/>
          <w:bCs/>
          <w:szCs w:val="24"/>
          <w:lang w:eastAsia="en-US"/>
        </w:rPr>
        <w:t>…………</w:t>
      </w:r>
      <w:r w:rsidR="008F0BAC">
        <w:rPr>
          <w:rFonts w:ascii="Arial" w:eastAsia="Calibri" w:hAnsi="Arial" w:cs="Arial"/>
          <w:b/>
          <w:bCs/>
          <w:szCs w:val="24"/>
          <w:lang w:eastAsia="en-US"/>
        </w:rPr>
        <w:t>….</w:t>
      </w:r>
      <w:r w:rsidRPr="006129B3">
        <w:rPr>
          <w:rFonts w:ascii="Arial" w:eastAsia="Calibri" w:hAnsi="Arial" w:cs="Arial"/>
          <w:b/>
          <w:bCs/>
          <w:szCs w:val="24"/>
          <w:lang w:eastAsia="en-US"/>
        </w:rPr>
        <w:t>………</w:t>
      </w:r>
    </w:p>
    <w:p w14:paraId="457C916A" w14:textId="77777777" w:rsidR="008F51E2" w:rsidRDefault="008F51E2">
      <w:pPr>
        <w:spacing w:line="300" w:lineRule="exact"/>
        <w:rPr>
          <w:rFonts w:ascii="Arial" w:hAnsi="Arial" w:cs="Arial"/>
          <w:szCs w:val="24"/>
        </w:rPr>
      </w:pPr>
    </w:p>
    <w:bookmarkEnd w:id="3"/>
    <w:p w14:paraId="3BD62214" w14:textId="77777777" w:rsidR="00327C1E" w:rsidRPr="00283069" w:rsidRDefault="00327C1E">
      <w:pPr>
        <w:rPr>
          <w:rFonts w:ascii="Arial" w:hAnsi="Arial" w:cs="Arial"/>
          <w:szCs w:val="24"/>
        </w:rPr>
      </w:pPr>
    </w:p>
    <w:sectPr w:rsidR="00327C1E" w:rsidRPr="0028306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AF4E0" w14:textId="77777777" w:rsidR="009D7F44" w:rsidRDefault="009D7F44" w:rsidP="003811C6">
      <w:r>
        <w:separator/>
      </w:r>
    </w:p>
  </w:endnote>
  <w:endnote w:type="continuationSeparator" w:id="0">
    <w:p w14:paraId="7D692981" w14:textId="77777777" w:rsidR="009D7F44" w:rsidRDefault="009D7F44" w:rsidP="00381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6100955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6A20647" w14:textId="479377AF" w:rsidR="003811C6" w:rsidRPr="00783A60" w:rsidRDefault="003811C6">
        <w:pPr>
          <w:pStyle w:val="Stopka"/>
          <w:jc w:val="right"/>
          <w:rPr>
            <w:rFonts w:asciiTheme="majorHAnsi" w:eastAsiaTheme="majorEastAsia" w:hAnsiTheme="majorHAnsi" w:cstheme="majorBidi"/>
            <w:sz w:val="20"/>
          </w:rPr>
        </w:pPr>
        <w:r w:rsidRPr="00783A60">
          <w:rPr>
            <w:rFonts w:asciiTheme="majorHAnsi" w:eastAsiaTheme="majorEastAsia" w:hAnsiTheme="majorHAnsi" w:cstheme="majorBidi"/>
            <w:sz w:val="20"/>
          </w:rPr>
          <w:t xml:space="preserve">str. </w:t>
        </w:r>
        <w:r w:rsidRPr="00783A60">
          <w:rPr>
            <w:rFonts w:asciiTheme="minorHAnsi" w:eastAsiaTheme="minorEastAsia" w:hAnsiTheme="minorHAnsi" w:cstheme="minorBidi"/>
            <w:sz w:val="20"/>
          </w:rPr>
          <w:fldChar w:fldCharType="begin"/>
        </w:r>
        <w:r w:rsidRPr="00783A60">
          <w:rPr>
            <w:sz w:val="20"/>
          </w:rPr>
          <w:instrText>PAGE    \* MERGEFORMAT</w:instrText>
        </w:r>
        <w:r w:rsidRPr="00783A60">
          <w:rPr>
            <w:rFonts w:asciiTheme="minorHAnsi" w:eastAsiaTheme="minorEastAsia" w:hAnsiTheme="minorHAnsi" w:cstheme="minorBidi"/>
            <w:sz w:val="20"/>
          </w:rPr>
          <w:fldChar w:fldCharType="separate"/>
        </w:r>
        <w:r w:rsidR="0021482B" w:rsidRPr="0021482B">
          <w:rPr>
            <w:rFonts w:asciiTheme="majorHAnsi" w:eastAsiaTheme="majorEastAsia" w:hAnsiTheme="majorHAnsi" w:cstheme="majorBidi"/>
            <w:noProof/>
            <w:sz w:val="20"/>
          </w:rPr>
          <w:t>7</w:t>
        </w:r>
        <w:r w:rsidRPr="00783A60">
          <w:rPr>
            <w:rFonts w:asciiTheme="majorHAnsi" w:eastAsiaTheme="majorEastAsia" w:hAnsiTheme="majorHAnsi" w:cstheme="majorBidi"/>
            <w:sz w:val="20"/>
          </w:rPr>
          <w:fldChar w:fldCharType="end"/>
        </w:r>
        <w:r w:rsidR="00783A60" w:rsidRPr="00783A60">
          <w:rPr>
            <w:rFonts w:asciiTheme="majorHAnsi" w:eastAsiaTheme="majorEastAsia" w:hAnsiTheme="majorHAnsi" w:cstheme="majorBidi"/>
            <w:sz w:val="20"/>
          </w:rPr>
          <w:t>/</w:t>
        </w:r>
        <w:r w:rsidR="004971B0">
          <w:rPr>
            <w:rFonts w:asciiTheme="majorHAnsi" w:eastAsiaTheme="majorEastAsia" w:hAnsiTheme="majorHAnsi" w:cstheme="majorBidi"/>
            <w:sz w:val="20"/>
          </w:rPr>
          <w:t>8</w:t>
        </w:r>
      </w:p>
    </w:sdtContent>
  </w:sdt>
  <w:p w14:paraId="3A93AB08" w14:textId="77777777" w:rsidR="003811C6" w:rsidRDefault="003811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55C5AA" w14:textId="77777777" w:rsidR="009D7F44" w:rsidRDefault="009D7F44" w:rsidP="003811C6">
      <w:r>
        <w:separator/>
      </w:r>
    </w:p>
  </w:footnote>
  <w:footnote w:type="continuationSeparator" w:id="0">
    <w:p w14:paraId="7987942C" w14:textId="77777777" w:rsidR="009D7F44" w:rsidRDefault="009D7F44" w:rsidP="00381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Raavi" w:hAnsi="Raavi"/>
        <w:b w:val="0"/>
      </w:rPr>
    </w:lvl>
  </w:abstractNum>
  <w:abstractNum w:abstractNumId="1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sz w:val="24"/>
        <w:szCs w:val="24"/>
      </w:rPr>
    </w:lvl>
  </w:abstractNum>
  <w:abstractNum w:abstractNumId="2" w15:restartNumberingAfterBreak="0">
    <w:nsid w:val="00000010"/>
    <w:multiLevelType w:val="singleLevel"/>
    <w:tmpl w:val="F552D8E8"/>
    <w:name w:val="WW8Num1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/>
        <w:sz w:val="24"/>
        <w:szCs w:val="24"/>
      </w:rPr>
    </w:lvl>
  </w:abstractNum>
  <w:abstractNum w:abstractNumId="3" w15:restartNumberingAfterBreak="0">
    <w:nsid w:val="00000016"/>
    <w:multiLevelType w:val="multilevel"/>
    <w:tmpl w:val="00000016"/>
    <w:name w:val="WWNum25"/>
    <w:lvl w:ilvl="0">
      <w:start w:val="1"/>
      <w:numFmt w:val="bullet"/>
      <w:lvlText w:val=""/>
      <w:lvlJc w:val="left"/>
      <w:pPr>
        <w:tabs>
          <w:tab w:val="num" w:pos="0"/>
        </w:tabs>
        <w:ind w:left="1764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8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0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2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4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6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8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0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24" w:hanging="360"/>
      </w:pPr>
      <w:rPr>
        <w:rFonts w:ascii="Wingdings" w:hAnsi="Wingdings"/>
      </w:rPr>
    </w:lvl>
  </w:abstractNum>
  <w:abstractNum w:abstractNumId="4" w15:restartNumberingAfterBreak="0">
    <w:nsid w:val="044F6A01"/>
    <w:multiLevelType w:val="multilevel"/>
    <w:tmpl w:val="492C8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EC3EAE"/>
    <w:multiLevelType w:val="hybridMultilevel"/>
    <w:tmpl w:val="38F43A54"/>
    <w:lvl w:ilvl="0" w:tplc="C4F22F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71F6E15"/>
    <w:multiLevelType w:val="hybridMultilevel"/>
    <w:tmpl w:val="C1BE2C6C"/>
    <w:lvl w:ilvl="0" w:tplc="9A7C2C2A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9937705"/>
    <w:multiLevelType w:val="hybridMultilevel"/>
    <w:tmpl w:val="7CA07210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>
      <w:start w:val="1"/>
      <w:numFmt w:val="lowerRoman"/>
      <w:lvlText w:val="%3."/>
      <w:lvlJc w:val="right"/>
      <w:pPr>
        <w:ind w:left="2628" w:hanging="180"/>
      </w:pPr>
    </w:lvl>
    <w:lvl w:ilvl="3" w:tplc="0415000F">
      <w:start w:val="1"/>
      <w:numFmt w:val="decimal"/>
      <w:lvlText w:val="%4."/>
      <w:lvlJc w:val="left"/>
      <w:pPr>
        <w:ind w:left="3348" w:hanging="360"/>
      </w:pPr>
    </w:lvl>
    <w:lvl w:ilvl="4" w:tplc="04150019">
      <w:start w:val="1"/>
      <w:numFmt w:val="lowerLetter"/>
      <w:lvlText w:val="%5."/>
      <w:lvlJc w:val="left"/>
      <w:pPr>
        <w:ind w:left="4068" w:hanging="360"/>
      </w:pPr>
    </w:lvl>
    <w:lvl w:ilvl="5" w:tplc="0415001B">
      <w:start w:val="1"/>
      <w:numFmt w:val="lowerRoman"/>
      <w:lvlText w:val="%6."/>
      <w:lvlJc w:val="right"/>
      <w:pPr>
        <w:ind w:left="4788" w:hanging="180"/>
      </w:pPr>
    </w:lvl>
    <w:lvl w:ilvl="6" w:tplc="0415000F">
      <w:start w:val="1"/>
      <w:numFmt w:val="decimal"/>
      <w:lvlText w:val="%7."/>
      <w:lvlJc w:val="left"/>
      <w:pPr>
        <w:ind w:left="5508" w:hanging="360"/>
      </w:pPr>
    </w:lvl>
    <w:lvl w:ilvl="7" w:tplc="04150019">
      <w:start w:val="1"/>
      <w:numFmt w:val="lowerLetter"/>
      <w:lvlText w:val="%8."/>
      <w:lvlJc w:val="left"/>
      <w:pPr>
        <w:ind w:left="6228" w:hanging="360"/>
      </w:pPr>
    </w:lvl>
    <w:lvl w:ilvl="8" w:tplc="0415001B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0B0871E0"/>
    <w:multiLevelType w:val="hybridMultilevel"/>
    <w:tmpl w:val="EA4E6878"/>
    <w:lvl w:ilvl="0" w:tplc="E40AE75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8D7A0E"/>
    <w:multiLevelType w:val="hybridMultilevel"/>
    <w:tmpl w:val="8E3E6F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019FF"/>
    <w:multiLevelType w:val="hybridMultilevel"/>
    <w:tmpl w:val="5FF491D2"/>
    <w:lvl w:ilvl="0" w:tplc="B9C41D50">
      <w:start w:val="1"/>
      <w:numFmt w:val="decimal"/>
      <w:lvlText w:val="%1."/>
      <w:lvlJc w:val="left"/>
      <w:pPr>
        <w:ind w:left="338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58" w:hanging="360"/>
      </w:pPr>
    </w:lvl>
    <w:lvl w:ilvl="2" w:tplc="0415001B" w:tentative="1">
      <w:start w:val="1"/>
      <w:numFmt w:val="lowerRoman"/>
      <w:lvlText w:val="%3."/>
      <w:lvlJc w:val="right"/>
      <w:pPr>
        <w:ind w:left="1778" w:hanging="180"/>
      </w:pPr>
    </w:lvl>
    <w:lvl w:ilvl="3" w:tplc="0415000F" w:tentative="1">
      <w:start w:val="1"/>
      <w:numFmt w:val="decimal"/>
      <w:lvlText w:val="%4."/>
      <w:lvlJc w:val="left"/>
      <w:pPr>
        <w:ind w:left="2498" w:hanging="360"/>
      </w:pPr>
    </w:lvl>
    <w:lvl w:ilvl="4" w:tplc="04150019" w:tentative="1">
      <w:start w:val="1"/>
      <w:numFmt w:val="lowerLetter"/>
      <w:lvlText w:val="%5."/>
      <w:lvlJc w:val="left"/>
      <w:pPr>
        <w:ind w:left="3218" w:hanging="360"/>
      </w:pPr>
    </w:lvl>
    <w:lvl w:ilvl="5" w:tplc="0415001B" w:tentative="1">
      <w:start w:val="1"/>
      <w:numFmt w:val="lowerRoman"/>
      <w:lvlText w:val="%6."/>
      <w:lvlJc w:val="right"/>
      <w:pPr>
        <w:ind w:left="3938" w:hanging="180"/>
      </w:pPr>
    </w:lvl>
    <w:lvl w:ilvl="6" w:tplc="0415000F" w:tentative="1">
      <w:start w:val="1"/>
      <w:numFmt w:val="decimal"/>
      <w:lvlText w:val="%7."/>
      <w:lvlJc w:val="left"/>
      <w:pPr>
        <w:ind w:left="4658" w:hanging="360"/>
      </w:pPr>
    </w:lvl>
    <w:lvl w:ilvl="7" w:tplc="04150019" w:tentative="1">
      <w:start w:val="1"/>
      <w:numFmt w:val="lowerLetter"/>
      <w:lvlText w:val="%8."/>
      <w:lvlJc w:val="left"/>
      <w:pPr>
        <w:ind w:left="5378" w:hanging="360"/>
      </w:pPr>
    </w:lvl>
    <w:lvl w:ilvl="8" w:tplc="0415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1" w15:restartNumberingAfterBreak="0">
    <w:nsid w:val="11D66226"/>
    <w:multiLevelType w:val="hybridMultilevel"/>
    <w:tmpl w:val="08A02C10"/>
    <w:lvl w:ilvl="0" w:tplc="0FCEB1F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9C25CC"/>
    <w:multiLevelType w:val="hybridMultilevel"/>
    <w:tmpl w:val="66227DD4"/>
    <w:lvl w:ilvl="0" w:tplc="E40AE7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64D11"/>
    <w:multiLevelType w:val="multilevel"/>
    <w:tmpl w:val="F4BEE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1E5F5E17"/>
    <w:multiLevelType w:val="hybridMultilevel"/>
    <w:tmpl w:val="DE781F48"/>
    <w:lvl w:ilvl="0" w:tplc="E40AE7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2919"/>
    <w:multiLevelType w:val="hybridMultilevel"/>
    <w:tmpl w:val="CA56E5E6"/>
    <w:lvl w:ilvl="0" w:tplc="828CCB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D50451"/>
    <w:multiLevelType w:val="hybridMultilevel"/>
    <w:tmpl w:val="8AD6B9C0"/>
    <w:lvl w:ilvl="0" w:tplc="65C80AC4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C73881"/>
    <w:multiLevelType w:val="hybridMultilevel"/>
    <w:tmpl w:val="76C27438"/>
    <w:lvl w:ilvl="0" w:tplc="591ACA38">
      <w:start w:val="1"/>
      <w:numFmt w:val="lowerLetter"/>
      <w:lvlText w:val="%1)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18" w15:restartNumberingAfterBreak="0">
    <w:nsid w:val="27D835B7"/>
    <w:multiLevelType w:val="hybridMultilevel"/>
    <w:tmpl w:val="D4CE6FD2"/>
    <w:lvl w:ilvl="0" w:tplc="A87E7D9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6602A"/>
    <w:multiLevelType w:val="hybridMultilevel"/>
    <w:tmpl w:val="39840280"/>
    <w:lvl w:ilvl="0" w:tplc="4C84C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2A2F0851"/>
    <w:multiLevelType w:val="hybridMultilevel"/>
    <w:tmpl w:val="4E824146"/>
    <w:lvl w:ilvl="0" w:tplc="A5B82C3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B6110C"/>
    <w:multiLevelType w:val="hybridMultilevel"/>
    <w:tmpl w:val="55F61FBC"/>
    <w:lvl w:ilvl="0" w:tplc="E40AE75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1886765"/>
    <w:multiLevelType w:val="multilevel"/>
    <w:tmpl w:val="3594CB16"/>
    <w:lvl w:ilvl="0">
      <w:start w:val="3"/>
      <w:numFmt w:val="lowerLetter"/>
      <w:lvlText w:val="%1)"/>
      <w:lvlJc w:val="left"/>
      <w:pPr>
        <w:tabs>
          <w:tab w:val="num" w:pos="846"/>
        </w:tabs>
        <w:ind w:left="846" w:hanging="360"/>
      </w:pPr>
    </w:lvl>
    <w:lvl w:ilvl="1">
      <w:start w:val="1"/>
      <w:numFmt w:val="decimal"/>
      <w:lvlText w:val="%2)"/>
      <w:lvlJc w:val="left"/>
      <w:pPr>
        <w:ind w:left="1566" w:hanging="360"/>
      </w:p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</w:lvl>
    <w:lvl w:ilvl="4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</w:lvl>
    <w:lvl w:ilvl="5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</w:lvl>
    <w:lvl w:ilvl="6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</w:lvl>
    <w:lvl w:ilvl="7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</w:lvl>
    <w:lvl w:ilvl="8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</w:lvl>
  </w:abstractNum>
  <w:abstractNum w:abstractNumId="23" w15:restartNumberingAfterBreak="0">
    <w:nsid w:val="36B9146E"/>
    <w:multiLevelType w:val="hybridMultilevel"/>
    <w:tmpl w:val="70FC09A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D46DED"/>
    <w:multiLevelType w:val="hybridMultilevel"/>
    <w:tmpl w:val="96A60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261814"/>
    <w:multiLevelType w:val="hybridMultilevel"/>
    <w:tmpl w:val="703AFD52"/>
    <w:lvl w:ilvl="0" w:tplc="04150011">
      <w:start w:val="1"/>
      <w:numFmt w:val="decimal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1">
      <w:start w:val="1"/>
      <w:numFmt w:val="decimal"/>
      <w:lvlText w:val="%3)"/>
      <w:lvlJc w:val="left"/>
      <w:pPr>
        <w:ind w:left="2628" w:hanging="180"/>
      </w:pPr>
    </w:lvl>
    <w:lvl w:ilvl="3" w:tplc="0415000F">
      <w:start w:val="1"/>
      <w:numFmt w:val="decimal"/>
      <w:lvlText w:val="%4."/>
      <w:lvlJc w:val="left"/>
      <w:pPr>
        <w:ind w:left="3348" w:hanging="360"/>
      </w:pPr>
    </w:lvl>
    <w:lvl w:ilvl="4" w:tplc="04150019">
      <w:start w:val="1"/>
      <w:numFmt w:val="lowerLetter"/>
      <w:lvlText w:val="%5."/>
      <w:lvlJc w:val="left"/>
      <w:pPr>
        <w:ind w:left="4068" w:hanging="360"/>
      </w:pPr>
    </w:lvl>
    <w:lvl w:ilvl="5" w:tplc="0415001B">
      <w:start w:val="1"/>
      <w:numFmt w:val="lowerRoman"/>
      <w:lvlText w:val="%6."/>
      <w:lvlJc w:val="right"/>
      <w:pPr>
        <w:ind w:left="4788" w:hanging="180"/>
      </w:pPr>
    </w:lvl>
    <w:lvl w:ilvl="6" w:tplc="0415000F">
      <w:start w:val="1"/>
      <w:numFmt w:val="decimal"/>
      <w:lvlText w:val="%7."/>
      <w:lvlJc w:val="left"/>
      <w:pPr>
        <w:ind w:left="5508" w:hanging="360"/>
      </w:pPr>
    </w:lvl>
    <w:lvl w:ilvl="7" w:tplc="04150019">
      <w:start w:val="1"/>
      <w:numFmt w:val="lowerLetter"/>
      <w:lvlText w:val="%8."/>
      <w:lvlJc w:val="left"/>
      <w:pPr>
        <w:ind w:left="6228" w:hanging="360"/>
      </w:pPr>
    </w:lvl>
    <w:lvl w:ilvl="8" w:tplc="0415001B">
      <w:start w:val="1"/>
      <w:numFmt w:val="lowerRoman"/>
      <w:lvlText w:val="%9."/>
      <w:lvlJc w:val="right"/>
      <w:pPr>
        <w:ind w:left="6948" w:hanging="180"/>
      </w:pPr>
    </w:lvl>
  </w:abstractNum>
  <w:abstractNum w:abstractNumId="26" w15:restartNumberingAfterBreak="0">
    <w:nsid w:val="396E6A54"/>
    <w:multiLevelType w:val="hybridMultilevel"/>
    <w:tmpl w:val="F186349C"/>
    <w:lvl w:ilvl="0" w:tplc="23E2001E">
      <w:start w:val="1"/>
      <w:numFmt w:val="lowerLetter"/>
      <w:lvlText w:val="%1)"/>
      <w:lvlJc w:val="left"/>
      <w:pPr>
        <w:ind w:left="1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7" w15:restartNumberingAfterBreak="0">
    <w:nsid w:val="3F0A1D63"/>
    <w:multiLevelType w:val="hybridMultilevel"/>
    <w:tmpl w:val="3358FD6E"/>
    <w:lvl w:ilvl="0" w:tplc="EA9C1E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5581458"/>
    <w:multiLevelType w:val="hybridMultilevel"/>
    <w:tmpl w:val="143C913E"/>
    <w:lvl w:ilvl="0" w:tplc="E40AE75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89B28CD"/>
    <w:multiLevelType w:val="hybridMultilevel"/>
    <w:tmpl w:val="F8929650"/>
    <w:lvl w:ilvl="0" w:tplc="E40AE75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E3825"/>
    <w:multiLevelType w:val="hybridMultilevel"/>
    <w:tmpl w:val="B1F80746"/>
    <w:lvl w:ilvl="0" w:tplc="E40AE75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C54781A"/>
    <w:multiLevelType w:val="hybridMultilevel"/>
    <w:tmpl w:val="BA062498"/>
    <w:lvl w:ilvl="0" w:tplc="B21A21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0F276C2"/>
    <w:multiLevelType w:val="hybridMultilevel"/>
    <w:tmpl w:val="8A8A7AC6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4" w15:restartNumberingAfterBreak="0">
    <w:nsid w:val="706C2853"/>
    <w:multiLevelType w:val="hybridMultilevel"/>
    <w:tmpl w:val="A274B128"/>
    <w:lvl w:ilvl="0" w:tplc="347E2CA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63D55C4"/>
    <w:multiLevelType w:val="multilevel"/>
    <w:tmpl w:val="825C758C"/>
    <w:lvl w:ilvl="0">
      <w:start w:val="2"/>
      <w:numFmt w:val="decimal"/>
      <w:lvlText w:val="%1."/>
      <w:lvlJc w:val="left"/>
      <w:pPr>
        <w:tabs>
          <w:tab w:val="num" w:pos="846"/>
        </w:tabs>
        <w:ind w:left="84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6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3006"/>
        </w:tabs>
        <w:ind w:left="30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726"/>
        </w:tabs>
        <w:ind w:left="37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446"/>
        </w:tabs>
        <w:ind w:left="44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66"/>
        </w:tabs>
        <w:ind w:left="51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86"/>
        </w:tabs>
        <w:ind w:left="58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06"/>
        </w:tabs>
        <w:ind w:left="6606" w:hanging="180"/>
      </w:pPr>
      <w:rPr>
        <w:rFonts w:hint="default"/>
      </w:rPr>
    </w:lvl>
  </w:abstractNum>
  <w:abstractNum w:abstractNumId="36" w15:restartNumberingAfterBreak="0">
    <w:nsid w:val="7C726844"/>
    <w:multiLevelType w:val="hybridMultilevel"/>
    <w:tmpl w:val="800CD1E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24"/>
  </w:num>
  <w:num w:numId="8">
    <w:abstractNumId w:val="27"/>
  </w:num>
  <w:num w:numId="9">
    <w:abstractNumId w:val="10"/>
  </w:num>
  <w:num w:numId="10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5"/>
  </w:num>
  <w:num w:numId="13">
    <w:abstractNumId w:val="36"/>
  </w:num>
  <w:num w:numId="14">
    <w:abstractNumId w:val="12"/>
  </w:num>
  <w:num w:numId="15">
    <w:abstractNumId w:val="29"/>
  </w:num>
  <w:num w:numId="16">
    <w:abstractNumId w:val="18"/>
  </w:num>
  <w:num w:numId="17">
    <w:abstractNumId w:val="3"/>
  </w:num>
  <w:num w:numId="18">
    <w:abstractNumId w:val="0"/>
  </w:num>
  <w:num w:numId="19">
    <w:abstractNumId w:val="1"/>
  </w:num>
  <w:num w:numId="20">
    <w:abstractNumId w:val="2"/>
  </w:num>
  <w:num w:numId="21">
    <w:abstractNumId w:val="30"/>
  </w:num>
  <w:num w:numId="22">
    <w:abstractNumId w:val="21"/>
  </w:num>
  <w:num w:numId="23">
    <w:abstractNumId w:val="28"/>
  </w:num>
  <w:num w:numId="24">
    <w:abstractNumId w:val="8"/>
  </w:num>
  <w:num w:numId="25">
    <w:abstractNumId w:val="33"/>
  </w:num>
  <w:num w:numId="26">
    <w:abstractNumId w:val="14"/>
  </w:num>
  <w:num w:numId="27">
    <w:abstractNumId w:val="31"/>
  </w:num>
  <w:num w:numId="28">
    <w:abstractNumId w:val="9"/>
  </w:num>
  <w:num w:numId="29">
    <w:abstractNumId w:val="20"/>
  </w:num>
  <w:num w:numId="3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13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940"/>
    <w:rsid w:val="0001199F"/>
    <w:rsid w:val="00026934"/>
    <w:rsid w:val="000361A8"/>
    <w:rsid w:val="00040688"/>
    <w:rsid w:val="000560E3"/>
    <w:rsid w:val="00064F1D"/>
    <w:rsid w:val="00082A77"/>
    <w:rsid w:val="00087587"/>
    <w:rsid w:val="000907A1"/>
    <w:rsid w:val="00096090"/>
    <w:rsid w:val="000969CE"/>
    <w:rsid w:val="000A4332"/>
    <w:rsid w:val="000B49E3"/>
    <w:rsid w:val="000B5487"/>
    <w:rsid w:val="000B5AAC"/>
    <w:rsid w:val="000B5ACB"/>
    <w:rsid w:val="000C5A72"/>
    <w:rsid w:val="000C77E6"/>
    <w:rsid w:val="000E0B37"/>
    <w:rsid w:val="000E6EFA"/>
    <w:rsid w:val="00111F30"/>
    <w:rsid w:val="00112AEF"/>
    <w:rsid w:val="00112DE6"/>
    <w:rsid w:val="00112FD5"/>
    <w:rsid w:val="00121F5A"/>
    <w:rsid w:val="00143321"/>
    <w:rsid w:val="00155384"/>
    <w:rsid w:val="00173BA3"/>
    <w:rsid w:val="00192CE2"/>
    <w:rsid w:val="00192DF5"/>
    <w:rsid w:val="001966B5"/>
    <w:rsid w:val="001A2E0A"/>
    <w:rsid w:val="001A7940"/>
    <w:rsid w:val="001B20D6"/>
    <w:rsid w:val="001E44C2"/>
    <w:rsid w:val="001E6376"/>
    <w:rsid w:val="001E7811"/>
    <w:rsid w:val="001F218F"/>
    <w:rsid w:val="001F2BA2"/>
    <w:rsid w:val="0021046B"/>
    <w:rsid w:val="0021482B"/>
    <w:rsid w:val="00224019"/>
    <w:rsid w:val="0022754E"/>
    <w:rsid w:val="002348ED"/>
    <w:rsid w:val="00236C04"/>
    <w:rsid w:val="002457E3"/>
    <w:rsid w:val="002561B4"/>
    <w:rsid w:val="002573ED"/>
    <w:rsid w:val="00273928"/>
    <w:rsid w:val="00283069"/>
    <w:rsid w:val="0029399E"/>
    <w:rsid w:val="002A66AC"/>
    <w:rsid w:val="002B012E"/>
    <w:rsid w:val="002B2DC3"/>
    <w:rsid w:val="002C78DD"/>
    <w:rsid w:val="002D1628"/>
    <w:rsid w:val="002D1ED8"/>
    <w:rsid w:val="002E287F"/>
    <w:rsid w:val="002F2305"/>
    <w:rsid w:val="002F2C8D"/>
    <w:rsid w:val="003002D5"/>
    <w:rsid w:val="00303F13"/>
    <w:rsid w:val="00327C1E"/>
    <w:rsid w:val="00334244"/>
    <w:rsid w:val="003407FE"/>
    <w:rsid w:val="00361AD2"/>
    <w:rsid w:val="00376F66"/>
    <w:rsid w:val="003811C6"/>
    <w:rsid w:val="0038467F"/>
    <w:rsid w:val="00386544"/>
    <w:rsid w:val="003C07AB"/>
    <w:rsid w:val="003D4879"/>
    <w:rsid w:val="003D79CA"/>
    <w:rsid w:val="003D79F6"/>
    <w:rsid w:val="004001E3"/>
    <w:rsid w:val="00403591"/>
    <w:rsid w:val="00404B98"/>
    <w:rsid w:val="004148C7"/>
    <w:rsid w:val="0043201C"/>
    <w:rsid w:val="004419C4"/>
    <w:rsid w:val="00441E3B"/>
    <w:rsid w:val="00455A77"/>
    <w:rsid w:val="0047132D"/>
    <w:rsid w:val="00477DAD"/>
    <w:rsid w:val="004971B0"/>
    <w:rsid w:val="004A75C9"/>
    <w:rsid w:val="004B1E39"/>
    <w:rsid w:val="004E4A43"/>
    <w:rsid w:val="004F13B9"/>
    <w:rsid w:val="00514A6F"/>
    <w:rsid w:val="00551342"/>
    <w:rsid w:val="00581AE9"/>
    <w:rsid w:val="005A76CB"/>
    <w:rsid w:val="005B0265"/>
    <w:rsid w:val="005C5999"/>
    <w:rsid w:val="005E683F"/>
    <w:rsid w:val="005F7A9A"/>
    <w:rsid w:val="00603A4E"/>
    <w:rsid w:val="006129B3"/>
    <w:rsid w:val="00616F98"/>
    <w:rsid w:val="0062796E"/>
    <w:rsid w:val="00643F3C"/>
    <w:rsid w:val="00653014"/>
    <w:rsid w:val="00681AEB"/>
    <w:rsid w:val="006A07DF"/>
    <w:rsid w:val="006A131E"/>
    <w:rsid w:val="006A4646"/>
    <w:rsid w:val="006A5B8E"/>
    <w:rsid w:val="006B24CC"/>
    <w:rsid w:val="006B3806"/>
    <w:rsid w:val="006C7BD7"/>
    <w:rsid w:val="006F6C74"/>
    <w:rsid w:val="007330B1"/>
    <w:rsid w:val="00740A02"/>
    <w:rsid w:val="00743C8B"/>
    <w:rsid w:val="0074432C"/>
    <w:rsid w:val="00753492"/>
    <w:rsid w:val="00753C0B"/>
    <w:rsid w:val="00772D1A"/>
    <w:rsid w:val="00780F2E"/>
    <w:rsid w:val="00783A60"/>
    <w:rsid w:val="00786DBC"/>
    <w:rsid w:val="00792219"/>
    <w:rsid w:val="007B3CCB"/>
    <w:rsid w:val="007B4EBF"/>
    <w:rsid w:val="007B5006"/>
    <w:rsid w:val="007C02A3"/>
    <w:rsid w:val="007C14BD"/>
    <w:rsid w:val="007C45BF"/>
    <w:rsid w:val="007D07D1"/>
    <w:rsid w:val="007E340E"/>
    <w:rsid w:val="007E7CB5"/>
    <w:rsid w:val="007F2B86"/>
    <w:rsid w:val="007F3534"/>
    <w:rsid w:val="00803710"/>
    <w:rsid w:val="00810D2A"/>
    <w:rsid w:val="0085090D"/>
    <w:rsid w:val="00856A20"/>
    <w:rsid w:val="00863D46"/>
    <w:rsid w:val="00864D2F"/>
    <w:rsid w:val="00874C63"/>
    <w:rsid w:val="00880F3C"/>
    <w:rsid w:val="00891282"/>
    <w:rsid w:val="008C5B41"/>
    <w:rsid w:val="008F0BAC"/>
    <w:rsid w:val="008F51E2"/>
    <w:rsid w:val="008F5A1D"/>
    <w:rsid w:val="00907AF6"/>
    <w:rsid w:val="00922054"/>
    <w:rsid w:val="00922F2B"/>
    <w:rsid w:val="009275F5"/>
    <w:rsid w:val="0095068B"/>
    <w:rsid w:val="00963FB4"/>
    <w:rsid w:val="009812B7"/>
    <w:rsid w:val="009A692E"/>
    <w:rsid w:val="009A779E"/>
    <w:rsid w:val="009C1201"/>
    <w:rsid w:val="009C35E4"/>
    <w:rsid w:val="009D7F44"/>
    <w:rsid w:val="00A1217B"/>
    <w:rsid w:val="00A2508A"/>
    <w:rsid w:val="00A260B1"/>
    <w:rsid w:val="00A404AB"/>
    <w:rsid w:val="00A67FEA"/>
    <w:rsid w:val="00AC34B3"/>
    <w:rsid w:val="00AC7A69"/>
    <w:rsid w:val="00AE07AF"/>
    <w:rsid w:val="00B2306A"/>
    <w:rsid w:val="00B3644E"/>
    <w:rsid w:val="00B51F6C"/>
    <w:rsid w:val="00B57DFC"/>
    <w:rsid w:val="00B63713"/>
    <w:rsid w:val="00B8515C"/>
    <w:rsid w:val="00BC40A7"/>
    <w:rsid w:val="00BE27ED"/>
    <w:rsid w:val="00C11764"/>
    <w:rsid w:val="00C157FE"/>
    <w:rsid w:val="00C30C5E"/>
    <w:rsid w:val="00C378E2"/>
    <w:rsid w:val="00C55B8F"/>
    <w:rsid w:val="00C65E87"/>
    <w:rsid w:val="00C73D0D"/>
    <w:rsid w:val="00C82534"/>
    <w:rsid w:val="00C9282A"/>
    <w:rsid w:val="00CB0E04"/>
    <w:rsid w:val="00CB29F9"/>
    <w:rsid w:val="00CB3EF6"/>
    <w:rsid w:val="00CC14BD"/>
    <w:rsid w:val="00CE28EB"/>
    <w:rsid w:val="00D01B28"/>
    <w:rsid w:val="00D12343"/>
    <w:rsid w:val="00D17875"/>
    <w:rsid w:val="00D25425"/>
    <w:rsid w:val="00D43ECB"/>
    <w:rsid w:val="00D473A3"/>
    <w:rsid w:val="00D6695E"/>
    <w:rsid w:val="00DB3667"/>
    <w:rsid w:val="00DC5333"/>
    <w:rsid w:val="00E05DAF"/>
    <w:rsid w:val="00E15FA7"/>
    <w:rsid w:val="00E17075"/>
    <w:rsid w:val="00E21F8C"/>
    <w:rsid w:val="00E246F1"/>
    <w:rsid w:val="00E25A22"/>
    <w:rsid w:val="00E308D6"/>
    <w:rsid w:val="00E34610"/>
    <w:rsid w:val="00E73A96"/>
    <w:rsid w:val="00EA6BC5"/>
    <w:rsid w:val="00EB263B"/>
    <w:rsid w:val="00EF2514"/>
    <w:rsid w:val="00EF69A7"/>
    <w:rsid w:val="00F018E8"/>
    <w:rsid w:val="00F15DD9"/>
    <w:rsid w:val="00F17A1C"/>
    <w:rsid w:val="00F31571"/>
    <w:rsid w:val="00F51459"/>
    <w:rsid w:val="00F566CE"/>
    <w:rsid w:val="00F666D3"/>
    <w:rsid w:val="00F8195E"/>
    <w:rsid w:val="00FA72B6"/>
    <w:rsid w:val="00FB2ACC"/>
    <w:rsid w:val="00FC6DD6"/>
    <w:rsid w:val="00FD4104"/>
    <w:rsid w:val="00FD4FA3"/>
    <w:rsid w:val="00FF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7A8D77"/>
  <w15:docId w15:val="{2BD40696-1558-4C13-BD0A-AE5D15CD0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29B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A7940"/>
    <w:rPr>
      <w:rFonts w:ascii="Garamond" w:hAnsi="Garamond"/>
      <w:sz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A7940"/>
    <w:rPr>
      <w:rFonts w:ascii="Garamond" w:eastAsia="Times New Roman" w:hAnsi="Garamond" w:cs="Times New Roman"/>
      <w:sz w:val="28"/>
      <w:szCs w:val="20"/>
      <w:lang w:val="x-none" w:eastAsia="x-none"/>
    </w:rPr>
  </w:style>
  <w:style w:type="character" w:styleId="Pogrubienie">
    <w:name w:val="Strong"/>
    <w:qFormat/>
    <w:rsid w:val="001A7940"/>
    <w:rPr>
      <w:rFonts w:cs="Times New Roman"/>
      <w:b/>
    </w:rPr>
  </w:style>
  <w:style w:type="paragraph" w:styleId="Tytu">
    <w:name w:val="Title"/>
    <w:basedOn w:val="Normalny"/>
    <w:link w:val="TytuZnak"/>
    <w:uiPriority w:val="99"/>
    <w:qFormat/>
    <w:rsid w:val="001A794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1A794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A7940"/>
    <w:pPr>
      <w:spacing w:after="120" w:line="480" w:lineRule="auto"/>
      <w:ind w:left="283"/>
    </w:pPr>
    <w:rPr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1A794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1A7940"/>
    <w:pPr>
      <w:ind w:left="720"/>
      <w:contextualSpacing/>
      <w:jc w:val="left"/>
    </w:pPr>
    <w:rPr>
      <w:sz w:val="20"/>
    </w:rPr>
  </w:style>
  <w:style w:type="paragraph" w:styleId="Bezodstpw">
    <w:name w:val="No Spacing"/>
    <w:uiPriority w:val="1"/>
    <w:qFormat/>
    <w:rsid w:val="001A79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0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02A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02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0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02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02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2A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11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11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11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11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ą1"/>
    <w:basedOn w:val="Normalny"/>
    <w:rsid w:val="00BE27ED"/>
    <w:pPr>
      <w:suppressAutoHyphens/>
      <w:spacing w:after="200" w:line="276" w:lineRule="auto"/>
      <w:ind w:left="720"/>
      <w:jc w:val="left"/>
    </w:pPr>
    <w:rPr>
      <w:rFonts w:ascii="Calibri" w:hAnsi="Calibri"/>
      <w:sz w:val="22"/>
      <w:szCs w:val="22"/>
      <w:lang w:eastAsia="ar-SA"/>
    </w:rPr>
  </w:style>
  <w:style w:type="paragraph" w:customStyle="1" w:styleId="TekstpodstawowyF2">
    <w:name w:val="Tekst podstawowy.(F2)"/>
    <w:basedOn w:val="Normalny"/>
    <w:rsid w:val="007C14BD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6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7FE0E-5F3B-4031-A27A-F13FE16D258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7FAC31D-7386-4562-825C-3C02D08AB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1965</Words>
  <Characters>11795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W</dc:creator>
  <cp:lastModifiedBy>Krzysiak Florian</cp:lastModifiedBy>
  <cp:revision>8</cp:revision>
  <cp:lastPrinted>2023-10-30T11:56:00Z</cp:lastPrinted>
  <dcterms:created xsi:type="dcterms:W3CDTF">2024-11-25T09:09:00Z</dcterms:created>
  <dcterms:modified xsi:type="dcterms:W3CDTF">2024-12-12T06:38:00Z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d00c82bb-690c-4ed5-aee5-bc539890c1d5</vt:lpwstr>
  </property>
  <property fmtid="{D5CDD505-2E9C-101B-9397-08002B2CF9AE}" pid="3" name="bjSaver">
    <vt:lpwstr>hcgwzMte66wdyribxq2D3vw8o3Vt+duj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