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411D29" w14:textId="05D4E92C" w:rsidR="00FB6012" w:rsidRDefault="00FB6012" w:rsidP="00FB6012">
      <w:pPr>
        <w:spacing w:line="276" w:lineRule="auto"/>
        <w:rPr>
          <w:rFonts w:ascii="Arial" w:hAnsi="Arial" w:cs="Arial"/>
          <w:sz w:val="22"/>
          <w:szCs w:val="22"/>
        </w:rPr>
      </w:pPr>
    </w:p>
    <w:p w14:paraId="540EB4AA" w14:textId="77777777" w:rsidR="00DA3D1F" w:rsidRPr="00DA3D1F" w:rsidRDefault="00DA3D1F" w:rsidP="00DA3D1F">
      <w:pPr>
        <w:tabs>
          <w:tab w:val="left" w:pos="0"/>
        </w:tabs>
        <w:autoSpaceDE w:val="0"/>
        <w:autoSpaceDN w:val="0"/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DA3D1F">
        <w:rPr>
          <w:rFonts w:ascii="Arial" w:hAnsi="Arial" w:cs="Arial"/>
          <w:bCs/>
          <w:sz w:val="22"/>
          <w:szCs w:val="22"/>
        </w:rPr>
        <w:t>Załącznik nr 3</w:t>
      </w:r>
    </w:p>
    <w:p w14:paraId="410F81B4" w14:textId="4A6E1651" w:rsidR="00FB6012" w:rsidRDefault="00FB6012" w:rsidP="00F933FF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6EBBB1FA" w14:textId="18C85F32" w:rsidR="00FB6012" w:rsidRPr="00F933FF" w:rsidRDefault="00FB6012" w:rsidP="00DA3D1F">
      <w:pPr>
        <w:spacing w:line="276" w:lineRule="auto"/>
        <w:rPr>
          <w:rFonts w:ascii="Arial" w:hAnsi="Arial" w:cs="Arial"/>
          <w:sz w:val="22"/>
          <w:szCs w:val="22"/>
        </w:rPr>
      </w:pPr>
    </w:p>
    <w:p w14:paraId="370771DA" w14:textId="77777777" w:rsidR="00FA2B87" w:rsidRPr="00F933FF" w:rsidRDefault="00FA2B87" w:rsidP="00FA2B87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F933FF">
        <w:rPr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A79063" wp14:editId="3E5AF7C9">
                <wp:simplePos x="0" y="0"/>
                <wp:positionH relativeFrom="column">
                  <wp:posOffset>-453390</wp:posOffset>
                </wp:positionH>
                <wp:positionV relativeFrom="paragraph">
                  <wp:posOffset>-228600</wp:posOffset>
                </wp:positionV>
                <wp:extent cx="2743200" cy="88455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884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242AB2" w14:textId="77777777" w:rsidR="00B762F4" w:rsidRPr="00AD3A08" w:rsidRDefault="00B762F4" w:rsidP="00FA2B87">
                            <w:pPr>
                              <w:jc w:val="center"/>
                              <w:rPr>
                                <w:b/>
                                <w:color w:val="0000FF"/>
                              </w:rPr>
                            </w:pPr>
                            <w:r w:rsidRPr="0091223D">
                              <w:rPr>
                                <w:noProof/>
                                <w:color w:val="0000FF"/>
                                <w:lang w:eastAsia="pl-PL"/>
                              </w:rPr>
                              <w:drawing>
                                <wp:inline distT="0" distB="0" distL="0" distR="0" wp14:anchorId="1F413098" wp14:editId="22F1F317">
                                  <wp:extent cx="476250" cy="409575"/>
                                  <wp:effectExtent l="0" t="0" r="0" b="0"/>
                                  <wp:docPr id="1" name="Obraz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6250" cy="409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986BD90" w14:textId="77777777" w:rsidR="00B762F4" w:rsidRPr="00EE20A0" w:rsidRDefault="00B762F4" w:rsidP="00FA2B8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EE20A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JEDNOSTKA WOJSKOWA NR 6021</w:t>
                            </w:r>
                          </w:p>
                          <w:p w14:paraId="7123216A" w14:textId="77777777" w:rsidR="00B762F4" w:rsidRPr="00EE20A0" w:rsidRDefault="00B762F4" w:rsidP="00FA2B8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EE20A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00-909 Warszawa, ul. Żwirki i Wigury 9/13</w:t>
                            </w:r>
                          </w:p>
                          <w:p w14:paraId="6BC5D31F" w14:textId="77777777" w:rsidR="00B762F4" w:rsidRPr="00EE20A0" w:rsidRDefault="00B762F4" w:rsidP="00FA2B8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A7906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35.7pt;margin-top:-18pt;width:3in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" stroked="f">
                <v:textbox>
                  <w:txbxContent>
                    <w:p w14:paraId="3F242AB2" w14:textId="77777777" w:rsidR="00B762F4" w:rsidRPr="00AD3A08" w:rsidRDefault="00B762F4" w:rsidP="00FA2B87">
                      <w:pPr>
                        <w:jc w:val="center"/>
                        <w:rPr>
                          <w:b/>
                          <w:color w:val="0000FF"/>
                        </w:rPr>
                      </w:pPr>
                      <w:r w:rsidRPr="0091223D">
                        <w:rPr>
                          <w:noProof/>
                          <w:color w:val="0000FF"/>
                          <w:lang w:eastAsia="pl-PL"/>
                        </w:rPr>
                        <w:drawing>
                          <wp:inline distT="0" distB="0" distL="0" distR="0" wp14:anchorId="1F413098" wp14:editId="22F1F317">
                            <wp:extent cx="476250" cy="409575"/>
                            <wp:effectExtent l="0" t="0" r="0" b="0"/>
                            <wp:docPr id="1" name="Obraz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6250" cy="409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986BD90" w14:textId="77777777" w:rsidR="00B762F4" w:rsidRPr="00EE20A0" w:rsidRDefault="00B762F4" w:rsidP="00FA2B8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EE20A0">
                        <w:rPr>
                          <w:rFonts w:ascii="Arial" w:hAnsi="Arial" w:cs="Arial"/>
                          <w:sz w:val="18"/>
                          <w:szCs w:val="18"/>
                        </w:rPr>
                        <w:t>JEDNOSTKA WOJSKOWA NR 6021</w:t>
                      </w:r>
                    </w:p>
                    <w:p w14:paraId="7123216A" w14:textId="77777777" w:rsidR="00B762F4" w:rsidRPr="00EE20A0" w:rsidRDefault="00B762F4" w:rsidP="00FA2B8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EE20A0">
                        <w:rPr>
                          <w:rFonts w:ascii="Arial" w:hAnsi="Arial" w:cs="Arial"/>
                          <w:sz w:val="18"/>
                          <w:szCs w:val="18"/>
                        </w:rPr>
                        <w:t>00-909 Warszawa, ul. Żwirki i Wigury 9/13</w:t>
                      </w:r>
                    </w:p>
                    <w:p w14:paraId="6BC5D31F" w14:textId="77777777" w:rsidR="00B762F4" w:rsidRPr="00EE20A0" w:rsidRDefault="00B762F4" w:rsidP="00FA2B8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933FF">
        <w:rPr>
          <w:rFonts w:ascii="Arial" w:hAnsi="Arial" w:cs="Arial"/>
          <w:sz w:val="22"/>
          <w:szCs w:val="22"/>
        </w:rPr>
        <w:t>Egz. Nr …..</w:t>
      </w:r>
    </w:p>
    <w:p w14:paraId="0DE71452" w14:textId="77777777" w:rsidR="0091223D" w:rsidRPr="00F933FF" w:rsidRDefault="0091223D" w:rsidP="00F933FF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50358F0" w14:textId="4B518A70" w:rsidR="00F933FF" w:rsidRDefault="0091223D" w:rsidP="00F933FF">
      <w:pPr>
        <w:spacing w:line="276" w:lineRule="auto"/>
        <w:rPr>
          <w:rFonts w:ascii="Arial" w:hAnsi="Arial" w:cs="Arial"/>
          <w:b/>
          <w:color w:val="FF0000"/>
          <w:sz w:val="22"/>
          <w:szCs w:val="22"/>
        </w:rPr>
      </w:pPr>
      <w:r w:rsidRPr="00F933FF">
        <w:rPr>
          <w:rFonts w:ascii="Arial" w:hAnsi="Arial" w:cs="Arial"/>
          <w:b/>
          <w:color w:val="FF0000"/>
          <w:sz w:val="22"/>
          <w:szCs w:val="22"/>
        </w:rPr>
        <w:tab/>
      </w:r>
      <w:r w:rsidRPr="00F933FF">
        <w:rPr>
          <w:rFonts w:ascii="Arial" w:hAnsi="Arial" w:cs="Arial"/>
          <w:b/>
          <w:color w:val="FF0000"/>
          <w:sz w:val="22"/>
          <w:szCs w:val="22"/>
        </w:rPr>
        <w:tab/>
      </w:r>
      <w:r w:rsidRPr="00F933FF">
        <w:rPr>
          <w:rFonts w:ascii="Arial" w:hAnsi="Arial" w:cs="Arial"/>
          <w:b/>
          <w:color w:val="FF0000"/>
          <w:sz w:val="22"/>
          <w:szCs w:val="22"/>
        </w:rPr>
        <w:tab/>
      </w:r>
      <w:r w:rsidRPr="00F933FF">
        <w:rPr>
          <w:rFonts w:ascii="Arial" w:hAnsi="Arial" w:cs="Arial"/>
          <w:b/>
          <w:color w:val="FF0000"/>
          <w:sz w:val="22"/>
          <w:szCs w:val="22"/>
        </w:rPr>
        <w:tab/>
      </w:r>
      <w:r w:rsidRPr="00F933FF">
        <w:rPr>
          <w:rFonts w:ascii="Arial" w:hAnsi="Arial" w:cs="Arial"/>
          <w:b/>
          <w:color w:val="FF0000"/>
          <w:sz w:val="22"/>
          <w:szCs w:val="22"/>
        </w:rPr>
        <w:tab/>
      </w:r>
      <w:r w:rsidRPr="00F933FF">
        <w:rPr>
          <w:rFonts w:ascii="Arial" w:hAnsi="Arial" w:cs="Arial"/>
          <w:b/>
          <w:color w:val="FF0000"/>
          <w:sz w:val="22"/>
          <w:szCs w:val="22"/>
        </w:rPr>
        <w:tab/>
      </w:r>
      <w:r w:rsidRPr="00F933FF">
        <w:rPr>
          <w:rFonts w:ascii="Arial" w:hAnsi="Arial" w:cs="Arial"/>
          <w:b/>
          <w:color w:val="FF0000"/>
          <w:sz w:val="22"/>
          <w:szCs w:val="22"/>
        </w:rPr>
        <w:tab/>
      </w:r>
      <w:r w:rsidR="00F20485">
        <w:rPr>
          <w:rFonts w:ascii="Arial" w:hAnsi="Arial" w:cs="Arial"/>
          <w:b/>
          <w:color w:val="FF0000"/>
          <w:sz w:val="22"/>
          <w:szCs w:val="22"/>
        </w:rPr>
        <w:t xml:space="preserve">                </w:t>
      </w:r>
    </w:p>
    <w:p w14:paraId="1C77F683" w14:textId="77777777" w:rsidR="00F933FF" w:rsidRDefault="00F933FF" w:rsidP="00F933FF">
      <w:pPr>
        <w:spacing w:line="276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11F9C134" w14:textId="3B1CAC11" w:rsidR="00FA2B87" w:rsidRPr="00F933FF" w:rsidRDefault="00FA2B87" w:rsidP="00FA2B87">
      <w:pPr>
        <w:spacing w:line="276" w:lineRule="auto"/>
        <w:rPr>
          <w:rFonts w:ascii="Arial" w:hAnsi="Arial" w:cs="Arial"/>
          <w:bCs/>
          <w:color w:val="C00000"/>
          <w:sz w:val="22"/>
          <w:szCs w:val="22"/>
        </w:rPr>
      </w:pPr>
    </w:p>
    <w:p w14:paraId="2CD59F99" w14:textId="6C8EE1EA" w:rsidR="00A767E9" w:rsidRPr="00F933FF" w:rsidRDefault="003601B1" w:rsidP="00F933F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933FF">
        <w:rPr>
          <w:rFonts w:ascii="Arial" w:hAnsi="Arial" w:cs="Arial"/>
          <w:b/>
          <w:sz w:val="22"/>
          <w:szCs w:val="22"/>
        </w:rPr>
        <w:t xml:space="preserve"> </w:t>
      </w:r>
      <w:r w:rsidR="00A767E9" w:rsidRPr="00F933FF">
        <w:rPr>
          <w:rFonts w:ascii="Arial" w:hAnsi="Arial" w:cs="Arial"/>
          <w:b/>
          <w:sz w:val="22"/>
          <w:szCs w:val="22"/>
        </w:rPr>
        <w:t>Umowa Nr …./20</w:t>
      </w:r>
      <w:r w:rsidR="00241AA6" w:rsidRPr="00F933FF">
        <w:rPr>
          <w:rFonts w:ascii="Arial" w:hAnsi="Arial" w:cs="Arial"/>
          <w:b/>
          <w:sz w:val="22"/>
          <w:szCs w:val="22"/>
        </w:rPr>
        <w:t>2</w:t>
      </w:r>
      <w:r w:rsidR="00D1595D">
        <w:rPr>
          <w:rFonts w:ascii="Arial" w:hAnsi="Arial" w:cs="Arial"/>
          <w:b/>
          <w:sz w:val="22"/>
          <w:szCs w:val="22"/>
        </w:rPr>
        <w:t>4</w:t>
      </w:r>
      <w:r w:rsidR="00B67082" w:rsidRPr="00F933FF">
        <w:rPr>
          <w:rFonts w:ascii="Arial" w:hAnsi="Arial" w:cs="Arial"/>
          <w:b/>
          <w:sz w:val="22"/>
          <w:szCs w:val="22"/>
        </w:rPr>
        <w:t xml:space="preserve"> </w:t>
      </w:r>
      <w:r w:rsidR="00A767E9" w:rsidRPr="00F933FF">
        <w:rPr>
          <w:rFonts w:ascii="Arial" w:hAnsi="Arial" w:cs="Arial"/>
          <w:b/>
          <w:sz w:val="22"/>
          <w:szCs w:val="22"/>
        </w:rPr>
        <w:t>r./…..</w:t>
      </w:r>
    </w:p>
    <w:p w14:paraId="1A5887CD" w14:textId="77777777" w:rsidR="00A767E9" w:rsidRPr="00F933FF" w:rsidRDefault="00A767E9" w:rsidP="00F933F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zawarta w dniu ………………r. w Warszawie</w:t>
      </w:r>
    </w:p>
    <w:p w14:paraId="515E876F" w14:textId="77777777" w:rsidR="00A767E9" w:rsidRPr="00F933FF" w:rsidRDefault="00A767E9" w:rsidP="00F933F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(zwana dalej „Umową”)</w:t>
      </w:r>
    </w:p>
    <w:p w14:paraId="327E7D80" w14:textId="77777777" w:rsidR="00A767E9" w:rsidRPr="002138A1" w:rsidRDefault="00A767E9" w:rsidP="00F933F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138A1">
        <w:rPr>
          <w:rFonts w:ascii="Arial" w:hAnsi="Arial" w:cs="Arial"/>
          <w:b/>
          <w:sz w:val="22"/>
          <w:szCs w:val="22"/>
        </w:rPr>
        <w:t>pomiędzy:</w:t>
      </w:r>
    </w:p>
    <w:p w14:paraId="39A1589D" w14:textId="77777777" w:rsidR="00F933FF" w:rsidRDefault="00F933FF" w:rsidP="00F933FF">
      <w:pPr>
        <w:tabs>
          <w:tab w:val="left" w:pos="2127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7DD152F4" w14:textId="2F394972" w:rsidR="00E5501B" w:rsidRPr="00F933FF" w:rsidRDefault="00E5501B" w:rsidP="00F933FF">
      <w:pPr>
        <w:tabs>
          <w:tab w:val="left" w:pos="2127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F933FF">
        <w:rPr>
          <w:rFonts w:ascii="Arial" w:hAnsi="Arial" w:cs="Arial"/>
          <w:b/>
          <w:sz w:val="22"/>
          <w:szCs w:val="22"/>
        </w:rPr>
        <w:t xml:space="preserve">ZAMAWIAJĄCYM: </w:t>
      </w:r>
      <w:r w:rsidR="00430FCA">
        <w:rPr>
          <w:rFonts w:ascii="Arial" w:hAnsi="Arial" w:cs="Arial"/>
          <w:b/>
          <w:sz w:val="22"/>
          <w:szCs w:val="22"/>
        </w:rPr>
        <w:t xml:space="preserve">  </w:t>
      </w:r>
      <w:r w:rsidRPr="00F933FF">
        <w:rPr>
          <w:rFonts w:ascii="Arial" w:hAnsi="Arial" w:cs="Arial"/>
          <w:b/>
          <w:sz w:val="22"/>
          <w:szCs w:val="22"/>
        </w:rPr>
        <w:t>SKARBEM PAŃSTWA - JEDNOSTKĄ WOJSKOWĄ NR 6021</w:t>
      </w:r>
    </w:p>
    <w:p w14:paraId="62684543" w14:textId="77777777" w:rsidR="00E5501B" w:rsidRPr="00F933FF" w:rsidRDefault="00E5501B" w:rsidP="00F933FF">
      <w:pPr>
        <w:tabs>
          <w:tab w:val="left" w:pos="2127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F933FF">
        <w:rPr>
          <w:rFonts w:ascii="Arial" w:hAnsi="Arial" w:cs="Arial"/>
          <w:b/>
          <w:sz w:val="22"/>
          <w:szCs w:val="22"/>
        </w:rPr>
        <w:tab/>
        <w:t>00-909 Warszawa, ul. Żwirki i Wigury 9/13</w:t>
      </w:r>
    </w:p>
    <w:p w14:paraId="55360776" w14:textId="77777777" w:rsidR="00E5501B" w:rsidRPr="00F933FF" w:rsidRDefault="00E5501B" w:rsidP="00F933FF">
      <w:pPr>
        <w:tabs>
          <w:tab w:val="left" w:pos="2127"/>
        </w:tabs>
        <w:suppressAutoHyphens/>
        <w:spacing w:line="276" w:lineRule="auto"/>
        <w:ind w:left="1673" w:right="72" w:firstLine="454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NIP:</w:t>
      </w:r>
      <w:r w:rsidRPr="00F933FF">
        <w:rPr>
          <w:rFonts w:ascii="Arial" w:hAnsi="Arial" w:cs="Arial"/>
          <w:b/>
          <w:sz w:val="22"/>
          <w:szCs w:val="22"/>
        </w:rPr>
        <w:t xml:space="preserve"> </w:t>
      </w:r>
      <w:r w:rsidRPr="00F933FF">
        <w:rPr>
          <w:rFonts w:ascii="Arial" w:hAnsi="Arial" w:cs="Arial"/>
          <w:sz w:val="22"/>
          <w:szCs w:val="22"/>
        </w:rPr>
        <w:t xml:space="preserve">522-29-98-740, </w:t>
      </w:r>
      <w:r w:rsidRPr="00F933FF">
        <w:rPr>
          <w:rFonts w:ascii="Arial" w:hAnsi="Arial" w:cs="Arial"/>
          <w:sz w:val="22"/>
          <w:szCs w:val="22"/>
        </w:rPr>
        <w:tab/>
        <w:t>REGON: 146268471</w:t>
      </w:r>
    </w:p>
    <w:p w14:paraId="14C917D5" w14:textId="77777777" w:rsidR="00E5501B" w:rsidRPr="00F933FF" w:rsidRDefault="00E5501B" w:rsidP="00F933FF">
      <w:pPr>
        <w:tabs>
          <w:tab w:val="left" w:pos="2127"/>
        </w:tabs>
        <w:suppressAutoHyphens/>
        <w:spacing w:line="276" w:lineRule="auto"/>
        <w:ind w:left="1673" w:right="72" w:firstLine="454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reprezentowaną przez:</w:t>
      </w:r>
    </w:p>
    <w:p w14:paraId="01A3F151" w14:textId="77777777" w:rsidR="00E5501B" w:rsidRPr="00F933FF" w:rsidRDefault="00E5501B" w:rsidP="00F933FF">
      <w:pPr>
        <w:tabs>
          <w:tab w:val="left" w:pos="2127"/>
        </w:tabs>
        <w:spacing w:line="276" w:lineRule="auto"/>
        <w:ind w:left="2381" w:hanging="254"/>
        <w:rPr>
          <w:rFonts w:ascii="Arial" w:hAnsi="Arial" w:cs="Arial"/>
          <w:b/>
          <w:sz w:val="22"/>
          <w:szCs w:val="22"/>
        </w:rPr>
      </w:pPr>
      <w:r w:rsidRPr="00F933FF">
        <w:rPr>
          <w:rFonts w:ascii="Arial" w:hAnsi="Arial" w:cs="Arial"/>
          <w:b/>
          <w:sz w:val="22"/>
          <w:szCs w:val="22"/>
        </w:rPr>
        <w:t>Dowódcę Jednostki Wojskowej Nr 6021</w:t>
      </w:r>
    </w:p>
    <w:p w14:paraId="11DA7E78" w14:textId="6D5907AD" w:rsidR="00FA2B87" w:rsidRPr="00F933FF" w:rsidRDefault="00493D5E" w:rsidP="00FA2B87">
      <w:pPr>
        <w:tabs>
          <w:tab w:val="left" w:pos="2127"/>
        </w:tabs>
        <w:spacing w:line="276" w:lineRule="auto"/>
        <w:ind w:left="1673" w:firstLine="45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płk Tomasza KANIĘ</w:t>
      </w:r>
    </w:p>
    <w:p w14:paraId="4514414A" w14:textId="77777777" w:rsidR="00E5501B" w:rsidRPr="00F933FF" w:rsidRDefault="00E5501B" w:rsidP="00F933FF">
      <w:pPr>
        <w:tabs>
          <w:tab w:val="left" w:pos="2127"/>
        </w:tabs>
        <w:spacing w:line="276" w:lineRule="auto"/>
        <w:ind w:left="1672" w:firstLine="454"/>
        <w:rPr>
          <w:rFonts w:ascii="Arial" w:hAnsi="Arial" w:cs="Arial"/>
          <w:bCs/>
          <w:sz w:val="22"/>
          <w:szCs w:val="22"/>
        </w:rPr>
      </w:pPr>
      <w:r w:rsidRPr="00F933FF">
        <w:rPr>
          <w:rFonts w:ascii="Arial" w:hAnsi="Arial" w:cs="Arial"/>
          <w:bCs/>
          <w:sz w:val="22"/>
          <w:szCs w:val="22"/>
        </w:rPr>
        <w:t xml:space="preserve">a </w:t>
      </w:r>
    </w:p>
    <w:p w14:paraId="7BA5681F" w14:textId="3DCA0205" w:rsidR="008706C1" w:rsidRPr="00F933FF" w:rsidRDefault="00E5501B" w:rsidP="008706C1">
      <w:pPr>
        <w:tabs>
          <w:tab w:val="left" w:pos="2127"/>
        </w:tabs>
        <w:spacing w:line="276" w:lineRule="auto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b/>
          <w:sz w:val="22"/>
          <w:szCs w:val="22"/>
        </w:rPr>
        <w:t>WYKONAWCĄ:</w:t>
      </w:r>
      <w:r w:rsidRPr="00F933FF">
        <w:rPr>
          <w:rFonts w:ascii="Arial" w:hAnsi="Arial" w:cs="Arial"/>
          <w:sz w:val="22"/>
          <w:szCs w:val="22"/>
        </w:rPr>
        <w:tab/>
      </w:r>
      <w:r w:rsidR="00E274B2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13987A34" w14:textId="292546FC" w:rsidR="008706C1" w:rsidRPr="00F933FF" w:rsidRDefault="00C50A2A" w:rsidP="00C50A2A">
      <w:pPr>
        <w:tabs>
          <w:tab w:val="left" w:pos="2127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</w:t>
      </w:r>
      <w:r w:rsidR="00E274B2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5B94E9FE" w14:textId="71996AEB" w:rsidR="008706C1" w:rsidRPr="00F933FF" w:rsidRDefault="008706C1" w:rsidP="008706C1">
      <w:pPr>
        <w:tabs>
          <w:tab w:val="left" w:pos="2127"/>
        </w:tabs>
        <w:spacing w:line="276" w:lineRule="auto"/>
        <w:ind w:left="2160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TEL./FAX</w:t>
      </w:r>
      <w:r w:rsidR="00C50A2A">
        <w:rPr>
          <w:rFonts w:ascii="Arial" w:hAnsi="Arial" w:cs="Arial"/>
          <w:sz w:val="22"/>
          <w:szCs w:val="22"/>
        </w:rPr>
        <w:t xml:space="preserve"> </w:t>
      </w:r>
      <w:r w:rsidR="00E274B2">
        <w:rPr>
          <w:rFonts w:ascii="Arial" w:hAnsi="Arial" w:cs="Arial"/>
          <w:sz w:val="22"/>
          <w:szCs w:val="22"/>
        </w:rPr>
        <w:t>………………………………………</w:t>
      </w:r>
    </w:p>
    <w:p w14:paraId="7AE18B96" w14:textId="11973E06" w:rsidR="008706C1" w:rsidRPr="00F933FF" w:rsidRDefault="008706C1" w:rsidP="008706C1">
      <w:pPr>
        <w:tabs>
          <w:tab w:val="left" w:pos="2127"/>
        </w:tabs>
        <w:spacing w:line="276" w:lineRule="auto"/>
        <w:ind w:left="2160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 xml:space="preserve">NIP: </w:t>
      </w:r>
      <w:r w:rsidR="00E274B2">
        <w:rPr>
          <w:rFonts w:ascii="Arial" w:hAnsi="Arial" w:cs="Arial"/>
          <w:sz w:val="22"/>
          <w:szCs w:val="22"/>
        </w:rPr>
        <w:t>………………….</w:t>
      </w:r>
      <w:r w:rsidRPr="00F933FF">
        <w:rPr>
          <w:rFonts w:ascii="Arial" w:hAnsi="Arial" w:cs="Arial"/>
          <w:sz w:val="22"/>
          <w:szCs w:val="22"/>
        </w:rPr>
        <w:t xml:space="preserve">   REGON: </w:t>
      </w:r>
      <w:r w:rsidR="00E274B2">
        <w:rPr>
          <w:rFonts w:ascii="Arial" w:hAnsi="Arial" w:cs="Arial"/>
          <w:sz w:val="22"/>
          <w:szCs w:val="22"/>
        </w:rPr>
        <w:t>…………….</w:t>
      </w:r>
    </w:p>
    <w:p w14:paraId="39B50349" w14:textId="49577E10" w:rsidR="008706C1" w:rsidRPr="00F933FF" w:rsidRDefault="008706C1" w:rsidP="008706C1">
      <w:pPr>
        <w:tabs>
          <w:tab w:val="left" w:pos="2127"/>
        </w:tabs>
        <w:spacing w:line="276" w:lineRule="auto"/>
        <w:ind w:left="21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KRS:</w:t>
      </w:r>
      <w:r w:rsidR="00C50A2A">
        <w:rPr>
          <w:rFonts w:ascii="Arial" w:hAnsi="Arial" w:cs="Arial"/>
          <w:sz w:val="22"/>
          <w:szCs w:val="22"/>
        </w:rPr>
        <w:t xml:space="preserve">  </w:t>
      </w:r>
      <w:r w:rsidR="00C53EBF">
        <w:rPr>
          <w:rFonts w:ascii="Arial" w:hAnsi="Arial" w:cs="Arial"/>
          <w:sz w:val="22"/>
          <w:szCs w:val="22"/>
        </w:rPr>
        <w:t>…………………….</w:t>
      </w:r>
    </w:p>
    <w:p w14:paraId="2A4AD582" w14:textId="77777777" w:rsidR="008706C1" w:rsidRPr="00F933FF" w:rsidRDefault="008706C1" w:rsidP="008706C1">
      <w:pPr>
        <w:tabs>
          <w:tab w:val="left" w:pos="2127"/>
        </w:tabs>
        <w:spacing w:line="276" w:lineRule="auto"/>
        <w:ind w:left="2160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reprezentowanym przez:</w:t>
      </w:r>
    </w:p>
    <w:p w14:paraId="7FE2BE7C" w14:textId="6DDFA33E" w:rsidR="00CD076A" w:rsidRDefault="00C53EBF" w:rsidP="00753E9B">
      <w:pPr>
        <w:tabs>
          <w:tab w:val="left" w:pos="2127"/>
        </w:tabs>
        <w:spacing w:line="276" w:lineRule="auto"/>
        <w:ind w:left="21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</w:t>
      </w:r>
    </w:p>
    <w:p w14:paraId="4772C051" w14:textId="77777777" w:rsidR="00C50A2A" w:rsidRDefault="00C50A2A" w:rsidP="00753E9B">
      <w:pPr>
        <w:tabs>
          <w:tab w:val="left" w:pos="2127"/>
        </w:tabs>
        <w:spacing w:line="276" w:lineRule="auto"/>
        <w:ind w:left="2160"/>
        <w:rPr>
          <w:rFonts w:ascii="Arial" w:hAnsi="Arial" w:cs="Arial"/>
          <w:sz w:val="22"/>
          <w:szCs w:val="22"/>
        </w:rPr>
      </w:pPr>
    </w:p>
    <w:p w14:paraId="394DD908" w14:textId="77777777" w:rsidR="00DA3D1F" w:rsidRDefault="00DA3D1F" w:rsidP="00753E9B">
      <w:pPr>
        <w:tabs>
          <w:tab w:val="left" w:pos="2127"/>
        </w:tabs>
        <w:spacing w:line="276" w:lineRule="auto"/>
        <w:ind w:left="2160"/>
        <w:rPr>
          <w:rFonts w:ascii="Arial" w:hAnsi="Arial" w:cs="Arial"/>
          <w:sz w:val="22"/>
          <w:szCs w:val="22"/>
        </w:rPr>
      </w:pPr>
    </w:p>
    <w:p w14:paraId="3EDFD799" w14:textId="6B24664A" w:rsidR="001E73F4" w:rsidRPr="00F933FF" w:rsidRDefault="001E73F4" w:rsidP="006B1EDB">
      <w:pPr>
        <w:tabs>
          <w:tab w:val="left" w:pos="2127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52C4BF2" w14:textId="4A050885" w:rsidR="00DA3D1F" w:rsidRDefault="00DA3D1F" w:rsidP="00DA3D1F">
      <w:pPr>
        <w:pStyle w:val="Tekstprzypisudolnego"/>
        <w:shd w:val="clear" w:color="auto" w:fill="FFFFFF" w:themeFill="background1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Umowę zawarto w wyniku postępowania przeprowadzonego w trybie zapytania ofertowego nie podlegającego regulacji ustawy z dnia 11 września 2019 r. - Prawo zamówień publicznych.</w:t>
      </w:r>
    </w:p>
    <w:p w14:paraId="3E24A956" w14:textId="77777777" w:rsidR="00DA3D1F" w:rsidRDefault="00DA3D1F" w:rsidP="00DA3D1F">
      <w:pPr>
        <w:pStyle w:val="Tekstprzypisudolnego"/>
        <w:shd w:val="clear" w:color="auto" w:fill="FFFFFF" w:themeFill="background1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5471E7" w14:textId="77777777" w:rsidR="00DA3D1F" w:rsidRDefault="00DA3D1F" w:rsidP="00DA3D1F">
      <w:pPr>
        <w:pStyle w:val="Tekstprzypisudolnego"/>
        <w:shd w:val="clear" w:color="auto" w:fill="FFFFFF" w:themeFill="background1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446640" w14:textId="77777777" w:rsidR="00270FB8" w:rsidRPr="00F933FF" w:rsidRDefault="00270FB8" w:rsidP="00F933F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933FF">
        <w:rPr>
          <w:rFonts w:ascii="Arial" w:hAnsi="Arial" w:cs="Arial"/>
          <w:b/>
          <w:sz w:val="22"/>
          <w:szCs w:val="22"/>
        </w:rPr>
        <w:t>§ 1</w:t>
      </w:r>
    </w:p>
    <w:p w14:paraId="3E137712" w14:textId="77777777" w:rsidR="00270FB8" w:rsidRPr="00F933FF" w:rsidRDefault="00B67082" w:rsidP="00F933F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933FF">
        <w:rPr>
          <w:rFonts w:ascii="Arial" w:hAnsi="Arial" w:cs="Arial"/>
          <w:b/>
          <w:sz w:val="22"/>
          <w:szCs w:val="22"/>
        </w:rPr>
        <w:t xml:space="preserve">PRZEDMIOT </w:t>
      </w:r>
      <w:r w:rsidR="00906921" w:rsidRPr="00F933FF">
        <w:rPr>
          <w:rFonts w:ascii="Arial" w:hAnsi="Arial" w:cs="Arial"/>
          <w:b/>
          <w:sz w:val="22"/>
          <w:szCs w:val="22"/>
        </w:rPr>
        <w:t xml:space="preserve">I TERMIN </w:t>
      </w:r>
      <w:r w:rsidR="00270FB8" w:rsidRPr="00F933FF">
        <w:rPr>
          <w:rFonts w:ascii="Arial" w:hAnsi="Arial" w:cs="Arial"/>
          <w:b/>
          <w:sz w:val="22"/>
          <w:szCs w:val="22"/>
        </w:rPr>
        <w:t>UMOWY</w:t>
      </w:r>
    </w:p>
    <w:p w14:paraId="0BCBD4DE" w14:textId="329D6804" w:rsidR="00F56454" w:rsidRPr="00F933FF" w:rsidRDefault="00012313" w:rsidP="00885383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 xml:space="preserve">Przedmiotem </w:t>
      </w:r>
      <w:r w:rsidR="00F85F94" w:rsidRPr="00F933FF">
        <w:rPr>
          <w:rFonts w:ascii="Arial" w:hAnsi="Arial" w:cs="Arial"/>
          <w:sz w:val="22"/>
          <w:szCs w:val="22"/>
        </w:rPr>
        <w:t>u</w:t>
      </w:r>
      <w:r w:rsidR="008524E2">
        <w:rPr>
          <w:rFonts w:ascii="Arial" w:hAnsi="Arial" w:cs="Arial"/>
          <w:sz w:val="22"/>
          <w:szCs w:val="22"/>
        </w:rPr>
        <w:t>mowy jest sprzedaż i</w:t>
      </w:r>
      <w:r w:rsidR="00CC6938">
        <w:rPr>
          <w:rFonts w:ascii="Arial" w:hAnsi="Arial" w:cs="Arial"/>
          <w:sz w:val="22"/>
          <w:szCs w:val="22"/>
        </w:rPr>
        <w:t xml:space="preserve"> </w:t>
      </w:r>
      <w:r w:rsidR="00400BB1" w:rsidRPr="00F933FF">
        <w:rPr>
          <w:rFonts w:ascii="Arial" w:hAnsi="Arial" w:cs="Arial"/>
          <w:sz w:val="22"/>
          <w:szCs w:val="22"/>
        </w:rPr>
        <w:t>dostawa</w:t>
      </w:r>
      <w:r w:rsidR="008524E2">
        <w:rPr>
          <w:rFonts w:ascii="Arial" w:hAnsi="Arial" w:cs="Arial"/>
          <w:sz w:val="22"/>
          <w:szCs w:val="22"/>
        </w:rPr>
        <w:t xml:space="preserve"> </w:t>
      </w:r>
      <w:r w:rsidR="00CC6938" w:rsidRPr="00CC6938">
        <w:rPr>
          <w:rFonts w:ascii="Arial" w:hAnsi="Arial" w:cs="Arial"/>
          <w:bCs/>
          <w:sz w:val="22"/>
          <w:szCs w:val="22"/>
        </w:rPr>
        <w:t>przez WYKONAWCĘ</w:t>
      </w:r>
      <w:r w:rsidR="00CC6938">
        <w:rPr>
          <w:rFonts w:ascii="Arial" w:hAnsi="Arial" w:cs="Arial"/>
          <w:sz w:val="22"/>
          <w:szCs w:val="22"/>
        </w:rPr>
        <w:t xml:space="preserve"> </w:t>
      </w:r>
      <w:r w:rsidR="00715A10" w:rsidRPr="00715A10">
        <w:rPr>
          <w:rFonts w:ascii="Arial" w:hAnsi="Arial" w:cs="Arial"/>
          <w:b/>
          <w:sz w:val="22"/>
          <w:szCs w:val="22"/>
        </w:rPr>
        <w:t>elektrycznego</w:t>
      </w:r>
      <w:r w:rsidR="00715A10">
        <w:rPr>
          <w:rFonts w:ascii="Arial" w:hAnsi="Arial" w:cs="Arial"/>
          <w:sz w:val="22"/>
          <w:szCs w:val="22"/>
        </w:rPr>
        <w:t xml:space="preserve"> </w:t>
      </w:r>
      <w:r w:rsidR="008524E2">
        <w:rPr>
          <w:rFonts w:ascii="Arial" w:hAnsi="Arial" w:cs="Arial"/>
          <w:b/>
          <w:bCs/>
          <w:sz w:val="22"/>
          <w:szCs w:val="22"/>
        </w:rPr>
        <w:t xml:space="preserve">sprzętu </w:t>
      </w:r>
      <w:r w:rsidR="00715A10">
        <w:rPr>
          <w:rFonts w:ascii="Arial" w:hAnsi="Arial" w:cs="Arial"/>
          <w:b/>
          <w:bCs/>
          <w:sz w:val="22"/>
          <w:szCs w:val="22"/>
        </w:rPr>
        <w:t>AGD</w:t>
      </w:r>
      <w:r w:rsidR="00CC6938">
        <w:rPr>
          <w:rFonts w:ascii="Arial" w:hAnsi="Arial" w:cs="Arial"/>
          <w:b/>
          <w:bCs/>
          <w:sz w:val="22"/>
          <w:szCs w:val="22"/>
        </w:rPr>
        <w:t>,</w:t>
      </w:r>
      <w:r w:rsidR="001969F7" w:rsidRPr="00093F9F">
        <w:rPr>
          <w:rFonts w:ascii="Arial" w:hAnsi="Arial" w:cs="Arial"/>
          <w:b/>
          <w:bCs/>
        </w:rPr>
        <w:t xml:space="preserve"> </w:t>
      </w:r>
      <w:r w:rsidR="00693402" w:rsidRPr="00693402">
        <w:rPr>
          <w:rFonts w:ascii="Arial" w:hAnsi="Arial" w:cs="Arial"/>
          <w:bCs/>
        </w:rPr>
        <w:t xml:space="preserve">realizowana </w:t>
      </w:r>
      <w:r w:rsidR="00341B91">
        <w:rPr>
          <w:rFonts w:ascii="Arial" w:hAnsi="Arial" w:cs="Arial"/>
          <w:bCs/>
          <w:sz w:val="22"/>
          <w:szCs w:val="22"/>
        </w:rPr>
        <w:t>zgodnie z załącznikami:</w:t>
      </w:r>
      <w:r w:rsidR="00A70CD8">
        <w:rPr>
          <w:rFonts w:ascii="Arial" w:hAnsi="Arial" w:cs="Arial"/>
          <w:bCs/>
          <w:sz w:val="22"/>
          <w:szCs w:val="22"/>
        </w:rPr>
        <w:t xml:space="preserve"> </w:t>
      </w:r>
      <w:r w:rsidR="00A17A69" w:rsidRPr="00F933FF">
        <w:rPr>
          <w:rFonts w:ascii="Arial" w:hAnsi="Arial" w:cs="Arial"/>
          <w:bCs/>
          <w:sz w:val="22"/>
          <w:szCs w:val="22"/>
        </w:rPr>
        <w:t>n</w:t>
      </w:r>
      <w:r w:rsidR="00283FF9" w:rsidRPr="00F933FF">
        <w:rPr>
          <w:rFonts w:ascii="Arial" w:hAnsi="Arial" w:cs="Arial"/>
          <w:bCs/>
          <w:sz w:val="22"/>
          <w:szCs w:val="22"/>
        </w:rPr>
        <w:t>r 1</w:t>
      </w:r>
      <w:r w:rsidR="0055076B">
        <w:rPr>
          <w:rFonts w:ascii="Arial" w:hAnsi="Arial" w:cs="Arial"/>
          <w:bCs/>
          <w:sz w:val="22"/>
          <w:szCs w:val="22"/>
        </w:rPr>
        <w:t>.1 i 2.1</w:t>
      </w:r>
      <w:r w:rsidR="00C53EBF">
        <w:rPr>
          <w:rFonts w:ascii="Arial" w:hAnsi="Arial" w:cs="Arial"/>
          <w:bCs/>
          <w:sz w:val="22"/>
          <w:szCs w:val="22"/>
        </w:rPr>
        <w:t xml:space="preserve"> (</w:t>
      </w:r>
      <w:r w:rsidR="009A79B0">
        <w:rPr>
          <w:rFonts w:ascii="Arial" w:hAnsi="Arial" w:cs="Arial"/>
          <w:bCs/>
          <w:sz w:val="22"/>
          <w:szCs w:val="22"/>
        </w:rPr>
        <w:t>Specyfikacja asortymentowo</w:t>
      </w:r>
      <w:r w:rsidR="00C53EBF">
        <w:rPr>
          <w:rFonts w:ascii="Arial" w:hAnsi="Arial" w:cs="Arial"/>
          <w:bCs/>
          <w:sz w:val="22"/>
          <w:szCs w:val="22"/>
        </w:rPr>
        <w:t xml:space="preserve"> </w:t>
      </w:r>
      <w:r w:rsidR="009A79B0">
        <w:rPr>
          <w:rFonts w:ascii="Arial" w:hAnsi="Arial" w:cs="Arial"/>
          <w:bCs/>
          <w:sz w:val="22"/>
          <w:szCs w:val="22"/>
        </w:rPr>
        <w:t>-</w:t>
      </w:r>
      <w:r w:rsidR="00C53EBF">
        <w:rPr>
          <w:rFonts w:ascii="Arial" w:hAnsi="Arial" w:cs="Arial"/>
          <w:bCs/>
          <w:sz w:val="22"/>
          <w:szCs w:val="22"/>
        </w:rPr>
        <w:t xml:space="preserve"> </w:t>
      </w:r>
      <w:r w:rsidR="009A79B0">
        <w:rPr>
          <w:rFonts w:ascii="Arial" w:hAnsi="Arial" w:cs="Arial"/>
          <w:bCs/>
          <w:sz w:val="22"/>
          <w:szCs w:val="22"/>
        </w:rPr>
        <w:t>cenowa)</w:t>
      </w:r>
      <w:r w:rsidR="008524E2">
        <w:rPr>
          <w:rFonts w:ascii="Arial" w:hAnsi="Arial" w:cs="Arial"/>
          <w:bCs/>
          <w:sz w:val="22"/>
          <w:szCs w:val="22"/>
        </w:rPr>
        <w:t xml:space="preserve"> </w:t>
      </w:r>
      <w:r w:rsidR="008E2E16" w:rsidRPr="00F933FF">
        <w:rPr>
          <w:rFonts w:ascii="Arial" w:hAnsi="Arial" w:cs="Arial"/>
          <w:bCs/>
          <w:sz w:val="22"/>
          <w:szCs w:val="22"/>
        </w:rPr>
        <w:t xml:space="preserve">i </w:t>
      </w:r>
      <w:r w:rsidR="00A17A69" w:rsidRPr="00F933FF">
        <w:rPr>
          <w:rFonts w:ascii="Arial" w:hAnsi="Arial" w:cs="Arial"/>
          <w:bCs/>
          <w:sz w:val="22"/>
          <w:szCs w:val="22"/>
        </w:rPr>
        <w:t>n</w:t>
      </w:r>
      <w:r w:rsidR="00A70CD8">
        <w:rPr>
          <w:rFonts w:ascii="Arial" w:hAnsi="Arial" w:cs="Arial"/>
          <w:bCs/>
          <w:sz w:val="22"/>
          <w:szCs w:val="22"/>
        </w:rPr>
        <w:t xml:space="preserve">r </w:t>
      </w:r>
      <w:r w:rsidR="0055076B">
        <w:rPr>
          <w:rFonts w:ascii="Arial" w:hAnsi="Arial" w:cs="Arial"/>
          <w:bCs/>
          <w:sz w:val="22"/>
          <w:szCs w:val="22"/>
        </w:rPr>
        <w:t xml:space="preserve">2 </w:t>
      </w:r>
      <w:r w:rsidR="00C53EBF">
        <w:rPr>
          <w:rFonts w:ascii="Arial" w:hAnsi="Arial" w:cs="Arial"/>
          <w:bCs/>
          <w:sz w:val="22"/>
          <w:szCs w:val="22"/>
        </w:rPr>
        <w:t>(</w:t>
      </w:r>
      <w:r w:rsidR="009A79B0">
        <w:rPr>
          <w:rFonts w:ascii="Arial" w:hAnsi="Arial" w:cs="Arial"/>
          <w:bCs/>
          <w:sz w:val="22"/>
          <w:szCs w:val="22"/>
        </w:rPr>
        <w:t>Opis przedmiotu zamówienia)</w:t>
      </w:r>
      <w:r w:rsidR="00341B91">
        <w:rPr>
          <w:rFonts w:ascii="Arial" w:hAnsi="Arial" w:cs="Arial"/>
          <w:bCs/>
          <w:sz w:val="22"/>
          <w:szCs w:val="22"/>
        </w:rPr>
        <w:t xml:space="preserve"> </w:t>
      </w:r>
      <w:r w:rsidR="00283FF9" w:rsidRPr="00F933FF">
        <w:rPr>
          <w:rFonts w:ascii="Arial" w:hAnsi="Arial" w:cs="Arial"/>
          <w:bCs/>
          <w:sz w:val="22"/>
          <w:szCs w:val="22"/>
        </w:rPr>
        <w:t>stanowiącymi integralną część umowy</w:t>
      </w:r>
      <w:r w:rsidR="004D5160" w:rsidRPr="00F933FF">
        <w:rPr>
          <w:rFonts w:ascii="Arial" w:hAnsi="Arial" w:cs="Arial"/>
          <w:bCs/>
          <w:sz w:val="22"/>
          <w:szCs w:val="22"/>
        </w:rPr>
        <w:t>.</w:t>
      </w:r>
    </w:p>
    <w:p w14:paraId="25B20EA2" w14:textId="77777777" w:rsidR="00283FF9" w:rsidRPr="00F933FF" w:rsidRDefault="00283FF9" w:rsidP="00885383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pl-PL"/>
        </w:rPr>
      </w:pPr>
      <w:r w:rsidRPr="00F933FF">
        <w:rPr>
          <w:rFonts w:ascii="Arial" w:eastAsia="Calibri" w:hAnsi="Arial" w:cs="Arial"/>
          <w:sz w:val="22"/>
          <w:szCs w:val="22"/>
          <w:lang w:eastAsia="pl-PL"/>
        </w:rPr>
        <w:t>D</w:t>
      </w:r>
      <w:r w:rsidRPr="00F933FF">
        <w:rPr>
          <w:rFonts w:ascii="Arial" w:eastAsia="Calibri" w:hAnsi="Arial" w:cs="Arial"/>
          <w:sz w:val="22"/>
          <w:szCs w:val="22"/>
        </w:rPr>
        <w:t>ostarczony przedmiot umowy musi:</w:t>
      </w:r>
    </w:p>
    <w:p w14:paraId="77874CFD" w14:textId="18EF5BBF" w:rsidR="00400BB1" w:rsidRPr="00093F9F" w:rsidRDefault="006709E8" w:rsidP="002073B2">
      <w:pPr>
        <w:numPr>
          <w:ilvl w:val="0"/>
          <w:numId w:val="10"/>
        </w:numPr>
        <w:spacing w:line="276" w:lineRule="auto"/>
        <w:ind w:left="567"/>
        <w:jc w:val="both"/>
        <w:rPr>
          <w:rFonts w:ascii="Arial" w:eastAsia="Calibri" w:hAnsi="Arial" w:cs="Arial"/>
          <w:sz w:val="22"/>
          <w:szCs w:val="22"/>
          <w:lang w:eastAsia="pl-PL"/>
        </w:rPr>
      </w:pPr>
      <w:r w:rsidRPr="00F933FF">
        <w:rPr>
          <w:rFonts w:ascii="Arial" w:eastAsia="Calibri" w:hAnsi="Arial" w:cs="Arial"/>
          <w:sz w:val="22"/>
          <w:szCs w:val="22"/>
        </w:rPr>
        <w:t xml:space="preserve">być </w:t>
      </w:r>
      <w:r w:rsidR="00283FF9" w:rsidRPr="00F933FF">
        <w:rPr>
          <w:rFonts w:ascii="Arial" w:eastAsia="Calibri" w:hAnsi="Arial" w:cs="Arial"/>
          <w:sz w:val="22"/>
          <w:szCs w:val="22"/>
        </w:rPr>
        <w:t xml:space="preserve">fabrycznie nowy, </w:t>
      </w:r>
      <w:r w:rsidR="00283FF9" w:rsidRPr="00F933FF">
        <w:rPr>
          <w:rFonts w:ascii="Arial" w:hAnsi="Arial" w:cs="Arial"/>
          <w:sz w:val="22"/>
          <w:szCs w:val="22"/>
        </w:rPr>
        <w:t>tj. asortyment bez śladów</w:t>
      </w:r>
      <w:r w:rsidR="00BE2207" w:rsidRPr="00F933FF">
        <w:rPr>
          <w:rFonts w:ascii="Arial" w:hAnsi="Arial" w:cs="Arial"/>
          <w:sz w:val="22"/>
          <w:szCs w:val="22"/>
        </w:rPr>
        <w:t xml:space="preserve"> używania i uszkodzenia;</w:t>
      </w:r>
    </w:p>
    <w:p w14:paraId="1CA18A50" w14:textId="55900A4A" w:rsidR="00283FF9" w:rsidRPr="00E62D3B" w:rsidRDefault="00BD6AA2" w:rsidP="00885383">
      <w:pPr>
        <w:numPr>
          <w:ilvl w:val="0"/>
          <w:numId w:val="10"/>
        </w:numPr>
        <w:spacing w:line="276" w:lineRule="auto"/>
        <w:ind w:left="567"/>
        <w:jc w:val="both"/>
        <w:rPr>
          <w:rFonts w:ascii="Arial" w:eastAsia="Calibri" w:hAnsi="Arial" w:cs="Arial"/>
          <w:sz w:val="22"/>
          <w:szCs w:val="22"/>
          <w:lang w:eastAsia="pl-PL"/>
        </w:rPr>
      </w:pPr>
      <w:r w:rsidRPr="00F933FF">
        <w:rPr>
          <w:rFonts w:ascii="Arial" w:hAnsi="Arial" w:cs="Arial"/>
          <w:sz w:val="22"/>
          <w:szCs w:val="22"/>
        </w:rPr>
        <w:t>pochodzić z bieżącej produkcji</w:t>
      </w:r>
      <w:r w:rsidR="00BE2207" w:rsidRPr="00F933FF">
        <w:rPr>
          <w:rFonts w:ascii="Arial" w:hAnsi="Arial" w:cs="Arial"/>
          <w:sz w:val="22"/>
          <w:szCs w:val="22"/>
        </w:rPr>
        <w:t>;</w:t>
      </w:r>
    </w:p>
    <w:p w14:paraId="11E78EC1" w14:textId="77777777" w:rsidR="00E62D3B" w:rsidRPr="00FB6012" w:rsidRDefault="00E62D3B" w:rsidP="00E62D3B">
      <w:pPr>
        <w:spacing w:line="276" w:lineRule="auto"/>
        <w:ind w:left="567"/>
        <w:jc w:val="both"/>
        <w:rPr>
          <w:rFonts w:ascii="Arial" w:eastAsia="Calibri" w:hAnsi="Arial" w:cs="Arial"/>
          <w:sz w:val="22"/>
          <w:szCs w:val="22"/>
          <w:lang w:eastAsia="pl-PL"/>
        </w:rPr>
      </w:pPr>
    </w:p>
    <w:p w14:paraId="7E3F19BE" w14:textId="6E71671B" w:rsidR="00FB6012" w:rsidRDefault="00FB6012" w:rsidP="00FB6012">
      <w:p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0F8D6435" w14:textId="512BC856" w:rsidR="00FB6012" w:rsidRDefault="00FB6012" w:rsidP="00FB6012">
      <w:pPr>
        <w:spacing w:line="276" w:lineRule="auto"/>
        <w:jc w:val="both"/>
      </w:pPr>
      <w:r>
        <w:t>¹ Ustawa z dnia 11 września 2019 r. Prawo zamówień publicz</w:t>
      </w:r>
      <w:r w:rsidR="0017149A">
        <w:t>nych (Dz. U. z 2024 r. poz. 1320</w:t>
      </w:r>
      <w:r>
        <w:t>).</w:t>
      </w:r>
    </w:p>
    <w:p w14:paraId="6821F9B2" w14:textId="77777777" w:rsidR="00FB6012" w:rsidRPr="00F933FF" w:rsidRDefault="00FB6012" w:rsidP="00FB6012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pl-PL"/>
        </w:rPr>
      </w:pPr>
    </w:p>
    <w:p w14:paraId="6FF044AD" w14:textId="715521AA" w:rsidR="00FB6012" w:rsidRPr="00FB6012" w:rsidRDefault="006709E8" w:rsidP="00FB6012">
      <w:pPr>
        <w:numPr>
          <w:ilvl w:val="0"/>
          <w:numId w:val="10"/>
        </w:numPr>
        <w:tabs>
          <w:tab w:val="left" w:pos="142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eastAsia="Calibri" w:hAnsi="Arial" w:cs="Arial"/>
          <w:sz w:val="22"/>
          <w:szCs w:val="22"/>
        </w:rPr>
        <w:lastRenderedPageBreak/>
        <w:t>być</w:t>
      </w:r>
      <w:r w:rsidRPr="00F933FF">
        <w:rPr>
          <w:rFonts w:ascii="Arial" w:hAnsi="Arial" w:cs="Arial"/>
          <w:sz w:val="22"/>
          <w:szCs w:val="22"/>
        </w:rPr>
        <w:t xml:space="preserve"> </w:t>
      </w:r>
      <w:r w:rsidR="00283FF9" w:rsidRPr="00F933FF">
        <w:rPr>
          <w:rFonts w:ascii="Arial" w:hAnsi="Arial" w:cs="Arial"/>
          <w:sz w:val="22"/>
          <w:szCs w:val="22"/>
        </w:rPr>
        <w:t>pełnowartościowy</w:t>
      </w:r>
      <w:r w:rsidR="00F85F94" w:rsidRPr="00F933FF">
        <w:rPr>
          <w:rFonts w:ascii="Arial" w:hAnsi="Arial" w:cs="Arial"/>
          <w:sz w:val="22"/>
          <w:szCs w:val="22"/>
        </w:rPr>
        <w:t xml:space="preserve"> – w pierwszym gatunku</w:t>
      </w:r>
      <w:r w:rsidR="00283FF9" w:rsidRPr="00F933FF">
        <w:rPr>
          <w:rFonts w:ascii="Arial" w:hAnsi="Arial" w:cs="Arial"/>
          <w:sz w:val="22"/>
          <w:szCs w:val="22"/>
        </w:rPr>
        <w:t>,</w:t>
      </w:r>
      <w:r w:rsidR="00BE2207" w:rsidRPr="00F933FF">
        <w:rPr>
          <w:rFonts w:ascii="Arial" w:hAnsi="Arial" w:cs="Arial"/>
          <w:sz w:val="22"/>
          <w:szCs w:val="22"/>
        </w:rPr>
        <w:t xml:space="preserve"> kategorii i jakości;</w:t>
      </w:r>
    </w:p>
    <w:p w14:paraId="55ABE90E" w14:textId="555EE61B" w:rsidR="002073B2" w:rsidRDefault="00400BB1" w:rsidP="002073B2">
      <w:pPr>
        <w:numPr>
          <w:ilvl w:val="0"/>
          <w:numId w:val="10"/>
        </w:numPr>
        <w:tabs>
          <w:tab w:val="left" w:pos="142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odpowiada</w:t>
      </w:r>
      <w:r w:rsidR="00CD6BFC">
        <w:rPr>
          <w:rFonts w:ascii="Arial" w:hAnsi="Arial" w:cs="Arial"/>
          <w:sz w:val="22"/>
          <w:szCs w:val="22"/>
        </w:rPr>
        <w:t>ć</w:t>
      </w:r>
      <w:r w:rsidR="00BE2207" w:rsidRPr="00F933FF">
        <w:rPr>
          <w:rFonts w:ascii="Arial" w:hAnsi="Arial" w:cs="Arial"/>
          <w:sz w:val="22"/>
          <w:szCs w:val="22"/>
        </w:rPr>
        <w:t xml:space="preserve"> polskim normom jakościowym PN;</w:t>
      </w:r>
    </w:p>
    <w:p w14:paraId="440E142A" w14:textId="51B44C92" w:rsidR="003D70D0" w:rsidRDefault="00CD6BFC" w:rsidP="003D70D0">
      <w:pPr>
        <w:numPr>
          <w:ilvl w:val="0"/>
          <w:numId w:val="10"/>
        </w:numPr>
        <w:tabs>
          <w:tab w:val="left" w:pos="142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2073B2">
        <w:rPr>
          <w:rFonts w:ascii="Arial" w:eastAsia="Calibri" w:hAnsi="Arial" w:cs="Arial"/>
          <w:sz w:val="22"/>
          <w:szCs w:val="22"/>
        </w:rPr>
        <w:t>być</w:t>
      </w:r>
      <w:r w:rsidRPr="002073B2">
        <w:rPr>
          <w:rFonts w:ascii="Arial" w:hAnsi="Arial" w:cs="Arial"/>
          <w:sz w:val="22"/>
          <w:szCs w:val="22"/>
        </w:rPr>
        <w:t xml:space="preserve"> </w:t>
      </w:r>
      <w:r w:rsidR="00AC2D14">
        <w:rPr>
          <w:rFonts w:ascii="Arial" w:hAnsi="Arial" w:cs="Arial"/>
          <w:sz w:val="22"/>
          <w:szCs w:val="22"/>
        </w:rPr>
        <w:t>kompletny (posiadać wszystkie niezbędne do praw</w:t>
      </w:r>
      <w:r w:rsidR="0055076B">
        <w:rPr>
          <w:rFonts w:ascii="Arial" w:hAnsi="Arial" w:cs="Arial"/>
          <w:sz w:val="22"/>
          <w:szCs w:val="22"/>
        </w:rPr>
        <w:t xml:space="preserve">idłowego użytkowania akcesoria) i </w:t>
      </w:r>
      <w:r w:rsidR="00AC2D14">
        <w:rPr>
          <w:rFonts w:ascii="Arial" w:hAnsi="Arial" w:cs="Arial"/>
          <w:sz w:val="22"/>
          <w:szCs w:val="22"/>
        </w:rPr>
        <w:t xml:space="preserve">gotowy do użycia </w:t>
      </w:r>
      <w:r w:rsidR="00F85F94" w:rsidRPr="002073B2">
        <w:rPr>
          <w:rFonts w:ascii="Arial" w:hAnsi="Arial" w:cs="Arial"/>
          <w:sz w:val="22"/>
          <w:szCs w:val="22"/>
        </w:rPr>
        <w:t xml:space="preserve">oraz </w:t>
      </w:r>
      <w:r w:rsidR="00283FF9" w:rsidRPr="002073B2">
        <w:rPr>
          <w:rFonts w:ascii="Arial" w:hAnsi="Arial" w:cs="Arial"/>
          <w:sz w:val="22"/>
          <w:szCs w:val="22"/>
        </w:rPr>
        <w:t xml:space="preserve">wolny od wad </w:t>
      </w:r>
      <w:r w:rsidR="00F85F94" w:rsidRPr="002073B2">
        <w:rPr>
          <w:rFonts w:ascii="Arial" w:hAnsi="Arial" w:cs="Arial"/>
          <w:sz w:val="22"/>
          <w:szCs w:val="22"/>
        </w:rPr>
        <w:t xml:space="preserve">fizycznych, </w:t>
      </w:r>
      <w:r w:rsidR="00283FF9" w:rsidRPr="002073B2">
        <w:rPr>
          <w:rFonts w:ascii="Arial" w:eastAsia="Calibri" w:hAnsi="Arial" w:cs="Arial"/>
          <w:sz w:val="22"/>
          <w:szCs w:val="22"/>
        </w:rPr>
        <w:t xml:space="preserve">materiałowych  </w:t>
      </w:r>
      <w:r w:rsidR="0055076B">
        <w:rPr>
          <w:rFonts w:ascii="Arial" w:eastAsia="Calibri" w:hAnsi="Arial" w:cs="Arial"/>
          <w:sz w:val="22"/>
          <w:szCs w:val="22"/>
        </w:rPr>
        <w:br/>
      </w:r>
      <w:r w:rsidR="00283FF9" w:rsidRPr="002073B2">
        <w:rPr>
          <w:rFonts w:ascii="Arial" w:eastAsia="Calibri" w:hAnsi="Arial" w:cs="Arial"/>
          <w:sz w:val="22"/>
          <w:szCs w:val="22"/>
        </w:rPr>
        <w:t>i projektowych</w:t>
      </w:r>
      <w:r w:rsidR="00BE2207" w:rsidRPr="002073B2">
        <w:rPr>
          <w:rFonts w:ascii="Arial" w:hAnsi="Arial" w:cs="Arial"/>
          <w:sz w:val="22"/>
          <w:szCs w:val="22"/>
        </w:rPr>
        <w:t>;</w:t>
      </w:r>
    </w:p>
    <w:p w14:paraId="332C05CD" w14:textId="1DAC8B49" w:rsidR="00753E9B" w:rsidRPr="00FB6012" w:rsidRDefault="00CD6BFC" w:rsidP="00FB6012">
      <w:pPr>
        <w:numPr>
          <w:ilvl w:val="0"/>
          <w:numId w:val="10"/>
        </w:numPr>
        <w:tabs>
          <w:tab w:val="left" w:pos="142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3D70D0">
        <w:rPr>
          <w:rFonts w:ascii="Arial" w:eastAsia="Calibri" w:hAnsi="Arial" w:cs="Arial"/>
          <w:sz w:val="22"/>
          <w:szCs w:val="22"/>
        </w:rPr>
        <w:t>być</w:t>
      </w:r>
      <w:r w:rsidRPr="003D70D0">
        <w:rPr>
          <w:rFonts w:ascii="Arial" w:hAnsi="Arial" w:cs="Arial"/>
          <w:sz w:val="22"/>
          <w:szCs w:val="22"/>
        </w:rPr>
        <w:t xml:space="preserve"> </w:t>
      </w:r>
      <w:r w:rsidR="00400BB1" w:rsidRPr="003D70D0">
        <w:rPr>
          <w:rFonts w:ascii="Arial" w:hAnsi="Arial" w:cs="Arial"/>
          <w:sz w:val="22"/>
          <w:szCs w:val="22"/>
        </w:rPr>
        <w:t xml:space="preserve">zapakowany w oryginalne opakowania i </w:t>
      </w:r>
      <w:r w:rsidR="00283FF9" w:rsidRPr="003D70D0">
        <w:rPr>
          <w:rFonts w:ascii="Arial" w:hAnsi="Arial" w:cs="Arial"/>
          <w:sz w:val="22"/>
          <w:szCs w:val="22"/>
        </w:rPr>
        <w:t xml:space="preserve">zabezpieczony </w:t>
      </w:r>
      <w:r w:rsidR="00400BB1" w:rsidRPr="003D70D0">
        <w:rPr>
          <w:rFonts w:ascii="Arial" w:hAnsi="Arial" w:cs="Arial"/>
          <w:sz w:val="22"/>
          <w:szCs w:val="22"/>
        </w:rPr>
        <w:t>w sposób pozwalający</w:t>
      </w:r>
      <w:r w:rsidR="00B816B1" w:rsidRPr="003D70D0">
        <w:rPr>
          <w:rFonts w:ascii="Arial" w:hAnsi="Arial" w:cs="Arial"/>
          <w:sz w:val="22"/>
          <w:szCs w:val="22"/>
        </w:rPr>
        <w:t xml:space="preserve">                           na prawid</w:t>
      </w:r>
      <w:r w:rsidR="00BE2207" w:rsidRPr="003D70D0">
        <w:rPr>
          <w:rFonts w:ascii="Arial" w:hAnsi="Arial" w:cs="Arial"/>
          <w:sz w:val="22"/>
          <w:szCs w:val="22"/>
        </w:rPr>
        <w:t>łowe przechowywanie i transport;</w:t>
      </w:r>
    </w:p>
    <w:p w14:paraId="6F179436" w14:textId="1B2B64BC" w:rsidR="002073B2" w:rsidRDefault="00CD6BFC" w:rsidP="003508BD">
      <w:pPr>
        <w:pStyle w:val="Akapitzlist"/>
        <w:numPr>
          <w:ilvl w:val="0"/>
          <w:numId w:val="10"/>
        </w:numPr>
        <w:spacing w:line="276" w:lineRule="auto"/>
        <w:ind w:left="567" w:right="45" w:hanging="425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posiadać</w:t>
      </w:r>
      <w:r w:rsidR="00261B86" w:rsidRPr="00F933FF">
        <w:rPr>
          <w:rFonts w:ascii="Arial" w:hAnsi="Arial" w:cs="Arial"/>
          <w:color w:val="000000"/>
          <w:sz w:val="22"/>
          <w:szCs w:val="22"/>
        </w:rPr>
        <w:t xml:space="preserve"> wszelkie wymagane prawem atesty i świadectwa dopuszczające do obrotu na terytorium Rzeczypospolitej Polskiej, które WYKONAWCA zobowiązuje </w:t>
      </w:r>
      <w:r w:rsidR="005F138C">
        <w:rPr>
          <w:rFonts w:ascii="Arial" w:hAnsi="Arial" w:cs="Arial"/>
          <w:color w:val="000000"/>
          <w:sz w:val="22"/>
          <w:szCs w:val="22"/>
        </w:rPr>
        <w:br/>
      </w:r>
      <w:r w:rsidR="00261B86" w:rsidRPr="00F933FF">
        <w:rPr>
          <w:rFonts w:ascii="Arial" w:hAnsi="Arial" w:cs="Arial"/>
          <w:color w:val="000000"/>
          <w:sz w:val="22"/>
          <w:szCs w:val="22"/>
        </w:rPr>
        <w:t xml:space="preserve">się przedstawić, jeśli wymagają tego odpowiednie przepisy prawa polskiego lub zażąda tego </w:t>
      </w:r>
      <w:r w:rsidR="00E864DC" w:rsidRPr="00F933FF">
        <w:rPr>
          <w:rFonts w:ascii="Arial" w:hAnsi="Arial" w:cs="Arial"/>
          <w:color w:val="000000"/>
          <w:sz w:val="22"/>
          <w:szCs w:val="22"/>
        </w:rPr>
        <w:t>ZAMAWIAJĄCY</w:t>
      </w:r>
      <w:r w:rsidR="00BE2207" w:rsidRPr="00F933FF">
        <w:rPr>
          <w:rFonts w:ascii="Arial" w:hAnsi="Arial" w:cs="Arial"/>
          <w:color w:val="000000"/>
          <w:sz w:val="22"/>
          <w:szCs w:val="22"/>
        </w:rPr>
        <w:t xml:space="preserve"> do dostawy, kt</w:t>
      </w:r>
      <w:r w:rsidR="00693402">
        <w:rPr>
          <w:rFonts w:ascii="Arial" w:hAnsi="Arial" w:cs="Arial"/>
          <w:color w:val="000000"/>
          <w:sz w:val="22"/>
          <w:szCs w:val="22"/>
        </w:rPr>
        <w:t>órej dotyczą;</w:t>
      </w:r>
    </w:p>
    <w:p w14:paraId="6AC44454" w14:textId="13468798" w:rsidR="00DF3532" w:rsidRDefault="00DF3532" w:rsidP="003508BD">
      <w:pPr>
        <w:pStyle w:val="Akapitzlist"/>
        <w:numPr>
          <w:ilvl w:val="0"/>
          <w:numId w:val="10"/>
        </w:numPr>
        <w:spacing w:line="276" w:lineRule="auto"/>
        <w:ind w:left="567" w:right="45" w:hanging="425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posiadać deklaracje zgodności WE lub Certyfikaty CE- zgodnie z </w:t>
      </w:r>
      <w:r w:rsidR="00417072">
        <w:rPr>
          <w:rFonts w:ascii="Arial" w:hAnsi="Arial" w:cs="Arial"/>
          <w:color w:val="000000"/>
          <w:sz w:val="22"/>
          <w:szCs w:val="22"/>
        </w:rPr>
        <w:t xml:space="preserve">Decyzją </w:t>
      </w:r>
      <w:hyperlink r:id="rId11" w:history="1">
        <w:r w:rsidR="00417072" w:rsidRPr="00417072">
          <w:rPr>
            <w:rFonts w:ascii="Arial" w:hAnsi="Arial" w:cs="Arial"/>
            <w:sz w:val="22"/>
            <w:szCs w:val="22"/>
            <w:shd w:val="clear" w:color="auto" w:fill="FFFFFF"/>
          </w:rPr>
          <w:t>768/2008/UE</w:t>
        </w:r>
      </w:hyperlink>
      <w:r w:rsidR="00417072">
        <w:t xml:space="preserve"> </w:t>
      </w:r>
      <w:r>
        <w:rPr>
          <w:rStyle w:val="Pogrubienie"/>
          <w:rFonts w:ascii="Arial" w:hAnsi="Arial" w:cs="Arial"/>
          <w:b w:val="0"/>
          <w:color w:val="111111"/>
          <w:sz w:val="22"/>
          <w:szCs w:val="22"/>
        </w:rPr>
        <w:t>które WYKONAWCA zobowiązuje się dostarczyć ZAMAWIAJĄCEMU;</w:t>
      </w:r>
    </w:p>
    <w:p w14:paraId="715B0004" w14:textId="71063E15" w:rsidR="00693402" w:rsidRDefault="00693402" w:rsidP="003508BD">
      <w:pPr>
        <w:pStyle w:val="Akapitzlist"/>
        <w:numPr>
          <w:ilvl w:val="0"/>
          <w:numId w:val="10"/>
        </w:numPr>
        <w:spacing w:line="276" w:lineRule="auto"/>
        <w:ind w:left="567" w:right="45" w:hanging="425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być opatrzony na</w:t>
      </w:r>
      <w:r w:rsidR="00D64EFB">
        <w:rPr>
          <w:rFonts w:ascii="Arial" w:hAnsi="Arial" w:cs="Arial"/>
          <w:color w:val="000000"/>
          <w:sz w:val="22"/>
          <w:szCs w:val="22"/>
        </w:rPr>
        <w:t>zwą producenta i datą</w:t>
      </w:r>
      <w:r w:rsidR="00DF3532">
        <w:rPr>
          <w:rFonts w:ascii="Arial" w:hAnsi="Arial" w:cs="Arial"/>
          <w:color w:val="000000"/>
          <w:sz w:val="22"/>
          <w:szCs w:val="22"/>
        </w:rPr>
        <w:t xml:space="preserve"> produkcji;</w:t>
      </w:r>
    </w:p>
    <w:p w14:paraId="74210248" w14:textId="75C2C5A6" w:rsidR="0055076B" w:rsidRPr="0055076B" w:rsidRDefault="0055076B" w:rsidP="003508BD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21051E" w:rsidRPr="0021051E">
        <w:rPr>
          <w:rFonts w:ascii="Arial" w:hAnsi="Arial" w:cs="Arial"/>
          <w:sz w:val="22"/>
          <w:szCs w:val="22"/>
        </w:rPr>
        <w:t xml:space="preserve">WYKONAWCA oświadcza, iż zrealizuje postanowienia niniejszej umowy zgodnie </w:t>
      </w:r>
      <w:r w:rsidR="005F138C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 </w:t>
      </w:r>
      <w:r w:rsidR="0021051E" w:rsidRPr="0021051E">
        <w:rPr>
          <w:rFonts w:ascii="Arial" w:hAnsi="Arial" w:cs="Arial"/>
          <w:sz w:val="22"/>
          <w:szCs w:val="22"/>
        </w:rPr>
        <w:t>ze złożoną ofertą,</w:t>
      </w:r>
      <w:r>
        <w:rPr>
          <w:rFonts w:ascii="Arial" w:hAnsi="Arial" w:cs="Arial"/>
          <w:sz w:val="22"/>
          <w:szCs w:val="22"/>
        </w:rPr>
        <w:t xml:space="preserve"> </w:t>
      </w:r>
      <w:r w:rsidR="0021051E" w:rsidRPr="0021051E">
        <w:rPr>
          <w:rFonts w:ascii="Arial" w:hAnsi="Arial" w:cs="Arial"/>
          <w:sz w:val="22"/>
          <w:szCs w:val="22"/>
        </w:rPr>
        <w:t xml:space="preserve"> w</w:t>
      </w:r>
      <w:r>
        <w:rPr>
          <w:rFonts w:ascii="Arial" w:hAnsi="Arial" w:cs="Arial"/>
          <w:sz w:val="22"/>
          <w:szCs w:val="22"/>
        </w:rPr>
        <w:t xml:space="preserve"> </w:t>
      </w:r>
      <w:r w:rsidR="0021051E" w:rsidRPr="0021051E">
        <w:rPr>
          <w:rFonts w:ascii="Arial" w:hAnsi="Arial" w:cs="Arial"/>
          <w:sz w:val="22"/>
          <w:szCs w:val="22"/>
        </w:rPr>
        <w:t xml:space="preserve"> sposób profesjonalny, z </w:t>
      </w:r>
      <w:r>
        <w:rPr>
          <w:rFonts w:ascii="Arial" w:hAnsi="Arial" w:cs="Arial"/>
          <w:sz w:val="22"/>
          <w:szCs w:val="22"/>
        </w:rPr>
        <w:t xml:space="preserve"> </w:t>
      </w:r>
      <w:r w:rsidR="0021051E" w:rsidRPr="0021051E">
        <w:rPr>
          <w:rFonts w:ascii="Arial" w:hAnsi="Arial" w:cs="Arial"/>
          <w:sz w:val="22"/>
          <w:szCs w:val="22"/>
        </w:rPr>
        <w:t xml:space="preserve">najwyższą </w:t>
      </w:r>
      <w:r>
        <w:rPr>
          <w:rFonts w:ascii="Arial" w:hAnsi="Arial" w:cs="Arial"/>
          <w:sz w:val="22"/>
          <w:szCs w:val="22"/>
        </w:rPr>
        <w:t xml:space="preserve"> </w:t>
      </w:r>
      <w:r w:rsidR="0021051E" w:rsidRPr="0021051E">
        <w:rPr>
          <w:rFonts w:ascii="Arial" w:hAnsi="Arial" w:cs="Arial"/>
          <w:sz w:val="22"/>
          <w:szCs w:val="22"/>
        </w:rPr>
        <w:t xml:space="preserve">starannością </w:t>
      </w:r>
      <w:r>
        <w:rPr>
          <w:rFonts w:ascii="Arial" w:hAnsi="Arial" w:cs="Arial"/>
          <w:sz w:val="22"/>
          <w:szCs w:val="22"/>
        </w:rPr>
        <w:t xml:space="preserve"> </w:t>
      </w:r>
      <w:r w:rsidR="0021051E" w:rsidRPr="0021051E">
        <w:rPr>
          <w:rFonts w:ascii="Arial" w:hAnsi="Arial" w:cs="Arial"/>
          <w:sz w:val="22"/>
          <w:szCs w:val="22"/>
        </w:rPr>
        <w:t xml:space="preserve">oraz, </w:t>
      </w:r>
      <w:r>
        <w:rPr>
          <w:rFonts w:ascii="Arial" w:hAnsi="Arial" w:cs="Arial"/>
          <w:sz w:val="22"/>
          <w:szCs w:val="22"/>
        </w:rPr>
        <w:t xml:space="preserve"> </w:t>
      </w:r>
      <w:r w:rsidR="0021051E" w:rsidRPr="0021051E">
        <w:rPr>
          <w:rFonts w:ascii="Arial" w:hAnsi="Arial" w:cs="Arial"/>
          <w:sz w:val="22"/>
          <w:szCs w:val="22"/>
        </w:rPr>
        <w:t xml:space="preserve">że </w:t>
      </w:r>
      <w:r>
        <w:rPr>
          <w:rFonts w:ascii="Arial" w:hAnsi="Arial" w:cs="Arial"/>
          <w:sz w:val="22"/>
          <w:szCs w:val="22"/>
        </w:rPr>
        <w:t xml:space="preserve"> </w:t>
      </w:r>
      <w:r w:rsidR="0021051E" w:rsidRPr="0021051E">
        <w:rPr>
          <w:rFonts w:ascii="Arial" w:hAnsi="Arial" w:cs="Arial"/>
          <w:sz w:val="22"/>
          <w:szCs w:val="22"/>
        </w:rPr>
        <w:t xml:space="preserve">każdy </w:t>
      </w:r>
    </w:p>
    <w:p w14:paraId="07864533" w14:textId="075BBA3E" w:rsidR="0055076B" w:rsidRDefault="0055076B" w:rsidP="0055076B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21051E" w:rsidRPr="0021051E">
        <w:rPr>
          <w:rFonts w:ascii="Arial" w:hAnsi="Arial" w:cs="Arial"/>
          <w:sz w:val="22"/>
          <w:szCs w:val="22"/>
        </w:rPr>
        <w:t xml:space="preserve">egzemplarz dostarczonego przedmiotu umowy jest wolny od wad fizycznych i </w:t>
      </w:r>
      <w:r>
        <w:rPr>
          <w:rFonts w:ascii="Arial" w:hAnsi="Arial" w:cs="Arial"/>
          <w:sz w:val="22"/>
          <w:szCs w:val="22"/>
        </w:rPr>
        <w:t xml:space="preserve"> </w:t>
      </w:r>
      <w:r w:rsidR="0021051E" w:rsidRPr="0021051E">
        <w:rPr>
          <w:rFonts w:ascii="Arial" w:hAnsi="Arial" w:cs="Arial"/>
          <w:sz w:val="22"/>
          <w:szCs w:val="22"/>
        </w:rPr>
        <w:t>prawnych,</w:t>
      </w:r>
    </w:p>
    <w:p w14:paraId="074A6CA4" w14:textId="77777777" w:rsidR="0055076B" w:rsidRDefault="0021051E" w:rsidP="0055076B">
      <w:pPr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21051E">
        <w:rPr>
          <w:rFonts w:ascii="Arial" w:hAnsi="Arial" w:cs="Arial"/>
          <w:sz w:val="22"/>
          <w:szCs w:val="22"/>
        </w:rPr>
        <w:t xml:space="preserve"> a także posiada cechy zgodne z cechami określonymi </w:t>
      </w:r>
      <w:r w:rsidR="004C381B">
        <w:rPr>
          <w:rFonts w:ascii="Arial" w:hAnsi="Arial" w:cs="Arial"/>
          <w:sz w:val="22"/>
          <w:szCs w:val="22"/>
        </w:rPr>
        <w:t xml:space="preserve">w </w:t>
      </w:r>
      <w:r w:rsidR="00341B91">
        <w:rPr>
          <w:rFonts w:ascii="Arial" w:hAnsi="Arial" w:cs="Arial"/>
          <w:sz w:val="22"/>
          <w:szCs w:val="22"/>
        </w:rPr>
        <w:t xml:space="preserve">załączniku </w:t>
      </w:r>
      <w:r w:rsidR="009A79B0">
        <w:rPr>
          <w:rFonts w:ascii="Arial" w:hAnsi="Arial" w:cs="Arial"/>
          <w:bCs/>
          <w:sz w:val="22"/>
          <w:szCs w:val="22"/>
        </w:rPr>
        <w:t>nr 2</w:t>
      </w:r>
      <w:r w:rsidR="00341B91" w:rsidRPr="00F933FF">
        <w:rPr>
          <w:rFonts w:ascii="Arial" w:hAnsi="Arial" w:cs="Arial"/>
          <w:bCs/>
          <w:sz w:val="22"/>
          <w:szCs w:val="22"/>
        </w:rPr>
        <w:t xml:space="preserve"> </w:t>
      </w:r>
      <w:r w:rsidR="009A79B0">
        <w:rPr>
          <w:rFonts w:ascii="Arial" w:hAnsi="Arial" w:cs="Arial"/>
          <w:bCs/>
          <w:sz w:val="22"/>
          <w:szCs w:val="22"/>
        </w:rPr>
        <w:t>(</w:t>
      </w:r>
      <w:r w:rsidR="00341B91">
        <w:rPr>
          <w:rFonts w:ascii="Arial" w:hAnsi="Arial" w:cs="Arial"/>
          <w:bCs/>
          <w:sz w:val="22"/>
          <w:szCs w:val="22"/>
        </w:rPr>
        <w:t xml:space="preserve">Opis Przedmiotu </w:t>
      </w:r>
    </w:p>
    <w:p w14:paraId="7A5275F7" w14:textId="67AD8815" w:rsidR="007A423C" w:rsidRPr="006D22FE" w:rsidRDefault="0055076B" w:rsidP="0055076B">
      <w:pPr>
        <w:spacing w:line="276" w:lineRule="auto"/>
        <w:ind w:left="284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341B91">
        <w:rPr>
          <w:rFonts w:ascii="Arial" w:hAnsi="Arial" w:cs="Arial"/>
          <w:bCs/>
          <w:sz w:val="22"/>
          <w:szCs w:val="22"/>
        </w:rPr>
        <w:t>Zamów</w:t>
      </w:r>
      <w:r w:rsidR="00C97642">
        <w:rPr>
          <w:rFonts w:ascii="Arial" w:hAnsi="Arial" w:cs="Arial"/>
          <w:bCs/>
          <w:sz w:val="22"/>
          <w:szCs w:val="22"/>
        </w:rPr>
        <w:t>ienia</w:t>
      </w:r>
      <w:r w:rsidR="009A79B0">
        <w:rPr>
          <w:rFonts w:ascii="Arial" w:hAnsi="Arial" w:cs="Arial"/>
          <w:bCs/>
          <w:sz w:val="22"/>
          <w:szCs w:val="22"/>
        </w:rPr>
        <w:t>)</w:t>
      </w:r>
      <w:r w:rsidR="00C97642">
        <w:rPr>
          <w:rFonts w:ascii="Arial" w:hAnsi="Arial" w:cs="Arial"/>
          <w:bCs/>
          <w:sz w:val="22"/>
          <w:szCs w:val="22"/>
        </w:rPr>
        <w:t>.</w:t>
      </w:r>
    </w:p>
    <w:p w14:paraId="1DCE677A" w14:textId="0A136199" w:rsidR="00C85594" w:rsidRPr="009F5730" w:rsidRDefault="00982593" w:rsidP="009F5730">
      <w:pPr>
        <w:tabs>
          <w:tab w:val="left" w:pos="284"/>
        </w:tabs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C97642" w:rsidRPr="00900021">
        <w:rPr>
          <w:rFonts w:ascii="Arial" w:hAnsi="Arial" w:cs="Arial"/>
          <w:sz w:val="22"/>
          <w:szCs w:val="22"/>
        </w:rPr>
        <w:t>.</w:t>
      </w:r>
      <w:r w:rsidR="00C50A2A">
        <w:rPr>
          <w:rFonts w:ascii="Arial" w:hAnsi="Arial" w:cs="Arial"/>
          <w:b/>
          <w:sz w:val="22"/>
          <w:szCs w:val="22"/>
        </w:rPr>
        <w:t xml:space="preserve"> </w:t>
      </w:r>
      <w:r w:rsidR="00C85594" w:rsidRPr="001F0E01">
        <w:rPr>
          <w:rFonts w:ascii="Arial" w:hAnsi="Arial" w:cs="Arial"/>
          <w:b/>
          <w:sz w:val="22"/>
          <w:szCs w:val="22"/>
        </w:rPr>
        <w:t xml:space="preserve">Termin </w:t>
      </w:r>
      <w:r w:rsidR="009F5730">
        <w:rPr>
          <w:rFonts w:ascii="Arial" w:hAnsi="Arial" w:cs="Arial"/>
          <w:b/>
          <w:sz w:val="22"/>
          <w:szCs w:val="22"/>
        </w:rPr>
        <w:t>wykonania</w:t>
      </w:r>
      <w:r w:rsidR="00C85594" w:rsidRPr="001F0E01">
        <w:rPr>
          <w:rFonts w:ascii="Arial" w:hAnsi="Arial" w:cs="Arial"/>
          <w:b/>
          <w:sz w:val="22"/>
          <w:szCs w:val="22"/>
        </w:rPr>
        <w:t xml:space="preserve"> umowy: </w:t>
      </w:r>
      <w:r w:rsidR="00C85594" w:rsidRPr="009F5730">
        <w:rPr>
          <w:rFonts w:ascii="Arial" w:hAnsi="Arial" w:cs="Arial"/>
          <w:sz w:val="22"/>
          <w:szCs w:val="22"/>
        </w:rPr>
        <w:t xml:space="preserve">jednorazowo </w:t>
      </w:r>
      <w:r w:rsidR="00C85594" w:rsidRPr="009F5730">
        <w:rPr>
          <w:rFonts w:ascii="Arial" w:hAnsi="Arial" w:cs="Arial"/>
          <w:color w:val="000000"/>
          <w:sz w:val="22"/>
          <w:szCs w:val="22"/>
        </w:rPr>
        <w:t>w terminie</w:t>
      </w:r>
      <w:r w:rsidR="002A6819" w:rsidRPr="009F5730">
        <w:rPr>
          <w:rFonts w:ascii="Arial" w:hAnsi="Arial" w:cs="Arial"/>
          <w:color w:val="000000"/>
          <w:sz w:val="22"/>
          <w:szCs w:val="22"/>
        </w:rPr>
        <w:t xml:space="preserve"> </w:t>
      </w:r>
      <w:r w:rsidR="00474FA6" w:rsidRPr="009F5730">
        <w:rPr>
          <w:rFonts w:ascii="Arial" w:hAnsi="Arial" w:cs="Arial"/>
          <w:color w:val="000000"/>
          <w:sz w:val="22"/>
          <w:szCs w:val="22"/>
        </w:rPr>
        <w:t>do</w:t>
      </w:r>
      <w:r w:rsidR="009A79B0">
        <w:rPr>
          <w:rFonts w:ascii="Arial" w:hAnsi="Arial" w:cs="Arial"/>
          <w:color w:val="000000"/>
          <w:sz w:val="22"/>
          <w:szCs w:val="22"/>
        </w:rPr>
        <w:t xml:space="preserve"> </w:t>
      </w:r>
      <w:r w:rsidR="00715A10">
        <w:rPr>
          <w:rFonts w:ascii="Arial" w:hAnsi="Arial" w:cs="Arial"/>
          <w:color w:val="000000"/>
          <w:sz w:val="22"/>
          <w:szCs w:val="22"/>
        </w:rPr>
        <w:t>7</w:t>
      </w:r>
      <w:r w:rsidR="009A79B0">
        <w:rPr>
          <w:rFonts w:ascii="Arial" w:hAnsi="Arial" w:cs="Arial"/>
          <w:sz w:val="22"/>
          <w:szCs w:val="22"/>
        </w:rPr>
        <w:t xml:space="preserve"> </w:t>
      </w:r>
      <w:r w:rsidR="00C85594" w:rsidRPr="009F5730">
        <w:rPr>
          <w:rFonts w:ascii="Arial" w:hAnsi="Arial" w:cs="Arial"/>
          <w:sz w:val="22"/>
          <w:szCs w:val="22"/>
        </w:rPr>
        <w:t xml:space="preserve">dni </w:t>
      </w:r>
      <w:r w:rsidR="00715A10">
        <w:rPr>
          <w:rFonts w:ascii="Arial" w:hAnsi="Arial" w:cs="Arial"/>
          <w:sz w:val="22"/>
          <w:szCs w:val="22"/>
        </w:rPr>
        <w:t>roboczych</w:t>
      </w:r>
      <w:r w:rsidR="00C85594" w:rsidRPr="00036579">
        <w:rPr>
          <w:rFonts w:ascii="Arial" w:hAnsi="Arial" w:cs="Arial"/>
          <w:sz w:val="22"/>
          <w:szCs w:val="22"/>
        </w:rPr>
        <w:t xml:space="preserve"> </w:t>
      </w:r>
      <w:r w:rsidR="009F5730">
        <w:rPr>
          <w:rFonts w:ascii="Arial" w:hAnsi="Arial" w:cs="Arial"/>
          <w:sz w:val="22"/>
          <w:szCs w:val="22"/>
        </w:rPr>
        <w:t xml:space="preserve">licząc </w:t>
      </w:r>
      <w:r w:rsidR="009F5730">
        <w:rPr>
          <w:rFonts w:ascii="Arial" w:hAnsi="Arial" w:cs="Arial"/>
          <w:sz w:val="22"/>
          <w:szCs w:val="22"/>
        </w:rPr>
        <w:br/>
        <w:t xml:space="preserve">      </w:t>
      </w:r>
      <w:r w:rsidR="00C85594" w:rsidRPr="00036579">
        <w:rPr>
          <w:rFonts w:ascii="Arial" w:hAnsi="Arial" w:cs="Arial"/>
          <w:sz w:val="22"/>
          <w:szCs w:val="22"/>
        </w:rPr>
        <w:t xml:space="preserve">od </w:t>
      </w:r>
      <w:r w:rsidR="009F5730">
        <w:rPr>
          <w:rFonts w:ascii="Arial" w:hAnsi="Arial" w:cs="Arial"/>
          <w:sz w:val="22"/>
          <w:szCs w:val="22"/>
        </w:rPr>
        <w:t>daty</w:t>
      </w:r>
      <w:r w:rsidR="00C85594" w:rsidRPr="00036579">
        <w:rPr>
          <w:rFonts w:ascii="Arial" w:hAnsi="Arial" w:cs="Arial"/>
          <w:sz w:val="22"/>
          <w:szCs w:val="22"/>
        </w:rPr>
        <w:t xml:space="preserve"> podpi</w:t>
      </w:r>
      <w:r w:rsidR="009F5730">
        <w:rPr>
          <w:rFonts w:ascii="Arial" w:hAnsi="Arial" w:cs="Arial"/>
          <w:sz w:val="22"/>
          <w:szCs w:val="22"/>
        </w:rPr>
        <w:t>sania umowy.</w:t>
      </w:r>
    </w:p>
    <w:p w14:paraId="58A29043" w14:textId="7A60AD7B" w:rsidR="00E14BCD" w:rsidRDefault="00982593" w:rsidP="00E14BC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1F0E01">
        <w:rPr>
          <w:rFonts w:ascii="Arial" w:hAnsi="Arial" w:cs="Arial"/>
          <w:sz w:val="22"/>
          <w:szCs w:val="22"/>
        </w:rPr>
        <w:t xml:space="preserve">.  </w:t>
      </w:r>
      <w:r w:rsidR="00900021">
        <w:rPr>
          <w:rFonts w:ascii="Arial" w:hAnsi="Arial" w:cs="Arial"/>
          <w:sz w:val="22"/>
          <w:szCs w:val="22"/>
        </w:rPr>
        <w:t xml:space="preserve"> </w:t>
      </w:r>
      <w:r w:rsidR="00E14BCD">
        <w:rPr>
          <w:rFonts w:ascii="Arial" w:hAnsi="Arial" w:cs="Arial"/>
          <w:b/>
          <w:sz w:val="22"/>
          <w:szCs w:val="22"/>
        </w:rPr>
        <w:t xml:space="preserve">Umowa obowiązuje przez okres realizacji przedmiotu umowy oraz </w:t>
      </w:r>
      <w:r w:rsidR="00816290">
        <w:rPr>
          <w:rFonts w:ascii="Arial" w:hAnsi="Arial" w:cs="Arial"/>
          <w:b/>
          <w:sz w:val="22"/>
          <w:szCs w:val="22"/>
        </w:rPr>
        <w:t xml:space="preserve"> </w:t>
      </w:r>
      <w:r w:rsidR="00E14BCD">
        <w:rPr>
          <w:rFonts w:ascii="Arial" w:hAnsi="Arial" w:cs="Arial"/>
          <w:b/>
          <w:sz w:val="22"/>
          <w:szCs w:val="22"/>
        </w:rPr>
        <w:t xml:space="preserve">do </w:t>
      </w:r>
      <w:r w:rsidR="00816290">
        <w:rPr>
          <w:rFonts w:ascii="Arial" w:hAnsi="Arial" w:cs="Arial"/>
          <w:b/>
          <w:sz w:val="22"/>
          <w:szCs w:val="22"/>
        </w:rPr>
        <w:t xml:space="preserve"> </w:t>
      </w:r>
      <w:r w:rsidR="00E14BCD">
        <w:rPr>
          <w:rFonts w:ascii="Arial" w:hAnsi="Arial" w:cs="Arial"/>
          <w:b/>
          <w:sz w:val="22"/>
          <w:szCs w:val="22"/>
        </w:rPr>
        <w:t xml:space="preserve">wyczerpania </w:t>
      </w:r>
    </w:p>
    <w:p w14:paraId="70C3E9A1" w14:textId="41E75982" w:rsidR="00E52E8D" w:rsidRPr="00E14BCD" w:rsidRDefault="00E14BCD" w:rsidP="00E14BCD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wszelkich roszczeń wynikających z tytułu jej zawarcia.</w:t>
      </w:r>
    </w:p>
    <w:p w14:paraId="0F42E323" w14:textId="59DC28DE" w:rsidR="006B1EDB" w:rsidRPr="00FB6012" w:rsidRDefault="00982593" w:rsidP="00FB6012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1F0E01" w:rsidRPr="001516A2">
        <w:rPr>
          <w:rFonts w:ascii="Arial" w:hAnsi="Arial" w:cs="Arial"/>
          <w:sz w:val="22"/>
          <w:szCs w:val="22"/>
        </w:rPr>
        <w:t>.</w:t>
      </w:r>
      <w:r w:rsidR="001F0E01">
        <w:rPr>
          <w:rFonts w:ascii="Arial" w:eastAsia="Calibri" w:hAnsi="Arial" w:cs="Arial"/>
          <w:sz w:val="22"/>
          <w:szCs w:val="22"/>
        </w:rPr>
        <w:t xml:space="preserve">   </w:t>
      </w:r>
      <w:r w:rsidR="00E864DC" w:rsidRPr="00C85594">
        <w:rPr>
          <w:rFonts w:ascii="Arial" w:hAnsi="Arial" w:cs="Arial"/>
          <w:sz w:val="22"/>
          <w:szCs w:val="22"/>
        </w:rPr>
        <w:t>Za datę podpisania umowy uznaje się datę</w:t>
      </w:r>
      <w:r w:rsidR="004D5160" w:rsidRPr="00C85594">
        <w:rPr>
          <w:rFonts w:ascii="Arial" w:hAnsi="Arial" w:cs="Arial"/>
          <w:sz w:val="22"/>
          <w:szCs w:val="22"/>
        </w:rPr>
        <w:t xml:space="preserve"> podpisania przez ZAMAWIAJĄCEGO.</w:t>
      </w:r>
    </w:p>
    <w:p w14:paraId="0E631EBA" w14:textId="434E7C8A" w:rsidR="00D429EB" w:rsidRDefault="00D429EB" w:rsidP="00014EDD">
      <w:pPr>
        <w:spacing w:line="276" w:lineRule="auto"/>
        <w:rPr>
          <w:rFonts w:ascii="Arial" w:eastAsia="Calibri" w:hAnsi="Arial" w:cs="Arial"/>
          <w:b/>
          <w:bCs/>
          <w:sz w:val="22"/>
          <w:szCs w:val="22"/>
          <w:lang w:eastAsia="pl-PL"/>
        </w:rPr>
      </w:pPr>
    </w:p>
    <w:p w14:paraId="24830B30" w14:textId="47687BD3" w:rsidR="00BA1C22" w:rsidRPr="00F933FF" w:rsidRDefault="00BA1C22" w:rsidP="00F933FF">
      <w:pPr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pl-PL"/>
        </w:rPr>
      </w:pPr>
      <w:r w:rsidRPr="00F933FF">
        <w:rPr>
          <w:rFonts w:ascii="Arial" w:eastAsia="Calibri" w:hAnsi="Arial" w:cs="Arial"/>
          <w:b/>
          <w:bCs/>
          <w:sz w:val="22"/>
          <w:szCs w:val="22"/>
          <w:lang w:eastAsia="pl-PL"/>
        </w:rPr>
        <w:t>§ 2</w:t>
      </w:r>
    </w:p>
    <w:p w14:paraId="5250E38A" w14:textId="77777777" w:rsidR="00BA1C22" w:rsidRPr="00F933FF" w:rsidRDefault="00F85F94" w:rsidP="00F933FF">
      <w:pPr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pl-PL"/>
        </w:rPr>
      </w:pPr>
      <w:r w:rsidRPr="00F933FF">
        <w:rPr>
          <w:rFonts w:ascii="Arial" w:eastAsia="Calibri" w:hAnsi="Arial" w:cs="Arial"/>
          <w:b/>
          <w:bCs/>
          <w:sz w:val="22"/>
          <w:szCs w:val="22"/>
          <w:lang w:eastAsia="pl-PL"/>
        </w:rPr>
        <w:t xml:space="preserve">WYNAGRODZENIE </w:t>
      </w:r>
    </w:p>
    <w:p w14:paraId="0435FA55" w14:textId="77777777" w:rsidR="00632A92" w:rsidRPr="00F933FF" w:rsidRDefault="00632A92" w:rsidP="00243993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W</w:t>
      </w:r>
      <w:r w:rsidR="00F85F94" w:rsidRPr="00F933FF">
        <w:rPr>
          <w:rFonts w:ascii="Arial" w:hAnsi="Arial" w:cs="Arial"/>
          <w:sz w:val="22"/>
          <w:szCs w:val="22"/>
        </w:rPr>
        <w:t>ynagrodzenie WYKONAWCY</w:t>
      </w:r>
      <w:r w:rsidRPr="00F933FF">
        <w:rPr>
          <w:rFonts w:ascii="Arial" w:hAnsi="Arial" w:cs="Arial"/>
          <w:sz w:val="22"/>
          <w:szCs w:val="22"/>
        </w:rPr>
        <w:t xml:space="preserve"> </w:t>
      </w:r>
      <w:r w:rsidR="00F85F94" w:rsidRPr="00F933FF">
        <w:rPr>
          <w:rFonts w:ascii="Arial" w:hAnsi="Arial" w:cs="Arial"/>
          <w:sz w:val="22"/>
          <w:szCs w:val="22"/>
        </w:rPr>
        <w:t xml:space="preserve">z tytułu wykonania </w:t>
      </w:r>
      <w:r w:rsidR="00A60F76" w:rsidRPr="00F933FF">
        <w:rPr>
          <w:rFonts w:ascii="Arial" w:hAnsi="Arial" w:cs="Arial"/>
          <w:sz w:val="22"/>
          <w:szCs w:val="22"/>
        </w:rPr>
        <w:t xml:space="preserve">przedmiotu </w:t>
      </w:r>
      <w:r w:rsidR="00F85F94" w:rsidRPr="00F933FF">
        <w:rPr>
          <w:rFonts w:ascii="Arial" w:hAnsi="Arial" w:cs="Arial"/>
          <w:sz w:val="22"/>
          <w:szCs w:val="22"/>
        </w:rPr>
        <w:t>u</w:t>
      </w:r>
      <w:r w:rsidR="005D6CA7" w:rsidRPr="00F933FF">
        <w:rPr>
          <w:rFonts w:ascii="Arial" w:hAnsi="Arial" w:cs="Arial"/>
          <w:sz w:val="22"/>
          <w:szCs w:val="22"/>
        </w:rPr>
        <w:t xml:space="preserve">mowy obejmuje wartość netto wraz z </w:t>
      </w:r>
      <w:r w:rsidRPr="00F933FF">
        <w:rPr>
          <w:rFonts w:ascii="Arial" w:hAnsi="Arial" w:cs="Arial"/>
          <w:sz w:val="22"/>
          <w:szCs w:val="22"/>
        </w:rPr>
        <w:t xml:space="preserve"> należny</w:t>
      </w:r>
      <w:r w:rsidR="005D6CA7" w:rsidRPr="00F933FF">
        <w:rPr>
          <w:rFonts w:ascii="Arial" w:hAnsi="Arial" w:cs="Arial"/>
          <w:sz w:val="22"/>
          <w:szCs w:val="22"/>
        </w:rPr>
        <w:t>m</w:t>
      </w:r>
      <w:r w:rsidRPr="00F933FF">
        <w:rPr>
          <w:rFonts w:ascii="Arial" w:hAnsi="Arial" w:cs="Arial"/>
          <w:sz w:val="22"/>
          <w:szCs w:val="22"/>
        </w:rPr>
        <w:t xml:space="preserve"> </w:t>
      </w:r>
      <w:r w:rsidR="005D6CA7" w:rsidRPr="00F933FF">
        <w:rPr>
          <w:rFonts w:ascii="Arial" w:hAnsi="Arial" w:cs="Arial"/>
          <w:sz w:val="22"/>
          <w:szCs w:val="22"/>
        </w:rPr>
        <w:t>podatkiem</w:t>
      </w:r>
      <w:r w:rsidRPr="00F933FF">
        <w:rPr>
          <w:rFonts w:ascii="Arial" w:hAnsi="Arial" w:cs="Arial"/>
          <w:sz w:val="22"/>
          <w:szCs w:val="22"/>
        </w:rPr>
        <w:t xml:space="preserve"> VAT.</w:t>
      </w:r>
    </w:p>
    <w:p w14:paraId="6530EE28" w14:textId="5E8BED2E" w:rsidR="00632A92" w:rsidRPr="00F933FF" w:rsidRDefault="00632A92" w:rsidP="003508BD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W</w:t>
      </w:r>
      <w:r w:rsidR="00A60F76" w:rsidRPr="00F933FF">
        <w:rPr>
          <w:rFonts w:ascii="Arial" w:hAnsi="Arial" w:cs="Arial"/>
          <w:sz w:val="22"/>
          <w:szCs w:val="22"/>
        </w:rPr>
        <w:t>ynagrodzenie</w:t>
      </w:r>
      <w:r w:rsidRPr="00F933FF">
        <w:rPr>
          <w:rFonts w:ascii="Arial" w:hAnsi="Arial" w:cs="Arial"/>
          <w:sz w:val="22"/>
          <w:szCs w:val="22"/>
        </w:rPr>
        <w:t xml:space="preserve"> netto </w:t>
      </w:r>
      <w:r w:rsidR="00A60F76" w:rsidRPr="00F933FF">
        <w:rPr>
          <w:rFonts w:ascii="Arial" w:hAnsi="Arial" w:cs="Arial"/>
          <w:sz w:val="22"/>
          <w:szCs w:val="22"/>
        </w:rPr>
        <w:t>umowy</w:t>
      </w:r>
      <w:r w:rsidRPr="00F933FF">
        <w:rPr>
          <w:rFonts w:ascii="Arial" w:hAnsi="Arial" w:cs="Arial"/>
          <w:sz w:val="22"/>
          <w:szCs w:val="22"/>
        </w:rPr>
        <w:t xml:space="preserve">: </w:t>
      </w:r>
      <w:r w:rsidR="000022CF">
        <w:rPr>
          <w:rFonts w:ascii="Arial" w:hAnsi="Arial" w:cs="Arial"/>
          <w:sz w:val="22"/>
          <w:szCs w:val="22"/>
        </w:rPr>
        <w:t>………………………..</w:t>
      </w:r>
    </w:p>
    <w:p w14:paraId="212D51E5" w14:textId="34A9D059" w:rsidR="00632A92" w:rsidRPr="00F933FF" w:rsidRDefault="00632A92" w:rsidP="003508BD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 xml:space="preserve">Słownie złotych: </w:t>
      </w:r>
      <w:r w:rsidR="000022CF">
        <w:rPr>
          <w:rFonts w:ascii="Arial" w:hAnsi="Arial" w:cs="Arial"/>
          <w:sz w:val="22"/>
          <w:szCs w:val="22"/>
        </w:rPr>
        <w:t>…………………………………………………………………………………...</w:t>
      </w:r>
    </w:p>
    <w:p w14:paraId="62AB7E1A" w14:textId="2E993C7B" w:rsidR="00632A92" w:rsidRPr="00F933FF" w:rsidRDefault="00906921" w:rsidP="003508BD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 xml:space="preserve">Wynagrodzenie </w:t>
      </w:r>
      <w:r w:rsidR="00632A92" w:rsidRPr="00F933FF">
        <w:rPr>
          <w:rFonts w:ascii="Arial" w:hAnsi="Arial" w:cs="Arial"/>
          <w:sz w:val="22"/>
          <w:szCs w:val="22"/>
        </w:rPr>
        <w:t xml:space="preserve"> brutto </w:t>
      </w:r>
      <w:r w:rsidR="00A60F76" w:rsidRPr="00F933FF">
        <w:rPr>
          <w:rFonts w:ascii="Arial" w:hAnsi="Arial" w:cs="Arial"/>
          <w:sz w:val="22"/>
          <w:szCs w:val="22"/>
        </w:rPr>
        <w:t xml:space="preserve">umowy </w:t>
      </w:r>
      <w:r w:rsidR="00632A92" w:rsidRPr="00F933FF">
        <w:rPr>
          <w:rFonts w:ascii="Arial" w:hAnsi="Arial" w:cs="Arial"/>
          <w:sz w:val="22"/>
          <w:szCs w:val="22"/>
        </w:rPr>
        <w:t xml:space="preserve">: </w:t>
      </w:r>
      <w:r w:rsidR="000022CF">
        <w:rPr>
          <w:rFonts w:ascii="Arial" w:hAnsi="Arial" w:cs="Arial"/>
          <w:sz w:val="22"/>
          <w:szCs w:val="22"/>
        </w:rPr>
        <w:t>………………………</w:t>
      </w:r>
    </w:p>
    <w:p w14:paraId="6D0F6269" w14:textId="7B2D8FCE" w:rsidR="00EF2A34" w:rsidRDefault="000022CF" w:rsidP="00EF2A34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Słownie złotych:</w:t>
      </w:r>
      <w:r w:rsidR="00DD77A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0899B4FD" w14:textId="18C620CE" w:rsidR="00632A92" w:rsidRPr="00F933FF" w:rsidRDefault="00A60F76" w:rsidP="00EF2A34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 xml:space="preserve">Wartość podatku VAT </w:t>
      </w:r>
      <w:r w:rsidR="00632A92" w:rsidRPr="00F933FF">
        <w:rPr>
          <w:rFonts w:ascii="Arial" w:hAnsi="Arial" w:cs="Arial"/>
          <w:sz w:val="22"/>
          <w:szCs w:val="22"/>
        </w:rPr>
        <w:t xml:space="preserve">: </w:t>
      </w:r>
      <w:r w:rsidR="000022CF">
        <w:rPr>
          <w:rFonts w:ascii="Arial" w:hAnsi="Arial" w:cs="Arial"/>
          <w:sz w:val="22"/>
          <w:szCs w:val="22"/>
        </w:rPr>
        <w:t>…………………………………</w:t>
      </w:r>
    </w:p>
    <w:p w14:paraId="0BC10D9A" w14:textId="056E366A" w:rsidR="000F5BFD" w:rsidRPr="00F933FF" w:rsidRDefault="00632A92" w:rsidP="003508BD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 xml:space="preserve">Słownie </w:t>
      </w:r>
      <w:r w:rsidR="004965BA" w:rsidRPr="00F933FF">
        <w:rPr>
          <w:rFonts w:ascii="Arial" w:hAnsi="Arial" w:cs="Arial"/>
          <w:sz w:val="22"/>
          <w:szCs w:val="22"/>
        </w:rPr>
        <w:t xml:space="preserve">złotych: </w:t>
      </w:r>
      <w:bookmarkStart w:id="0" w:name="_Hlk21114904"/>
      <w:bookmarkStart w:id="1" w:name="_Hlk21191520"/>
      <w:r w:rsidR="00E274B2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bookmarkEnd w:id="0"/>
    <w:bookmarkEnd w:id="1"/>
    <w:p w14:paraId="27297CBC" w14:textId="2F400834" w:rsidR="00A60F76" w:rsidRPr="00BA3F53" w:rsidRDefault="00A60F76" w:rsidP="00243993">
      <w:pPr>
        <w:numPr>
          <w:ilvl w:val="0"/>
          <w:numId w:val="3"/>
        </w:num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C</w:t>
      </w:r>
      <w:r w:rsidR="008D385B" w:rsidRPr="00F933FF">
        <w:rPr>
          <w:rFonts w:ascii="Arial" w:hAnsi="Arial" w:cs="Arial"/>
          <w:sz w:val="22"/>
          <w:szCs w:val="22"/>
        </w:rPr>
        <w:t xml:space="preserve">eny zawarte w załączniku </w:t>
      </w:r>
      <w:r w:rsidR="00BA3F53" w:rsidRPr="004C381B">
        <w:rPr>
          <w:rFonts w:ascii="Arial" w:hAnsi="Arial" w:cs="Arial"/>
          <w:sz w:val="22"/>
        </w:rPr>
        <w:t xml:space="preserve">w </w:t>
      </w:r>
      <w:r w:rsidR="009A79B0">
        <w:rPr>
          <w:rFonts w:ascii="Arial" w:hAnsi="Arial" w:cs="Arial"/>
          <w:sz w:val="22"/>
        </w:rPr>
        <w:t>Specyfikacji asortymentowo</w:t>
      </w:r>
      <w:r w:rsidR="00C53EBF">
        <w:rPr>
          <w:rFonts w:ascii="Arial" w:hAnsi="Arial" w:cs="Arial"/>
          <w:sz w:val="22"/>
        </w:rPr>
        <w:t xml:space="preserve"> </w:t>
      </w:r>
      <w:r w:rsidR="009A79B0">
        <w:rPr>
          <w:rFonts w:ascii="Arial" w:hAnsi="Arial" w:cs="Arial"/>
          <w:sz w:val="22"/>
        </w:rPr>
        <w:t>-</w:t>
      </w:r>
      <w:r w:rsidR="00C53EBF">
        <w:rPr>
          <w:rFonts w:ascii="Arial" w:hAnsi="Arial" w:cs="Arial"/>
          <w:sz w:val="22"/>
        </w:rPr>
        <w:t xml:space="preserve"> </w:t>
      </w:r>
      <w:r w:rsidR="009A79B0">
        <w:rPr>
          <w:rFonts w:ascii="Arial" w:hAnsi="Arial" w:cs="Arial"/>
          <w:sz w:val="22"/>
        </w:rPr>
        <w:t>cenowej</w:t>
      </w:r>
      <w:r w:rsidR="00BA3F53" w:rsidRPr="004C381B">
        <w:rPr>
          <w:rFonts w:ascii="Arial" w:hAnsi="Arial" w:cs="Arial"/>
          <w:sz w:val="22"/>
        </w:rPr>
        <w:t xml:space="preserve"> </w:t>
      </w:r>
      <w:r w:rsidR="00BA3F53" w:rsidRPr="004C381B">
        <w:rPr>
          <w:rFonts w:ascii="Arial" w:hAnsi="Arial" w:cs="Arial"/>
          <w:bCs/>
          <w:sz w:val="22"/>
          <w:szCs w:val="22"/>
        </w:rPr>
        <w:t>(</w:t>
      </w:r>
      <w:r w:rsidR="00BA3F53" w:rsidRPr="004C381B">
        <w:rPr>
          <w:rFonts w:ascii="Arial" w:eastAsia="Calibri" w:hAnsi="Arial" w:cs="Arial"/>
          <w:sz w:val="22"/>
          <w:szCs w:val="22"/>
        </w:rPr>
        <w:t xml:space="preserve">załącznik nr </w:t>
      </w:r>
      <w:r w:rsidR="009A79B0">
        <w:rPr>
          <w:rFonts w:ascii="Arial" w:hAnsi="Arial" w:cs="Arial"/>
          <w:bCs/>
          <w:sz w:val="22"/>
          <w:szCs w:val="22"/>
        </w:rPr>
        <w:t>1</w:t>
      </w:r>
      <w:r w:rsidR="000A046B">
        <w:rPr>
          <w:rFonts w:ascii="Arial" w:hAnsi="Arial" w:cs="Arial"/>
          <w:bCs/>
          <w:sz w:val="22"/>
          <w:szCs w:val="22"/>
        </w:rPr>
        <w:t>)</w:t>
      </w:r>
      <w:r w:rsidR="001969F7">
        <w:rPr>
          <w:rFonts w:ascii="Arial" w:hAnsi="Arial" w:cs="Arial"/>
          <w:bCs/>
          <w:sz w:val="22"/>
          <w:szCs w:val="22"/>
        </w:rPr>
        <w:t xml:space="preserve"> </w:t>
      </w:r>
      <w:r w:rsidRPr="00BA3F53">
        <w:rPr>
          <w:rFonts w:ascii="Arial" w:hAnsi="Arial" w:cs="Arial"/>
          <w:sz w:val="22"/>
          <w:szCs w:val="22"/>
        </w:rPr>
        <w:t xml:space="preserve"> </w:t>
      </w:r>
      <w:r w:rsidR="00745719">
        <w:rPr>
          <w:rFonts w:ascii="Arial" w:hAnsi="Arial" w:cs="Arial"/>
          <w:sz w:val="22"/>
          <w:szCs w:val="22"/>
        </w:rPr>
        <w:br/>
      </w:r>
      <w:r w:rsidRPr="00BA3F53">
        <w:rPr>
          <w:rFonts w:ascii="Arial" w:hAnsi="Arial" w:cs="Arial"/>
          <w:sz w:val="22"/>
          <w:szCs w:val="22"/>
        </w:rPr>
        <w:t>są cenami stałymi obowiązującymi przez cały okres trwania umowy i nie podlegają zmianom, co oznacza, iż wynagrodzenie, o którym mowa w ust. 1 jest wynagrodzeniem niezmiennym w okresie obowiązywania umowy, poza przypadkami prze</w:t>
      </w:r>
      <w:r w:rsidR="004E1BB3" w:rsidRPr="00BA3F53">
        <w:rPr>
          <w:rFonts w:ascii="Arial" w:hAnsi="Arial" w:cs="Arial"/>
          <w:sz w:val="22"/>
          <w:szCs w:val="22"/>
        </w:rPr>
        <w:t>widzianymi przepisami prawa lub </w:t>
      </w:r>
      <w:r w:rsidR="004D5160" w:rsidRPr="00BA3F53">
        <w:rPr>
          <w:rFonts w:ascii="Arial" w:hAnsi="Arial" w:cs="Arial"/>
          <w:sz w:val="22"/>
          <w:szCs w:val="22"/>
        </w:rPr>
        <w:t>w niniejszej umowie.</w:t>
      </w:r>
    </w:p>
    <w:p w14:paraId="7DA2FB81" w14:textId="7AC3A836" w:rsidR="00C85594" w:rsidRDefault="00BA1C22" w:rsidP="003508BD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eastAsia="Calibri" w:hAnsi="Arial" w:cs="Arial"/>
          <w:sz w:val="22"/>
          <w:szCs w:val="22"/>
          <w:lang w:eastAsia="pl-PL"/>
        </w:rPr>
        <w:t xml:space="preserve">Wynagrodzenie, </w:t>
      </w:r>
      <w:r w:rsidR="00E864DC" w:rsidRPr="00F933FF">
        <w:rPr>
          <w:rFonts w:ascii="Arial" w:hAnsi="Arial" w:cs="Arial"/>
          <w:sz w:val="22"/>
          <w:szCs w:val="22"/>
        </w:rPr>
        <w:t>o którym mowa w ust. 1, ob</w:t>
      </w:r>
      <w:r w:rsidR="00CF5872" w:rsidRPr="00F933FF">
        <w:rPr>
          <w:rFonts w:ascii="Arial" w:hAnsi="Arial" w:cs="Arial"/>
          <w:sz w:val="22"/>
          <w:szCs w:val="22"/>
        </w:rPr>
        <w:t xml:space="preserve">ejmuje całkowitą należność, </w:t>
      </w:r>
      <w:r w:rsidR="00E864DC" w:rsidRPr="00F933FF">
        <w:rPr>
          <w:rFonts w:ascii="Arial" w:hAnsi="Arial" w:cs="Arial"/>
          <w:sz w:val="22"/>
          <w:szCs w:val="22"/>
        </w:rPr>
        <w:t>jaką ZAMAWIAJĄCY zobowiązany jest zapłacić za wykonanie przedmiotu umowy, w tym</w:t>
      </w:r>
      <w:r w:rsidR="00C85594">
        <w:rPr>
          <w:rFonts w:ascii="Arial" w:hAnsi="Arial" w:cs="Arial"/>
          <w:sz w:val="22"/>
          <w:szCs w:val="22"/>
        </w:rPr>
        <w:br/>
      </w:r>
      <w:r w:rsidR="00E864DC" w:rsidRPr="00F933FF">
        <w:rPr>
          <w:rFonts w:ascii="Arial" w:hAnsi="Arial" w:cs="Arial"/>
          <w:sz w:val="22"/>
          <w:szCs w:val="22"/>
        </w:rPr>
        <w:t xml:space="preserve">w szczególności </w:t>
      </w:r>
      <w:r w:rsidR="00982593">
        <w:rPr>
          <w:rFonts w:ascii="Arial" w:hAnsi="Arial" w:cs="Arial"/>
          <w:sz w:val="22"/>
          <w:szCs w:val="22"/>
        </w:rPr>
        <w:t xml:space="preserve">obejmuje </w:t>
      </w:r>
      <w:r w:rsidR="00E864DC" w:rsidRPr="00F933FF">
        <w:rPr>
          <w:rFonts w:ascii="Arial" w:hAnsi="Arial" w:cs="Arial"/>
          <w:sz w:val="22"/>
          <w:szCs w:val="22"/>
        </w:rPr>
        <w:t>koszty i opłaty związane z dostarczeniem przedmiotu umowy (opłaty</w:t>
      </w:r>
      <w:r w:rsidR="00CF5872" w:rsidRPr="00F933FF">
        <w:rPr>
          <w:rFonts w:ascii="Arial" w:hAnsi="Arial" w:cs="Arial"/>
          <w:sz w:val="22"/>
          <w:szCs w:val="22"/>
        </w:rPr>
        <w:t xml:space="preserve"> </w:t>
      </w:r>
      <w:r w:rsidR="00E864DC" w:rsidRPr="00F933FF">
        <w:rPr>
          <w:rFonts w:ascii="Arial" w:hAnsi="Arial" w:cs="Arial"/>
          <w:sz w:val="22"/>
          <w:szCs w:val="22"/>
        </w:rPr>
        <w:t>za transport, załadunek,</w:t>
      </w:r>
      <w:r w:rsidR="000E12C2" w:rsidRPr="00F933FF">
        <w:rPr>
          <w:rFonts w:ascii="Arial" w:hAnsi="Arial" w:cs="Arial"/>
          <w:sz w:val="22"/>
          <w:szCs w:val="22"/>
        </w:rPr>
        <w:t xml:space="preserve"> </w:t>
      </w:r>
      <w:r w:rsidR="00A72334">
        <w:rPr>
          <w:rFonts w:ascii="Arial" w:hAnsi="Arial" w:cs="Arial"/>
          <w:sz w:val="22"/>
          <w:szCs w:val="22"/>
        </w:rPr>
        <w:t xml:space="preserve">rozładunek, </w:t>
      </w:r>
      <w:r w:rsidR="000907D5">
        <w:rPr>
          <w:rFonts w:ascii="Arial" w:hAnsi="Arial" w:cs="Arial"/>
          <w:sz w:val="22"/>
          <w:szCs w:val="22"/>
        </w:rPr>
        <w:t>ubezpieczenie</w:t>
      </w:r>
      <w:r w:rsidR="00CE32B1">
        <w:rPr>
          <w:rFonts w:ascii="Arial" w:hAnsi="Arial" w:cs="Arial"/>
          <w:sz w:val="22"/>
          <w:szCs w:val="22"/>
        </w:rPr>
        <w:t xml:space="preserve">, </w:t>
      </w:r>
      <w:r w:rsidR="00A72334">
        <w:rPr>
          <w:rFonts w:ascii="Arial" w:hAnsi="Arial" w:cs="Arial"/>
          <w:sz w:val="22"/>
          <w:szCs w:val="22"/>
        </w:rPr>
        <w:t>cło</w:t>
      </w:r>
      <w:r w:rsidR="00C53EBF">
        <w:rPr>
          <w:rFonts w:ascii="Arial" w:hAnsi="Arial" w:cs="Arial"/>
          <w:sz w:val="22"/>
          <w:szCs w:val="22"/>
        </w:rPr>
        <w:t xml:space="preserve"> i obowiązkowe przeglądy urządzenia</w:t>
      </w:r>
      <w:r w:rsidR="000907D5">
        <w:rPr>
          <w:rFonts w:ascii="Arial" w:hAnsi="Arial" w:cs="Arial"/>
          <w:sz w:val="22"/>
          <w:szCs w:val="22"/>
        </w:rPr>
        <w:t xml:space="preserve"> - jeśli są obowiązkowe w trakcie trwania gwarancji</w:t>
      </w:r>
      <w:r w:rsidR="00CE32B1">
        <w:rPr>
          <w:rFonts w:ascii="Arial" w:hAnsi="Arial" w:cs="Arial"/>
          <w:sz w:val="22"/>
          <w:szCs w:val="22"/>
        </w:rPr>
        <w:t>).</w:t>
      </w:r>
    </w:p>
    <w:p w14:paraId="543772A8" w14:textId="3D9CCCB3" w:rsidR="00AC2D14" w:rsidRDefault="00AC2D14" w:rsidP="00AC2D14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4365D1DC" w14:textId="77777777" w:rsidR="00AC2D14" w:rsidRDefault="00AC2D14" w:rsidP="00AC2D14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2B42A37D" w14:textId="5FBD2D6E" w:rsidR="00291818" w:rsidRPr="006B1EDB" w:rsidRDefault="00C85594" w:rsidP="008B310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C381B">
        <w:rPr>
          <w:rFonts w:ascii="Arial" w:hAnsi="Arial" w:cs="Arial"/>
          <w:sz w:val="22"/>
        </w:rPr>
        <w:lastRenderedPageBreak/>
        <w:t xml:space="preserve">ZAMAWIAJĄCY zapłaci WYKONAWCY wynagrodzenie </w:t>
      </w:r>
      <w:r w:rsidR="008A47E1" w:rsidRPr="004C381B">
        <w:rPr>
          <w:rFonts w:ascii="Arial" w:hAnsi="Arial" w:cs="Arial"/>
          <w:sz w:val="22"/>
        </w:rPr>
        <w:t xml:space="preserve">za faktyczną ilość dostarczoną </w:t>
      </w:r>
      <w:r w:rsidRPr="004C381B">
        <w:rPr>
          <w:rFonts w:ascii="Arial" w:hAnsi="Arial" w:cs="Arial"/>
          <w:sz w:val="22"/>
        </w:rPr>
        <w:t>przedmiot</w:t>
      </w:r>
      <w:r w:rsidR="008A47E1" w:rsidRPr="004C381B">
        <w:rPr>
          <w:rFonts w:ascii="Arial" w:hAnsi="Arial" w:cs="Arial"/>
          <w:sz w:val="22"/>
        </w:rPr>
        <w:t>u</w:t>
      </w:r>
      <w:r w:rsidRPr="004C381B">
        <w:rPr>
          <w:rFonts w:ascii="Arial" w:hAnsi="Arial" w:cs="Arial"/>
          <w:sz w:val="22"/>
        </w:rPr>
        <w:t xml:space="preserve"> umowy</w:t>
      </w:r>
      <w:r w:rsidR="008A47E1" w:rsidRPr="004C381B">
        <w:rPr>
          <w:rFonts w:ascii="Arial" w:hAnsi="Arial" w:cs="Arial"/>
          <w:sz w:val="22"/>
        </w:rPr>
        <w:t xml:space="preserve"> wolnego od wad</w:t>
      </w:r>
      <w:r w:rsidRPr="004C381B">
        <w:rPr>
          <w:rFonts w:ascii="Arial" w:hAnsi="Arial" w:cs="Arial"/>
          <w:sz w:val="22"/>
        </w:rPr>
        <w:t xml:space="preserve">, zgodnie z cenami zawartymi </w:t>
      </w:r>
      <w:r w:rsidR="004C381B" w:rsidRPr="004C381B">
        <w:rPr>
          <w:rFonts w:ascii="Arial" w:hAnsi="Arial" w:cs="Arial"/>
          <w:sz w:val="22"/>
        </w:rPr>
        <w:t xml:space="preserve">w </w:t>
      </w:r>
      <w:r w:rsidR="009A79B0">
        <w:rPr>
          <w:rFonts w:ascii="Arial" w:hAnsi="Arial" w:cs="Arial"/>
          <w:sz w:val="22"/>
        </w:rPr>
        <w:t>Specyfikacji asortymentowo</w:t>
      </w:r>
      <w:r w:rsidR="00C53EBF">
        <w:rPr>
          <w:rFonts w:ascii="Arial" w:hAnsi="Arial" w:cs="Arial"/>
          <w:sz w:val="22"/>
        </w:rPr>
        <w:t xml:space="preserve"> </w:t>
      </w:r>
      <w:r w:rsidR="009A79B0">
        <w:rPr>
          <w:rFonts w:ascii="Arial" w:hAnsi="Arial" w:cs="Arial"/>
          <w:sz w:val="22"/>
        </w:rPr>
        <w:t>-</w:t>
      </w:r>
      <w:r w:rsidR="00C53EBF">
        <w:rPr>
          <w:rFonts w:ascii="Arial" w:hAnsi="Arial" w:cs="Arial"/>
          <w:sz w:val="22"/>
        </w:rPr>
        <w:t xml:space="preserve"> </w:t>
      </w:r>
      <w:r w:rsidR="009A79B0">
        <w:rPr>
          <w:rFonts w:ascii="Arial" w:hAnsi="Arial" w:cs="Arial"/>
          <w:sz w:val="22"/>
        </w:rPr>
        <w:t>cenowej</w:t>
      </w:r>
      <w:r w:rsidR="001969F7">
        <w:rPr>
          <w:rFonts w:ascii="Arial" w:hAnsi="Arial" w:cs="Arial"/>
          <w:sz w:val="22"/>
        </w:rPr>
        <w:t xml:space="preserve"> </w:t>
      </w:r>
      <w:r w:rsidR="004C381B" w:rsidRPr="004C381B">
        <w:rPr>
          <w:rFonts w:ascii="Arial" w:hAnsi="Arial" w:cs="Arial"/>
          <w:bCs/>
          <w:sz w:val="22"/>
          <w:szCs w:val="22"/>
        </w:rPr>
        <w:t>(</w:t>
      </w:r>
      <w:r w:rsidR="004C381B" w:rsidRPr="004C381B">
        <w:rPr>
          <w:rFonts w:ascii="Arial" w:eastAsia="Calibri" w:hAnsi="Arial" w:cs="Arial"/>
          <w:sz w:val="22"/>
          <w:szCs w:val="22"/>
        </w:rPr>
        <w:t xml:space="preserve">załącznik nr </w:t>
      </w:r>
      <w:r w:rsidR="009A79B0">
        <w:rPr>
          <w:rFonts w:ascii="Arial" w:hAnsi="Arial" w:cs="Arial"/>
          <w:bCs/>
          <w:sz w:val="22"/>
          <w:szCs w:val="22"/>
        </w:rPr>
        <w:t>1</w:t>
      </w:r>
      <w:r w:rsidR="008B3105">
        <w:rPr>
          <w:rFonts w:ascii="Arial" w:hAnsi="Arial" w:cs="Arial"/>
          <w:bCs/>
          <w:sz w:val="22"/>
          <w:szCs w:val="22"/>
        </w:rPr>
        <w:t>)</w:t>
      </w:r>
      <w:r w:rsidR="000A046B">
        <w:rPr>
          <w:rFonts w:ascii="Arial" w:hAnsi="Arial" w:cs="Arial"/>
          <w:bCs/>
          <w:sz w:val="22"/>
          <w:szCs w:val="22"/>
        </w:rPr>
        <w:t>.</w:t>
      </w:r>
    </w:p>
    <w:p w14:paraId="14A0FAF4" w14:textId="4488075D" w:rsidR="006B1EDB" w:rsidRDefault="006B1EDB" w:rsidP="006B1EDB">
      <w:pPr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635A511F" w14:textId="77777777" w:rsidR="001367D3" w:rsidRPr="00F933FF" w:rsidRDefault="002A6719" w:rsidP="00F933FF">
      <w:pPr>
        <w:spacing w:line="276" w:lineRule="auto"/>
        <w:jc w:val="center"/>
        <w:rPr>
          <w:rFonts w:ascii="Arial" w:eastAsia="Calibri" w:hAnsi="Arial" w:cs="Arial"/>
          <w:b/>
          <w:bCs/>
          <w:color w:val="000000"/>
          <w:sz w:val="22"/>
          <w:szCs w:val="22"/>
          <w:lang w:eastAsia="pl-PL"/>
        </w:rPr>
      </w:pPr>
      <w:r w:rsidRPr="00F933FF">
        <w:rPr>
          <w:rFonts w:ascii="Arial" w:eastAsia="Calibri" w:hAnsi="Arial" w:cs="Arial"/>
          <w:b/>
          <w:bCs/>
          <w:color w:val="000000"/>
          <w:sz w:val="22"/>
          <w:szCs w:val="22"/>
          <w:lang w:eastAsia="pl-PL"/>
        </w:rPr>
        <w:t>§ 3</w:t>
      </w:r>
    </w:p>
    <w:p w14:paraId="1AE700C9" w14:textId="77777777" w:rsidR="001367D3" w:rsidRPr="00F933FF" w:rsidRDefault="001367D3" w:rsidP="00F933FF">
      <w:pPr>
        <w:autoSpaceDE w:val="0"/>
        <w:autoSpaceDN w:val="0"/>
        <w:spacing w:line="276" w:lineRule="auto"/>
        <w:ind w:left="426"/>
        <w:jc w:val="center"/>
        <w:rPr>
          <w:rFonts w:ascii="Arial" w:eastAsia="Calibri" w:hAnsi="Arial" w:cs="Arial"/>
          <w:b/>
          <w:bCs/>
          <w:color w:val="000000"/>
          <w:sz w:val="22"/>
          <w:szCs w:val="22"/>
          <w:lang w:eastAsia="pl-PL"/>
        </w:rPr>
      </w:pPr>
      <w:r w:rsidRPr="00F933FF">
        <w:rPr>
          <w:rFonts w:ascii="Arial" w:eastAsia="Calibri" w:hAnsi="Arial" w:cs="Arial"/>
          <w:b/>
          <w:bCs/>
          <w:color w:val="000000"/>
          <w:sz w:val="22"/>
          <w:szCs w:val="22"/>
          <w:lang w:eastAsia="pl-PL"/>
        </w:rPr>
        <w:t>MIEJSCE</w:t>
      </w:r>
      <w:r w:rsidR="00F85F94" w:rsidRPr="00F933FF">
        <w:rPr>
          <w:rFonts w:ascii="Arial" w:eastAsia="Calibri" w:hAnsi="Arial" w:cs="Arial"/>
          <w:b/>
          <w:bCs/>
          <w:color w:val="000000"/>
          <w:sz w:val="22"/>
          <w:szCs w:val="22"/>
          <w:lang w:eastAsia="pl-PL"/>
        </w:rPr>
        <w:t>, SPOSÓB</w:t>
      </w:r>
      <w:r w:rsidRPr="00F933FF">
        <w:rPr>
          <w:rFonts w:ascii="Arial" w:eastAsia="Calibri" w:hAnsi="Arial" w:cs="Arial"/>
          <w:b/>
          <w:bCs/>
          <w:color w:val="000000"/>
          <w:sz w:val="22"/>
          <w:szCs w:val="22"/>
          <w:lang w:eastAsia="pl-PL"/>
        </w:rPr>
        <w:t xml:space="preserve"> DOSTAWY</w:t>
      </w:r>
      <w:r w:rsidR="00F85F94" w:rsidRPr="00F933FF">
        <w:rPr>
          <w:rFonts w:ascii="Arial" w:eastAsia="Calibri" w:hAnsi="Arial" w:cs="Arial"/>
          <w:b/>
          <w:bCs/>
          <w:color w:val="000000"/>
          <w:sz w:val="22"/>
          <w:szCs w:val="22"/>
          <w:lang w:eastAsia="pl-PL"/>
        </w:rPr>
        <w:t>, ODBIÓR PRZEDMIOTU UMOWY</w:t>
      </w:r>
    </w:p>
    <w:p w14:paraId="2B15CF6D" w14:textId="77777777" w:rsidR="00067F33" w:rsidRPr="00454B42" w:rsidRDefault="00E864DC" w:rsidP="00885383">
      <w:pPr>
        <w:pStyle w:val="Akapitzlist"/>
        <w:numPr>
          <w:ilvl w:val="0"/>
          <w:numId w:val="11"/>
        </w:numPr>
        <w:spacing w:line="276" w:lineRule="auto"/>
        <w:ind w:left="426" w:right="45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454B42">
        <w:rPr>
          <w:rFonts w:ascii="Arial" w:hAnsi="Arial" w:cs="Arial"/>
          <w:color w:val="000000"/>
          <w:sz w:val="22"/>
          <w:szCs w:val="22"/>
        </w:rPr>
        <w:t>Miejscem dostaw</w:t>
      </w:r>
      <w:r w:rsidR="00EC5DE2" w:rsidRPr="00454B42">
        <w:rPr>
          <w:rFonts w:ascii="Arial" w:hAnsi="Arial" w:cs="Arial"/>
          <w:color w:val="000000"/>
          <w:sz w:val="22"/>
          <w:szCs w:val="22"/>
        </w:rPr>
        <w:t xml:space="preserve">y przedmiotu umowy jest magazyn </w:t>
      </w:r>
      <w:r w:rsidR="009B4E75" w:rsidRPr="00454B42">
        <w:rPr>
          <w:rFonts w:ascii="Arial" w:hAnsi="Arial" w:cs="Arial"/>
          <w:color w:val="000000"/>
          <w:sz w:val="22"/>
          <w:szCs w:val="22"/>
        </w:rPr>
        <w:t>sprzętu żywnościowego ZAMAWIAJĄCEGO</w:t>
      </w:r>
      <w:r w:rsidR="00CC6A41" w:rsidRPr="00454B42">
        <w:rPr>
          <w:rFonts w:ascii="Arial" w:hAnsi="Arial" w:cs="Arial"/>
          <w:color w:val="000000"/>
          <w:sz w:val="22"/>
          <w:szCs w:val="22"/>
        </w:rPr>
        <w:t>,</w:t>
      </w:r>
      <w:r w:rsidR="009B4E75" w:rsidRPr="00454B42">
        <w:rPr>
          <w:rFonts w:ascii="Arial" w:hAnsi="Arial" w:cs="Arial"/>
          <w:color w:val="000000"/>
          <w:sz w:val="22"/>
          <w:szCs w:val="22"/>
        </w:rPr>
        <w:t xml:space="preserve"> </w:t>
      </w:r>
      <w:r w:rsidRPr="00454B42">
        <w:rPr>
          <w:rFonts w:ascii="Arial" w:hAnsi="Arial" w:cs="Arial"/>
          <w:color w:val="000000"/>
          <w:sz w:val="22"/>
          <w:szCs w:val="22"/>
        </w:rPr>
        <w:t>ul. Żwirki i Wigury 9/13</w:t>
      </w:r>
      <w:r w:rsidR="00AA4E0A" w:rsidRPr="00454B42">
        <w:rPr>
          <w:rFonts w:ascii="Arial" w:hAnsi="Arial" w:cs="Arial"/>
          <w:color w:val="000000"/>
          <w:sz w:val="22"/>
          <w:szCs w:val="22"/>
        </w:rPr>
        <w:t>, 00-909 Warszawa.</w:t>
      </w:r>
    </w:p>
    <w:p w14:paraId="7EC3491B" w14:textId="2F2EE524" w:rsidR="00E45B06" w:rsidRPr="00454B42" w:rsidRDefault="00E45B06" w:rsidP="00C9588A">
      <w:pPr>
        <w:pStyle w:val="Akapitzlist"/>
        <w:numPr>
          <w:ilvl w:val="0"/>
          <w:numId w:val="11"/>
        </w:numPr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  <w:r w:rsidRPr="00454B42">
        <w:rPr>
          <w:rFonts w:ascii="Arial" w:hAnsi="Arial" w:cs="Arial"/>
          <w:sz w:val="22"/>
          <w:szCs w:val="22"/>
        </w:rPr>
        <w:t xml:space="preserve">O terminie dostawy przedmiotu umowy WYKONAWCA zobowiązany jest powiadomić ZAMAWIAJĄCEGO na </w:t>
      </w:r>
      <w:r w:rsidR="00AC0B77" w:rsidRPr="00454B42">
        <w:rPr>
          <w:rFonts w:ascii="Arial" w:hAnsi="Arial" w:cs="Arial"/>
          <w:sz w:val="22"/>
          <w:szCs w:val="22"/>
        </w:rPr>
        <w:t>2</w:t>
      </w:r>
      <w:r w:rsidRPr="00454B42">
        <w:rPr>
          <w:rFonts w:ascii="Arial" w:hAnsi="Arial" w:cs="Arial"/>
          <w:color w:val="FF0000"/>
          <w:sz w:val="22"/>
          <w:szCs w:val="22"/>
        </w:rPr>
        <w:t xml:space="preserve"> </w:t>
      </w:r>
      <w:r w:rsidR="004B34A3" w:rsidRPr="00454B42">
        <w:rPr>
          <w:rFonts w:ascii="Arial" w:hAnsi="Arial" w:cs="Arial"/>
          <w:sz w:val="22"/>
          <w:szCs w:val="22"/>
        </w:rPr>
        <w:t>dni kalendarzow</w:t>
      </w:r>
      <w:r w:rsidR="00AC0B77" w:rsidRPr="00454B42">
        <w:rPr>
          <w:rFonts w:ascii="Arial" w:hAnsi="Arial" w:cs="Arial"/>
          <w:sz w:val="22"/>
          <w:szCs w:val="22"/>
        </w:rPr>
        <w:t>e</w:t>
      </w:r>
      <w:r w:rsidRPr="00454B42">
        <w:rPr>
          <w:rFonts w:ascii="Arial" w:hAnsi="Arial" w:cs="Arial"/>
          <w:sz w:val="22"/>
          <w:szCs w:val="22"/>
        </w:rPr>
        <w:t xml:space="preserve"> przed datą dostawy.</w:t>
      </w:r>
      <w:r w:rsidR="00454B42" w:rsidRPr="00454B42">
        <w:rPr>
          <w:rFonts w:ascii="Arial" w:hAnsi="Arial" w:cs="Arial"/>
          <w:sz w:val="22"/>
          <w:szCs w:val="22"/>
        </w:rPr>
        <w:t xml:space="preserve"> W przypadku, gdy dzień powiadomienia przypada na dzień wolny od pracy (sobota, niedziela, święta) powiadomienie następuje w pierwszym dniu roboczym po dniu wolnym od pracy. </w:t>
      </w:r>
    </w:p>
    <w:p w14:paraId="76B70CDF" w14:textId="77777777" w:rsidR="009A79B0" w:rsidRPr="009A79B0" w:rsidRDefault="009A79B0" w:rsidP="009A79B0">
      <w:pPr>
        <w:pStyle w:val="Tekstpodstawowy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9F5730">
        <w:rPr>
          <w:rFonts w:ascii="Arial" w:hAnsi="Arial" w:cs="Arial"/>
          <w:b w:val="0"/>
          <w:sz w:val="22"/>
          <w:szCs w:val="22"/>
          <w:lang w:val="pl-PL"/>
        </w:rPr>
        <w:t>Odbiór</w:t>
      </w:r>
      <w:r w:rsidR="005E63D7" w:rsidRPr="00454B42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26135F" w:rsidRPr="00454B42">
        <w:rPr>
          <w:rFonts w:ascii="Arial" w:hAnsi="Arial" w:cs="Arial"/>
          <w:b w:val="0"/>
          <w:sz w:val="22"/>
          <w:szCs w:val="22"/>
          <w:lang w:val="pl-PL"/>
        </w:rPr>
        <w:t>przedmiotu umowy</w:t>
      </w:r>
      <w:r w:rsidR="009F5730">
        <w:rPr>
          <w:rFonts w:ascii="Arial" w:hAnsi="Arial" w:cs="Arial"/>
          <w:b w:val="0"/>
          <w:sz w:val="22"/>
          <w:szCs w:val="22"/>
          <w:lang w:val="pl-PL"/>
        </w:rPr>
        <w:t xml:space="preserve"> przez ZAMAWIAJĄCEGO</w:t>
      </w:r>
      <w:r w:rsidR="0026135F" w:rsidRPr="00454B42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9F5730">
        <w:rPr>
          <w:rFonts w:ascii="Arial" w:hAnsi="Arial" w:cs="Arial"/>
          <w:b w:val="0"/>
          <w:sz w:val="22"/>
          <w:szCs w:val="22"/>
          <w:lang w:val="pl-PL"/>
        </w:rPr>
        <w:t>zrealizowany zostanie w dniu</w:t>
      </w:r>
    </w:p>
    <w:p w14:paraId="24D8A013" w14:textId="351BCA7E" w:rsidR="002A6719" w:rsidRPr="00A2252F" w:rsidRDefault="009A79B0" w:rsidP="009A79B0">
      <w:pPr>
        <w:pStyle w:val="Tekstpodstawowy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 xml:space="preserve">    </w:t>
      </w:r>
      <w:r w:rsidR="009F5730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9F5730">
        <w:rPr>
          <w:rFonts w:ascii="Arial" w:hAnsi="Arial" w:cs="Arial"/>
          <w:b w:val="0"/>
          <w:sz w:val="22"/>
          <w:szCs w:val="22"/>
          <w:lang w:val="pl-PL"/>
        </w:rPr>
        <w:t>roboczym</w:t>
      </w:r>
      <w:r w:rsidR="0026135F" w:rsidRPr="00454B42">
        <w:rPr>
          <w:rFonts w:ascii="Arial" w:hAnsi="Arial" w:cs="Arial"/>
          <w:b w:val="0"/>
          <w:sz w:val="22"/>
          <w:szCs w:val="22"/>
          <w:lang w:val="pl-PL"/>
        </w:rPr>
        <w:t>,</w:t>
      </w:r>
      <w:r w:rsidR="009F5730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26135F" w:rsidRPr="00454B42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EC5DE2" w:rsidRPr="00454B42">
        <w:rPr>
          <w:rFonts w:ascii="Arial" w:hAnsi="Arial" w:cs="Arial"/>
          <w:b w:val="0"/>
          <w:sz w:val="22"/>
          <w:szCs w:val="22"/>
        </w:rPr>
        <w:t xml:space="preserve">od poniedziałku do </w:t>
      </w:r>
      <w:r w:rsidR="00A70CD8">
        <w:rPr>
          <w:rFonts w:ascii="Arial" w:hAnsi="Arial" w:cs="Arial"/>
          <w:b w:val="0"/>
          <w:sz w:val="22"/>
          <w:szCs w:val="22"/>
          <w:lang w:val="pl-PL"/>
        </w:rPr>
        <w:t>czwartku</w:t>
      </w:r>
      <w:r w:rsidR="00C85594" w:rsidRPr="00454B42">
        <w:rPr>
          <w:rFonts w:ascii="Arial" w:hAnsi="Arial" w:cs="Arial"/>
          <w:b w:val="0"/>
          <w:color w:val="000000"/>
          <w:sz w:val="22"/>
          <w:szCs w:val="22"/>
          <w:lang w:val="pl-PL"/>
        </w:rPr>
        <w:t>,</w:t>
      </w:r>
      <w:r w:rsidR="00CF5872" w:rsidRPr="00454B42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26135F" w:rsidRPr="00454B42">
        <w:rPr>
          <w:rFonts w:ascii="Arial" w:hAnsi="Arial" w:cs="Arial"/>
          <w:b w:val="0"/>
          <w:sz w:val="22"/>
          <w:szCs w:val="22"/>
        </w:rPr>
        <w:t>w godz. 08</w:t>
      </w:r>
      <w:r w:rsidR="0026135F" w:rsidRPr="00454B42">
        <w:rPr>
          <w:rFonts w:ascii="Arial" w:hAnsi="Arial" w:cs="Arial"/>
          <w:b w:val="0"/>
          <w:sz w:val="22"/>
          <w:szCs w:val="22"/>
          <w:vertAlign w:val="superscript"/>
        </w:rPr>
        <w:t>00</w:t>
      </w:r>
      <w:r w:rsidR="0026135F" w:rsidRPr="00454B42">
        <w:rPr>
          <w:rFonts w:ascii="Arial" w:hAnsi="Arial" w:cs="Arial"/>
          <w:b w:val="0"/>
          <w:sz w:val="22"/>
          <w:szCs w:val="22"/>
        </w:rPr>
        <w:t xml:space="preserve"> – 13</w:t>
      </w:r>
      <w:r w:rsidR="0026135F" w:rsidRPr="00454B42">
        <w:rPr>
          <w:rFonts w:ascii="Arial" w:hAnsi="Arial" w:cs="Arial"/>
          <w:b w:val="0"/>
          <w:sz w:val="22"/>
          <w:szCs w:val="22"/>
          <w:vertAlign w:val="superscript"/>
        </w:rPr>
        <w:t>00</w:t>
      </w:r>
      <w:r w:rsidR="004D5160" w:rsidRPr="00454B42">
        <w:rPr>
          <w:rFonts w:ascii="Arial" w:hAnsi="Arial" w:cs="Arial"/>
          <w:b w:val="0"/>
          <w:sz w:val="22"/>
          <w:szCs w:val="22"/>
          <w:lang w:val="pl-PL"/>
        </w:rPr>
        <w:t>.</w:t>
      </w:r>
    </w:p>
    <w:p w14:paraId="44534D05" w14:textId="02FD2377" w:rsidR="00A2252F" w:rsidRPr="00A2252F" w:rsidRDefault="00A2252F" w:rsidP="00A2252F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20909">
        <w:rPr>
          <w:rFonts w:ascii="Arial" w:hAnsi="Arial" w:cs="Arial"/>
          <w:sz w:val="22"/>
          <w:szCs w:val="22"/>
        </w:rPr>
        <w:t>WYKONAWCA jest</w:t>
      </w:r>
      <w:r>
        <w:rPr>
          <w:rFonts w:ascii="Arial" w:hAnsi="Arial" w:cs="Arial"/>
          <w:sz w:val="22"/>
          <w:szCs w:val="22"/>
        </w:rPr>
        <w:t xml:space="preserve"> zobowiązany zabezpieczyć </w:t>
      </w:r>
      <w:r w:rsidR="00CE32B1">
        <w:rPr>
          <w:rFonts w:ascii="Arial" w:hAnsi="Arial" w:cs="Arial"/>
          <w:sz w:val="22"/>
          <w:szCs w:val="22"/>
        </w:rPr>
        <w:t>sprzęt</w:t>
      </w:r>
      <w:r w:rsidRPr="00D20909">
        <w:rPr>
          <w:rFonts w:ascii="Arial" w:hAnsi="Arial" w:cs="Arial"/>
          <w:sz w:val="22"/>
          <w:szCs w:val="22"/>
        </w:rPr>
        <w:t xml:space="preserve"> i personel niezbędny </w:t>
      </w:r>
      <w:r w:rsidRPr="00D20909">
        <w:rPr>
          <w:rFonts w:ascii="Arial" w:hAnsi="Arial" w:cs="Arial"/>
          <w:sz w:val="22"/>
          <w:szCs w:val="22"/>
        </w:rPr>
        <w:br/>
        <w:t xml:space="preserve">do </w:t>
      </w:r>
      <w:r w:rsidR="002553FF">
        <w:rPr>
          <w:rFonts w:ascii="Arial" w:hAnsi="Arial" w:cs="Arial"/>
          <w:sz w:val="22"/>
          <w:szCs w:val="22"/>
        </w:rPr>
        <w:t xml:space="preserve">  </w:t>
      </w:r>
      <w:r w:rsidRPr="00D20909">
        <w:rPr>
          <w:rFonts w:ascii="Arial" w:hAnsi="Arial" w:cs="Arial"/>
          <w:sz w:val="22"/>
          <w:szCs w:val="22"/>
        </w:rPr>
        <w:t xml:space="preserve">rozładowania </w:t>
      </w:r>
      <w:r w:rsidR="002553FF">
        <w:rPr>
          <w:rFonts w:ascii="Arial" w:hAnsi="Arial" w:cs="Arial"/>
          <w:sz w:val="22"/>
          <w:szCs w:val="22"/>
        </w:rPr>
        <w:t xml:space="preserve">  </w:t>
      </w:r>
      <w:r w:rsidRPr="00D20909">
        <w:rPr>
          <w:rFonts w:ascii="Arial" w:hAnsi="Arial" w:cs="Arial"/>
          <w:sz w:val="22"/>
          <w:szCs w:val="22"/>
        </w:rPr>
        <w:t xml:space="preserve">przedmiotu </w:t>
      </w:r>
      <w:r w:rsidR="002553FF"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>umowy</w:t>
      </w:r>
      <w:r w:rsidR="002553FF"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 xml:space="preserve"> w </w:t>
      </w:r>
      <w:r w:rsidR="002553FF"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>miejscu</w:t>
      </w:r>
      <w:r w:rsidR="002553FF"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 xml:space="preserve"> jego dostawy do ZAMAWIAJĄCEGO</w:t>
      </w:r>
      <w:r>
        <w:rPr>
          <w:rFonts w:ascii="Arial" w:hAnsi="Arial" w:cs="Arial"/>
          <w:sz w:val="22"/>
          <w:szCs w:val="22"/>
        </w:rPr>
        <w:t>.</w:t>
      </w:r>
    </w:p>
    <w:p w14:paraId="7A66AC3C" w14:textId="7D4D2479" w:rsidR="008E38AE" w:rsidRPr="00A72334" w:rsidRDefault="00D20909" w:rsidP="00A72334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20909">
        <w:rPr>
          <w:rFonts w:ascii="Arial" w:hAnsi="Arial" w:cs="Arial"/>
          <w:sz w:val="22"/>
          <w:szCs w:val="22"/>
        </w:rPr>
        <w:t>WYKONAWCA dostarczy</w:t>
      </w:r>
      <w:r w:rsidR="000A6377">
        <w:rPr>
          <w:rFonts w:ascii="Arial" w:hAnsi="Arial" w:cs="Arial"/>
          <w:sz w:val="22"/>
          <w:szCs w:val="22"/>
        </w:rPr>
        <w:t xml:space="preserve"> ZAMAWIAJĄCEMU wraz z przedmiotem umowy, w dniu jego</w:t>
      </w:r>
      <w:r w:rsidR="00A72334">
        <w:rPr>
          <w:rFonts w:ascii="Arial" w:hAnsi="Arial" w:cs="Arial"/>
          <w:sz w:val="22"/>
          <w:szCs w:val="22"/>
        </w:rPr>
        <w:t xml:space="preserve"> dostawy, kartę charakterystyki/produktu oraz</w:t>
      </w:r>
      <w:r w:rsidR="000A6377">
        <w:rPr>
          <w:rFonts w:ascii="Arial" w:hAnsi="Arial" w:cs="Arial"/>
          <w:sz w:val="22"/>
          <w:szCs w:val="22"/>
        </w:rPr>
        <w:t xml:space="preserve"> certyfikat dla asortymentu przedmiotu umowy.</w:t>
      </w:r>
      <w:r w:rsidRPr="00D20909">
        <w:rPr>
          <w:rFonts w:ascii="Arial" w:hAnsi="Arial" w:cs="Arial"/>
          <w:sz w:val="22"/>
          <w:szCs w:val="22"/>
        </w:rPr>
        <w:t xml:space="preserve"> </w:t>
      </w:r>
      <w:r w:rsidR="00006198" w:rsidRPr="00A72334">
        <w:rPr>
          <w:rFonts w:ascii="Arial" w:hAnsi="Arial" w:cs="Arial"/>
          <w:sz w:val="22"/>
          <w:szCs w:val="22"/>
        </w:rPr>
        <w:t xml:space="preserve">Karty </w:t>
      </w:r>
      <w:r w:rsidR="002553FF" w:rsidRPr="00A72334">
        <w:rPr>
          <w:rFonts w:ascii="Arial" w:hAnsi="Arial" w:cs="Arial"/>
          <w:sz w:val="22"/>
          <w:szCs w:val="22"/>
        </w:rPr>
        <w:t xml:space="preserve"> </w:t>
      </w:r>
      <w:r w:rsidR="00006198" w:rsidRPr="00A72334">
        <w:rPr>
          <w:rFonts w:ascii="Arial" w:hAnsi="Arial" w:cs="Arial"/>
          <w:sz w:val="22"/>
          <w:szCs w:val="22"/>
        </w:rPr>
        <w:t>charakterystyki</w:t>
      </w:r>
      <w:r w:rsidR="00A72334" w:rsidRPr="00A72334">
        <w:rPr>
          <w:rFonts w:ascii="Arial" w:hAnsi="Arial" w:cs="Arial"/>
          <w:sz w:val="22"/>
          <w:szCs w:val="22"/>
        </w:rPr>
        <w:t>/produktu</w:t>
      </w:r>
      <w:r w:rsidR="00006198" w:rsidRPr="00A72334">
        <w:rPr>
          <w:rFonts w:ascii="Arial" w:hAnsi="Arial" w:cs="Arial"/>
          <w:sz w:val="22"/>
          <w:szCs w:val="22"/>
        </w:rPr>
        <w:t xml:space="preserve"> </w:t>
      </w:r>
      <w:r w:rsidR="002553FF" w:rsidRPr="00A72334">
        <w:rPr>
          <w:rFonts w:ascii="Arial" w:hAnsi="Arial" w:cs="Arial"/>
          <w:sz w:val="22"/>
          <w:szCs w:val="22"/>
        </w:rPr>
        <w:t xml:space="preserve"> </w:t>
      </w:r>
      <w:r w:rsidR="00A72334" w:rsidRPr="00A72334">
        <w:rPr>
          <w:rFonts w:ascii="Arial" w:hAnsi="Arial" w:cs="Arial"/>
          <w:sz w:val="22"/>
          <w:szCs w:val="22"/>
        </w:rPr>
        <w:t>dostarczonego</w:t>
      </w:r>
      <w:r w:rsidR="00006198" w:rsidRPr="00A72334">
        <w:rPr>
          <w:rFonts w:ascii="Arial" w:hAnsi="Arial" w:cs="Arial"/>
          <w:sz w:val="22"/>
          <w:szCs w:val="22"/>
        </w:rPr>
        <w:t xml:space="preserve"> </w:t>
      </w:r>
      <w:r w:rsidR="002553FF" w:rsidRPr="00A72334">
        <w:rPr>
          <w:rFonts w:ascii="Arial" w:hAnsi="Arial" w:cs="Arial"/>
          <w:sz w:val="22"/>
          <w:szCs w:val="22"/>
        </w:rPr>
        <w:t xml:space="preserve"> </w:t>
      </w:r>
      <w:r w:rsidR="00A72334" w:rsidRPr="00A72334">
        <w:rPr>
          <w:rFonts w:ascii="Arial" w:hAnsi="Arial" w:cs="Arial"/>
          <w:sz w:val="22"/>
          <w:szCs w:val="22"/>
        </w:rPr>
        <w:t>urządzenia</w:t>
      </w:r>
      <w:r w:rsidR="00006198" w:rsidRPr="00A72334">
        <w:rPr>
          <w:rFonts w:ascii="Arial" w:hAnsi="Arial" w:cs="Arial"/>
          <w:sz w:val="22"/>
          <w:szCs w:val="22"/>
        </w:rPr>
        <w:t xml:space="preserve"> </w:t>
      </w:r>
      <w:r w:rsidR="002553FF" w:rsidRPr="00A72334">
        <w:rPr>
          <w:rFonts w:ascii="Arial" w:hAnsi="Arial" w:cs="Arial"/>
          <w:sz w:val="22"/>
          <w:szCs w:val="22"/>
        </w:rPr>
        <w:t xml:space="preserve"> </w:t>
      </w:r>
      <w:r w:rsidR="00006198" w:rsidRPr="00A72334">
        <w:rPr>
          <w:rFonts w:ascii="Arial" w:hAnsi="Arial" w:cs="Arial"/>
          <w:sz w:val="22"/>
          <w:szCs w:val="22"/>
        </w:rPr>
        <w:t xml:space="preserve">muszą </w:t>
      </w:r>
      <w:r w:rsidR="002553FF" w:rsidRPr="00A72334">
        <w:rPr>
          <w:rFonts w:ascii="Arial" w:hAnsi="Arial" w:cs="Arial"/>
          <w:sz w:val="22"/>
          <w:szCs w:val="22"/>
        </w:rPr>
        <w:t xml:space="preserve"> </w:t>
      </w:r>
      <w:r w:rsidR="00006198" w:rsidRPr="00A72334">
        <w:rPr>
          <w:rFonts w:ascii="Arial" w:hAnsi="Arial" w:cs="Arial"/>
          <w:sz w:val="22"/>
          <w:szCs w:val="22"/>
        </w:rPr>
        <w:t>zawierać</w:t>
      </w:r>
      <w:r w:rsidR="002553FF" w:rsidRPr="00A72334">
        <w:rPr>
          <w:rFonts w:ascii="Arial" w:hAnsi="Arial" w:cs="Arial"/>
          <w:sz w:val="22"/>
          <w:szCs w:val="22"/>
        </w:rPr>
        <w:t xml:space="preserve"> </w:t>
      </w:r>
      <w:r w:rsidR="00006198" w:rsidRPr="00A72334">
        <w:rPr>
          <w:rFonts w:ascii="Arial" w:hAnsi="Arial" w:cs="Arial"/>
          <w:sz w:val="22"/>
          <w:szCs w:val="22"/>
        </w:rPr>
        <w:t xml:space="preserve"> </w:t>
      </w:r>
      <w:r w:rsidR="002553FF" w:rsidRPr="00A72334">
        <w:rPr>
          <w:rFonts w:ascii="Arial" w:hAnsi="Arial" w:cs="Arial"/>
          <w:sz w:val="22"/>
          <w:szCs w:val="22"/>
        </w:rPr>
        <w:t xml:space="preserve"> </w:t>
      </w:r>
      <w:r w:rsidR="00006198" w:rsidRPr="00A72334">
        <w:rPr>
          <w:rFonts w:ascii="Arial" w:hAnsi="Arial" w:cs="Arial"/>
          <w:sz w:val="22"/>
          <w:szCs w:val="22"/>
        </w:rPr>
        <w:t xml:space="preserve">następujące </w:t>
      </w:r>
      <w:r w:rsidR="002553FF" w:rsidRPr="00A72334">
        <w:rPr>
          <w:rFonts w:ascii="Arial" w:hAnsi="Arial" w:cs="Arial"/>
          <w:sz w:val="22"/>
          <w:szCs w:val="22"/>
        </w:rPr>
        <w:t xml:space="preserve">  </w:t>
      </w:r>
      <w:r w:rsidR="00006198" w:rsidRPr="00A72334">
        <w:rPr>
          <w:rFonts w:ascii="Arial" w:hAnsi="Arial" w:cs="Arial"/>
          <w:sz w:val="22"/>
          <w:szCs w:val="22"/>
        </w:rPr>
        <w:t>dane:</w:t>
      </w:r>
    </w:p>
    <w:p w14:paraId="724AEBFB" w14:textId="59485760" w:rsidR="00006198" w:rsidRPr="00006198" w:rsidRDefault="00006198" w:rsidP="00006198">
      <w:pPr>
        <w:pStyle w:val="Tekstpodstawowy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>nazwę producenta oraz dane dotyczące jego identyfikacji,</w:t>
      </w:r>
    </w:p>
    <w:p w14:paraId="7D682171" w14:textId="34B83060" w:rsidR="00006198" w:rsidRPr="00006198" w:rsidRDefault="00006198" w:rsidP="00006198">
      <w:pPr>
        <w:pStyle w:val="Tekstpodstawowy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 xml:space="preserve">postępowanie z </w:t>
      </w:r>
      <w:r w:rsidR="001E73F4">
        <w:rPr>
          <w:rFonts w:ascii="Arial" w:hAnsi="Arial" w:cs="Arial"/>
          <w:b w:val="0"/>
          <w:sz w:val="22"/>
          <w:szCs w:val="22"/>
          <w:lang w:val="pl-PL"/>
        </w:rPr>
        <w:t>asortymentem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i jego magazynowanie,</w:t>
      </w:r>
    </w:p>
    <w:p w14:paraId="17BEF57B" w14:textId="14C95E11" w:rsidR="00D91FC7" w:rsidRPr="002E7FDF" w:rsidRDefault="002553FF" w:rsidP="00D91FC7">
      <w:pPr>
        <w:pStyle w:val="Tekstpodstawowy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>informa</w:t>
      </w:r>
      <w:r w:rsidR="002E7FDF">
        <w:rPr>
          <w:rFonts w:ascii="Arial" w:hAnsi="Arial" w:cs="Arial"/>
          <w:b w:val="0"/>
          <w:sz w:val="22"/>
          <w:szCs w:val="22"/>
          <w:lang w:val="pl-PL"/>
        </w:rPr>
        <w:t>cje o stosowaniu i zagrożeniach,</w:t>
      </w:r>
    </w:p>
    <w:p w14:paraId="699C4738" w14:textId="77805783" w:rsidR="00A72334" w:rsidRPr="00C53EBF" w:rsidRDefault="00C53EBF" w:rsidP="00C53EBF">
      <w:pPr>
        <w:pStyle w:val="Tekstpodstawowy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>pełny opis urządzenia wraz z parametrami technicznymi.</w:t>
      </w:r>
    </w:p>
    <w:p w14:paraId="05998688" w14:textId="7CCAE918" w:rsidR="00D91FC7" w:rsidRPr="00890864" w:rsidRDefault="00D91FC7" w:rsidP="00C6415E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WYKONAWCA dostarczy przedmiot umowy na koszt własny do miejsca dostawy, </w:t>
      </w:r>
      <w:r>
        <w:rPr>
          <w:rFonts w:ascii="Arial" w:eastAsia="Calibri" w:hAnsi="Arial" w:cs="Arial"/>
          <w:sz w:val="22"/>
          <w:szCs w:val="22"/>
        </w:rPr>
        <w:br/>
        <w:t xml:space="preserve">o którym mowa  w ust. 1, za pomocą środka transportu odpowiednio przygotowanego </w:t>
      </w:r>
      <w:r>
        <w:rPr>
          <w:rFonts w:ascii="Arial" w:eastAsia="Calibri" w:hAnsi="Arial" w:cs="Arial"/>
          <w:sz w:val="22"/>
          <w:szCs w:val="22"/>
        </w:rPr>
        <w:br/>
        <w:t>i przystosowanego do przewozu asortymentu stanowiącego przedmiot umowy.</w:t>
      </w:r>
      <w:r w:rsidR="00A72334">
        <w:rPr>
          <w:rFonts w:ascii="Arial" w:eastAsia="Calibri" w:hAnsi="Arial" w:cs="Arial"/>
          <w:sz w:val="22"/>
          <w:szCs w:val="22"/>
        </w:rPr>
        <w:t xml:space="preserve"> </w:t>
      </w:r>
    </w:p>
    <w:p w14:paraId="43889BB3" w14:textId="0C1E9058" w:rsidR="00D91FC7" w:rsidRPr="00890864" w:rsidRDefault="00D91FC7" w:rsidP="00D91FC7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C0B77">
        <w:rPr>
          <w:rFonts w:ascii="Arial" w:eastAsia="Calibri" w:hAnsi="Arial" w:cs="Arial"/>
          <w:sz w:val="22"/>
          <w:szCs w:val="22"/>
        </w:rPr>
        <w:t>ZAMAWIAJ</w:t>
      </w:r>
      <w:r>
        <w:rPr>
          <w:rFonts w:ascii="Arial" w:eastAsia="Calibri" w:hAnsi="Arial" w:cs="Arial"/>
          <w:sz w:val="22"/>
          <w:szCs w:val="22"/>
        </w:rPr>
        <w:t>ĄCY</w:t>
      </w:r>
      <w:r w:rsidR="009256CC">
        <w:rPr>
          <w:rFonts w:ascii="Arial" w:eastAsia="Calibri" w:hAnsi="Arial" w:cs="Arial"/>
          <w:sz w:val="22"/>
          <w:szCs w:val="22"/>
        </w:rPr>
        <w:t xml:space="preserve"> dopuszcza realizację</w:t>
      </w:r>
      <w:r w:rsidRPr="00AC0B77"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>dostawy</w:t>
      </w:r>
      <w:r w:rsidRPr="00D20909">
        <w:rPr>
          <w:rFonts w:ascii="Arial" w:eastAsia="Calibri" w:hAnsi="Arial" w:cs="Arial"/>
          <w:sz w:val="22"/>
          <w:szCs w:val="22"/>
        </w:rPr>
        <w:t xml:space="preserve"> przedmiotu umowy za pośrednictwem firm kurierskich</w:t>
      </w:r>
      <w:r w:rsidR="009A5A12">
        <w:rPr>
          <w:rFonts w:ascii="Arial" w:eastAsia="Calibri" w:hAnsi="Arial" w:cs="Arial"/>
          <w:sz w:val="22"/>
          <w:szCs w:val="22"/>
        </w:rPr>
        <w:t xml:space="preserve"> z  zastrzeżeniem,  że  dostawca  powinien  posiadać  obywatelstwo  polskie</w:t>
      </w:r>
      <w:r w:rsidR="00D221F5">
        <w:rPr>
          <w:rFonts w:ascii="Arial" w:eastAsia="Calibri" w:hAnsi="Arial" w:cs="Arial"/>
          <w:sz w:val="22"/>
          <w:szCs w:val="22"/>
        </w:rPr>
        <w:t>. WYKONAWCA zobowiązany jest wraz z dostawą realizowaną przez firmę kurie</w:t>
      </w:r>
      <w:r w:rsidR="0065678B">
        <w:rPr>
          <w:rFonts w:ascii="Arial" w:eastAsia="Calibri" w:hAnsi="Arial" w:cs="Arial"/>
          <w:sz w:val="22"/>
          <w:szCs w:val="22"/>
        </w:rPr>
        <w:t xml:space="preserve">rską przekazać </w:t>
      </w:r>
      <w:r w:rsidR="00715A10">
        <w:rPr>
          <w:rFonts w:ascii="Arial" w:eastAsia="Calibri" w:hAnsi="Arial" w:cs="Arial"/>
          <w:sz w:val="22"/>
          <w:szCs w:val="22"/>
        </w:rPr>
        <w:t>dowód dostawy lub WZ</w:t>
      </w:r>
      <w:r w:rsidR="00D221F5">
        <w:rPr>
          <w:rFonts w:ascii="Arial" w:eastAsia="Calibri" w:hAnsi="Arial" w:cs="Arial"/>
          <w:sz w:val="22"/>
          <w:szCs w:val="22"/>
        </w:rPr>
        <w:t>, o którym mowa w ust. 15.</w:t>
      </w:r>
    </w:p>
    <w:p w14:paraId="621B71E5" w14:textId="67B2FD69" w:rsidR="00D221F5" w:rsidRPr="00A2252F" w:rsidRDefault="00D221F5" w:rsidP="00D221F5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Kierowca i inne osoby oraz środek transportu za pomocą, których realizowana jest dostawa przedmiotu umowy podlegają rygorom ochronnym obowiązującym w miejscu realizacji dostawy przedmiotu umowy, w zakresie pozwolenia na wjazd i zasad przemieszczania się.</w:t>
      </w:r>
    </w:p>
    <w:p w14:paraId="20E8862B" w14:textId="1ED3610D" w:rsidR="00D221F5" w:rsidRDefault="00D221F5" w:rsidP="00D221F5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20909">
        <w:rPr>
          <w:rFonts w:ascii="Arial" w:hAnsi="Arial" w:cs="Arial"/>
          <w:sz w:val="22"/>
          <w:szCs w:val="22"/>
        </w:rPr>
        <w:t>WYKONAWCA</w:t>
      </w:r>
      <w:r>
        <w:rPr>
          <w:rFonts w:ascii="Arial" w:hAnsi="Arial" w:cs="Arial"/>
          <w:sz w:val="22"/>
          <w:szCs w:val="22"/>
        </w:rPr>
        <w:t xml:space="preserve"> ponosi odpowiedzialność za utratę</w:t>
      </w:r>
      <w:r w:rsidRPr="00D20909">
        <w:rPr>
          <w:rFonts w:ascii="Arial" w:hAnsi="Arial" w:cs="Arial"/>
          <w:sz w:val="22"/>
          <w:szCs w:val="22"/>
        </w:rPr>
        <w:t>, uszkodzenia itp., powstałe</w:t>
      </w:r>
      <w:r w:rsidRPr="00D20909">
        <w:rPr>
          <w:rFonts w:ascii="Arial" w:hAnsi="Arial" w:cs="Arial"/>
          <w:color w:val="000000"/>
          <w:sz w:val="22"/>
          <w:szCs w:val="22"/>
        </w:rPr>
        <w:t xml:space="preserve"> w czasie </w:t>
      </w:r>
      <w:r>
        <w:rPr>
          <w:rFonts w:ascii="Arial" w:hAnsi="Arial" w:cs="Arial"/>
          <w:color w:val="000000"/>
          <w:sz w:val="22"/>
          <w:szCs w:val="22"/>
        </w:rPr>
        <w:t>transportu i rozładunku przedmiot u</w:t>
      </w:r>
      <w:r w:rsidRPr="00D20909">
        <w:rPr>
          <w:rFonts w:ascii="Arial" w:hAnsi="Arial" w:cs="Arial"/>
          <w:color w:val="000000"/>
          <w:sz w:val="22"/>
          <w:szCs w:val="22"/>
        </w:rPr>
        <w:t xml:space="preserve">mowy do czasu jego przyjęcia przez </w:t>
      </w:r>
      <w:r>
        <w:rPr>
          <w:rFonts w:ascii="Arial" w:hAnsi="Arial" w:cs="Arial"/>
          <w:color w:val="000000"/>
          <w:sz w:val="22"/>
          <w:szCs w:val="22"/>
        </w:rPr>
        <w:t>przedstawiciela ZAMAWIAJĄCEGO, tj. podpisani</w:t>
      </w:r>
      <w:r w:rsidR="0065678B">
        <w:rPr>
          <w:rFonts w:ascii="Arial" w:hAnsi="Arial" w:cs="Arial"/>
          <w:color w:val="000000"/>
          <w:sz w:val="22"/>
          <w:szCs w:val="22"/>
        </w:rPr>
        <w:t xml:space="preserve">a przez niego </w:t>
      </w:r>
      <w:r w:rsidR="00C53EBF">
        <w:rPr>
          <w:rFonts w:ascii="Arial" w:hAnsi="Arial" w:cs="Arial"/>
          <w:color w:val="000000"/>
          <w:sz w:val="22"/>
          <w:szCs w:val="22"/>
        </w:rPr>
        <w:t>dokumentu WZ lub dowodu dostawy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 w:rsidR="009F6E1F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o którym mowa w ust. 15.</w:t>
      </w:r>
    </w:p>
    <w:p w14:paraId="27780317" w14:textId="3820F199" w:rsidR="00D221F5" w:rsidRPr="001C55C6" w:rsidRDefault="00D221F5" w:rsidP="001C55C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C55C6">
        <w:rPr>
          <w:rFonts w:ascii="Arial" w:hAnsi="Arial" w:cs="Arial"/>
          <w:sz w:val="22"/>
          <w:szCs w:val="22"/>
        </w:rPr>
        <w:t>ZAMAWIAJĄCY może odmówić przyjęcia dostarczonego przedmiotu umowy w przypadku:</w:t>
      </w:r>
    </w:p>
    <w:p w14:paraId="421B55C8" w14:textId="77777777" w:rsidR="00D221F5" w:rsidRPr="00F933FF" w:rsidRDefault="00D221F5" w:rsidP="00D221F5">
      <w:pPr>
        <w:pStyle w:val="Teksttreci0"/>
        <w:numPr>
          <w:ilvl w:val="0"/>
          <w:numId w:val="12"/>
        </w:numPr>
        <w:shd w:val="clear" w:color="auto" w:fill="auto"/>
        <w:tabs>
          <w:tab w:val="left" w:pos="709"/>
        </w:tabs>
        <w:spacing w:after="0" w:line="276" w:lineRule="auto"/>
        <w:ind w:left="709" w:right="20" w:hanging="283"/>
        <w:jc w:val="both"/>
        <w:rPr>
          <w:rStyle w:val="TeksttreciOdstpy1pt"/>
          <w:rFonts w:ascii="Arial" w:hAnsi="Arial" w:cs="Arial"/>
        </w:rPr>
      </w:pPr>
      <w:r w:rsidRPr="00F933FF">
        <w:rPr>
          <w:rFonts w:ascii="Arial" w:hAnsi="Arial" w:cs="Arial"/>
          <w:sz w:val="22"/>
          <w:szCs w:val="22"/>
        </w:rPr>
        <w:t xml:space="preserve">nie spełniania przez dostarczony przedmiot umowy wymagań, o których mowa </w:t>
      </w:r>
      <w:r>
        <w:rPr>
          <w:rFonts w:ascii="Arial" w:hAnsi="Arial" w:cs="Arial"/>
          <w:sz w:val="22"/>
          <w:szCs w:val="22"/>
        </w:rPr>
        <w:br/>
      </w:r>
      <w:r w:rsidRPr="00F933FF">
        <w:rPr>
          <w:rFonts w:ascii="Arial" w:hAnsi="Arial" w:cs="Arial"/>
          <w:sz w:val="22"/>
          <w:szCs w:val="22"/>
        </w:rPr>
        <w:t>w umowie</w:t>
      </w:r>
      <w:r w:rsidRPr="00F933FF">
        <w:rPr>
          <w:rStyle w:val="TeksttreciOdstpy1pt"/>
          <w:rFonts w:ascii="Arial" w:hAnsi="Arial" w:cs="Arial"/>
        </w:rPr>
        <w:t>;</w:t>
      </w:r>
    </w:p>
    <w:p w14:paraId="2DB6BDFD" w14:textId="77777777" w:rsidR="00D221F5" w:rsidRDefault="00D221F5" w:rsidP="001C55C6">
      <w:pPr>
        <w:pStyle w:val="Teksttreci0"/>
        <w:numPr>
          <w:ilvl w:val="0"/>
          <w:numId w:val="12"/>
        </w:numPr>
        <w:shd w:val="clear" w:color="auto" w:fill="auto"/>
        <w:tabs>
          <w:tab w:val="left" w:pos="426"/>
          <w:tab w:val="left" w:pos="709"/>
        </w:tabs>
        <w:spacing w:after="0" w:line="276" w:lineRule="auto"/>
        <w:ind w:left="709" w:right="20" w:hanging="283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stwierdzenia wady fizycznej lub prawnej przedmiotu umowy uniemożliwiającej jego użycie lub zastosowanie</w:t>
      </w:r>
      <w:r>
        <w:rPr>
          <w:rFonts w:ascii="Arial" w:hAnsi="Arial" w:cs="Arial"/>
          <w:sz w:val="22"/>
          <w:szCs w:val="22"/>
        </w:rPr>
        <w:t>.</w:t>
      </w:r>
    </w:p>
    <w:p w14:paraId="129E21CA" w14:textId="454B316C" w:rsidR="00C6415E" w:rsidRDefault="001C55C6" w:rsidP="00C6415E">
      <w:pPr>
        <w:pStyle w:val="Teksttreci0"/>
        <w:numPr>
          <w:ilvl w:val="0"/>
          <w:numId w:val="11"/>
        </w:numPr>
        <w:shd w:val="clear" w:color="auto" w:fill="auto"/>
        <w:tabs>
          <w:tab w:val="left" w:pos="284"/>
        </w:tabs>
        <w:spacing w:after="0" w:line="276" w:lineRule="auto"/>
        <w:ind w:right="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>ZAMAWIAJĄCY</w:t>
      </w:r>
      <w:r w:rsidR="00C6415E"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 xml:space="preserve"> nie </w:t>
      </w:r>
      <w:r w:rsidR="00C6415E"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>ponosi</w:t>
      </w:r>
      <w:r w:rsidR="00C6415E"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 xml:space="preserve"> odpowiedzialności</w:t>
      </w:r>
      <w:r w:rsidR="00C6415E"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 xml:space="preserve"> za </w:t>
      </w:r>
      <w:r w:rsidR="00C6415E"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 xml:space="preserve">poniesione </w:t>
      </w:r>
      <w:r w:rsidR="00C6415E"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>przez</w:t>
      </w:r>
      <w:r w:rsidR="00C6415E">
        <w:rPr>
          <w:rFonts w:ascii="Arial" w:hAnsi="Arial" w:cs="Arial"/>
          <w:sz w:val="22"/>
          <w:szCs w:val="22"/>
        </w:rPr>
        <w:t xml:space="preserve">  </w:t>
      </w:r>
      <w:r w:rsidRPr="00D20909">
        <w:rPr>
          <w:rFonts w:ascii="Arial" w:hAnsi="Arial" w:cs="Arial"/>
          <w:sz w:val="22"/>
          <w:szCs w:val="22"/>
        </w:rPr>
        <w:t xml:space="preserve"> WYKONAWCĘ</w:t>
      </w:r>
    </w:p>
    <w:p w14:paraId="4B5C6ACE" w14:textId="30578A59" w:rsidR="00C6415E" w:rsidRDefault="00C6415E" w:rsidP="00C6415E">
      <w:pPr>
        <w:pStyle w:val="Teksttreci0"/>
        <w:shd w:val="clear" w:color="auto" w:fill="auto"/>
        <w:tabs>
          <w:tab w:val="left" w:pos="284"/>
        </w:tabs>
        <w:spacing w:after="0" w:line="276" w:lineRule="auto"/>
        <w:ind w:right="2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1C55C6" w:rsidRPr="00D2090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</w:t>
      </w:r>
      <w:r w:rsidR="001C55C6" w:rsidRPr="00C6415E">
        <w:rPr>
          <w:rFonts w:ascii="Arial" w:hAnsi="Arial" w:cs="Arial"/>
          <w:sz w:val="22"/>
          <w:szCs w:val="22"/>
        </w:rPr>
        <w:t xml:space="preserve">koszty </w:t>
      </w:r>
      <w:r>
        <w:rPr>
          <w:rFonts w:ascii="Arial" w:hAnsi="Arial" w:cs="Arial"/>
          <w:sz w:val="22"/>
          <w:szCs w:val="22"/>
        </w:rPr>
        <w:t xml:space="preserve">   </w:t>
      </w:r>
      <w:r w:rsidR="001C55C6" w:rsidRPr="00C6415E">
        <w:rPr>
          <w:rFonts w:ascii="Arial" w:hAnsi="Arial" w:cs="Arial"/>
          <w:sz w:val="22"/>
          <w:szCs w:val="22"/>
        </w:rPr>
        <w:t xml:space="preserve">związane </w:t>
      </w:r>
      <w:r>
        <w:rPr>
          <w:rFonts w:ascii="Arial" w:hAnsi="Arial" w:cs="Arial"/>
          <w:sz w:val="22"/>
          <w:szCs w:val="22"/>
        </w:rPr>
        <w:t xml:space="preserve">   </w:t>
      </w:r>
      <w:r w:rsidR="001C55C6" w:rsidRPr="00C6415E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 </w:t>
      </w:r>
      <w:r w:rsidR="001C55C6" w:rsidRPr="00C6415E">
        <w:rPr>
          <w:rFonts w:ascii="Arial" w:hAnsi="Arial" w:cs="Arial"/>
          <w:sz w:val="22"/>
          <w:szCs w:val="22"/>
        </w:rPr>
        <w:t xml:space="preserve"> nie</w:t>
      </w:r>
      <w:r>
        <w:rPr>
          <w:rFonts w:ascii="Arial" w:hAnsi="Arial" w:cs="Arial"/>
          <w:sz w:val="22"/>
          <w:szCs w:val="22"/>
        </w:rPr>
        <w:t xml:space="preserve">  </w:t>
      </w:r>
      <w:r w:rsidR="001C55C6" w:rsidRPr="00C6415E">
        <w:rPr>
          <w:rFonts w:ascii="Arial" w:hAnsi="Arial" w:cs="Arial"/>
          <w:sz w:val="22"/>
          <w:szCs w:val="22"/>
        </w:rPr>
        <w:t xml:space="preserve"> przyjęciem</w:t>
      </w:r>
      <w:r>
        <w:rPr>
          <w:rFonts w:ascii="Arial" w:hAnsi="Arial" w:cs="Arial"/>
          <w:sz w:val="22"/>
          <w:szCs w:val="22"/>
        </w:rPr>
        <w:t xml:space="preserve">  </w:t>
      </w:r>
      <w:r w:rsidR="001C55C6" w:rsidRPr="00C6415E">
        <w:rPr>
          <w:rFonts w:ascii="Arial" w:hAnsi="Arial" w:cs="Arial"/>
          <w:sz w:val="22"/>
          <w:szCs w:val="22"/>
        </w:rPr>
        <w:t xml:space="preserve"> przedmiotu</w:t>
      </w:r>
      <w:r>
        <w:rPr>
          <w:rFonts w:ascii="Arial" w:hAnsi="Arial" w:cs="Arial"/>
          <w:sz w:val="22"/>
          <w:szCs w:val="22"/>
        </w:rPr>
        <w:t xml:space="preserve">  </w:t>
      </w:r>
      <w:r w:rsidR="001C55C6" w:rsidRPr="00C6415E">
        <w:rPr>
          <w:rFonts w:ascii="Arial" w:hAnsi="Arial" w:cs="Arial"/>
          <w:sz w:val="22"/>
          <w:szCs w:val="22"/>
        </w:rPr>
        <w:t xml:space="preserve"> umowy</w:t>
      </w:r>
      <w:r>
        <w:rPr>
          <w:rFonts w:ascii="Arial" w:hAnsi="Arial" w:cs="Arial"/>
          <w:sz w:val="22"/>
          <w:szCs w:val="22"/>
        </w:rPr>
        <w:t xml:space="preserve">  </w:t>
      </w:r>
      <w:r w:rsidR="001C55C6" w:rsidRPr="00C6415E">
        <w:rPr>
          <w:rFonts w:ascii="Arial" w:hAnsi="Arial" w:cs="Arial"/>
          <w:sz w:val="22"/>
          <w:szCs w:val="22"/>
        </w:rPr>
        <w:t xml:space="preserve"> (dostawy)</w:t>
      </w:r>
      <w:r>
        <w:rPr>
          <w:rFonts w:ascii="Arial" w:hAnsi="Arial" w:cs="Arial"/>
          <w:sz w:val="22"/>
          <w:szCs w:val="22"/>
        </w:rPr>
        <w:t xml:space="preserve">  </w:t>
      </w:r>
      <w:r w:rsidR="001C55C6" w:rsidRPr="00C6415E">
        <w:rPr>
          <w:rFonts w:ascii="Arial" w:hAnsi="Arial" w:cs="Arial"/>
          <w:sz w:val="22"/>
          <w:szCs w:val="22"/>
        </w:rPr>
        <w:t xml:space="preserve"> z</w:t>
      </w:r>
      <w:r>
        <w:rPr>
          <w:rFonts w:ascii="Arial" w:hAnsi="Arial" w:cs="Arial"/>
          <w:sz w:val="22"/>
          <w:szCs w:val="22"/>
        </w:rPr>
        <w:t xml:space="preserve">   </w:t>
      </w:r>
      <w:r w:rsidR="001C55C6" w:rsidRPr="00C6415E">
        <w:rPr>
          <w:rFonts w:ascii="Arial" w:hAnsi="Arial" w:cs="Arial"/>
          <w:sz w:val="22"/>
          <w:szCs w:val="22"/>
        </w:rPr>
        <w:t xml:space="preserve"> przyczyn</w:t>
      </w:r>
    </w:p>
    <w:p w14:paraId="503B742C" w14:textId="244BF212" w:rsidR="001C55C6" w:rsidRDefault="00C6415E" w:rsidP="00C6415E">
      <w:pPr>
        <w:pStyle w:val="Teksttreci0"/>
        <w:shd w:val="clear" w:color="auto" w:fill="auto"/>
        <w:tabs>
          <w:tab w:val="left" w:pos="284"/>
        </w:tabs>
        <w:spacing w:after="0" w:line="276" w:lineRule="auto"/>
        <w:ind w:right="2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1C55C6" w:rsidRPr="00C6415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</w:t>
      </w:r>
      <w:r w:rsidR="001C55C6" w:rsidRPr="00C6415E">
        <w:rPr>
          <w:rFonts w:ascii="Arial" w:hAnsi="Arial" w:cs="Arial"/>
          <w:sz w:val="22"/>
          <w:szCs w:val="22"/>
        </w:rPr>
        <w:t>wymienionych</w:t>
      </w:r>
      <w:r>
        <w:rPr>
          <w:rFonts w:ascii="Arial" w:hAnsi="Arial" w:cs="Arial"/>
          <w:sz w:val="22"/>
          <w:szCs w:val="22"/>
        </w:rPr>
        <w:t xml:space="preserve"> </w:t>
      </w:r>
      <w:r w:rsidR="001C55C6" w:rsidRPr="00D20909">
        <w:rPr>
          <w:rFonts w:ascii="Arial" w:hAnsi="Arial" w:cs="Arial"/>
          <w:sz w:val="22"/>
          <w:szCs w:val="22"/>
        </w:rPr>
        <w:t>w ust. 1</w:t>
      </w:r>
      <w:r w:rsidR="001C55C6">
        <w:rPr>
          <w:rFonts w:ascii="Arial" w:hAnsi="Arial" w:cs="Arial"/>
          <w:sz w:val="22"/>
          <w:szCs w:val="22"/>
        </w:rPr>
        <w:t>0.</w:t>
      </w:r>
    </w:p>
    <w:p w14:paraId="5FE46AFF" w14:textId="3350044E" w:rsidR="003B7F87" w:rsidRDefault="001C55C6" w:rsidP="003B7F87">
      <w:pPr>
        <w:pStyle w:val="Akapitzlist"/>
        <w:numPr>
          <w:ilvl w:val="0"/>
          <w:numId w:val="11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W </w:t>
      </w:r>
      <w:r w:rsidR="00C6415E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przypadku, </w:t>
      </w:r>
      <w:r w:rsidR="00C6415E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>gdy</w:t>
      </w:r>
      <w:r w:rsidR="00C6415E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 WYKONAWCA</w:t>
      </w:r>
      <w:r w:rsidR="00C6415E">
        <w:rPr>
          <w:rFonts w:ascii="Arial" w:hAnsi="Arial" w:cs="Arial"/>
          <w:sz w:val="22"/>
          <w:szCs w:val="22"/>
        </w:rPr>
        <w:t xml:space="preserve">  </w:t>
      </w:r>
      <w:r w:rsidRPr="00A168AD">
        <w:rPr>
          <w:rFonts w:ascii="Arial" w:hAnsi="Arial" w:cs="Arial"/>
          <w:sz w:val="22"/>
          <w:szCs w:val="22"/>
        </w:rPr>
        <w:t xml:space="preserve"> dostarczy </w:t>
      </w:r>
      <w:r w:rsidR="00C6415E">
        <w:rPr>
          <w:rFonts w:ascii="Arial" w:hAnsi="Arial" w:cs="Arial"/>
          <w:sz w:val="22"/>
          <w:szCs w:val="22"/>
        </w:rPr>
        <w:t xml:space="preserve">  </w:t>
      </w:r>
      <w:r w:rsidRPr="00A168AD">
        <w:rPr>
          <w:rFonts w:ascii="Arial" w:hAnsi="Arial" w:cs="Arial"/>
          <w:sz w:val="22"/>
          <w:szCs w:val="22"/>
        </w:rPr>
        <w:t xml:space="preserve">przedmiot </w:t>
      </w:r>
      <w:r w:rsidR="00C6415E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>umowy niekompletny</w:t>
      </w:r>
      <w:r>
        <w:rPr>
          <w:rFonts w:ascii="Arial" w:hAnsi="Arial" w:cs="Arial"/>
          <w:sz w:val="22"/>
          <w:szCs w:val="22"/>
        </w:rPr>
        <w:t xml:space="preserve"> </w:t>
      </w:r>
      <w:r w:rsidR="007804EE">
        <w:rPr>
          <w:rFonts w:ascii="Arial" w:hAnsi="Arial" w:cs="Arial"/>
          <w:sz w:val="22"/>
          <w:szCs w:val="22"/>
        </w:rPr>
        <w:br/>
        <w:t xml:space="preserve"> lub </w:t>
      </w:r>
      <w:r w:rsidR="006B045B">
        <w:rPr>
          <w:rFonts w:ascii="Arial" w:hAnsi="Arial" w:cs="Arial"/>
          <w:sz w:val="22"/>
          <w:szCs w:val="22"/>
        </w:rPr>
        <w:t>z</w:t>
      </w:r>
      <w:r w:rsidR="003B7F87">
        <w:rPr>
          <w:rFonts w:ascii="Arial" w:hAnsi="Arial" w:cs="Arial"/>
          <w:sz w:val="22"/>
          <w:szCs w:val="22"/>
        </w:rPr>
        <w:t xml:space="preserve">  </w:t>
      </w:r>
      <w:r w:rsidR="006B045B">
        <w:rPr>
          <w:rFonts w:ascii="Arial" w:hAnsi="Arial" w:cs="Arial"/>
          <w:sz w:val="22"/>
          <w:szCs w:val="22"/>
        </w:rPr>
        <w:t xml:space="preserve"> </w:t>
      </w:r>
      <w:r w:rsidRPr="006B045B">
        <w:rPr>
          <w:rFonts w:ascii="Arial" w:hAnsi="Arial" w:cs="Arial"/>
          <w:sz w:val="22"/>
          <w:szCs w:val="22"/>
        </w:rPr>
        <w:t xml:space="preserve">wadami </w:t>
      </w:r>
      <w:r w:rsidR="003B7F87">
        <w:rPr>
          <w:rFonts w:ascii="Arial" w:hAnsi="Arial" w:cs="Arial"/>
          <w:sz w:val="22"/>
          <w:szCs w:val="22"/>
        </w:rPr>
        <w:t xml:space="preserve"> </w:t>
      </w:r>
      <w:r w:rsidR="00E82B4A" w:rsidRPr="006B045B">
        <w:rPr>
          <w:rFonts w:ascii="Arial" w:hAnsi="Arial" w:cs="Arial"/>
          <w:sz w:val="22"/>
          <w:szCs w:val="22"/>
        </w:rPr>
        <w:t>–</w:t>
      </w:r>
      <w:r w:rsidR="003B7F87">
        <w:rPr>
          <w:rFonts w:ascii="Arial" w:hAnsi="Arial" w:cs="Arial"/>
          <w:sz w:val="22"/>
          <w:szCs w:val="22"/>
        </w:rPr>
        <w:t xml:space="preserve">  </w:t>
      </w:r>
      <w:r w:rsidRPr="006B045B">
        <w:rPr>
          <w:rFonts w:ascii="Arial" w:hAnsi="Arial" w:cs="Arial"/>
          <w:sz w:val="22"/>
          <w:szCs w:val="22"/>
        </w:rPr>
        <w:t xml:space="preserve"> jakość</w:t>
      </w:r>
      <w:r w:rsidR="00E82B4A" w:rsidRPr="006B045B">
        <w:rPr>
          <w:rFonts w:ascii="Arial" w:hAnsi="Arial" w:cs="Arial"/>
          <w:sz w:val="22"/>
          <w:szCs w:val="22"/>
        </w:rPr>
        <w:t xml:space="preserve"> </w:t>
      </w:r>
      <w:r w:rsidR="003B7F87">
        <w:rPr>
          <w:rFonts w:ascii="Arial" w:hAnsi="Arial" w:cs="Arial"/>
          <w:sz w:val="22"/>
          <w:szCs w:val="22"/>
        </w:rPr>
        <w:t xml:space="preserve">  </w:t>
      </w:r>
      <w:r w:rsidR="00E82B4A" w:rsidRPr="006B045B">
        <w:rPr>
          <w:rFonts w:ascii="Arial" w:hAnsi="Arial" w:cs="Arial"/>
          <w:sz w:val="22"/>
          <w:szCs w:val="22"/>
        </w:rPr>
        <w:t>lub</w:t>
      </w:r>
      <w:r w:rsidR="003B7F87">
        <w:rPr>
          <w:rFonts w:ascii="Arial" w:hAnsi="Arial" w:cs="Arial"/>
          <w:sz w:val="22"/>
          <w:szCs w:val="22"/>
        </w:rPr>
        <w:t xml:space="preserve"> </w:t>
      </w:r>
      <w:r w:rsidR="00E82B4A" w:rsidRPr="006B045B">
        <w:rPr>
          <w:rFonts w:ascii="Arial" w:hAnsi="Arial" w:cs="Arial"/>
          <w:sz w:val="22"/>
          <w:szCs w:val="22"/>
        </w:rPr>
        <w:t xml:space="preserve"> ilość</w:t>
      </w:r>
      <w:r w:rsidR="003B7F87">
        <w:rPr>
          <w:rFonts w:ascii="Arial" w:hAnsi="Arial" w:cs="Arial"/>
          <w:sz w:val="22"/>
          <w:szCs w:val="22"/>
        </w:rPr>
        <w:t xml:space="preserve"> </w:t>
      </w:r>
      <w:r w:rsidR="00E82B4A" w:rsidRPr="006B045B">
        <w:rPr>
          <w:rFonts w:ascii="Arial" w:hAnsi="Arial" w:cs="Arial"/>
          <w:sz w:val="22"/>
          <w:szCs w:val="22"/>
        </w:rPr>
        <w:t xml:space="preserve"> asortymentu</w:t>
      </w:r>
      <w:r w:rsidR="003B7F87">
        <w:rPr>
          <w:rFonts w:ascii="Arial" w:hAnsi="Arial" w:cs="Arial"/>
          <w:sz w:val="22"/>
          <w:szCs w:val="22"/>
        </w:rPr>
        <w:t xml:space="preserve">  </w:t>
      </w:r>
      <w:r w:rsidR="00E82B4A" w:rsidRPr="006B045B">
        <w:rPr>
          <w:rFonts w:ascii="Arial" w:hAnsi="Arial" w:cs="Arial"/>
          <w:sz w:val="22"/>
          <w:szCs w:val="22"/>
        </w:rPr>
        <w:t xml:space="preserve"> jest</w:t>
      </w:r>
      <w:r w:rsidR="003B7F87">
        <w:rPr>
          <w:rFonts w:ascii="Arial" w:hAnsi="Arial" w:cs="Arial"/>
          <w:sz w:val="22"/>
          <w:szCs w:val="22"/>
        </w:rPr>
        <w:t xml:space="preserve"> </w:t>
      </w:r>
      <w:r w:rsidR="00E82B4A" w:rsidRPr="006B045B">
        <w:rPr>
          <w:rFonts w:ascii="Arial" w:hAnsi="Arial" w:cs="Arial"/>
          <w:sz w:val="22"/>
          <w:szCs w:val="22"/>
        </w:rPr>
        <w:t xml:space="preserve"> </w:t>
      </w:r>
      <w:r w:rsidR="003B7F87">
        <w:rPr>
          <w:rFonts w:ascii="Arial" w:hAnsi="Arial" w:cs="Arial"/>
          <w:sz w:val="22"/>
          <w:szCs w:val="22"/>
        </w:rPr>
        <w:t xml:space="preserve"> </w:t>
      </w:r>
      <w:r w:rsidR="00E82B4A" w:rsidRPr="006B045B">
        <w:rPr>
          <w:rFonts w:ascii="Arial" w:hAnsi="Arial" w:cs="Arial"/>
          <w:sz w:val="22"/>
          <w:szCs w:val="22"/>
        </w:rPr>
        <w:t>niezgodna</w:t>
      </w:r>
      <w:r w:rsidRPr="006B045B">
        <w:rPr>
          <w:rFonts w:ascii="Arial" w:hAnsi="Arial" w:cs="Arial"/>
          <w:sz w:val="22"/>
          <w:szCs w:val="22"/>
        </w:rPr>
        <w:t xml:space="preserve"> </w:t>
      </w:r>
      <w:r w:rsidR="003B7F87">
        <w:rPr>
          <w:rFonts w:ascii="Arial" w:hAnsi="Arial" w:cs="Arial"/>
          <w:sz w:val="22"/>
          <w:szCs w:val="22"/>
        </w:rPr>
        <w:t xml:space="preserve"> </w:t>
      </w:r>
      <w:r w:rsidRPr="006B045B">
        <w:rPr>
          <w:rFonts w:ascii="Arial" w:hAnsi="Arial" w:cs="Arial"/>
          <w:sz w:val="22"/>
          <w:szCs w:val="22"/>
        </w:rPr>
        <w:t xml:space="preserve">z </w:t>
      </w:r>
      <w:r w:rsidR="003B7F87">
        <w:rPr>
          <w:rFonts w:ascii="Arial" w:hAnsi="Arial" w:cs="Arial"/>
          <w:sz w:val="22"/>
          <w:szCs w:val="22"/>
        </w:rPr>
        <w:t xml:space="preserve">  </w:t>
      </w:r>
      <w:r w:rsidRPr="006B045B">
        <w:rPr>
          <w:rFonts w:ascii="Arial" w:hAnsi="Arial" w:cs="Arial"/>
          <w:sz w:val="22"/>
          <w:szCs w:val="22"/>
        </w:rPr>
        <w:t>Opisem</w:t>
      </w:r>
      <w:r w:rsidR="003B7F87">
        <w:rPr>
          <w:rFonts w:ascii="Arial" w:hAnsi="Arial" w:cs="Arial"/>
          <w:sz w:val="22"/>
          <w:szCs w:val="22"/>
        </w:rPr>
        <w:t xml:space="preserve">  </w:t>
      </w:r>
      <w:r w:rsidRPr="006B045B">
        <w:rPr>
          <w:rFonts w:ascii="Arial" w:hAnsi="Arial" w:cs="Arial"/>
          <w:sz w:val="22"/>
          <w:szCs w:val="22"/>
        </w:rPr>
        <w:t xml:space="preserve"> przedmiotu</w:t>
      </w:r>
    </w:p>
    <w:p w14:paraId="68B2143D" w14:textId="7E86D332" w:rsidR="003B7F87" w:rsidRDefault="003B7F87" w:rsidP="003B7F87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7E5162" w:rsidRPr="003B7F87">
        <w:rPr>
          <w:rFonts w:ascii="Arial" w:hAnsi="Arial" w:cs="Arial"/>
          <w:sz w:val="22"/>
          <w:szCs w:val="22"/>
        </w:rPr>
        <w:t xml:space="preserve"> </w:t>
      </w:r>
      <w:r w:rsidRPr="003B7F87">
        <w:rPr>
          <w:rFonts w:ascii="Arial" w:hAnsi="Arial" w:cs="Arial"/>
          <w:sz w:val="22"/>
          <w:szCs w:val="22"/>
        </w:rPr>
        <w:t xml:space="preserve"> </w:t>
      </w:r>
      <w:r w:rsidR="001C55C6" w:rsidRPr="003B7F87">
        <w:rPr>
          <w:rFonts w:ascii="Arial" w:hAnsi="Arial" w:cs="Arial"/>
          <w:sz w:val="22"/>
          <w:szCs w:val="22"/>
        </w:rPr>
        <w:t xml:space="preserve">zamówienia </w:t>
      </w:r>
      <w:r w:rsidR="007E5162" w:rsidRPr="003B7F87">
        <w:rPr>
          <w:rFonts w:ascii="Arial" w:hAnsi="Arial" w:cs="Arial"/>
          <w:sz w:val="22"/>
          <w:szCs w:val="22"/>
        </w:rPr>
        <w:t xml:space="preserve"> </w:t>
      </w:r>
      <w:r w:rsidR="001C55C6" w:rsidRPr="003B7F87">
        <w:rPr>
          <w:rFonts w:ascii="Arial" w:hAnsi="Arial" w:cs="Arial"/>
          <w:bCs/>
          <w:sz w:val="22"/>
          <w:szCs w:val="22"/>
        </w:rPr>
        <w:t>(</w:t>
      </w:r>
      <w:r w:rsidR="001C55C6" w:rsidRPr="003B7F87">
        <w:rPr>
          <w:rFonts w:ascii="Arial" w:eastAsia="Calibri" w:hAnsi="Arial" w:cs="Arial"/>
          <w:sz w:val="22"/>
          <w:szCs w:val="22"/>
        </w:rPr>
        <w:t xml:space="preserve">załącznik nr </w:t>
      </w:r>
      <w:r w:rsidR="00EE22C3">
        <w:rPr>
          <w:rFonts w:ascii="Arial" w:hAnsi="Arial" w:cs="Arial"/>
          <w:bCs/>
          <w:sz w:val="22"/>
          <w:szCs w:val="22"/>
        </w:rPr>
        <w:t>2</w:t>
      </w:r>
      <w:r w:rsidR="001C55C6" w:rsidRPr="003B7F87">
        <w:rPr>
          <w:rFonts w:ascii="Arial" w:hAnsi="Arial" w:cs="Arial"/>
          <w:bCs/>
          <w:sz w:val="22"/>
          <w:szCs w:val="22"/>
        </w:rPr>
        <w:t xml:space="preserve">), </w:t>
      </w:r>
      <w:r w:rsidR="001C55C6" w:rsidRPr="003B7F87">
        <w:rPr>
          <w:rFonts w:ascii="Arial" w:hAnsi="Arial" w:cs="Arial"/>
          <w:sz w:val="22"/>
          <w:szCs w:val="22"/>
        </w:rPr>
        <w:t xml:space="preserve">ZAMAWIAJĄCY jest </w:t>
      </w:r>
      <w:r>
        <w:rPr>
          <w:rFonts w:ascii="Arial" w:hAnsi="Arial" w:cs="Arial"/>
          <w:sz w:val="22"/>
          <w:szCs w:val="22"/>
        </w:rPr>
        <w:t xml:space="preserve"> </w:t>
      </w:r>
      <w:r w:rsidR="001C55C6" w:rsidRPr="003B7F87">
        <w:rPr>
          <w:rFonts w:ascii="Arial" w:hAnsi="Arial" w:cs="Arial"/>
          <w:sz w:val="22"/>
          <w:szCs w:val="22"/>
        </w:rPr>
        <w:t xml:space="preserve">uprawniony </w:t>
      </w:r>
      <w:r>
        <w:rPr>
          <w:rFonts w:ascii="Arial" w:hAnsi="Arial" w:cs="Arial"/>
          <w:sz w:val="22"/>
          <w:szCs w:val="22"/>
        </w:rPr>
        <w:t xml:space="preserve"> </w:t>
      </w:r>
      <w:r w:rsidR="001C55C6" w:rsidRPr="003B7F87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 xml:space="preserve"> </w:t>
      </w:r>
      <w:r w:rsidR="001C55C6" w:rsidRPr="003B7F87">
        <w:rPr>
          <w:rFonts w:ascii="Arial" w:hAnsi="Arial" w:cs="Arial"/>
          <w:sz w:val="22"/>
          <w:szCs w:val="22"/>
        </w:rPr>
        <w:t>odbioru</w:t>
      </w:r>
      <w:r>
        <w:rPr>
          <w:rFonts w:ascii="Arial" w:hAnsi="Arial" w:cs="Arial"/>
          <w:sz w:val="22"/>
          <w:szCs w:val="22"/>
        </w:rPr>
        <w:t xml:space="preserve"> </w:t>
      </w:r>
      <w:r w:rsidR="001C55C6" w:rsidRPr="003B7F87">
        <w:rPr>
          <w:rFonts w:ascii="Arial" w:hAnsi="Arial" w:cs="Arial"/>
          <w:sz w:val="22"/>
          <w:szCs w:val="22"/>
        </w:rPr>
        <w:t xml:space="preserve"> tylko</w:t>
      </w:r>
      <w:r w:rsidR="006B045B" w:rsidRPr="003B7F87">
        <w:rPr>
          <w:rFonts w:ascii="Arial" w:hAnsi="Arial" w:cs="Arial"/>
          <w:sz w:val="22"/>
          <w:szCs w:val="22"/>
        </w:rPr>
        <w:t xml:space="preserve"> </w:t>
      </w:r>
      <w:r w:rsidR="001C55C6" w:rsidRPr="003B7F87">
        <w:rPr>
          <w:rFonts w:ascii="Arial" w:hAnsi="Arial" w:cs="Arial"/>
          <w:sz w:val="22"/>
          <w:szCs w:val="22"/>
        </w:rPr>
        <w:t xml:space="preserve"> częśc</w:t>
      </w:r>
      <w:r w:rsidR="007E5162" w:rsidRPr="003B7F87">
        <w:rPr>
          <w:rFonts w:ascii="Arial" w:hAnsi="Arial" w:cs="Arial"/>
          <w:sz w:val="22"/>
          <w:szCs w:val="22"/>
        </w:rPr>
        <w:t>i</w:t>
      </w:r>
    </w:p>
    <w:p w14:paraId="307804F5" w14:textId="5731D947" w:rsidR="003B7F87" w:rsidRPr="003B7F87" w:rsidRDefault="003B7F87" w:rsidP="003B7F87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7E5162" w:rsidRPr="003B7F87">
        <w:rPr>
          <w:rFonts w:ascii="Arial" w:hAnsi="Arial" w:cs="Arial"/>
          <w:sz w:val="22"/>
          <w:szCs w:val="22"/>
        </w:rPr>
        <w:t xml:space="preserve"> </w:t>
      </w:r>
      <w:r w:rsidR="006B045B" w:rsidRPr="003B7F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1C55C6" w:rsidRPr="003B7F87">
        <w:rPr>
          <w:rFonts w:ascii="Arial" w:hAnsi="Arial" w:cs="Arial"/>
          <w:sz w:val="22"/>
          <w:szCs w:val="22"/>
        </w:rPr>
        <w:t>przedmiot</w:t>
      </w:r>
      <w:r w:rsidR="00E82B4A" w:rsidRPr="003B7F87">
        <w:rPr>
          <w:rFonts w:ascii="Arial" w:hAnsi="Arial" w:cs="Arial"/>
          <w:sz w:val="22"/>
          <w:szCs w:val="22"/>
        </w:rPr>
        <w:t>u</w:t>
      </w:r>
      <w:r w:rsidRPr="003B7F87">
        <w:rPr>
          <w:rFonts w:ascii="Arial" w:hAnsi="Arial" w:cs="Arial"/>
          <w:sz w:val="22"/>
          <w:szCs w:val="22"/>
        </w:rPr>
        <w:t xml:space="preserve"> </w:t>
      </w:r>
      <w:r w:rsidR="00E82B4A" w:rsidRPr="003B7F87">
        <w:rPr>
          <w:rFonts w:ascii="Arial" w:hAnsi="Arial" w:cs="Arial"/>
          <w:sz w:val="22"/>
          <w:szCs w:val="22"/>
        </w:rPr>
        <w:t>umowy.</w:t>
      </w:r>
    </w:p>
    <w:p w14:paraId="0C78249E" w14:textId="2BBC41E7" w:rsidR="00E82B4A" w:rsidRDefault="00E82B4A" w:rsidP="00B762F4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>W przypadkach, o których mowa w ust.1</w:t>
      </w:r>
      <w:r>
        <w:rPr>
          <w:rFonts w:ascii="Arial" w:hAnsi="Arial" w:cs="Arial"/>
          <w:sz w:val="22"/>
          <w:szCs w:val="22"/>
        </w:rPr>
        <w:t>2</w:t>
      </w:r>
      <w:r w:rsidRPr="00A168AD">
        <w:rPr>
          <w:rFonts w:ascii="Arial" w:hAnsi="Arial" w:cs="Arial"/>
          <w:sz w:val="22"/>
          <w:szCs w:val="22"/>
        </w:rPr>
        <w:t>, WYKONAWCA zobowiązany jest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 dostarczy</w:t>
      </w:r>
      <w:r>
        <w:rPr>
          <w:rFonts w:ascii="Arial" w:hAnsi="Arial" w:cs="Arial"/>
          <w:sz w:val="22"/>
          <w:szCs w:val="22"/>
        </w:rPr>
        <w:t>ć</w:t>
      </w:r>
    </w:p>
    <w:p w14:paraId="3D1AE1B0" w14:textId="72879EF1" w:rsidR="009F6E1F" w:rsidRDefault="00E82B4A" w:rsidP="009F6E1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do ZAMAWIAJĄCEGO pozostałą czę</w:t>
      </w:r>
      <w:r w:rsidRPr="00A168AD">
        <w:rPr>
          <w:rFonts w:ascii="Arial" w:hAnsi="Arial" w:cs="Arial"/>
          <w:sz w:val="22"/>
          <w:szCs w:val="22"/>
        </w:rPr>
        <w:t>ść przedmiotu umowy, bez wad</w:t>
      </w:r>
      <w:r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i w </w:t>
      </w:r>
      <w:r w:rsidR="009256CC">
        <w:rPr>
          <w:rFonts w:ascii="Arial" w:hAnsi="Arial" w:cs="Arial"/>
          <w:sz w:val="22"/>
          <w:szCs w:val="22"/>
        </w:rPr>
        <w:t>liczbie</w:t>
      </w:r>
      <w:r w:rsidRPr="00A168A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zgodnej </w:t>
      </w:r>
      <w:r w:rsidR="00B762F4">
        <w:rPr>
          <w:rFonts w:ascii="Arial" w:hAnsi="Arial" w:cs="Arial"/>
          <w:sz w:val="22"/>
          <w:szCs w:val="22"/>
        </w:rPr>
        <w:br/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="00EE22C3">
        <w:rPr>
          <w:rFonts w:ascii="Arial" w:hAnsi="Arial" w:cs="Arial"/>
          <w:sz w:val="22"/>
          <w:szCs w:val="22"/>
        </w:rPr>
        <w:t>e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="00EE22C3">
        <w:rPr>
          <w:rFonts w:ascii="Arial" w:hAnsi="Arial" w:cs="Arial"/>
          <w:sz w:val="22"/>
          <w:szCs w:val="22"/>
        </w:rPr>
        <w:t>Specyfikacją asortymentowo-cenową</w:t>
      </w:r>
      <w:r>
        <w:rPr>
          <w:rFonts w:ascii="Arial" w:hAnsi="Arial" w:cs="Arial"/>
          <w:sz w:val="22"/>
          <w:szCs w:val="22"/>
        </w:rPr>
        <w:t xml:space="preserve"> załącznik n</w:t>
      </w:r>
      <w:r w:rsidRPr="00A168AD">
        <w:rPr>
          <w:rFonts w:ascii="Arial" w:hAnsi="Arial" w:cs="Arial"/>
          <w:sz w:val="22"/>
          <w:szCs w:val="22"/>
        </w:rPr>
        <w:t xml:space="preserve">r </w:t>
      </w:r>
      <w:r w:rsidR="00EE22C3">
        <w:rPr>
          <w:rFonts w:ascii="Arial" w:hAnsi="Arial" w:cs="Arial"/>
          <w:sz w:val="22"/>
          <w:szCs w:val="22"/>
        </w:rPr>
        <w:t>1</w:t>
      </w:r>
      <w:r w:rsidRPr="00A168AD">
        <w:rPr>
          <w:rFonts w:ascii="Arial" w:hAnsi="Arial" w:cs="Arial"/>
          <w:sz w:val="22"/>
          <w:szCs w:val="22"/>
        </w:rPr>
        <w:t>, w 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terminie  </w:t>
      </w:r>
      <w:r w:rsidR="003B7F87">
        <w:rPr>
          <w:rFonts w:ascii="Arial" w:hAnsi="Arial" w:cs="Arial"/>
          <w:sz w:val="22"/>
          <w:szCs w:val="22"/>
        </w:rPr>
        <w:t xml:space="preserve">do 5 </w:t>
      </w:r>
      <w:r w:rsidRPr="00A168AD">
        <w:rPr>
          <w:rFonts w:ascii="Arial" w:hAnsi="Arial" w:cs="Arial"/>
          <w:sz w:val="22"/>
          <w:szCs w:val="22"/>
        </w:rPr>
        <w:t xml:space="preserve"> dni roboczych, </w:t>
      </w:r>
      <w:r>
        <w:rPr>
          <w:rFonts w:ascii="Arial" w:hAnsi="Arial" w:cs="Arial"/>
          <w:sz w:val="22"/>
          <w:szCs w:val="22"/>
        </w:rPr>
        <w:br/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co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nie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zwalnia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ZAMAWIAJĄCEGO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od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obciążenia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>WYKONAWCY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 karą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 umowną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 </w:t>
      </w:r>
      <w:r w:rsidR="009F6E1F">
        <w:rPr>
          <w:rFonts w:ascii="Arial" w:hAnsi="Arial" w:cs="Arial"/>
          <w:sz w:val="22"/>
          <w:szCs w:val="22"/>
        </w:rPr>
        <w:br/>
        <w:t xml:space="preserve"> </w:t>
      </w:r>
      <w:r w:rsidRPr="00A168AD">
        <w:rPr>
          <w:rFonts w:ascii="Arial" w:hAnsi="Arial" w:cs="Arial"/>
          <w:sz w:val="22"/>
          <w:szCs w:val="22"/>
        </w:rPr>
        <w:t>za</w:t>
      </w:r>
      <w:r w:rsidR="009F6E1F">
        <w:rPr>
          <w:rFonts w:ascii="Arial" w:hAnsi="Arial" w:cs="Arial"/>
          <w:sz w:val="22"/>
          <w:szCs w:val="22"/>
        </w:rPr>
        <w:t xml:space="preserve">    </w:t>
      </w:r>
      <w:r w:rsidRPr="00A168AD">
        <w:rPr>
          <w:rFonts w:ascii="Arial" w:hAnsi="Arial" w:cs="Arial"/>
          <w:sz w:val="22"/>
          <w:szCs w:val="22"/>
        </w:rPr>
        <w:t>zwłokę</w:t>
      </w:r>
      <w:r>
        <w:rPr>
          <w:rFonts w:ascii="Arial" w:hAnsi="Arial" w:cs="Arial"/>
          <w:sz w:val="22"/>
          <w:szCs w:val="22"/>
        </w:rPr>
        <w:t xml:space="preserve"> </w:t>
      </w:r>
      <w:r w:rsidR="007E5162">
        <w:rPr>
          <w:rFonts w:ascii="Arial" w:hAnsi="Arial" w:cs="Arial"/>
          <w:sz w:val="22"/>
          <w:szCs w:val="22"/>
        </w:rPr>
        <w:t xml:space="preserve"> </w:t>
      </w:r>
      <w:r w:rsidR="009F6E1F">
        <w:rPr>
          <w:rFonts w:ascii="Arial" w:hAnsi="Arial" w:cs="Arial"/>
          <w:sz w:val="22"/>
          <w:szCs w:val="22"/>
        </w:rPr>
        <w:t xml:space="preserve"> </w:t>
      </w:r>
      <w:r w:rsidR="00B762F4">
        <w:rPr>
          <w:rFonts w:ascii="Arial" w:hAnsi="Arial" w:cs="Arial"/>
          <w:sz w:val="22"/>
          <w:szCs w:val="22"/>
        </w:rPr>
        <w:t xml:space="preserve">  </w:t>
      </w:r>
      <w:r w:rsidRPr="00A168AD">
        <w:rPr>
          <w:rFonts w:ascii="Arial" w:hAnsi="Arial" w:cs="Arial"/>
          <w:sz w:val="22"/>
          <w:szCs w:val="22"/>
        </w:rPr>
        <w:t>w</w:t>
      </w:r>
      <w:r w:rsidR="00B762F4">
        <w:rPr>
          <w:rFonts w:ascii="Arial" w:hAnsi="Arial" w:cs="Arial"/>
          <w:sz w:val="22"/>
          <w:szCs w:val="22"/>
        </w:rPr>
        <w:t xml:space="preserve">  </w:t>
      </w:r>
      <w:r w:rsidRPr="00A168AD">
        <w:rPr>
          <w:rFonts w:ascii="Arial" w:hAnsi="Arial" w:cs="Arial"/>
          <w:sz w:val="22"/>
          <w:szCs w:val="22"/>
        </w:rPr>
        <w:t xml:space="preserve"> </w:t>
      </w:r>
      <w:r w:rsidR="007E5162">
        <w:rPr>
          <w:rFonts w:ascii="Arial" w:hAnsi="Arial" w:cs="Arial"/>
          <w:sz w:val="22"/>
          <w:szCs w:val="22"/>
        </w:rPr>
        <w:t xml:space="preserve">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>dostawie</w:t>
      </w:r>
      <w:r w:rsidR="00B762F4">
        <w:rPr>
          <w:rFonts w:ascii="Arial" w:hAnsi="Arial" w:cs="Arial"/>
          <w:sz w:val="22"/>
          <w:szCs w:val="22"/>
        </w:rPr>
        <w:t xml:space="preserve">  </w:t>
      </w:r>
      <w:r w:rsidRPr="00A168AD">
        <w:rPr>
          <w:rFonts w:ascii="Arial" w:hAnsi="Arial" w:cs="Arial"/>
          <w:sz w:val="22"/>
          <w:szCs w:val="22"/>
        </w:rPr>
        <w:t xml:space="preserve"> </w:t>
      </w:r>
      <w:r w:rsidR="007E5162">
        <w:rPr>
          <w:rFonts w:ascii="Arial" w:hAnsi="Arial" w:cs="Arial"/>
          <w:sz w:val="22"/>
          <w:szCs w:val="22"/>
        </w:rPr>
        <w:t xml:space="preserve"> </w:t>
      </w:r>
      <w:r w:rsidR="009F6E1F">
        <w:rPr>
          <w:rFonts w:ascii="Arial" w:hAnsi="Arial" w:cs="Arial"/>
          <w:sz w:val="22"/>
          <w:szCs w:val="22"/>
        </w:rPr>
        <w:t xml:space="preserve">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>przedmiotu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="007E5162">
        <w:rPr>
          <w:rFonts w:ascii="Arial" w:hAnsi="Arial" w:cs="Arial"/>
          <w:sz w:val="22"/>
          <w:szCs w:val="22"/>
        </w:rPr>
        <w:t xml:space="preserve">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>umowy</w:t>
      </w:r>
      <w:r w:rsidR="00B762F4">
        <w:rPr>
          <w:rFonts w:ascii="Arial" w:hAnsi="Arial" w:cs="Arial"/>
          <w:sz w:val="22"/>
          <w:szCs w:val="22"/>
        </w:rPr>
        <w:t xml:space="preserve">   </w:t>
      </w:r>
      <w:r w:rsidR="009F6E1F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 </w:t>
      </w:r>
      <w:r w:rsidR="007E5162">
        <w:rPr>
          <w:rFonts w:ascii="Arial" w:hAnsi="Arial" w:cs="Arial"/>
          <w:sz w:val="22"/>
          <w:szCs w:val="22"/>
        </w:rPr>
        <w:t xml:space="preserve">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>zgodnego</w:t>
      </w:r>
      <w:r w:rsidR="00B762F4">
        <w:rPr>
          <w:rFonts w:ascii="Arial" w:hAnsi="Arial" w:cs="Arial"/>
          <w:sz w:val="22"/>
          <w:szCs w:val="22"/>
        </w:rPr>
        <w:t xml:space="preserve">  </w:t>
      </w:r>
      <w:r w:rsidR="009F6E1F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 </w:t>
      </w:r>
      <w:r w:rsidR="007E5162">
        <w:rPr>
          <w:rFonts w:ascii="Arial" w:hAnsi="Arial" w:cs="Arial"/>
          <w:sz w:val="22"/>
          <w:szCs w:val="22"/>
        </w:rPr>
        <w:t xml:space="preserve">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>z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> 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="009F6E1F">
        <w:rPr>
          <w:rFonts w:ascii="Arial" w:hAnsi="Arial" w:cs="Arial"/>
          <w:sz w:val="22"/>
          <w:szCs w:val="22"/>
        </w:rPr>
        <w:t xml:space="preserve">  </w:t>
      </w:r>
      <w:r w:rsidR="007E5162">
        <w:rPr>
          <w:rFonts w:ascii="Arial" w:hAnsi="Arial" w:cs="Arial"/>
          <w:sz w:val="22"/>
          <w:szCs w:val="22"/>
        </w:rPr>
        <w:t xml:space="preserve">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>wyma</w:t>
      </w:r>
      <w:r>
        <w:rPr>
          <w:rFonts w:ascii="Arial" w:hAnsi="Arial" w:cs="Arial"/>
          <w:sz w:val="22"/>
          <w:szCs w:val="22"/>
        </w:rPr>
        <w:t>ganą</w:t>
      </w:r>
    </w:p>
    <w:p w14:paraId="1D318D7A" w14:textId="61190681" w:rsidR="00E82B4A" w:rsidRPr="00A168AD" w:rsidRDefault="00B762F4" w:rsidP="009F6E1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E82B4A">
        <w:rPr>
          <w:rFonts w:ascii="Arial" w:hAnsi="Arial" w:cs="Arial"/>
          <w:sz w:val="22"/>
          <w:szCs w:val="22"/>
        </w:rPr>
        <w:t xml:space="preserve"> </w:t>
      </w:r>
      <w:r w:rsidR="007E516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9F6E1F">
        <w:rPr>
          <w:rFonts w:ascii="Arial" w:hAnsi="Arial" w:cs="Arial"/>
          <w:sz w:val="22"/>
          <w:szCs w:val="22"/>
        </w:rPr>
        <w:t xml:space="preserve">  </w:t>
      </w:r>
      <w:r w:rsidR="00E82B4A">
        <w:rPr>
          <w:rFonts w:ascii="Arial" w:hAnsi="Arial" w:cs="Arial"/>
          <w:sz w:val="22"/>
          <w:szCs w:val="22"/>
        </w:rPr>
        <w:t>przez</w:t>
      </w:r>
      <w:r w:rsidR="009F6E1F">
        <w:rPr>
          <w:rFonts w:ascii="Arial" w:hAnsi="Arial" w:cs="Arial"/>
          <w:sz w:val="22"/>
          <w:szCs w:val="22"/>
        </w:rPr>
        <w:t xml:space="preserve"> </w:t>
      </w:r>
      <w:r w:rsidR="00E82B4A">
        <w:rPr>
          <w:rFonts w:ascii="Arial" w:hAnsi="Arial" w:cs="Arial"/>
          <w:sz w:val="22"/>
          <w:szCs w:val="22"/>
        </w:rPr>
        <w:t xml:space="preserve">ZAMAWIAJĄCEGO </w:t>
      </w:r>
      <w:r>
        <w:rPr>
          <w:rFonts w:ascii="Arial" w:hAnsi="Arial" w:cs="Arial"/>
          <w:sz w:val="22"/>
          <w:szCs w:val="22"/>
        </w:rPr>
        <w:t xml:space="preserve"> </w:t>
      </w:r>
      <w:r w:rsidR="009256CC">
        <w:rPr>
          <w:rFonts w:ascii="Arial" w:hAnsi="Arial" w:cs="Arial"/>
          <w:sz w:val="22"/>
          <w:szCs w:val="22"/>
        </w:rPr>
        <w:t>liczbą</w:t>
      </w:r>
      <w:r w:rsidR="00E82B4A">
        <w:rPr>
          <w:rFonts w:ascii="Arial" w:hAnsi="Arial" w:cs="Arial"/>
          <w:sz w:val="22"/>
          <w:szCs w:val="22"/>
        </w:rPr>
        <w:t xml:space="preserve"> </w:t>
      </w:r>
      <w:r w:rsidR="00E82B4A" w:rsidRPr="00A168AD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A168A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A168AD">
        <w:rPr>
          <w:rFonts w:ascii="Arial" w:hAnsi="Arial" w:cs="Arial"/>
          <w:sz w:val="22"/>
          <w:szCs w:val="22"/>
        </w:rPr>
        <w:t xml:space="preserve">jakością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A168AD">
        <w:rPr>
          <w:rFonts w:ascii="Arial" w:hAnsi="Arial" w:cs="Arial"/>
          <w:sz w:val="22"/>
          <w:szCs w:val="22"/>
        </w:rPr>
        <w:t xml:space="preserve">oraz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A168AD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A168AD">
        <w:rPr>
          <w:rFonts w:ascii="Arial" w:hAnsi="Arial" w:cs="Arial"/>
          <w:sz w:val="22"/>
          <w:szCs w:val="22"/>
        </w:rPr>
        <w:t>terminie,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A168AD">
        <w:rPr>
          <w:rFonts w:ascii="Arial" w:hAnsi="Arial" w:cs="Arial"/>
          <w:sz w:val="22"/>
          <w:szCs w:val="22"/>
        </w:rPr>
        <w:t xml:space="preserve"> o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A168AD">
        <w:rPr>
          <w:rFonts w:ascii="Arial" w:hAnsi="Arial" w:cs="Arial"/>
          <w:sz w:val="22"/>
          <w:szCs w:val="22"/>
        </w:rPr>
        <w:t xml:space="preserve"> którym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A168AD">
        <w:rPr>
          <w:rFonts w:ascii="Arial" w:hAnsi="Arial" w:cs="Arial"/>
          <w:sz w:val="22"/>
          <w:szCs w:val="22"/>
        </w:rPr>
        <w:t xml:space="preserve">mowa </w:t>
      </w:r>
      <w:r>
        <w:rPr>
          <w:rFonts w:ascii="Arial" w:hAnsi="Arial" w:cs="Arial"/>
          <w:sz w:val="22"/>
          <w:szCs w:val="22"/>
        </w:rPr>
        <w:t xml:space="preserve"> </w:t>
      </w:r>
      <w:r w:rsidR="009F6E1F">
        <w:rPr>
          <w:rFonts w:ascii="Arial" w:hAnsi="Arial" w:cs="Arial"/>
          <w:sz w:val="22"/>
          <w:szCs w:val="22"/>
        </w:rPr>
        <w:br/>
        <w:t xml:space="preserve">       </w:t>
      </w:r>
      <w:r w:rsidR="00E82B4A" w:rsidRPr="00A168AD">
        <w:rPr>
          <w:rFonts w:ascii="Arial" w:hAnsi="Arial" w:cs="Arial"/>
          <w:sz w:val="22"/>
          <w:szCs w:val="22"/>
        </w:rPr>
        <w:t>w § 1</w:t>
      </w:r>
      <w:r>
        <w:rPr>
          <w:rFonts w:ascii="Arial" w:hAnsi="Arial" w:cs="Arial"/>
          <w:sz w:val="22"/>
          <w:szCs w:val="22"/>
        </w:rPr>
        <w:t xml:space="preserve"> </w:t>
      </w:r>
      <w:r w:rsidR="00E82B4A">
        <w:rPr>
          <w:rFonts w:ascii="Arial" w:hAnsi="Arial" w:cs="Arial"/>
          <w:sz w:val="22"/>
          <w:szCs w:val="22"/>
        </w:rPr>
        <w:t xml:space="preserve"> ust. </w:t>
      </w:r>
      <w:r>
        <w:rPr>
          <w:rFonts w:ascii="Arial" w:hAnsi="Arial" w:cs="Arial"/>
          <w:sz w:val="22"/>
          <w:szCs w:val="22"/>
        </w:rPr>
        <w:t xml:space="preserve"> </w:t>
      </w:r>
      <w:r w:rsidR="00E82B4A">
        <w:rPr>
          <w:rFonts w:ascii="Arial" w:hAnsi="Arial" w:cs="Arial"/>
          <w:sz w:val="22"/>
          <w:szCs w:val="22"/>
        </w:rPr>
        <w:t>4.</w:t>
      </w:r>
    </w:p>
    <w:p w14:paraId="5AE6860F" w14:textId="2493F064" w:rsidR="00E82B4A" w:rsidRDefault="00235104" w:rsidP="007E5162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E82B4A" w:rsidRPr="00A168AD">
        <w:rPr>
          <w:rFonts w:ascii="Arial" w:hAnsi="Arial" w:cs="Arial"/>
          <w:sz w:val="22"/>
          <w:szCs w:val="22"/>
        </w:rPr>
        <w:t>W przypadku niedostarczenia części przedmiotu umowy zgodnie z postanowieniami</w:t>
      </w:r>
      <w:r w:rsidR="00E82B4A" w:rsidRPr="00753E9B"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br/>
      </w:r>
      <w:r w:rsidR="00E82B4A"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>ust.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 xml:space="preserve"> 1</w:t>
      </w:r>
      <w:r w:rsidR="00E82B4A">
        <w:rPr>
          <w:rFonts w:ascii="Arial" w:hAnsi="Arial" w:cs="Arial"/>
          <w:sz w:val="22"/>
          <w:szCs w:val="22"/>
        </w:rPr>
        <w:t>3</w:t>
      </w:r>
      <w:r w:rsidR="00E82B4A" w:rsidRPr="00753E9B">
        <w:rPr>
          <w:rFonts w:ascii="Arial" w:hAnsi="Arial" w:cs="Arial"/>
          <w:sz w:val="22"/>
          <w:szCs w:val="22"/>
        </w:rPr>
        <w:t xml:space="preserve">, </w:t>
      </w:r>
      <w:r w:rsidR="00B762F4">
        <w:rPr>
          <w:rFonts w:ascii="Arial" w:hAnsi="Arial" w:cs="Arial"/>
          <w:sz w:val="22"/>
          <w:szCs w:val="22"/>
        </w:rPr>
        <w:t xml:space="preserve">  </w:t>
      </w:r>
      <w:r w:rsidR="00E82B4A" w:rsidRPr="00753E9B">
        <w:rPr>
          <w:rFonts w:ascii="Arial" w:hAnsi="Arial" w:cs="Arial"/>
          <w:sz w:val="22"/>
          <w:szCs w:val="22"/>
        </w:rPr>
        <w:t xml:space="preserve">ZAMAWIAJĄCY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 xml:space="preserve">ma </w:t>
      </w:r>
      <w:r w:rsidR="00B762F4">
        <w:rPr>
          <w:rFonts w:ascii="Arial" w:hAnsi="Arial" w:cs="Arial"/>
          <w:sz w:val="22"/>
          <w:szCs w:val="22"/>
        </w:rPr>
        <w:t xml:space="preserve">  </w:t>
      </w:r>
      <w:r w:rsidR="00E82B4A" w:rsidRPr="00753E9B">
        <w:rPr>
          <w:rFonts w:ascii="Arial" w:hAnsi="Arial" w:cs="Arial"/>
          <w:sz w:val="22"/>
          <w:szCs w:val="22"/>
        </w:rPr>
        <w:t xml:space="preserve">prawo </w:t>
      </w:r>
      <w:r w:rsidR="00B762F4">
        <w:rPr>
          <w:rFonts w:ascii="Arial" w:hAnsi="Arial" w:cs="Arial"/>
          <w:sz w:val="22"/>
          <w:szCs w:val="22"/>
        </w:rPr>
        <w:t xml:space="preserve">  </w:t>
      </w:r>
      <w:r w:rsidR="00E82B4A" w:rsidRPr="00753E9B">
        <w:rPr>
          <w:rFonts w:ascii="Arial" w:hAnsi="Arial" w:cs="Arial"/>
          <w:sz w:val="22"/>
          <w:szCs w:val="22"/>
        </w:rPr>
        <w:t xml:space="preserve">odstąpienia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 xml:space="preserve">od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 xml:space="preserve">umowy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 xml:space="preserve">w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 xml:space="preserve">części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 xml:space="preserve">i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>obciążenia</w:t>
      </w:r>
    </w:p>
    <w:p w14:paraId="58B1E0B0" w14:textId="3C379A8C" w:rsidR="00E82B4A" w:rsidRPr="00753E9B" w:rsidRDefault="00B762F4" w:rsidP="00B762F4">
      <w:pPr>
        <w:tabs>
          <w:tab w:val="left" w:pos="567"/>
        </w:tabs>
        <w:spacing w:line="276" w:lineRule="auto"/>
        <w:ind w:left="426" w:hanging="6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>WYKONAWCY</w:t>
      </w:r>
      <w:r>
        <w:rPr>
          <w:rFonts w:ascii="Arial" w:hAnsi="Arial" w:cs="Arial"/>
          <w:sz w:val="22"/>
          <w:szCs w:val="22"/>
        </w:rPr>
        <w:t xml:space="preserve">    </w:t>
      </w:r>
      <w:r w:rsidR="00E82B4A" w:rsidRPr="00753E9B">
        <w:rPr>
          <w:rFonts w:ascii="Arial" w:hAnsi="Arial" w:cs="Arial"/>
          <w:sz w:val="22"/>
          <w:szCs w:val="22"/>
        </w:rPr>
        <w:t xml:space="preserve"> karą</w:t>
      </w:r>
      <w:r>
        <w:rPr>
          <w:rFonts w:ascii="Arial" w:hAnsi="Arial" w:cs="Arial"/>
          <w:sz w:val="22"/>
          <w:szCs w:val="22"/>
        </w:rPr>
        <w:t xml:space="preserve">   </w:t>
      </w:r>
      <w:r w:rsidR="00E82B4A" w:rsidRPr="00753E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C6415E">
        <w:rPr>
          <w:rFonts w:ascii="Arial" w:hAnsi="Arial" w:cs="Arial"/>
          <w:sz w:val="22"/>
          <w:szCs w:val="22"/>
        </w:rPr>
        <w:t xml:space="preserve">  </w:t>
      </w:r>
      <w:r w:rsidR="00E82B4A" w:rsidRPr="00753E9B">
        <w:rPr>
          <w:rFonts w:ascii="Arial" w:hAnsi="Arial" w:cs="Arial"/>
          <w:sz w:val="22"/>
          <w:szCs w:val="22"/>
        </w:rPr>
        <w:t>umowną</w:t>
      </w:r>
      <w:r>
        <w:rPr>
          <w:rFonts w:ascii="Arial" w:hAnsi="Arial" w:cs="Arial"/>
          <w:sz w:val="22"/>
          <w:szCs w:val="22"/>
        </w:rPr>
        <w:t xml:space="preserve"> </w:t>
      </w:r>
      <w:r w:rsidR="00C6415E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>za</w:t>
      </w:r>
      <w:r>
        <w:rPr>
          <w:rFonts w:ascii="Arial" w:hAnsi="Arial" w:cs="Arial"/>
          <w:sz w:val="22"/>
          <w:szCs w:val="22"/>
        </w:rPr>
        <w:t xml:space="preserve"> </w:t>
      </w:r>
      <w:r w:rsidR="00C6415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>odstąpienie</w:t>
      </w:r>
      <w:r>
        <w:rPr>
          <w:rFonts w:ascii="Arial" w:hAnsi="Arial" w:cs="Arial"/>
          <w:sz w:val="22"/>
          <w:szCs w:val="22"/>
        </w:rPr>
        <w:t xml:space="preserve">  </w:t>
      </w:r>
      <w:r w:rsidR="00E82B4A" w:rsidRPr="00753E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>od</w:t>
      </w:r>
      <w:r>
        <w:rPr>
          <w:rFonts w:ascii="Arial" w:hAnsi="Arial" w:cs="Arial"/>
          <w:sz w:val="22"/>
          <w:szCs w:val="22"/>
        </w:rPr>
        <w:t xml:space="preserve">  </w:t>
      </w:r>
      <w:r w:rsidR="00E82B4A" w:rsidRPr="00753E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 </w:t>
      </w:r>
      <w:r w:rsidR="00E82B4A" w:rsidRPr="00753E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  </w:t>
      </w:r>
      <w:r w:rsidR="00E82B4A" w:rsidRPr="00753E9B">
        <w:rPr>
          <w:rFonts w:ascii="Arial" w:hAnsi="Arial" w:cs="Arial"/>
          <w:sz w:val="22"/>
          <w:szCs w:val="22"/>
        </w:rPr>
        <w:t xml:space="preserve"> tej</w:t>
      </w:r>
      <w:r>
        <w:rPr>
          <w:rFonts w:ascii="Arial" w:hAnsi="Arial" w:cs="Arial"/>
          <w:sz w:val="22"/>
          <w:szCs w:val="22"/>
        </w:rPr>
        <w:t xml:space="preserve">  </w:t>
      </w:r>
      <w:r w:rsidR="00E82B4A" w:rsidRPr="00753E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 xml:space="preserve">części. </w:t>
      </w:r>
    </w:p>
    <w:p w14:paraId="08A3A568" w14:textId="5505EC25" w:rsidR="00E82B4A" w:rsidRPr="00753E9B" w:rsidRDefault="00235104" w:rsidP="004E56D0">
      <w:pPr>
        <w:pStyle w:val="Teksttreci0"/>
        <w:numPr>
          <w:ilvl w:val="0"/>
          <w:numId w:val="11"/>
        </w:numPr>
        <w:shd w:val="clear" w:color="auto" w:fill="auto"/>
        <w:spacing w:after="0" w:line="276" w:lineRule="auto"/>
        <w:ind w:right="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 xml:space="preserve">Podstawę 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 xml:space="preserve">przyjęcia 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 xml:space="preserve">przedmiotu 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>umowy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 xml:space="preserve"> przez </w:t>
      </w:r>
      <w:r w:rsidR="00C6415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>ZAMAWIAJĄCEGO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 xml:space="preserve"> stanowić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6415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 xml:space="preserve"> będzie</w:t>
      </w:r>
    </w:p>
    <w:p w14:paraId="44EF55BF" w14:textId="0FD338EC" w:rsidR="004E56D0" w:rsidRDefault="004E56D0" w:rsidP="004E56D0">
      <w:pPr>
        <w:pStyle w:val="Teksttreci0"/>
        <w:shd w:val="clear" w:color="auto" w:fill="auto"/>
        <w:spacing w:after="0" w:line="276" w:lineRule="auto"/>
        <w:ind w:left="360" w:right="20"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168AD">
        <w:rPr>
          <w:rFonts w:ascii="Arial" w:eastAsia="Calibri" w:hAnsi="Arial" w:cs="Arial"/>
          <w:sz w:val="22"/>
          <w:szCs w:val="22"/>
          <w:lang w:eastAsia="en-US"/>
        </w:rPr>
        <w:t>P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>rzygotowany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 xml:space="preserve"> przez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>WYKONAWCĘ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23510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dokument  WZ  lub  dowód  dostawy </w:t>
      </w:r>
      <w:r w:rsidR="00235104">
        <w:rPr>
          <w:rFonts w:ascii="Arial" w:eastAsia="Calibri" w:hAnsi="Arial" w:cs="Arial"/>
          <w:sz w:val="22"/>
          <w:szCs w:val="22"/>
          <w:lang w:eastAsia="en-US"/>
        </w:rPr>
        <w:t xml:space="preserve"> określający</w:t>
      </w:r>
    </w:p>
    <w:p w14:paraId="4BE484BB" w14:textId="56D8267F" w:rsidR="00E82B4A" w:rsidRPr="004E56D0" w:rsidRDefault="00235104" w:rsidP="004E56D0">
      <w:pPr>
        <w:pStyle w:val="Teksttreci0"/>
        <w:shd w:val="clear" w:color="auto" w:fill="auto"/>
        <w:tabs>
          <w:tab w:val="left" w:pos="567"/>
        </w:tabs>
        <w:spacing w:after="0" w:line="276" w:lineRule="auto"/>
        <w:ind w:left="426" w:right="20" w:hanging="66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faktyczną</w:t>
      </w:r>
      <w:r w:rsidR="004E56D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9256CC">
        <w:rPr>
          <w:rFonts w:ascii="Arial" w:eastAsia="Calibri" w:hAnsi="Arial" w:cs="Arial"/>
          <w:sz w:val="22"/>
          <w:szCs w:val="22"/>
          <w:lang w:eastAsia="en-US"/>
        </w:rPr>
        <w:t>liczbę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przyjętego 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>asortymentu,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 xml:space="preserve">podpisany przez 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>upoważnionych</w:t>
      </w:r>
      <w:r w:rsidR="004E56D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>przedstawicieli Stron</w:t>
      </w:r>
      <w:r>
        <w:rPr>
          <w:rFonts w:ascii="Arial" w:eastAsia="Calibri" w:hAnsi="Arial" w:cs="Arial"/>
          <w:sz w:val="22"/>
          <w:szCs w:val="22"/>
          <w:lang w:eastAsia="en-US"/>
        </w:rPr>
        <w:t>y</w:t>
      </w:r>
      <w:r w:rsidR="004E56D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>umowy.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Protokół stanowić będzie podstawę do wystawienia </w:t>
      </w:r>
      <w:r w:rsidR="004E56D0">
        <w:rPr>
          <w:rFonts w:ascii="Arial" w:eastAsia="Calibri" w:hAnsi="Arial" w:cs="Arial"/>
          <w:sz w:val="22"/>
          <w:szCs w:val="22"/>
          <w:lang w:eastAsia="en-US"/>
        </w:rPr>
        <w:br/>
      </w:r>
      <w:r>
        <w:rPr>
          <w:rFonts w:ascii="Arial" w:eastAsia="Calibri" w:hAnsi="Arial" w:cs="Arial"/>
          <w:sz w:val="22"/>
          <w:szCs w:val="22"/>
          <w:lang w:eastAsia="en-US"/>
        </w:rPr>
        <w:t>przez</w:t>
      </w:r>
      <w:r w:rsidR="004E56D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>WYKONAWCĘ faktury</w:t>
      </w:r>
      <w:r w:rsidR="004E56D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VAT oraz zapłaty </w:t>
      </w:r>
      <w:r w:rsidR="004E56D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wynagrodzenia przez </w:t>
      </w:r>
      <w:r w:rsidR="00E82B4A" w:rsidRPr="00A168A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ZAMAWIAJACEGO</w:t>
      </w:r>
    </w:p>
    <w:p w14:paraId="7CD10E88" w14:textId="4E093A80" w:rsidR="00A17B6C" w:rsidRDefault="00CE32B1" w:rsidP="00B03B84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pacing w:val="2"/>
          <w:sz w:val="22"/>
          <w:szCs w:val="22"/>
        </w:rPr>
      </w:pPr>
      <w:r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="00A17B6C">
        <w:rPr>
          <w:rFonts w:ascii="Arial" w:hAnsi="Arial" w:cs="Arial"/>
          <w:bCs/>
          <w:spacing w:val="2"/>
          <w:sz w:val="22"/>
          <w:szCs w:val="22"/>
        </w:rPr>
        <w:t xml:space="preserve">WYKONAWCA  zapewnia  dowóz  </w:t>
      </w:r>
      <w:r w:rsidR="004E56D0">
        <w:rPr>
          <w:rFonts w:ascii="Arial" w:hAnsi="Arial" w:cs="Arial"/>
          <w:bCs/>
          <w:spacing w:val="2"/>
          <w:sz w:val="22"/>
          <w:szCs w:val="22"/>
        </w:rPr>
        <w:t>oraz</w:t>
      </w:r>
      <w:r w:rsidR="00B03B84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="00A17B6C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="004E56D0">
        <w:rPr>
          <w:rFonts w:ascii="Arial" w:hAnsi="Arial" w:cs="Arial"/>
          <w:bCs/>
          <w:spacing w:val="2"/>
          <w:sz w:val="22"/>
          <w:szCs w:val="22"/>
        </w:rPr>
        <w:t xml:space="preserve"> obowiązkowe</w:t>
      </w:r>
      <w:r w:rsidR="00A17B6C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="004E56D0">
        <w:rPr>
          <w:rFonts w:ascii="Arial" w:hAnsi="Arial" w:cs="Arial"/>
          <w:bCs/>
          <w:spacing w:val="2"/>
          <w:sz w:val="22"/>
          <w:szCs w:val="22"/>
        </w:rPr>
        <w:t xml:space="preserve"> przeglądy</w:t>
      </w:r>
      <w:r w:rsidR="00A17B6C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Pr="00CE32B1">
        <w:rPr>
          <w:rFonts w:ascii="Arial" w:hAnsi="Arial" w:cs="Arial"/>
          <w:bCs/>
          <w:spacing w:val="2"/>
          <w:sz w:val="22"/>
          <w:szCs w:val="22"/>
        </w:rPr>
        <w:t>urządzeń</w:t>
      </w:r>
      <w:r w:rsidR="00A17B6C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="004E56D0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Pr="00CE32B1">
        <w:rPr>
          <w:rFonts w:ascii="Arial" w:hAnsi="Arial" w:cs="Arial"/>
          <w:bCs/>
          <w:spacing w:val="2"/>
          <w:sz w:val="22"/>
          <w:szCs w:val="22"/>
        </w:rPr>
        <w:t>na</w:t>
      </w:r>
      <w:r w:rsidR="00A17B6C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Pr="00CE32B1">
        <w:rPr>
          <w:rFonts w:ascii="Arial" w:hAnsi="Arial" w:cs="Arial"/>
          <w:bCs/>
          <w:spacing w:val="2"/>
          <w:sz w:val="22"/>
          <w:szCs w:val="22"/>
        </w:rPr>
        <w:t xml:space="preserve"> koszt</w:t>
      </w:r>
    </w:p>
    <w:p w14:paraId="45930552" w14:textId="2EB04AF5" w:rsidR="00CE32B1" w:rsidRPr="00A17B6C" w:rsidRDefault="00CE32B1" w:rsidP="00A17B6C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Cs/>
          <w:spacing w:val="2"/>
          <w:sz w:val="22"/>
          <w:szCs w:val="22"/>
        </w:rPr>
      </w:pPr>
      <w:r w:rsidRPr="00CE32B1">
        <w:rPr>
          <w:rFonts w:ascii="Arial" w:hAnsi="Arial" w:cs="Arial"/>
          <w:bCs/>
          <w:spacing w:val="2"/>
          <w:sz w:val="22"/>
          <w:szCs w:val="22"/>
        </w:rPr>
        <w:t xml:space="preserve"> dostawcy w terminie</w:t>
      </w:r>
      <w:r w:rsidR="00B03B84" w:rsidRPr="00A17B6C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Pr="00A17B6C">
        <w:rPr>
          <w:rFonts w:ascii="Arial" w:hAnsi="Arial" w:cs="Arial"/>
          <w:bCs/>
          <w:spacing w:val="2"/>
          <w:sz w:val="22"/>
          <w:szCs w:val="22"/>
        </w:rPr>
        <w:t xml:space="preserve">uzgodnionym z odbiorcą </w:t>
      </w:r>
      <w:r w:rsidR="006B6836" w:rsidRPr="00A17B6C">
        <w:rPr>
          <w:rFonts w:ascii="Arial" w:hAnsi="Arial" w:cs="Arial"/>
          <w:bCs/>
          <w:spacing w:val="2"/>
          <w:sz w:val="22"/>
          <w:szCs w:val="22"/>
        </w:rPr>
        <w:t>(</w:t>
      </w:r>
      <w:r w:rsidRPr="00A17B6C">
        <w:rPr>
          <w:rFonts w:ascii="Arial" w:hAnsi="Arial" w:cs="Arial"/>
          <w:bCs/>
          <w:spacing w:val="2"/>
          <w:sz w:val="22"/>
          <w:szCs w:val="22"/>
        </w:rPr>
        <w:t>jednostka wojskowa, w któ</w:t>
      </w:r>
      <w:r w:rsidR="00A17B6C">
        <w:rPr>
          <w:rFonts w:ascii="Arial" w:hAnsi="Arial" w:cs="Arial"/>
          <w:bCs/>
          <w:spacing w:val="2"/>
          <w:sz w:val="22"/>
          <w:szCs w:val="22"/>
        </w:rPr>
        <w:t xml:space="preserve">rej sprzęt będzie montowany) </w:t>
      </w:r>
      <w:r w:rsidRPr="00A17B6C">
        <w:rPr>
          <w:rFonts w:ascii="Arial" w:hAnsi="Arial" w:cs="Arial"/>
          <w:bCs/>
          <w:spacing w:val="2"/>
          <w:sz w:val="22"/>
          <w:szCs w:val="22"/>
        </w:rPr>
        <w:t>we wskazanych</w:t>
      </w:r>
      <w:r w:rsidR="004E56D0" w:rsidRPr="00A17B6C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Pr="00A17B6C">
        <w:rPr>
          <w:rFonts w:ascii="Arial" w:hAnsi="Arial" w:cs="Arial"/>
          <w:bCs/>
          <w:spacing w:val="2"/>
          <w:sz w:val="22"/>
          <w:szCs w:val="22"/>
        </w:rPr>
        <w:t xml:space="preserve"> przez</w:t>
      </w:r>
      <w:r w:rsidR="004E56D0" w:rsidRPr="00A17B6C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Pr="00A17B6C">
        <w:rPr>
          <w:rFonts w:ascii="Arial" w:hAnsi="Arial" w:cs="Arial"/>
          <w:bCs/>
          <w:spacing w:val="2"/>
          <w:sz w:val="22"/>
          <w:szCs w:val="22"/>
        </w:rPr>
        <w:t xml:space="preserve"> niego</w:t>
      </w:r>
      <w:r w:rsidR="00B03B84" w:rsidRPr="00A17B6C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Pr="00A17B6C">
        <w:rPr>
          <w:rFonts w:ascii="Arial" w:hAnsi="Arial" w:cs="Arial"/>
          <w:bCs/>
          <w:spacing w:val="2"/>
          <w:sz w:val="22"/>
          <w:szCs w:val="22"/>
        </w:rPr>
        <w:t xml:space="preserve">obiektach kuchennych. </w:t>
      </w:r>
    </w:p>
    <w:p w14:paraId="5FFC9907" w14:textId="39FCA0DC" w:rsidR="007E5162" w:rsidRPr="006B1EDB" w:rsidRDefault="00235104" w:rsidP="007E5162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 </w:t>
      </w:r>
      <w:r w:rsidR="0040094B">
        <w:rPr>
          <w:rFonts w:ascii="Arial" w:eastAsia="Calibri" w:hAnsi="Arial" w:cs="Arial"/>
          <w:sz w:val="22"/>
          <w:szCs w:val="22"/>
        </w:rPr>
        <w:t xml:space="preserve">W </w:t>
      </w:r>
      <w:r>
        <w:rPr>
          <w:rFonts w:ascii="Arial" w:eastAsia="Calibri" w:hAnsi="Arial" w:cs="Arial"/>
          <w:sz w:val="22"/>
          <w:szCs w:val="22"/>
        </w:rPr>
        <w:t xml:space="preserve">szczególnych przypadkach ZAMAWIAJĄCY dopuszcza możliwość dostawy </w:t>
      </w:r>
      <w:r w:rsidR="007E5162">
        <w:rPr>
          <w:rFonts w:ascii="Arial" w:eastAsia="Calibri" w:hAnsi="Arial" w:cs="Arial"/>
          <w:sz w:val="22"/>
          <w:szCs w:val="22"/>
        </w:rPr>
        <w:t xml:space="preserve"> </w:t>
      </w:r>
      <w:r w:rsidR="00DA3D1F">
        <w:rPr>
          <w:rFonts w:ascii="Arial" w:eastAsia="Calibri" w:hAnsi="Arial" w:cs="Arial"/>
          <w:sz w:val="22"/>
          <w:szCs w:val="22"/>
        </w:rPr>
        <w:t>przedmiotu umowy w innym</w:t>
      </w:r>
      <w:r>
        <w:rPr>
          <w:rFonts w:ascii="Arial" w:eastAsia="Calibri" w:hAnsi="Arial" w:cs="Arial"/>
          <w:sz w:val="22"/>
          <w:szCs w:val="22"/>
        </w:rPr>
        <w:t xml:space="preserve"> terminie niż określony przez ZAMAWIAJĄCEGO jednakże każdorazowo </w:t>
      </w:r>
      <w:r w:rsidR="007E5162">
        <w:rPr>
          <w:rFonts w:ascii="Arial" w:eastAsia="Calibri" w:hAnsi="Arial" w:cs="Arial"/>
          <w:sz w:val="22"/>
          <w:szCs w:val="22"/>
        </w:rPr>
        <w:t xml:space="preserve">wymaga to uprzedniej pisemnej zgody ZAMAWIAJĄCEGO. Powyższe jest uprawnieniem ZAMAWIAJĄCEGO i w </w:t>
      </w:r>
      <w:r w:rsidR="0040094B">
        <w:rPr>
          <w:rFonts w:ascii="Arial" w:eastAsia="Calibri" w:hAnsi="Arial" w:cs="Arial"/>
          <w:sz w:val="22"/>
          <w:szCs w:val="22"/>
        </w:rPr>
        <w:t>przypadku braku</w:t>
      </w:r>
      <w:r w:rsidR="007E5162">
        <w:rPr>
          <w:rFonts w:ascii="Arial" w:eastAsia="Calibri" w:hAnsi="Arial" w:cs="Arial"/>
          <w:sz w:val="22"/>
          <w:szCs w:val="22"/>
        </w:rPr>
        <w:t xml:space="preserve"> wyrażenia stosownej zgody, WYKONAWCA będzie zobowiązany do dostawy przedmiotu umowy spełniającego wymogi określone</w:t>
      </w:r>
      <w:r w:rsidR="0040094B">
        <w:rPr>
          <w:rFonts w:ascii="Arial" w:eastAsia="Calibri" w:hAnsi="Arial" w:cs="Arial"/>
          <w:sz w:val="22"/>
          <w:szCs w:val="22"/>
        </w:rPr>
        <w:t xml:space="preserve"> w</w:t>
      </w:r>
      <w:r w:rsidR="009F6E1F">
        <w:rPr>
          <w:rFonts w:ascii="Arial" w:eastAsia="Calibri" w:hAnsi="Arial" w:cs="Arial"/>
          <w:sz w:val="22"/>
          <w:szCs w:val="22"/>
        </w:rPr>
        <w:t xml:space="preserve"> załączniku nr 2</w:t>
      </w:r>
      <w:r w:rsidR="007E5162">
        <w:rPr>
          <w:rFonts w:ascii="Arial" w:eastAsia="Calibri" w:hAnsi="Arial" w:cs="Arial"/>
          <w:sz w:val="22"/>
          <w:szCs w:val="22"/>
        </w:rPr>
        <w:t xml:space="preserve"> </w:t>
      </w:r>
      <w:r w:rsidR="00EE22C3">
        <w:rPr>
          <w:rFonts w:ascii="Arial" w:eastAsia="Calibri" w:hAnsi="Arial" w:cs="Arial"/>
          <w:sz w:val="22"/>
          <w:szCs w:val="22"/>
        </w:rPr>
        <w:t>(</w:t>
      </w:r>
      <w:r w:rsidR="007E5162">
        <w:rPr>
          <w:rFonts w:ascii="Arial" w:eastAsia="Calibri" w:hAnsi="Arial" w:cs="Arial"/>
          <w:sz w:val="22"/>
          <w:szCs w:val="22"/>
        </w:rPr>
        <w:t>Opis przedmiotu zamówienia</w:t>
      </w:r>
      <w:r w:rsidR="00EE22C3">
        <w:rPr>
          <w:rFonts w:ascii="Arial" w:eastAsia="Calibri" w:hAnsi="Arial" w:cs="Arial"/>
          <w:sz w:val="22"/>
          <w:szCs w:val="22"/>
        </w:rPr>
        <w:t>)</w:t>
      </w:r>
      <w:r w:rsidR="007E5162">
        <w:rPr>
          <w:rFonts w:ascii="Arial" w:eastAsia="Calibri" w:hAnsi="Arial" w:cs="Arial"/>
          <w:sz w:val="22"/>
          <w:szCs w:val="22"/>
        </w:rPr>
        <w:t>.</w:t>
      </w:r>
    </w:p>
    <w:p w14:paraId="5E103BBD" w14:textId="67AD86D9" w:rsidR="00344065" w:rsidRPr="00F933FF" w:rsidRDefault="00344065" w:rsidP="00596177">
      <w:pPr>
        <w:pStyle w:val="Default"/>
        <w:spacing w:line="276" w:lineRule="auto"/>
        <w:ind w:hanging="426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2FD0AE75" w14:textId="77777777" w:rsidR="00F51565" w:rsidRPr="00F933FF" w:rsidRDefault="002A6719" w:rsidP="00F933FF">
      <w:pPr>
        <w:pStyle w:val="Default"/>
        <w:spacing w:line="276" w:lineRule="auto"/>
        <w:ind w:hanging="426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F933FF">
        <w:rPr>
          <w:rFonts w:ascii="Arial" w:hAnsi="Arial" w:cs="Arial"/>
          <w:b/>
          <w:bCs/>
          <w:color w:val="auto"/>
          <w:sz w:val="22"/>
          <w:szCs w:val="22"/>
        </w:rPr>
        <w:t>§ 4</w:t>
      </w:r>
    </w:p>
    <w:p w14:paraId="73C18E73" w14:textId="77777777" w:rsidR="00270FB8" w:rsidRPr="00F933FF" w:rsidRDefault="00270FB8" w:rsidP="00F933FF">
      <w:pPr>
        <w:spacing w:line="276" w:lineRule="auto"/>
        <w:ind w:hanging="426"/>
        <w:jc w:val="center"/>
        <w:rPr>
          <w:rFonts w:ascii="Arial" w:hAnsi="Arial" w:cs="Arial"/>
          <w:b/>
          <w:sz w:val="22"/>
          <w:szCs w:val="22"/>
        </w:rPr>
      </w:pPr>
      <w:r w:rsidRPr="00F933FF">
        <w:rPr>
          <w:rFonts w:ascii="Arial" w:hAnsi="Arial" w:cs="Arial"/>
          <w:b/>
          <w:sz w:val="22"/>
          <w:szCs w:val="22"/>
        </w:rPr>
        <w:t>GWARANCJA I WARUNKI SKŁADANIA REKLAMACJI:</w:t>
      </w:r>
    </w:p>
    <w:p w14:paraId="1C365A9A" w14:textId="77777777" w:rsidR="00782155" w:rsidRDefault="00782155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270FB8" w:rsidRPr="00F933FF">
        <w:rPr>
          <w:rFonts w:ascii="Arial" w:hAnsi="Arial" w:cs="Arial"/>
          <w:sz w:val="22"/>
          <w:szCs w:val="22"/>
        </w:rPr>
        <w:t>WYKONAWCA odpowiada za wady prawne i fi</w:t>
      </w:r>
      <w:r w:rsidR="00E364A6" w:rsidRPr="00F933FF">
        <w:rPr>
          <w:rFonts w:ascii="Arial" w:hAnsi="Arial" w:cs="Arial"/>
          <w:sz w:val="22"/>
          <w:szCs w:val="22"/>
        </w:rPr>
        <w:t>zyczne przedmiotu</w:t>
      </w:r>
      <w:r w:rsidR="00270FB8" w:rsidRPr="00F933FF">
        <w:rPr>
          <w:rFonts w:ascii="Arial" w:hAnsi="Arial" w:cs="Arial"/>
          <w:sz w:val="22"/>
          <w:szCs w:val="22"/>
        </w:rPr>
        <w:t xml:space="preserve"> </w:t>
      </w:r>
      <w:r w:rsidR="00E364A6" w:rsidRPr="00F933FF">
        <w:rPr>
          <w:rFonts w:ascii="Arial" w:hAnsi="Arial" w:cs="Arial"/>
          <w:sz w:val="22"/>
          <w:szCs w:val="22"/>
        </w:rPr>
        <w:t>u</w:t>
      </w:r>
      <w:r w:rsidR="00270FB8" w:rsidRPr="00F933FF">
        <w:rPr>
          <w:rFonts w:ascii="Arial" w:hAnsi="Arial" w:cs="Arial"/>
          <w:sz w:val="22"/>
          <w:szCs w:val="22"/>
        </w:rPr>
        <w:t>mowy i ponosi z tego</w:t>
      </w:r>
    </w:p>
    <w:p w14:paraId="6382CAB6" w14:textId="72B5A372" w:rsidR="00270FB8" w:rsidRPr="00F933FF" w:rsidRDefault="00782155" w:rsidP="0078215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270FB8" w:rsidRPr="00F933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</w:t>
      </w:r>
      <w:r w:rsidR="00270FB8" w:rsidRPr="00F933FF">
        <w:rPr>
          <w:rFonts w:ascii="Arial" w:hAnsi="Arial" w:cs="Arial"/>
          <w:sz w:val="22"/>
          <w:szCs w:val="22"/>
        </w:rPr>
        <w:t>tytułu wszelką o</w:t>
      </w:r>
      <w:r w:rsidR="00FE7118" w:rsidRPr="00F933FF">
        <w:rPr>
          <w:rFonts w:ascii="Arial" w:hAnsi="Arial" w:cs="Arial"/>
          <w:sz w:val="22"/>
          <w:szCs w:val="22"/>
        </w:rPr>
        <w:t>dpowiedzialność</w:t>
      </w:r>
      <w:r w:rsidR="00E364A6" w:rsidRPr="00F933FF">
        <w:rPr>
          <w:rFonts w:ascii="Arial" w:hAnsi="Arial" w:cs="Arial"/>
          <w:sz w:val="22"/>
          <w:szCs w:val="22"/>
        </w:rPr>
        <w:t xml:space="preserve"> w szczególności</w:t>
      </w:r>
      <w:r w:rsidR="006F2B3F" w:rsidRPr="00F933FF">
        <w:rPr>
          <w:rFonts w:ascii="Arial" w:hAnsi="Arial" w:cs="Arial"/>
          <w:sz w:val="22"/>
          <w:szCs w:val="22"/>
        </w:rPr>
        <w:t>, jeżeli</w:t>
      </w:r>
      <w:r w:rsidR="00E364A6" w:rsidRPr="00F933FF">
        <w:rPr>
          <w:rFonts w:ascii="Arial" w:hAnsi="Arial" w:cs="Arial"/>
          <w:sz w:val="22"/>
          <w:szCs w:val="22"/>
        </w:rPr>
        <w:t>:</w:t>
      </w:r>
    </w:p>
    <w:p w14:paraId="2BA7888D" w14:textId="77777777" w:rsidR="00E364A6" w:rsidRPr="00F933FF" w:rsidRDefault="006F2B3F" w:rsidP="00885383">
      <w:pPr>
        <w:numPr>
          <w:ilvl w:val="0"/>
          <w:numId w:val="13"/>
        </w:numPr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p</w:t>
      </w:r>
      <w:r w:rsidR="00E364A6" w:rsidRPr="00F933FF">
        <w:rPr>
          <w:rFonts w:ascii="Arial" w:hAnsi="Arial" w:cs="Arial"/>
          <w:sz w:val="22"/>
          <w:szCs w:val="22"/>
        </w:rPr>
        <w:t>rzedmiot umowy</w:t>
      </w:r>
      <w:r w:rsidRPr="00F933FF">
        <w:rPr>
          <w:rFonts w:ascii="Arial" w:hAnsi="Arial" w:cs="Arial"/>
          <w:sz w:val="22"/>
          <w:szCs w:val="22"/>
        </w:rPr>
        <w:t xml:space="preserve"> </w:t>
      </w:r>
      <w:r w:rsidR="00E364A6" w:rsidRPr="00F933FF">
        <w:rPr>
          <w:rFonts w:ascii="Arial" w:hAnsi="Arial" w:cs="Arial"/>
          <w:sz w:val="22"/>
          <w:szCs w:val="22"/>
        </w:rPr>
        <w:t xml:space="preserve">ma wadę </w:t>
      </w:r>
      <w:r w:rsidRPr="00F933FF">
        <w:rPr>
          <w:rFonts w:ascii="Arial" w:hAnsi="Arial" w:cs="Arial"/>
          <w:sz w:val="22"/>
          <w:szCs w:val="22"/>
        </w:rPr>
        <w:t xml:space="preserve">fizyczną </w:t>
      </w:r>
      <w:r w:rsidR="00E364A6" w:rsidRPr="00F933FF">
        <w:rPr>
          <w:rFonts w:ascii="Arial" w:hAnsi="Arial" w:cs="Arial"/>
          <w:sz w:val="22"/>
          <w:szCs w:val="22"/>
        </w:rPr>
        <w:t>zmniejszającą jego war</w:t>
      </w:r>
      <w:r w:rsidR="009E75CB" w:rsidRPr="00F933FF">
        <w:rPr>
          <w:rFonts w:ascii="Arial" w:hAnsi="Arial" w:cs="Arial"/>
          <w:sz w:val="22"/>
          <w:szCs w:val="22"/>
        </w:rPr>
        <w:t xml:space="preserve">tość lub użyteczność wynikającą </w:t>
      </w:r>
      <w:r w:rsidRPr="00F933FF">
        <w:rPr>
          <w:rFonts w:ascii="Arial" w:hAnsi="Arial" w:cs="Arial"/>
          <w:sz w:val="22"/>
          <w:szCs w:val="22"/>
        </w:rPr>
        <w:t xml:space="preserve">z jego przeznaczenia albo </w:t>
      </w:r>
      <w:r w:rsidR="00E364A6" w:rsidRPr="00F933FF">
        <w:rPr>
          <w:rFonts w:ascii="Arial" w:hAnsi="Arial" w:cs="Arial"/>
          <w:sz w:val="22"/>
          <w:szCs w:val="22"/>
        </w:rPr>
        <w:t>nie ma właściwości wymaganych pr</w:t>
      </w:r>
      <w:r w:rsidR="00BE2207" w:rsidRPr="00F933FF">
        <w:rPr>
          <w:rFonts w:ascii="Arial" w:hAnsi="Arial" w:cs="Arial"/>
          <w:sz w:val="22"/>
          <w:szCs w:val="22"/>
        </w:rPr>
        <w:t>zez ZAMAWIAJĄCEGO;</w:t>
      </w:r>
    </w:p>
    <w:p w14:paraId="32C0D1B6" w14:textId="75A48995" w:rsidR="00A73DF3" w:rsidRPr="00A73DF3" w:rsidRDefault="006F2B3F" w:rsidP="00B762F4">
      <w:pPr>
        <w:numPr>
          <w:ilvl w:val="0"/>
          <w:numId w:val="13"/>
        </w:numPr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A73DF3">
        <w:rPr>
          <w:rFonts w:ascii="Arial" w:hAnsi="Arial" w:cs="Arial"/>
          <w:sz w:val="22"/>
          <w:szCs w:val="22"/>
        </w:rPr>
        <w:t>przedmiot umowy</w:t>
      </w:r>
      <w:r w:rsidR="009D7A2D">
        <w:rPr>
          <w:rFonts w:ascii="Arial" w:hAnsi="Arial" w:cs="Arial"/>
          <w:sz w:val="22"/>
          <w:szCs w:val="22"/>
        </w:rPr>
        <w:t xml:space="preserve"> posiada wady prawne w tym zwłaszcza</w:t>
      </w:r>
      <w:r w:rsidRPr="00A73DF3">
        <w:rPr>
          <w:rFonts w:ascii="Arial" w:hAnsi="Arial" w:cs="Arial"/>
          <w:sz w:val="22"/>
          <w:szCs w:val="22"/>
        </w:rPr>
        <w:t xml:space="preserve"> </w:t>
      </w:r>
      <w:r w:rsidR="00270FB8" w:rsidRPr="00A73DF3">
        <w:rPr>
          <w:rFonts w:ascii="Arial" w:hAnsi="Arial" w:cs="Arial"/>
          <w:sz w:val="22"/>
          <w:szCs w:val="22"/>
        </w:rPr>
        <w:t>stanowi własność osoby trzeciej, albo jest obciążony praw</w:t>
      </w:r>
      <w:r w:rsidRPr="00A73DF3">
        <w:rPr>
          <w:rFonts w:ascii="Arial" w:hAnsi="Arial" w:cs="Arial"/>
          <w:sz w:val="22"/>
          <w:szCs w:val="22"/>
        </w:rPr>
        <w:t>ami osób trzecich</w:t>
      </w:r>
      <w:r w:rsidR="004D5160" w:rsidRPr="00A73DF3">
        <w:rPr>
          <w:rFonts w:ascii="Arial" w:hAnsi="Arial" w:cs="Arial"/>
          <w:sz w:val="22"/>
          <w:szCs w:val="22"/>
        </w:rPr>
        <w:t>.</w:t>
      </w:r>
      <w:r w:rsidR="00A73DF3" w:rsidRPr="00A73DF3">
        <w:rPr>
          <w:rFonts w:ascii="Arial" w:hAnsi="Arial" w:cs="Arial"/>
          <w:sz w:val="22"/>
          <w:szCs w:val="22"/>
        </w:rPr>
        <w:tab/>
      </w:r>
    </w:p>
    <w:p w14:paraId="369B65CD" w14:textId="6BAA9C72" w:rsidR="00A73DF3" w:rsidRDefault="00A73DF3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dostarczony przedmiot umowy WYKONAWCA udziela gwarancji na okres </w:t>
      </w:r>
      <w:r>
        <w:rPr>
          <w:rFonts w:ascii="Arial" w:hAnsi="Arial" w:cs="Arial"/>
          <w:sz w:val="22"/>
          <w:szCs w:val="22"/>
        </w:rPr>
        <w:br/>
        <w:t>2</w:t>
      </w:r>
      <w:r w:rsidR="00D468D1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miesięcy</w:t>
      </w:r>
      <w:r w:rsidR="00184189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184189">
        <w:rPr>
          <w:rFonts w:ascii="Arial" w:hAnsi="Arial" w:cs="Arial"/>
          <w:sz w:val="22"/>
          <w:szCs w:val="22"/>
        </w:rPr>
        <w:t>licząc</w:t>
      </w:r>
      <w:r>
        <w:rPr>
          <w:rFonts w:ascii="Arial" w:hAnsi="Arial" w:cs="Arial"/>
          <w:sz w:val="22"/>
          <w:szCs w:val="22"/>
        </w:rPr>
        <w:t xml:space="preserve"> od daty dostawy towaru.</w:t>
      </w:r>
    </w:p>
    <w:p w14:paraId="4924BF3A" w14:textId="53A330FE" w:rsidR="006F2B3F" w:rsidRPr="00F933FF" w:rsidRDefault="006F2B3F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O stwierdzonej wadzie fizycznej lub prawnej przedmiotu umowy ZAMAWIAJĄCY zawiadomi WYKONAWCĘ ni</w:t>
      </w:r>
      <w:r w:rsidR="00BE2207" w:rsidRPr="00F933FF">
        <w:rPr>
          <w:rFonts w:ascii="Arial" w:hAnsi="Arial" w:cs="Arial"/>
          <w:sz w:val="22"/>
          <w:szCs w:val="22"/>
        </w:rPr>
        <w:t>ezwłocznie po stw</w:t>
      </w:r>
      <w:r w:rsidR="004D5160" w:rsidRPr="00F933FF">
        <w:rPr>
          <w:rFonts w:ascii="Arial" w:hAnsi="Arial" w:cs="Arial"/>
          <w:sz w:val="22"/>
          <w:szCs w:val="22"/>
        </w:rPr>
        <w:t>ierdzeniu wady.</w:t>
      </w:r>
    </w:p>
    <w:p w14:paraId="21C90331" w14:textId="2D65C37C" w:rsidR="006F2B3F" w:rsidRPr="00F933FF" w:rsidRDefault="006F2B3F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Formę zawiadomienia, o którym mowa w ust. 3 stanowi „</w:t>
      </w:r>
      <w:r w:rsidR="003B7F87">
        <w:rPr>
          <w:rFonts w:ascii="Arial" w:hAnsi="Arial" w:cs="Arial"/>
          <w:sz w:val="22"/>
          <w:szCs w:val="22"/>
        </w:rPr>
        <w:t>Protokół</w:t>
      </w:r>
      <w:r w:rsidRPr="00F933FF">
        <w:rPr>
          <w:rFonts w:ascii="Arial" w:hAnsi="Arial" w:cs="Arial"/>
          <w:sz w:val="22"/>
          <w:szCs w:val="22"/>
        </w:rPr>
        <w:t xml:space="preserve"> reklamacji” wykonany przez ZAMAWI</w:t>
      </w:r>
      <w:r w:rsidR="00CF5872" w:rsidRPr="00F933FF">
        <w:rPr>
          <w:rFonts w:ascii="Arial" w:hAnsi="Arial" w:cs="Arial"/>
          <w:sz w:val="22"/>
          <w:szCs w:val="22"/>
        </w:rPr>
        <w:t xml:space="preserve">AJĄCEGO </w:t>
      </w:r>
      <w:r w:rsidRPr="00F933FF">
        <w:rPr>
          <w:rFonts w:ascii="Arial" w:hAnsi="Arial" w:cs="Arial"/>
          <w:sz w:val="22"/>
          <w:szCs w:val="22"/>
        </w:rPr>
        <w:t>i przekazany WYKONAWCY za pośrednictwem poczty e</w:t>
      </w:r>
      <w:r w:rsidR="00CF5872" w:rsidRPr="00F933FF">
        <w:rPr>
          <w:rFonts w:ascii="Arial" w:hAnsi="Arial" w:cs="Arial"/>
          <w:sz w:val="22"/>
          <w:szCs w:val="22"/>
        </w:rPr>
        <w:t xml:space="preserve">lektronicznej </w:t>
      </w:r>
      <w:r w:rsidR="004D5160" w:rsidRPr="00F933FF">
        <w:rPr>
          <w:rFonts w:ascii="Arial" w:hAnsi="Arial" w:cs="Arial"/>
          <w:sz w:val="22"/>
          <w:szCs w:val="22"/>
        </w:rPr>
        <w:t>(e-mailem)</w:t>
      </w:r>
      <w:r w:rsidR="00256286" w:rsidRPr="00256286">
        <w:rPr>
          <w:rFonts w:ascii="Arial" w:hAnsi="Arial" w:cs="Arial"/>
          <w:sz w:val="22"/>
          <w:szCs w:val="22"/>
        </w:rPr>
        <w:t xml:space="preserve"> </w:t>
      </w:r>
      <w:r w:rsidR="00F85BEE">
        <w:rPr>
          <w:rFonts w:ascii="Arial" w:hAnsi="Arial" w:cs="Arial"/>
          <w:sz w:val="22"/>
          <w:szCs w:val="22"/>
        </w:rPr>
        <w:t>ozgst.zywn</w:t>
      </w:r>
      <w:r w:rsidR="00256286">
        <w:rPr>
          <w:rFonts w:ascii="Arial" w:hAnsi="Arial" w:cs="Arial"/>
          <w:sz w:val="22"/>
          <w:szCs w:val="22"/>
        </w:rPr>
        <w:t>@ron.mil.pl.</w:t>
      </w:r>
    </w:p>
    <w:p w14:paraId="378C3097" w14:textId="21382CF5" w:rsidR="006F2B3F" w:rsidRPr="00F933FF" w:rsidRDefault="006F2B3F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WYKONAWCA rozpatruje reklamac</w:t>
      </w:r>
      <w:r w:rsidR="003B7F87">
        <w:rPr>
          <w:rFonts w:ascii="Arial" w:hAnsi="Arial" w:cs="Arial"/>
          <w:sz w:val="22"/>
          <w:szCs w:val="22"/>
        </w:rPr>
        <w:t>ję w terminie nie dłuższym niż 2</w:t>
      </w:r>
      <w:r w:rsidRPr="00F933FF">
        <w:rPr>
          <w:rFonts w:ascii="Arial" w:hAnsi="Arial" w:cs="Arial"/>
          <w:sz w:val="22"/>
          <w:szCs w:val="22"/>
        </w:rPr>
        <w:t xml:space="preserve"> dni od dnia otrzymania od ZAMAW</w:t>
      </w:r>
      <w:r w:rsidR="00032BFC" w:rsidRPr="00F933FF">
        <w:rPr>
          <w:rFonts w:ascii="Arial" w:hAnsi="Arial" w:cs="Arial"/>
          <w:sz w:val="22"/>
          <w:szCs w:val="22"/>
        </w:rPr>
        <w:t>IAJĄCEGO „Protoko</w:t>
      </w:r>
      <w:r w:rsidR="004D5160" w:rsidRPr="00F933FF">
        <w:rPr>
          <w:rFonts w:ascii="Arial" w:hAnsi="Arial" w:cs="Arial"/>
          <w:sz w:val="22"/>
          <w:szCs w:val="22"/>
        </w:rPr>
        <w:t>łu reklamacji”.</w:t>
      </w:r>
    </w:p>
    <w:p w14:paraId="1830D6C4" w14:textId="25317691" w:rsidR="008779F9" w:rsidRPr="00F933FF" w:rsidRDefault="006F2B3F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lastRenderedPageBreak/>
        <w:t xml:space="preserve">W przypadku uznania przez </w:t>
      </w:r>
      <w:r w:rsidR="00270FB8" w:rsidRPr="00F933FF">
        <w:rPr>
          <w:rFonts w:ascii="Arial" w:hAnsi="Arial" w:cs="Arial"/>
          <w:sz w:val="22"/>
          <w:szCs w:val="22"/>
        </w:rPr>
        <w:t>WYKONAWC</w:t>
      </w:r>
      <w:r w:rsidRPr="00F933FF">
        <w:rPr>
          <w:rFonts w:ascii="Arial" w:hAnsi="Arial" w:cs="Arial"/>
          <w:sz w:val="22"/>
          <w:szCs w:val="22"/>
        </w:rPr>
        <w:t>Ę reklamacji, WYKONAWCA jest</w:t>
      </w:r>
      <w:r w:rsidR="00270FB8" w:rsidRPr="00F933FF">
        <w:rPr>
          <w:rFonts w:ascii="Arial" w:hAnsi="Arial" w:cs="Arial"/>
          <w:sz w:val="22"/>
          <w:szCs w:val="22"/>
        </w:rPr>
        <w:t xml:space="preserve"> </w:t>
      </w:r>
      <w:r w:rsidRPr="00F933FF">
        <w:rPr>
          <w:rFonts w:ascii="Arial" w:hAnsi="Arial" w:cs="Arial"/>
          <w:sz w:val="22"/>
          <w:szCs w:val="22"/>
        </w:rPr>
        <w:t>zobowiązany</w:t>
      </w:r>
      <w:r w:rsidR="008779F9" w:rsidRPr="00F933FF">
        <w:rPr>
          <w:rFonts w:ascii="Arial" w:hAnsi="Arial" w:cs="Arial"/>
          <w:sz w:val="22"/>
          <w:szCs w:val="22"/>
        </w:rPr>
        <w:t xml:space="preserve"> do</w:t>
      </w:r>
      <w:r w:rsidR="00270FB8" w:rsidRPr="00F933FF">
        <w:rPr>
          <w:rFonts w:ascii="Arial" w:hAnsi="Arial" w:cs="Arial"/>
          <w:sz w:val="22"/>
          <w:szCs w:val="22"/>
        </w:rPr>
        <w:t xml:space="preserve"> odebra</w:t>
      </w:r>
      <w:r w:rsidR="008779F9" w:rsidRPr="00F933FF">
        <w:rPr>
          <w:rFonts w:ascii="Arial" w:hAnsi="Arial" w:cs="Arial"/>
          <w:sz w:val="22"/>
          <w:szCs w:val="22"/>
        </w:rPr>
        <w:t xml:space="preserve">nia </w:t>
      </w:r>
      <w:r w:rsidR="00527170">
        <w:rPr>
          <w:rFonts w:ascii="Arial" w:hAnsi="Arial" w:cs="Arial"/>
          <w:sz w:val="22"/>
          <w:szCs w:val="22"/>
        </w:rPr>
        <w:t xml:space="preserve">na własny koszt </w:t>
      </w:r>
      <w:r w:rsidR="00270FB8" w:rsidRPr="00F933FF">
        <w:rPr>
          <w:rFonts w:ascii="Arial" w:hAnsi="Arial" w:cs="Arial"/>
          <w:sz w:val="22"/>
          <w:szCs w:val="22"/>
        </w:rPr>
        <w:t>wadliw</w:t>
      </w:r>
      <w:r w:rsidR="008779F9" w:rsidRPr="00F933FF">
        <w:rPr>
          <w:rFonts w:ascii="Arial" w:hAnsi="Arial" w:cs="Arial"/>
          <w:sz w:val="22"/>
          <w:szCs w:val="22"/>
        </w:rPr>
        <w:t>ego</w:t>
      </w:r>
      <w:r w:rsidR="00270FB8" w:rsidRPr="00F933FF">
        <w:rPr>
          <w:rFonts w:ascii="Arial" w:hAnsi="Arial" w:cs="Arial"/>
          <w:sz w:val="22"/>
          <w:szCs w:val="22"/>
        </w:rPr>
        <w:t xml:space="preserve"> przedmiot</w:t>
      </w:r>
      <w:r w:rsidR="008779F9" w:rsidRPr="00F933FF">
        <w:rPr>
          <w:rFonts w:ascii="Arial" w:hAnsi="Arial" w:cs="Arial"/>
          <w:sz w:val="22"/>
          <w:szCs w:val="22"/>
        </w:rPr>
        <w:t>u</w:t>
      </w:r>
      <w:r w:rsidR="00270FB8" w:rsidRPr="00F933FF">
        <w:rPr>
          <w:rFonts w:ascii="Arial" w:hAnsi="Arial" w:cs="Arial"/>
          <w:sz w:val="22"/>
          <w:szCs w:val="22"/>
        </w:rPr>
        <w:t xml:space="preserve"> </w:t>
      </w:r>
      <w:r w:rsidR="008779F9" w:rsidRPr="00F933FF">
        <w:rPr>
          <w:rFonts w:ascii="Arial" w:hAnsi="Arial" w:cs="Arial"/>
          <w:sz w:val="22"/>
          <w:szCs w:val="22"/>
        </w:rPr>
        <w:t>u</w:t>
      </w:r>
      <w:r w:rsidR="00270FB8" w:rsidRPr="00F933FF">
        <w:rPr>
          <w:rFonts w:ascii="Arial" w:hAnsi="Arial" w:cs="Arial"/>
          <w:sz w:val="22"/>
          <w:szCs w:val="22"/>
        </w:rPr>
        <w:t xml:space="preserve">mowy z miejsca </w:t>
      </w:r>
      <w:r w:rsidR="008779F9" w:rsidRPr="00F933FF">
        <w:rPr>
          <w:rFonts w:ascii="Arial" w:hAnsi="Arial" w:cs="Arial"/>
          <w:sz w:val="22"/>
          <w:szCs w:val="22"/>
        </w:rPr>
        <w:t xml:space="preserve">jego dostawy </w:t>
      </w:r>
      <w:r w:rsidR="002E7FDF">
        <w:rPr>
          <w:rFonts w:ascii="Arial" w:hAnsi="Arial" w:cs="Arial"/>
          <w:sz w:val="22"/>
          <w:szCs w:val="22"/>
        </w:rPr>
        <w:br/>
      </w:r>
      <w:r w:rsidR="00270FB8" w:rsidRPr="00F933FF">
        <w:rPr>
          <w:rFonts w:ascii="Arial" w:hAnsi="Arial" w:cs="Arial"/>
          <w:sz w:val="22"/>
          <w:szCs w:val="22"/>
        </w:rPr>
        <w:t>lub z innego miejsca wskazanego przez ZAMAWIAJĄCEGO</w:t>
      </w:r>
      <w:r w:rsidR="004D5160" w:rsidRPr="00F933FF">
        <w:rPr>
          <w:rFonts w:ascii="Arial" w:hAnsi="Arial" w:cs="Arial"/>
          <w:sz w:val="22"/>
          <w:szCs w:val="22"/>
        </w:rPr>
        <w:t>.</w:t>
      </w:r>
    </w:p>
    <w:p w14:paraId="24ABE2BD" w14:textId="2DA985BB" w:rsidR="008779F9" w:rsidRPr="00F933FF" w:rsidRDefault="008779F9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Termin wymiany przedmiotu umowy przez WYKONAWCĘ na wolny od wad Strony ustalają na</w:t>
      </w:r>
      <w:r w:rsidR="00943979" w:rsidRPr="00F933FF">
        <w:rPr>
          <w:rFonts w:ascii="Arial" w:hAnsi="Arial" w:cs="Arial"/>
          <w:sz w:val="22"/>
          <w:szCs w:val="22"/>
        </w:rPr>
        <w:t xml:space="preserve"> </w:t>
      </w:r>
      <w:r w:rsidR="003B7F87">
        <w:rPr>
          <w:rFonts w:ascii="Arial" w:hAnsi="Arial" w:cs="Arial"/>
          <w:sz w:val="22"/>
          <w:szCs w:val="22"/>
        </w:rPr>
        <w:t>5</w:t>
      </w:r>
      <w:r w:rsidRPr="00F933FF">
        <w:rPr>
          <w:rFonts w:ascii="Arial" w:hAnsi="Arial" w:cs="Arial"/>
          <w:sz w:val="22"/>
          <w:szCs w:val="22"/>
        </w:rPr>
        <w:t xml:space="preserve"> dni</w:t>
      </w:r>
      <w:r w:rsidR="00943979" w:rsidRPr="00F933FF">
        <w:rPr>
          <w:rFonts w:ascii="Arial" w:hAnsi="Arial" w:cs="Arial"/>
          <w:sz w:val="22"/>
          <w:szCs w:val="22"/>
        </w:rPr>
        <w:t xml:space="preserve"> </w:t>
      </w:r>
      <w:r w:rsidR="009256CC">
        <w:rPr>
          <w:rFonts w:ascii="Arial" w:hAnsi="Arial" w:cs="Arial"/>
          <w:sz w:val="22"/>
          <w:szCs w:val="22"/>
        </w:rPr>
        <w:t>roboczych</w:t>
      </w:r>
      <w:r w:rsidR="003B7F87">
        <w:rPr>
          <w:rFonts w:ascii="Arial" w:hAnsi="Arial" w:cs="Arial"/>
          <w:sz w:val="22"/>
          <w:szCs w:val="22"/>
        </w:rPr>
        <w:t xml:space="preserve"> wraz z odbiorem</w:t>
      </w:r>
      <w:r w:rsidR="001E7D3A" w:rsidRPr="00F933FF">
        <w:rPr>
          <w:rFonts w:ascii="Arial" w:hAnsi="Arial" w:cs="Arial"/>
          <w:sz w:val="22"/>
          <w:szCs w:val="22"/>
        </w:rPr>
        <w:t xml:space="preserve"> </w:t>
      </w:r>
      <w:r w:rsidRPr="00F933FF">
        <w:rPr>
          <w:rFonts w:ascii="Arial" w:hAnsi="Arial" w:cs="Arial"/>
          <w:sz w:val="22"/>
          <w:szCs w:val="22"/>
        </w:rPr>
        <w:t>przez WYKONAWCĘ wadliwego przedmiotu umo</w:t>
      </w:r>
      <w:r w:rsidR="004D5160" w:rsidRPr="00F933FF">
        <w:rPr>
          <w:rFonts w:ascii="Arial" w:hAnsi="Arial" w:cs="Arial"/>
          <w:sz w:val="22"/>
          <w:szCs w:val="22"/>
        </w:rPr>
        <w:t>wy.</w:t>
      </w:r>
    </w:p>
    <w:p w14:paraId="712635B6" w14:textId="0CF7BBE0" w:rsidR="008779F9" w:rsidRPr="00F933FF" w:rsidRDefault="008779F9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 xml:space="preserve">Dostawy przedmiotu umowy wolnego od wad WYKONAWCA dokona zgodnie </w:t>
      </w:r>
      <w:r w:rsidR="00F20485">
        <w:rPr>
          <w:rFonts w:ascii="Arial" w:hAnsi="Arial" w:cs="Arial"/>
          <w:sz w:val="22"/>
          <w:szCs w:val="22"/>
        </w:rPr>
        <w:br/>
      </w:r>
      <w:r w:rsidRPr="00F933FF">
        <w:rPr>
          <w:rFonts w:ascii="Arial" w:hAnsi="Arial" w:cs="Arial"/>
          <w:sz w:val="22"/>
          <w:szCs w:val="22"/>
        </w:rPr>
        <w:t xml:space="preserve">z ustaleniami ZAMAWIAJĄCEGO, lub do miejsca o którym mowa w § </w:t>
      </w:r>
      <w:r w:rsidR="002A6719" w:rsidRPr="00F933FF">
        <w:rPr>
          <w:rFonts w:ascii="Arial" w:hAnsi="Arial" w:cs="Arial"/>
          <w:sz w:val="22"/>
          <w:szCs w:val="22"/>
        </w:rPr>
        <w:t>3</w:t>
      </w:r>
      <w:r w:rsidR="004D5160" w:rsidRPr="00F933FF">
        <w:rPr>
          <w:rFonts w:ascii="Arial" w:hAnsi="Arial" w:cs="Arial"/>
          <w:sz w:val="22"/>
          <w:szCs w:val="22"/>
        </w:rPr>
        <w:t xml:space="preserve"> ust. 1.</w:t>
      </w:r>
    </w:p>
    <w:p w14:paraId="61E78B24" w14:textId="353BCB99" w:rsidR="008779F9" w:rsidRPr="00F933FF" w:rsidRDefault="008779F9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Koszty</w:t>
      </w:r>
      <w:r w:rsidR="009D7A2D">
        <w:rPr>
          <w:rFonts w:ascii="Arial" w:hAnsi="Arial" w:cs="Arial"/>
          <w:sz w:val="22"/>
          <w:szCs w:val="22"/>
        </w:rPr>
        <w:t xml:space="preserve"> całego</w:t>
      </w:r>
      <w:r w:rsidRPr="00F933FF">
        <w:rPr>
          <w:rFonts w:ascii="Arial" w:hAnsi="Arial" w:cs="Arial"/>
          <w:sz w:val="22"/>
          <w:szCs w:val="22"/>
        </w:rPr>
        <w:t xml:space="preserve"> postępowania </w:t>
      </w:r>
      <w:r w:rsidR="004D5160" w:rsidRPr="00F933FF">
        <w:rPr>
          <w:rFonts w:ascii="Arial" w:hAnsi="Arial" w:cs="Arial"/>
          <w:sz w:val="22"/>
          <w:szCs w:val="22"/>
        </w:rPr>
        <w:t>reklamacyjnego ponosi WYKONAWCA.</w:t>
      </w:r>
    </w:p>
    <w:p w14:paraId="0AD1C005" w14:textId="5BE4AB7F" w:rsidR="008779F9" w:rsidRPr="00F933FF" w:rsidRDefault="008779F9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 xml:space="preserve">W okresie gwarancji WYKONAWCA na swój koszt dokonuje wymiany przedmiotu umowy </w:t>
      </w:r>
      <w:r w:rsidR="00CF5872" w:rsidRPr="00F933FF">
        <w:rPr>
          <w:rFonts w:ascii="Arial" w:hAnsi="Arial" w:cs="Arial"/>
          <w:sz w:val="22"/>
          <w:szCs w:val="22"/>
        </w:rPr>
        <w:t xml:space="preserve"> </w:t>
      </w:r>
      <w:r w:rsidRPr="00F933FF">
        <w:rPr>
          <w:rFonts w:ascii="Arial" w:hAnsi="Arial" w:cs="Arial"/>
          <w:sz w:val="22"/>
          <w:szCs w:val="22"/>
        </w:rPr>
        <w:t>n</w:t>
      </w:r>
      <w:r w:rsidR="002F194A">
        <w:rPr>
          <w:rFonts w:ascii="Arial" w:hAnsi="Arial" w:cs="Arial"/>
          <w:sz w:val="22"/>
          <w:szCs w:val="22"/>
        </w:rPr>
        <w:t xml:space="preserve">a </w:t>
      </w:r>
      <w:r w:rsidR="009D7A2D">
        <w:rPr>
          <w:rFonts w:ascii="Arial" w:hAnsi="Arial" w:cs="Arial"/>
          <w:sz w:val="22"/>
          <w:szCs w:val="22"/>
        </w:rPr>
        <w:t xml:space="preserve">inny egzemplarz </w:t>
      </w:r>
      <w:r w:rsidR="002F194A">
        <w:rPr>
          <w:rFonts w:ascii="Arial" w:hAnsi="Arial" w:cs="Arial"/>
          <w:sz w:val="22"/>
          <w:szCs w:val="22"/>
        </w:rPr>
        <w:t>przedmiot</w:t>
      </w:r>
      <w:r w:rsidR="009D7A2D">
        <w:rPr>
          <w:rFonts w:ascii="Arial" w:hAnsi="Arial" w:cs="Arial"/>
          <w:sz w:val="22"/>
          <w:szCs w:val="22"/>
        </w:rPr>
        <w:t>u</w:t>
      </w:r>
      <w:r w:rsidR="00A72334">
        <w:rPr>
          <w:rFonts w:ascii="Arial" w:hAnsi="Arial" w:cs="Arial"/>
          <w:sz w:val="22"/>
          <w:szCs w:val="22"/>
        </w:rPr>
        <w:t xml:space="preserve"> umowy wolny od wad wraz z demontażem i montażem</w:t>
      </w:r>
      <w:r w:rsidR="00E62D3B">
        <w:rPr>
          <w:rFonts w:ascii="Arial" w:hAnsi="Arial" w:cs="Arial"/>
          <w:sz w:val="22"/>
          <w:szCs w:val="22"/>
        </w:rPr>
        <w:t xml:space="preserve"> nowego urządzenia.</w:t>
      </w:r>
    </w:p>
    <w:p w14:paraId="2BC02E6C" w14:textId="4E9BAFA2" w:rsidR="008779F9" w:rsidRPr="00F933FF" w:rsidRDefault="008779F9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Termin gwarancji na przedmiot umowy wolny od wad rozpoczyna się na n</w:t>
      </w:r>
      <w:r w:rsidR="004D5160" w:rsidRPr="00F933FF">
        <w:rPr>
          <w:rFonts w:ascii="Arial" w:hAnsi="Arial" w:cs="Arial"/>
          <w:sz w:val="22"/>
          <w:szCs w:val="22"/>
        </w:rPr>
        <w:t xml:space="preserve">owo od </w:t>
      </w:r>
      <w:r w:rsidR="009D7A2D">
        <w:rPr>
          <w:rFonts w:ascii="Arial" w:hAnsi="Arial" w:cs="Arial"/>
          <w:sz w:val="22"/>
          <w:szCs w:val="22"/>
        </w:rPr>
        <w:t>dnia</w:t>
      </w:r>
      <w:r w:rsidR="004D5160" w:rsidRPr="00F933FF">
        <w:rPr>
          <w:rFonts w:ascii="Arial" w:hAnsi="Arial" w:cs="Arial"/>
          <w:sz w:val="22"/>
          <w:szCs w:val="22"/>
        </w:rPr>
        <w:t xml:space="preserve"> jego dostarczenia.</w:t>
      </w:r>
    </w:p>
    <w:p w14:paraId="06C1BE54" w14:textId="04829384" w:rsidR="008779F9" w:rsidRPr="00F933FF" w:rsidRDefault="008779F9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Wymiany przedmiotu umowy</w:t>
      </w:r>
      <w:r w:rsidR="005C1F73">
        <w:rPr>
          <w:rFonts w:ascii="Arial" w:hAnsi="Arial" w:cs="Arial"/>
          <w:sz w:val="22"/>
          <w:szCs w:val="22"/>
        </w:rPr>
        <w:t xml:space="preserve"> w ramach czynności reklamacyjnych</w:t>
      </w:r>
      <w:r w:rsidRPr="00F933FF">
        <w:rPr>
          <w:rFonts w:ascii="Arial" w:hAnsi="Arial" w:cs="Arial"/>
          <w:sz w:val="22"/>
          <w:szCs w:val="22"/>
        </w:rPr>
        <w:t xml:space="preserve"> WYKONAWCA dokona bez żadnej dopłaty, nawet gdyby ceny na taki przedmiot umowy u</w:t>
      </w:r>
      <w:r w:rsidR="004D5160" w:rsidRPr="00F933FF">
        <w:rPr>
          <w:rFonts w:ascii="Arial" w:hAnsi="Arial" w:cs="Arial"/>
          <w:sz w:val="22"/>
          <w:szCs w:val="22"/>
        </w:rPr>
        <w:t>legły zmianie.</w:t>
      </w:r>
    </w:p>
    <w:p w14:paraId="4D7176E2" w14:textId="77777777" w:rsidR="005B7B6A" w:rsidRPr="00F933FF" w:rsidRDefault="005B7B6A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ZAMAWIAJĄCY może wykorzystać uprawnienia z tytułu gwarancji za wady fizyczne</w:t>
      </w:r>
      <w:r w:rsidR="007412B1">
        <w:rPr>
          <w:rFonts w:ascii="Arial" w:hAnsi="Arial" w:cs="Arial"/>
          <w:sz w:val="22"/>
          <w:szCs w:val="22"/>
        </w:rPr>
        <w:br/>
      </w:r>
      <w:r w:rsidRPr="00F933FF">
        <w:rPr>
          <w:rFonts w:ascii="Arial" w:hAnsi="Arial" w:cs="Arial"/>
          <w:sz w:val="22"/>
          <w:szCs w:val="22"/>
        </w:rPr>
        <w:t>i prawne niezależnie od u</w:t>
      </w:r>
      <w:r w:rsidR="004D5160" w:rsidRPr="00F933FF">
        <w:rPr>
          <w:rFonts w:ascii="Arial" w:hAnsi="Arial" w:cs="Arial"/>
          <w:sz w:val="22"/>
          <w:szCs w:val="22"/>
        </w:rPr>
        <w:t>prawnień wynikających z rękojmi.</w:t>
      </w:r>
    </w:p>
    <w:p w14:paraId="14EAACF2" w14:textId="72D2E883" w:rsidR="005F1D4A" w:rsidRDefault="005B7B6A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Utrata roszczeń z tytułu wad fizycznych i prawnych nie następuje mimo up</w:t>
      </w:r>
      <w:r w:rsidR="00CF5872" w:rsidRPr="00F933FF">
        <w:rPr>
          <w:rFonts w:ascii="Arial" w:hAnsi="Arial" w:cs="Arial"/>
          <w:sz w:val="22"/>
          <w:szCs w:val="22"/>
        </w:rPr>
        <w:t xml:space="preserve">ływu terminu gwarancji, jeżeli </w:t>
      </w:r>
      <w:r w:rsidR="004D5160" w:rsidRPr="00F933FF">
        <w:rPr>
          <w:rFonts w:ascii="Arial" w:hAnsi="Arial" w:cs="Arial"/>
          <w:sz w:val="22"/>
          <w:szCs w:val="22"/>
        </w:rPr>
        <w:t>WYKONAWCA wadę zataił.</w:t>
      </w:r>
    </w:p>
    <w:p w14:paraId="5A0D9F8E" w14:textId="73F83CBB" w:rsidR="00E87615" w:rsidRPr="00F933FF" w:rsidRDefault="00E87615" w:rsidP="0097754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AEF5BB" w14:textId="77777777" w:rsidR="00270FB8" w:rsidRPr="00F933FF" w:rsidRDefault="002A6719" w:rsidP="00F933F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933FF">
        <w:rPr>
          <w:rFonts w:ascii="Arial" w:hAnsi="Arial" w:cs="Arial"/>
          <w:b/>
          <w:sz w:val="22"/>
          <w:szCs w:val="22"/>
        </w:rPr>
        <w:t>§ 5</w:t>
      </w:r>
    </w:p>
    <w:p w14:paraId="6E15FD65" w14:textId="77777777" w:rsidR="00270FB8" w:rsidRPr="008B1A3D" w:rsidRDefault="00270FB8" w:rsidP="00F933F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B1A3D">
        <w:rPr>
          <w:rFonts w:ascii="Arial" w:hAnsi="Arial" w:cs="Arial"/>
          <w:b/>
          <w:sz w:val="22"/>
          <w:szCs w:val="22"/>
        </w:rPr>
        <w:t>WARUNKI PŁATNOŚCI</w:t>
      </w:r>
    </w:p>
    <w:p w14:paraId="4E77F5DA" w14:textId="1F49C797" w:rsidR="0097754D" w:rsidRPr="006E0163" w:rsidRDefault="0097754D" w:rsidP="0097754D">
      <w:pPr>
        <w:numPr>
          <w:ilvl w:val="1"/>
          <w:numId w:val="3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E0163">
        <w:rPr>
          <w:rFonts w:ascii="Arial" w:hAnsi="Arial" w:cs="Arial"/>
          <w:sz w:val="22"/>
          <w:szCs w:val="22"/>
        </w:rPr>
        <w:t xml:space="preserve">ZAMAWIAJĄCY zapłaci WYKONAWCY wynagrodzenie (w formie przelewu na rachunek bankowy WYKONAWCY wskazany w fakturze VAT), w terminie 30 dni od otrzymania prawidłowo wypełnionych dokumentów, o których mowa w ust. </w:t>
      </w:r>
      <w:r w:rsidR="009256CC">
        <w:rPr>
          <w:rFonts w:ascii="Arial" w:hAnsi="Arial" w:cs="Arial"/>
          <w:sz w:val="22"/>
          <w:szCs w:val="22"/>
        </w:rPr>
        <w:t>3</w:t>
      </w:r>
      <w:r w:rsidRPr="006E0163">
        <w:rPr>
          <w:rFonts w:ascii="Arial" w:hAnsi="Arial" w:cs="Arial"/>
          <w:sz w:val="22"/>
          <w:szCs w:val="22"/>
        </w:rPr>
        <w:t>.</w:t>
      </w:r>
    </w:p>
    <w:p w14:paraId="6B1F916C" w14:textId="77777777" w:rsidR="0097754D" w:rsidRDefault="0097754D" w:rsidP="0097754D">
      <w:pPr>
        <w:numPr>
          <w:ilvl w:val="1"/>
          <w:numId w:val="3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E0163">
        <w:rPr>
          <w:rFonts w:ascii="Arial" w:hAnsi="Arial" w:cs="Arial"/>
          <w:sz w:val="22"/>
          <w:szCs w:val="22"/>
        </w:rPr>
        <w:t xml:space="preserve">Faktura powinna spełniać wymagania określone w ustawie z dnia 11 marca 2004 r. </w:t>
      </w:r>
      <w:r w:rsidRPr="006E0163">
        <w:rPr>
          <w:rFonts w:ascii="Arial" w:hAnsi="Arial" w:cs="Arial"/>
          <w:sz w:val="22"/>
          <w:szCs w:val="22"/>
        </w:rPr>
        <w:br/>
        <w:t xml:space="preserve">o podatku od towarów </w:t>
      </w:r>
      <w:r>
        <w:rPr>
          <w:rFonts w:ascii="Arial" w:hAnsi="Arial" w:cs="Arial"/>
          <w:sz w:val="22"/>
          <w:szCs w:val="22"/>
        </w:rPr>
        <w:t>i usług  i zostać dostarczona ZAMAWIAJĄCEMU w wymaganej przepisami formie.</w:t>
      </w:r>
    </w:p>
    <w:p w14:paraId="351AC549" w14:textId="077423EE" w:rsidR="0097754D" w:rsidRPr="00021C7B" w:rsidRDefault="0097754D" w:rsidP="0097754D">
      <w:pPr>
        <w:numPr>
          <w:ilvl w:val="1"/>
          <w:numId w:val="34"/>
        </w:numPr>
        <w:spacing w:line="276" w:lineRule="auto"/>
        <w:jc w:val="both"/>
        <w:rPr>
          <w:rFonts w:ascii="Arial" w:hAnsi="Arial" w:cs="Arial"/>
          <w:sz w:val="24"/>
          <w:szCs w:val="22"/>
        </w:rPr>
      </w:pPr>
      <w:r w:rsidRPr="006E0163">
        <w:rPr>
          <w:rFonts w:ascii="Arial" w:hAnsi="Arial" w:cs="Arial"/>
          <w:sz w:val="22"/>
        </w:rPr>
        <w:t>Warunkiem zapłaty za dostarczony przedmiot umowy jest otrzymanie przez ZAMAWIAJĄCEGO</w:t>
      </w:r>
      <w:r>
        <w:rPr>
          <w:rFonts w:ascii="Arial" w:hAnsi="Arial" w:cs="Arial"/>
          <w:sz w:val="22"/>
        </w:rPr>
        <w:t xml:space="preserve"> oryginału</w:t>
      </w:r>
      <w:r w:rsidRPr="006E0163">
        <w:rPr>
          <w:rFonts w:ascii="Arial" w:hAnsi="Arial" w:cs="Arial"/>
          <w:sz w:val="22"/>
        </w:rPr>
        <w:t xml:space="preserve"> faktury</w:t>
      </w:r>
      <w:r w:rsidR="006B6836">
        <w:rPr>
          <w:rFonts w:ascii="Arial" w:hAnsi="Arial" w:cs="Arial"/>
          <w:sz w:val="22"/>
        </w:rPr>
        <w:t xml:space="preserve">, </w:t>
      </w:r>
      <w:r w:rsidR="000907D5">
        <w:rPr>
          <w:rFonts w:ascii="Arial" w:hAnsi="Arial" w:cs="Arial"/>
          <w:sz w:val="22"/>
        </w:rPr>
        <w:t xml:space="preserve">dokumentu WZ lub dowodu dostawy </w:t>
      </w:r>
      <w:r w:rsidR="000907D5">
        <w:rPr>
          <w:rFonts w:ascii="Arial" w:hAnsi="Arial" w:cs="Arial"/>
          <w:sz w:val="22"/>
        </w:rPr>
        <w:br/>
      </w:r>
      <w:r w:rsidRPr="006E0163">
        <w:rPr>
          <w:rFonts w:ascii="Arial" w:hAnsi="Arial" w:cs="Arial"/>
          <w:sz w:val="22"/>
        </w:rPr>
        <w:t xml:space="preserve">o którym mowa w </w:t>
      </w:r>
      <w:r w:rsidR="005354C0">
        <w:rPr>
          <w:rFonts w:ascii="Arial" w:hAnsi="Arial" w:cs="Arial"/>
          <w:sz w:val="22"/>
          <w:szCs w:val="22"/>
        </w:rPr>
        <w:t>§ 3 ust. 15</w:t>
      </w:r>
      <w:r w:rsidRPr="006E0163">
        <w:rPr>
          <w:rFonts w:ascii="Arial" w:hAnsi="Arial" w:cs="Arial"/>
          <w:sz w:val="22"/>
          <w:szCs w:val="22"/>
        </w:rPr>
        <w:t>.</w:t>
      </w:r>
    </w:p>
    <w:p w14:paraId="5F0F4E78" w14:textId="77777777" w:rsidR="0097754D" w:rsidRPr="006E0163" w:rsidRDefault="0097754D" w:rsidP="0097754D">
      <w:pPr>
        <w:numPr>
          <w:ilvl w:val="1"/>
          <w:numId w:val="3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E0163">
        <w:rPr>
          <w:rFonts w:ascii="Arial" w:hAnsi="Arial" w:cs="Arial"/>
          <w:sz w:val="22"/>
          <w:szCs w:val="22"/>
        </w:rPr>
        <w:t xml:space="preserve">ZAMAWIAJĄCY zobowiązuje </w:t>
      </w:r>
      <w:r>
        <w:rPr>
          <w:rFonts w:ascii="Arial" w:hAnsi="Arial" w:cs="Arial"/>
          <w:sz w:val="22"/>
          <w:szCs w:val="22"/>
        </w:rPr>
        <w:t xml:space="preserve"> </w:t>
      </w:r>
      <w:r w:rsidRPr="006E0163">
        <w:rPr>
          <w:rFonts w:ascii="Arial" w:hAnsi="Arial" w:cs="Arial"/>
          <w:sz w:val="22"/>
          <w:szCs w:val="22"/>
        </w:rPr>
        <w:t xml:space="preserve">WYKONAWCĘ </w:t>
      </w:r>
      <w:r>
        <w:rPr>
          <w:rFonts w:ascii="Arial" w:hAnsi="Arial" w:cs="Arial"/>
          <w:sz w:val="22"/>
          <w:szCs w:val="22"/>
        </w:rPr>
        <w:t xml:space="preserve"> </w:t>
      </w:r>
      <w:r w:rsidRPr="006E0163">
        <w:rPr>
          <w:rFonts w:ascii="Arial" w:hAnsi="Arial" w:cs="Arial"/>
          <w:sz w:val="22"/>
          <w:szCs w:val="22"/>
        </w:rPr>
        <w:t>pod rygorem nieopłacenia faktury VAT do:</w:t>
      </w:r>
    </w:p>
    <w:p w14:paraId="69424056" w14:textId="77777777" w:rsidR="0097754D" w:rsidRPr="006E0163" w:rsidRDefault="0097754D" w:rsidP="0097754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E0163">
        <w:rPr>
          <w:rFonts w:ascii="Arial" w:hAnsi="Arial" w:cs="Arial"/>
          <w:sz w:val="22"/>
          <w:szCs w:val="22"/>
        </w:rPr>
        <w:t>posługiwania się nazewni</w:t>
      </w:r>
      <w:r>
        <w:rPr>
          <w:rFonts w:ascii="Arial" w:hAnsi="Arial" w:cs="Arial"/>
          <w:sz w:val="22"/>
          <w:szCs w:val="22"/>
        </w:rPr>
        <w:t>ctwem przedmiotu umowy zawartym</w:t>
      </w:r>
      <w:r w:rsidRPr="006E0163">
        <w:rPr>
          <w:rFonts w:ascii="Arial" w:hAnsi="Arial" w:cs="Arial"/>
          <w:sz w:val="22"/>
          <w:szCs w:val="22"/>
        </w:rPr>
        <w:t xml:space="preserve"> w załączniku </w:t>
      </w:r>
      <w:r w:rsidRPr="006E0163">
        <w:rPr>
          <w:rFonts w:ascii="Arial" w:hAnsi="Arial" w:cs="Arial"/>
          <w:sz w:val="22"/>
          <w:szCs w:val="22"/>
        </w:rPr>
        <w:br/>
        <w:t>nr 1 do umowy;</w:t>
      </w:r>
    </w:p>
    <w:p w14:paraId="2DAB0EEA" w14:textId="77777777" w:rsidR="0097754D" w:rsidRPr="00021C7B" w:rsidRDefault="0097754D" w:rsidP="0097754D">
      <w:pPr>
        <w:widowControl w:val="0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posługiwania się jednostkami</w:t>
      </w:r>
      <w:r w:rsidRPr="006E0163">
        <w:rPr>
          <w:rFonts w:ascii="Arial" w:hAnsi="Arial" w:cs="Arial"/>
          <w:sz w:val="22"/>
          <w:szCs w:val="22"/>
        </w:rPr>
        <w:t xml:space="preserve"> miary zgodnie z załącznikiem nr 1</w:t>
      </w:r>
      <w:r>
        <w:rPr>
          <w:rFonts w:ascii="Arial" w:hAnsi="Arial" w:cs="Arial"/>
          <w:sz w:val="22"/>
          <w:szCs w:val="22"/>
        </w:rPr>
        <w:t xml:space="preserve"> do u</w:t>
      </w:r>
      <w:r w:rsidRPr="006E0163">
        <w:rPr>
          <w:rFonts w:ascii="Arial" w:hAnsi="Arial" w:cs="Arial"/>
          <w:sz w:val="22"/>
          <w:szCs w:val="22"/>
        </w:rPr>
        <w:t>mowy.</w:t>
      </w:r>
    </w:p>
    <w:p w14:paraId="16680186" w14:textId="63074ADE" w:rsidR="0097754D" w:rsidRPr="006E0163" w:rsidRDefault="0097754D" w:rsidP="0097754D">
      <w:pPr>
        <w:pStyle w:val="Akapitzlist"/>
        <w:numPr>
          <w:ilvl w:val="1"/>
          <w:numId w:val="3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E0163">
        <w:rPr>
          <w:rFonts w:ascii="Arial" w:hAnsi="Arial" w:cs="Arial"/>
          <w:sz w:val="22"/>
          <w:szCs w:val="22"/>
        </w:rPr>
        <w:t xml:space="preserve">Brak któregokolwiek z dokumentów wymienionych w ust. </w:t>
      </w:r>
      <w:r w:rsidR="003B7F87">
        <w:rPr>
          <w:rFonts w:ascii="Arial" w:hAnsi="Arial" w:cs="Arial"/>
          <w:sz w:val="22"/>
          <w:szCs w:val="22"/>
        </w:rPr>
        <w:t>3</w:t>
      </w:r>
      <w:r w:rsidRPr="006E0163">
        <w:rPr>
          <w:rFonts w:ascii="Arial" w:hAnsi="Arial" w:cs="Arial"/>
          <w:sz w:val="22"/>
          <w:szCs w:val="22"/>
        </w:rPr>
        <w:t xml:space="preserve"> lub jego błędne wystawienie spowoduje wstrzymanie terminu zapłaty wynagrodzenia do czasu uzupełnienia dokumentów lub złożenia w tym zakresie odpowiednich wyjaśnień. </w:t>
      </w:r>
    </w:p>
    <w:p w14:paraId="2F0F3557" w14:textId="77777777" w:rsidR="0097754D" w:rsidRDefault="0097754D" w:rsidP="0097754D">
      <w:pPr>
        <w:pStyle w:val="Akapitzlist"/>
        <w:numPr>
          <w:ilvl w:val="1"/>
          <w:numId w:val="3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E0163">
        <w:rPr>
          <w:rFonts w:ascii="Arial" w:hAnsi="Arial" w:cs="Arial"/>
          <w:sz w:val="22"/>
          <w:szCs w:val="22"/>
        </w:rPr>
        <w:t>Za termin dokonania zapłaty Strony przyjmują datę obciążenia rachunku bankowego ZAMAWIAJĄCEGO.</w:t>
      </w:r>
    </w:p>
    <w:p w14:paraId="757E2544" w14:textId="77777777" w:rsidR="0097754D" w:rsidRPr="006E0163" w:rsidRDefault="0097754D" w:rsidP="0097754D">
      <w:pPr>
        <w:pStyle w:val="Akapitzlist"/>
        <w:numPr>
          <w:ilvl w:val="1"/>
          <w:numId w:val="3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E0163">
        <w:rPr>
          <w:rFonts w:ascii="Arial" w:hAnsi="Arial" w:cs="Arial"/>
          <w:sz w:val="22"/>
          <w:szCs w:val="22"/>
        </w:rPr>
        <w:t>ZAMAWIAJĄCY zapłaci WYKONAWCY odsetki ustawowe za opóźnienie w terminie płatności faktury.</w:t>
      </w:r>
    </w:p>
    <w:p w14:paraId="4FEAFD8D" w14:textId="559DF92D" w:rsidR="006B11FA" w:rsidRDefault="006B11FA" w:rsidP="006B6836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86D13EF" w14:textId="781E836C" w:rsidR="00925B54" w:rsidRDefault="00925B54" w:rsidP="006B6836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45A4CF0E" w14:textId="77777777" w:rsidR="00A17B6C" w:rsidRDefault="00A17B6C" w:rsidP="006B6836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E2346B3" w14:textId="77777777" w:rsidR="006B6836" w:rsidRDefault="006B6836" w:rsidP="006B6836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BCC2A90" w14:textId="1525F0E5" w:rsidR="006B11FA" w:rsidRDefault="006B11FA" w:rsidP="00E62D3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D9D7DA1" w14:textId="5F98632E" w:rsidR="00270FB8" w:rsidRPr="00F933FF" w:rsidRDefault="002A6719" w:rsidP="00F933F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933FF">
        <w:rPr>
          <w:rFonts w:ascii="Arial" w:hAnsi="Arial" w:cs="Arial"/>
          <w:b/>
          <w:sz w:val="22"/>
          <w:szCs w:val="22"/>
        </w:rPr>
        <w:lastRenderedPageBreak/>
        <w:t>§ 6</w:t>
      </w:r>
    </w:p>
    <w:p w14:paraId="3DE94B93" w14:textId="77777777" w:rsidR="00270FB8" w:rsidRPr="00D36C75" w:rsidRDefault="00270FB8" w:rsidP="00F933F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36C75">
        <w:rPr>
          <w:rFonts w:ascii="Arial" w:hAnsi="Arial" w:cs="Arial"/>
          <w:b/>
          <w:sz w:val="22"/>
          <w:szCs w:val="22"/>
        </w:rPr>
        <w:t>KARY UMOWNE</w:t>
      </w:r>
    </w:p>
    <w:p w14:paraId="3A05282F" w14:textId="188FA75D" w:rsidR="00CE6A05" w:rsidRPr="00D36C75" w:rsidRDefault="00AC4582" w:rsidP="003508BD">
      <w:pPr>
        <w:pStyle w:val="Akapitzlist1"/>
        <w:numPr>
          <w:ilvl w:val="0"/>
          <w:numId w:val="2"/>
        </w:numPr>
        <w:spacing w:after="0" w:line="276" w:lineRule="auto"/>
        <w:ind w:left="426" w:hanging="426"/>
        <w:rPr>
          <w:rFonts w:ascii="Arial" w:hAnsi="Arial" w:cs="Arial"/>
        </w:rPr>
      </w:pPr>
      <w:r w:rsidRPr="00D36C75">
        <w:rPr>
          <w:rFonts w:ascii="Arial" w:hAnsi="Arial" w:cs="Arial"/>
        </w:rPr>
        <w:t xml:space="preserve">WYKONAWCA zapłaci ZAMAWIAJĄCEMU </w:t>
      </w:r>
      <w:r w:rsidR="00586A64">
        <w:rPr>
          <w:rFonts w:ascii="Arial" w:hAnsi="Arial" w:cs="Arial"/>
        </w:rPr>
        <w:t>kary umowne w wysokości i przypadkach niżej określonych</w:t>
      </w:r>
      <w:r w:rsidR="00CE6A05" w:rsidRPr="00D36C75">
        <w:rPr>
          <w:rFonts w:ascii="Arial" w:hAnsi="Arial" w:cs="Arial"/>
        </w:rPr>
        <w:t>:</w:t>
      </w:r>
    </w:p>
    <w:p w14:paraId="72E36E7C" w14:textId="5A146C4E" w:rsidR="00CE6A05" w:rsidRDefault="00AC4582" w:rsidP="00885383">
      <w:pPr>
        <w:pStyle w:val="Akapitzlist1"/>
        <w:numPr>
          <w:ilvl w:val="0"/>
          <w:numId w:val="8"/>
        </w:numPr>
        <w:spacing w:after="0" w:line="276" w:lineRule="auto"/>
        <w:ind w:left="709" w:hanging="283"/>
        <w:rPr>
          <w:rFonts w:ascii="Arial" w:hAnsi="Arial" w:cs="Arial"/>
        </w:rPr>
      </w:pPr>
      <w:r w:rsidRPr="00D36C75">
        <w:rPr>
          <w:rFonts w:ascii="Arial" w:hAnsi="Arial" w:cs="Arial"/>
        </w:rPr>
        <w:t xml:space="preserve">z tytułu odstąpienia od umowy </w:t>
      </w:r>
      <w:r w:rsidR="007412B1" w:rsidRPr="00D36C75">
        <w:rPr>
          <w:rFonts w:ascii="Arial" w:hAnsi="Arial" w:cs="Arial"/>
        </w:rPr>
        <w:t xml:space="preserve">w całości </w:t>
      </w:r>
      <w:r w:rsidRPr="00D36C75">
        <w:rPr>
          <w:rFonts w:ascii="Arial" w:hAnsi="Arial" w:cs="Arial"/>
        </w:rPr>
        <w:t xml:space="preserve">przez ZAMAWIAJĄCEGO z przyczyn leżących po stronie WYKONAWCY </w:t>
      </w:r>
      <w:r w:rsidR="00CE6A05" w:rsidRPr="00D36C75">
        <w:rPr>
          <w:rFonts w:ascii="Arial" w:hAnsi="Arial" w:cs="Arial"/>
        </w:rPr>
        <w:t>w wysokości 10% w</w:t>
      </w:r>
      <w:r w:rsidRPr="00D36C75">
        <w:rPr>
          <w:rFonts w:ascii="Arial" w:hAnsi="Arial" w:cs="Arial"/>
        </w:rPr>
        <w:t xml:space="preserve">ynagrodzenia </w:t>
      </w:r>
      <w:r w:rsidR="00D81911" w:rsidRPr="00D36C75">
        <w:rPr>
          <w:rFonts w:ascii="Arial" w:hAnsi="Arial" w:cs="Arial"/>
        </w:rPr>
        <w:t xml:space="preserve">brutto, </w:t>
      </w:r>
      <w:r w:rsidRPr="00D36C75">
        <w:rPr>
          <w:rFonts w:ascii="Arial" w:hAnsi="Arial" w:cs="Arial"/>
          <w:lang w:eastAsia="pl-PL"/>
        </w:rPr>
        <w:t>o którym mowa</w:t>
      </w:r>
      <w:r w:rsidR="00CF5872" w:rsidRPr="00D36C75">
        <w:rPr>
          <w:rFonts w:ascii="Arial" w:hAnsi="Arial" w:cs="Arial"/>
          <w:lang w:eastAsia="pl-PL"/>
        </w:rPr>
        <w:t xml:space="preserve"> </w:t>
      </w:r>
      <w:r w:rsidRPr="00D36C75">
        <w:rPr>
          <w:rFonts w:ascii="Arial" w:hAnsi="Arial" w:cs="Arial"/>
          <w:lang w:eastAsia="pl-PL"/>
        </w:rPr>
        <w:t xml:space="preserve">w § 2 ust. </w:t>
      </w:r>
      <w:r w:rsidR="00CF5872" w:rsidRPr="00D36C75">
        <w:rPr>
          <w:rFonts w:ascii="Arial" w:hAnsi="Arial" w:cs="Arial"/>
          <w:lang w:eastAsia="pl-PL"/>
        </w:rPr>
        <w:t>1</w:t>
      </w:r>
      <w:r w:rsidR="004D5160" w:rsidRPr="00D36C75">
        <w:rPr>
          <w:rFonts w:ascii="Arial" w:hAnsi="Arial" w:cs="Arial"/>
          <w:lang w:eastAsia="pl-PL"/>
        </w:rPr>
        <w:t>;</w:t>
      </w:r>
    </w:p>
    <w:p w14:paraId="1A127BF7" w14:textId="25456B05" w:rsidR="00CE6A05" w:rsidRPr="00D36C75" w:rsidRDefault="00586A64" w:rsidP="00EA56DC">
      <w:pPr>
        <w:pStyle w:val="Akapitzlist1"/>
        <w:numPr>
          <w:ilvl w:val="0"/>
          <w:numId w:val="8"/>
        </w:numPr>
        <w:spacing w:after="0" w:line="276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>z tytułu odstąpienia od umowy przez ZAMAWIAJĄCEGO w części z przyczyn leżących po stronie WYKONAWCY ( § 3 ust.</w:t>
      </w:r>
      <w:r w:rsidR="005354C0">
        <w:rPr>
          <w:rFonts w:ascii="Arial" w:hAnsi="Arial" w:cs="Arial"/>
          <w:lang w:eastAsia="pl-PL"/>
        </w:rPr>
        <w:t xml:space="preserve"> 13 i 14</w:t>
      </w:r>
      <w:r w:rsidR="00EA56DC">
        <w:rPr>
          <w:rFonts w:ascii="Arial" w:hAnsi="Arial" w:cs="Arial"/>
        </w:rPr>
        <w:t>) w wysokości 10% wynagrodzenia</w:t>
      </w:r>
      <w:r w:rsidR="00B03B84">
        <w:rPr>
          <w:rFonts w:ascii="Arial" w:hAnsi="Arial" w:cs="Arial"/>
        </w:rPr>
        <w:t xml:space="preserve"> brutto</w:t>
      </w:r>
      <w:r w:rsidR="00EA56DC">
        <w:rPr>
          <w:rFonts w:ascii="Arial" w:hAnsi="Arial" w:cs="Arial"/>
        </w:rPr>
        <w:t xml:space="preserve"> niedostarczonej części (ilości) przedmiotu umowy według cen określonych </w:t>
      </w:r>
      <w:r w:rsidR="005F2FD4">
        <w:rPr>
          <w:rFonts w:ascii="Arial" w:hAnsi="Arial" w:cs="Arial"/>
        </w:rPr>
        <w:br/>
      </w:r>
      <w:r w:rsidR="00EA56DC">
        <w:rPr>
          <w:rFonts w:ascii="Arial" w:hAnsi="Arial" w:cs="Arial"/>
        </w:rPr>
        <w:t xml:space="preserve">w </w:t>
      </w:r>
      <w:r w:rsidR="00C2140A">
        <w:rPr>
          <w:rFonts w:ascii="Arial" w:hAnsi="Arial" w:cs="Arial"/>
        </w:rPr>
        <w:t>Specyfikacji asortymentowo</w:t>
      </w:r>
      <w:r w:rsidR="00B03B84">
        <w:rPr>
          <w:rFonts w:ascii="Arial" w:hAnsi="Arial" w:cs="Arial"/>
        </w:rPr>
        <w:t xml:space="preserve"> </w:t>
      </w:r>
      <w:r w:rsidR="00C2140A">
        <w:rPr>
          <w:rFonts w:ascii="Arial" w:hAnsi="Arial" w:cs="Arial"/>
        </w:rPr>
        <w:t>-</w:t>
      </w:r>
      <w:r w:rsidR="00B03B84">
        <w:rPr>
          <w:rFonts w:ascii="Arial" w:hAnsi="Arial" w:cs="Arial"/>
        </w:rPr>
        <w:t xml:space="preserve"> </w:t>
      </w:r>
      <w:r w:rsidR="00C2140A">
        <w:rPr>
          <w:rFonts w:ascii="Arial" w:hAnsi="Arial" w:cs="Arial"/>
        </w:rPr>
        <w:t>cenowej</w:t>
      </w:r>
      <w:r w:rsidR="00EA56DC">
        <w:rPr>
          <w:rFonts w:ascii="Arial" w:hAnsi="Arial" w:cs="Arial"/>
        </w:rPr>
        <w:t xml:space="preserve"> (zał. nr </w:t>
      </w:r>
      <w:r w:rsidR="00C2140A">
        <w:rPr>
          <w:rFonts w:ascii="Arial" w:hAnsi="Arial" w:cs="Arial"/>
        </w:rPr>
        <w:t>1</w:t>
      </w:r>
      <w:r w:rsidR="00EA56DC">
        <w:rPr>
          <w:rFonts w:ascii="Arial" w:hAnsi="Arial" w:cs="Arial"/>
        </w:rPr>
        <w:t>);</w:t>
      </w:r>
    </w:p>
    <w:p w14:paraId="522A8261" w14:textId="219E84ED" w:rsidR="007412B1" w:rsidRPr="00D36C75" w:rsidRDefault="007412B1" w:rsidP="007412B1">
      <w:pPr>
        <w:pStyle w:val="Akapitzlist1"/>
        <w:numPr>
          <w:ilvl w:val="0"/>
          <w:numId w:val="8"/>
        </w:numPr>
        <w:spacing w:after="0" w:line="276" w:lineRule="auto"/>
        <w:ind w:left="709" w:hanging="283"/>
        <w:rPr>
          <w:rFonts w:ascii="Arial" w:hAnsi="Arial" w:cs="Arial"/>
        </w:rPr>
      </w:pPr>
      <w:r w:rsidRPr="00D36C75">
        <w:rPr>
          <w:rFonts w:ascii="Arial" w:hAnsi="Arial" w:cs="Arial"/>
          <w:lang w:eastAsia="pl-PL"/>
        </w:rPr>
        <w:t>z tytułu odstąpienia od umowy</w:t>
      </w:r>
      <w:r w:rsidR="00EA56DC">
        <w:rPr>
          <w:rFonts w:ascii="Arial" w:hAnsi="Arial" w:cs="Arial"/>
          <w:lang w:eastAsia="pl-PL"/>
        </w:rPr>
        <w:t xml:space="preserve"> przez WYKONAWCĘ z przyczyn niezależnych </w:t>
      </w:r>
      <w:r w:rsidR="005F2FD4">
        <w:rPr>
          <w:rFonts w:ascii="Arial" w:hAnsi="Arial" w:cs="Arial"/>
          <w:lang w:eastAsia="pl-PL"/>
        </w:rPr>
        <w:br/>
      </w:r>
      <w:r w:rsidR="00EA56DC">
        <w:rPr>
          <w:rFonts w:ascii="Arial" w:hAnsi="Arial" w:cs="Arial"/>
          <w:lang w:eastAsia="pl-PL"/>
        </w:rPr>
        <w:t xml:space="preserve">od ZAMAWIAJĄCEGO, </w:t>
      </w:r>
      <w:r w:rsidRPr="00D36C75">
        <w:rPr>
          <w:rFonts w:ascii="Arial" w:hAnsi="Arial" w:cs="Arial"/>
          <w:lang w:eastAsia="pl-PL"/>
        </w:rPr>
        <w:t>w wysokości 10% wynagrodzenia brutto</w:t>
      </w:r>
      <w:r w:rsidR="00EA56DC">
        <w:rPr>
          <w:rFonts w:ascii="Arial" w:hAnsi="Arial" w:cs="Arial"/>
          <w:lang w:eastAsia="pl-PL"/>
        </w:rPr>
        <w:t xml:space="preserve">, o mowa § 2, ust. </w:t>
      </w:r>
      <w:r w:rsidR="00C76875" w:rsidRPr="00D36C75">
        <w:rPr>
          <w:rFonts w:ascii="Arial" w:hAnsi="Arial" w:cs="Arial"/>
          <w:lang w:eastAsia="pl-PL"/>
        </w:rPr>
        <w:t xml:space="preserve"> </w:t>
      </w:r>
      <w:r w:rsidR="00EA56DC">
        <w:rPr>
          <w:rFonts w:ascii="Arial" w:hAnsi="Arial" w:cs="Arial"/>
          <w:lang w:eastAsia="pl-PL"/>
        </w:rPr>
        <w:t>1;</w:t>
      </w:r>
    </w:p>
    <w:p w14:paraId="43D8A04D" w14:textId="0261C668" w:rsidR="00AC4582" w:rsidRPr="00D36C75" w:rsidRDefault="009F4CC3" w:rsidP="00885383">
      <w:pPr>
        <w:pStyle w:val="Akapitzlist1"/>
        <w:numPr>
          <w:ilvl w:val="0"/>
          <w:numId w:val="8"/>
        </w:numPr>
        <w:spacing w:after="0" w:line="276" w:lineRule="auto"/>
        <w:ind w:left="709" w:hanging="283"/>
        <w:rPr>
          <w:rFonts w:ascii="Arial" w:hAnsi="Arial" w:cs="Arial"/>
        </w:rPr>
      </w:pPr>
      <w:r w:rsidRPr="00D36C75">
        <w:rPr>
          <w:rFonts w:ascii="Arial" w:hAnsi="Arial" w:cs="Arial"/>
        </w:rPr>
        <w:t xml:space="preserve">za </w:t>
      </w:r>
      <w:r w:rsidR="005F2FD4">
        <w:rPr>
          <w:rFonts w:ascii="Arial" w:hAnsi="Arial" w:cs="Arial"/>
        </w:rPr>
        <w:t>opóźnienie</w:t>
      </w:r>
      <w:r w:rsidR="00AC4582" w:rsidRPr="00D36C75">
        <w:rPr>
          <w:rFonts w:ascii="Arial" w:hAnsi="Arial" w:cs="Arial"/>
        </w:rPr>
        <w:t xml:space="preserve"> w terminie dostawy przedmiotu umowy, w wysokości </w:t>
      </w:r>
      <w:r w:rsidR="00A17B6C">
        <w:rPr>
          <w:rFonts w:ascii="Arial" w:hAnsi="Arial" w:cs="Arial"/>
        </w:rPr>
        <w:t>2</w:t>
      </w:r>
      <w:r w:rsidR="00AC4582" w:rsidRPr="00D36C75">
        <w:rPr>
          <w:rFonts w:ascii="Arial" w:hAnsi="Arial" w:cs="Arial"/>
        </w:rPr>
        <w:t>00 zł, za k</w:t>
      </w:r>
      <w:r w:rsidRPr="00D36C75">
        <w:rPr>
          <w:rFonts w:ascii="Arial" w:hAnsi="Arial" w:cs="Arial"/>
        </w:rPr>
        <w:t>ażdy rozpoczęty dzień</w:t>
      </w:r>
      <w:r w:rsidR="00CC2F64">
        <w:rPr>
          <w:rFonts w:ascii="Arial" w:hAnsi="Arial" w:cs="Arial"/>
        </w:rPr>
        <w:t xml:space="preserve"> </w:t>
      </w:r>
      <w:r w:rsidR="005F2FD4">
        <w:rPr>
          <w:rFonts w:ascii="Arial" w:hAnsi="Arial" w:cs="Arial"/>
        </w:rPr>
        <w:t>opóźnienia</w:t>
      </w:r>
      <w:r w:rsidR="007412B1" w:rsidRPr="00D36C75">
        <w:rPr>
          <w:rFonts w:ascii="Arial" w:hAnsi="Arial" w:cs="Arial"/>
        </w:rPr>
        <w:t xml:space="preserve">, </w:t>
      </w:r>
      <w:r w:rsidR="007412B1" w:rsidRPr="00D36C75">
        <w:rPr>
          <w:rFonts w:ascii="Arial" w:hAnsi="Arial" w:cs="Arial"/>
          <w:lang w:eastAsia="pl-PL"/>
        </w:rPr>
        <w:t>z zastrzeżeniem ust. 2</w:t>
      </w:r>
      <w:r w:rsidR="00BE2207" w:rsidRPr="00D36C75">
        <w:rPr>
          <w:rFonts w:ascii="Arial" w:hAnsi="Arial" w:cs="Arial"/>
        </w:rPr>
        <w:t>;</w:t>
      </w:r>
    </w:p>
    <w:p w14:paraId="688A7460" w14:textId="1D33D46B" w:rsidR="000A0546" w:rsidRPr="00D36C75" w:rsidRDefault="009F4CC3" w:rsidP="00885383">
      <w:pPr>
        <w:pStyle w:val="Akapitzlist1"/>
        <w:numPr>
          <w:ilvl w:val="0"/>
          <w:numId w:val="8"/>
        </w:numPr>
        <w:spacing w:after="0" w:line="276" w:lineRule="auto"/>
        <w:ind w:left="709" w:hanging="283"/>
        <w:rPr>
          <w:rFonts w:ascii="Arial" w:hAnsi="Arial" w:cs="Arial"/>
        </w:rPr>
      </w:pPr>
      <w:r w:rsidRPr="00D36C75">
        <w:rPr>
          <w:rFonts w:ascii="Arial" w:hAnsi="Arial" w:cs="Arial"/>
        </w:rPr>
        <w:t xml:space="preserve">za </w:t>
      </w:r>
      <w:r w:rsidR="005F2FD4">
        <w:rPr>
          <w:rFonts w:ascii="Arial" w:hAnsi="Arial" w:cs="Arial"/>
        </w:rPr>
        <w:t>opóźnienie</w:t>
      </w:r>
      <w:r w:rsidR="000A0546" w:rsidRPr="00D36C75">
        <w:rPr>
          <w:rFonts w:ascii="Arial" w:hAnsi="Arial" w:cs="Arial"/>
        </w:rPr>
        <w:t xml:space="preserve"> w </w:t>
      </w:r>
      <w:r w:rsidR="00EA56DC">
        <w:rPr>
          <w:rFonts w:ascii="Arial" w:hAnsi="Arial" w:cs="Arial"/>
        </w:rPr>
        <w:t>rozpatrzeniu reklamacji</w:t>
      </w:r>
      <w:r w:rsidR="000A0546" w:rsidRPr="00D36C75">
        <w:rPr>
          <w:rFonts w:ascii="Arial" w:hAnsi="Arial" w:cs="Arial"/>
        </w:rPr>
        <w:t xml:space="preserve">, o której mowa w </w:t>
      </w:r>
      <w:r w:rsidR="000A0546" w:rsidRPr="00D36C75">
        <w:rPr>
          <w:rFonts w:ascii="Arial" w:hAnsi="Arial" w:cs="Arial"/>
          <w:lang w:eastAsia="pl-PL"/>
        </w:rPr>
        <w:t xml:space="preserve">§ </w:t>
      </w:r>
      <w:r w:rsidR="0054316B" w:rsidRPr="00D36C75">
        <w:rPr>
          <w:rFonts w:ascii="Arial" w:hAnsi="Arial" w:cs="Arial"/>
          <w:lang w:eastAsia="pl-PL"/>
        </w:rPr>
        <w:t>4</w:t>
      </w:r>
      <w:r w:rsidR="000A0546" w:rsidRPr="00D36C75">
        <w:rPr>
          <w:rFonts w:ascii="Arial" w:hAnsi="Arial" w:cs="Arial"/>
          <w:lang w:eastAsia="pl-PL"/>
        </w:rPr>
        <w:t xml:space="preserve"> ust. 5, w wysokości</w:t>
      </w:r>
      <w:r w:rsidR="005C0715">
        <w:rPr>
          <w:rFonts w:ascii="Arial" w:hAnsi="Arial" w:cs="Arial"/>
          <w:lang w:eastAsia="pl-PL"/>
        </w:rPr>
        <w:br/>
      </w:r>
      <w:r w:rsidR="000A0546" w:rsidRPr="00D36C75">
        <w:rPr>
          <w:rFonts w:ascii="Arial" w:hAnsi="Arial" w:cs="Arial"/>
          <w:lang w:eastAsia="pl-PL"/>
        </w:rPr>
        <w:t xml:space="preserve"> </w:t>
      </w:r>
      <w:r w:rsidR="00A17B6C">
        <w:rPr>
          <w:rFonts w:ascii="Arial" w:hAnsi="Arial" w:cs="Arial"/>
          <w:lang w:eastAsia="pl-PL"/>
        </w:rPr>
        <w:t>2</w:t>
      </w:r>
      <w:r w:rsidR="005C0715">
        <w:rPr>
          <w:rFonts w:ascii="Arial" w:hAnsi="Arial" w:cs="Arial"/>
          <w:lang w:eastAsia="pl-PL"/>
        </w:rPr>
        <w:t xml:space="preserve">00 </w:t>
      </w:r>
      <w:r w:rsidR="007E2E32" w:rsidRPr="00D36C75">
        <w:rPr>
          <w:rFonts w:ascii="Arial" w:hAnsi="Arial" w:cs="Arial"/>
          <w:lang w:eastAsia="pl-PL"/>
        </w:rPr>
        <w:t>zł,</w:t>
      </w:r>
      <w:r w:rsidR="00163004" w:rsidRPr="00D36C75">
        <w:rPr>
          <w:rFonts w:ascii="Arial" w:hAnsi="Arial" w:cs="Arial"/>
          <w:lang w:eastAsia="pl-PL"/>
        </w:rPr>
        <w:t xml:space="preserve"> </w:t>
      </w:r>
      <w:r w:rsidR="000A0546" w:rsidRPr="00D36C75">
        <w:rPr>
          <w:rFonts w:ascii="Arial" w:hAnsi="Arial" w:cs="Arial"/>
          <w:lang w:eastAsia="pl-PL"/>
        </w:rPr>
        <w:t>za k</w:t>
      </w:r>
      <w:r w:rsidRPr="00D36C75">
        <w:rPr>
          <w:rFonts w:ascii="Arial" w:hAnsi="Arial" w:cs="Arial"/>
          <w:lang w:eastAsia="pl-PL"/>
        </w:rPr>
        <w:t xml:space="preserve">ażdy rozpoczęty dzień </w:t>
      </w:r>
      <w:r w:rsidR="005F2FD4">
        <w:rPr>
          <w:rFonts w:ascii="Arial" w:hAnsi="Arial" w:cs="Arial"/>
          <w:lang w:eastAsia="pl-PL"/>
        </w:rPr>
        <w:t>opóźnienia</w:t>
      </w:r>
      <w:r w:rsidR="00FF07AE" w:rsidRPr="00D36C75">
        <w:rPr>
          <w:rFonts w:ascii="Arial" w:hAnsi="Arial" w:cs="Arial"/>
          <w:lang w:eastAsia="pl-PL"/>
        </w:rPr>
        <w:t>, z zastrzeżeniem ust. 2</w:t>
      </w:r>
      <w:r w:rsidR="00BE2207" w:rsidRPr="00D36C75">
        <w:rPr>
          <w:rFonts w:ascii="Arial" w:hAnsi="Arial" w:cs="Arial"/>
          <w:lang w:eastAsia="pl-PL"/>
        </w:rPr>
        <w:t>;</w:t>
      </w:r>
    </w:p>
    <w:p w14:paraId="229F6EE1" w14:textId="49D8942A" w:rsidR="000A0546" w:rsidRPr="00D36C75" w:rsidRDefault="000A0546" w:rsidP="00885383">
      <w:pPr>
        <w:pStyle w:val="Akapitzlist1"/>
        <w:numPr>
          <w:ilvl w:val="0"/>
          <w:numId w:val="8"/>
        </w:numPr>
        <w:spacing w:after="0" w:line="276" w:lineRule="auto"/>
        <w:ind w:left="709" w:hanging="283"/>
        <w:rPr>
          <w:rFonts w:ascii="Arial" w:hAnsi="Arial" w:cs="Arial"/>
        </w:rPr>
      </w:pPr>
      <w:r w:rsidRPr="00D36C75">
        <w:rPr>
          <w:rFonts w:ascii="Arial" w:hAnsi="Arial" w:cs="Arial"/>
        </w:rPr>
        <w:t xml:space="preserve">za </w:t>
      </w:r>
      <w:r w:rsidR="005F2FD4">
        <w:rPr>
          <w:rFonts w:ascii="Arial" w:hAnsi="Arial" w:cs="Arial"/>
        </w:rPr>
        <w:t xml:space="preserve">opóźnienie </w:t>
      </w:r>
      <w:r w:rsidRPr="00D36C75">
        <w:rPr>
          <w:rFonts w:ascii="Arial" w:hAnsi="Arial" w:cs="Arial"/>
        </w:rPr>
        <w:t>w terminie wymiany przedmiotu</w:t>
      </w:r>
      <w:r w:rsidR="00BD0544" w:rsidRPr="00D36C75">
        <w:rPr>
          <w:rFonts w:ascii="Arial" w:hAnsi="Arial" w:cs="Arial"/>
        </w:rPr>
        <w:t xml:space="preserve"> umowy, o którym</w:t>
      </w:r>
      <w:r w:rsidRPr="00D36C75">
        <w:rPr>
          <w:rFonts w:ascii="Arial" w:hAnsi="Arial" w:cs="Arial"/>
        </w:rPr>
        <w:t xml:space="preserve"> mowa w </w:t>
      </w:r>
      <w:r w:rsidRPr="00D36C75">
        <w:rPr>
          <w:rFonts w:ascii="Arial" w:hAnsi="Arial" w:cs="Arial"/>
          <w:lang w:eastAsia="pl-PL"/>
        </w:rPr>
        <w:t xml:space="preserve">§ </w:t>
      </w:r>
      <w:r w:rsidR="0054316B" w:rsidRPr="00D36C75">
        <w:rPr>
          <w:rFonts w:ascii="Arial" w:hAnsi="Arial" w:cs="Arial"/>
          <w:lang w:eastAsia="pl-PL"/>
        </w:rPr>
        <w:t>4</w:t>
      </w:r>
      <w:r w:rsidRPr="00D36C75">
        <w:rPr>
          <w:rFonts w:ascii="Arial" w:hAnsi="Arial" w:cs="Arial"/>
          <w:lang w:eastAsia="pl-PL"/>
        </w:rPr>
        <w:t xml:space="preserve"> ust. 7</w:t>
      </w:r>
      <w:r w:rsidR="007E2E32" w:rsidRPr="00D36C75">
        <w:rPr>
          <w:rFonts w:ascii="Arial" w:hAnsi="Arial" w:cs="Arial"/>
          <w:lang w:eastAsia="pl-PL"/>
        </w:rPr>
        <w:t xml:space="preserve">, </w:t>
      </w:r>
      <w:r w:rsidR="007E2E32" w:rsidRPr="00D36C75">
        <w:rPr>
          <w:rFonts w:ascii="Arial" w:hAnsi="Arial" w:cs="Arial"/>
          <w:lang w:eastAsia="pl-PL"/>
        </w:rPr>
        <w:br/>
        <w:t xml:space="preserve">w wysokości </w:t>
      </w:r>
      <w:r w:rsidR="00A17B6C">
        <w:rPr>
          <w:rFonts w:ascii="Arial" w:hAnsi="Arial" w:cs="Arial"/>
          <w:lang w:eastAsia="pl-PL"/>
        </w:rPr>
        <w:t>2</w:t>
      </w:r>
      <w:r w:rsidRPr="00D36C75">
        <w:rPr>
          <w:rFonts w:ascii="Arial" w:hAnsi="Arial" w:cs="Arial"/>
          <w:lang w:eastAsia="pl-PL"/>
        </w:rPr>
        <w:t>00 zł, za k</w:t>
      </w:r>
      <w:r w:rsidR="009F4CC3" w:rsidRPr="00D36C75">
        <w:rPr>
          <w:rFonts w:ascii="Arial" w:hAnsi="Arial" w:cs="Arial"/>
          <w:lang w:eastAsia="pl-PL"/>
        </w:rPr>
        <w:t xml:space="preserve">ażdy rozpoczęty dzień </w:t>
      </w:r>
      <w:r w:rsidR="005F2FD4">
        <w:rPr>
          <w:rFonts w:ascii="Arial" w:hAnsi="Arial" w:cs="Arial"/>
        </w:rPr>
        <w:t>opóźnienia</w:t>
      </w:r>
      <w:r w:rsidR="00FF07AE" w:rsidRPr="00D36C75">
        <w:rPr>
          <w:rFonts w:ascii="Arial" w:hAnsi="Arial" w:cs="Arial"/>
          <w:lang w:eastAsia="pl-PL"/>
        </w:rPr>
        <w:t>, z zastrzeżeniem ust. 2</w:t>
      </w:r>
      <w:r w:rsidR="004D5160" w:rsidRPr="00D36C75">
        <w:rPr>
          <w:rFonts w:ascii="Arial" w:hAnsi="Arial" w:cs="Arial"/>
          <w:lang w:eastAsia="pl-PL"/>
        </w:rPr>
        <w:t>.</w:t>
      </w:r>
    </w:p>
    <w:p w14:paraId="596D65B5" w14:textId="636F52ED" w:rsidR="001C479D" w:rsidRPr="00AD5C9D" w:rsidRDefault="001C479D" w:rsidP="003508BD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36C75">
        <w:rPr>
          <w:rFonts w:ascii="Arial" w:eastAsia="Calibri" w:hAnsi="Arial" w:cs="Arial"/>
          <w:sz w:val="22"/>
          <w:szCs w:val="22"/>
        </w:rPr>
        <w:t>Strony zastrzegają, że łączna wysokość kar umownych w okresie obowiązywan</w:t>
      </w:r>
      <w:r w:rsidR="00BD0544" w:rsidRPr="00D36C75">
        <w:rPr>
          <w:rFonts w:ascii="Arial" w:eastAsia="Calibri" w:hAnsi="Arial" w:cs="Arial"/>
          <w:sz w:val="22"/>
          <w:szCs w:val="22"/>
        </w:rPr>
        <w:t>ia umowy nie może przekroczyć 2</w:t>
      </w:r>
      <w:r w:rsidR="00C2140A">
        <w:rPr>
          <w:rFonts w:ascii="Arial" w:eastAsia="Calibri" w:hAnsi="Arial" w:cs="Arial"/>
          <w:sz w:val="22"/>
          <w:szCs w:val="22"/>
        </w:rPr>
        <w:t>5</w:t>
      </w:r>
      <w:r w:rsidRPr="00D36C75">
        <w:rPr>
          <w:rFonts w:ascii="Arial" w:eastAsia="Calibri" w:hAnsi="Arial" w:cs="Arial"/>
          <w:sz w:val="22"/>
          <w:szCs w:val="22"/>
        </w:rPr>
        <w:t xml:space="preserve"> % wynagrodzenia brutto, o którym mowa w </w:t>
      </w:r>
      <w:r w:rsidR="004D5160" w:rsidRPr="00D36C75">
        <w:rPr>
          <w:rFonts w:ascii="Arial" w:eastAsia="Calibri" w:hAnsi="Arial" w:cs="Arial"/>
          <w:bCs/>
          <w:sz w:val="22"/>
          <w:szCs w:val="22"/>
        </w:rPr>
        <w:t>§ 2 ust. 1.</w:t>
      </w:r>
    </w:p>
    <w:p w14:paraId="05584E8E" w14:textId="045DAFDA" w:rsidR="00AD5C9D" w:rsidRPr="00D36C75" w:rsidRDefault="00AD5C9D" w:rsidP="003508BD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>ZAMAWIAJĄCY zastrzega możliwość dochodzenia dalszego odszkodowania z tytułu niewykonania lub nienależytego wykonania umowy, na zasadach ogólnych przewidzianych w Kodeksie cywilnym, gdy wysokość</w:t>
      </w:r>
      <w:r w:rsidR="00B20E74">
        <w:rPr>
          <w:rFonts w:ascii="Arial" w:eastAsia="Calibri" w:hAnsi="Arial" w:cs="Arial"/>
          <w:bCs/>
          <w:sz w:val="22"/>
          <w:szCs w:val="22"/>
        </w:rPr>
        <w:t xml:space="preserve"> szkody przewyższa wysokość </w:t>
      </w:r>
      <w:r w:rsidR="00C2140A">
        <w:rPr>
          <w:rFonts w:ascii="Arial" w:eastAsia="Calibri" w:hAnsi="Arial" w:cs="Arial"/>
          <w:bCs/>
          <w:sz w:val="22"/>
          <w:szCs w:val="22"/>
        </w:rPr>
        <w:br/>
      </w:r>
      <w:r w:rsidR="00B20E74">
        <w:rPr>
          <w:rFonts w:ascii="Arial" w:eastAsia="Calibri" w:hAnsi="Arial" w:cs="Arial"/>
          <w:bCs/>
          <w:sz w:val="22"/>
          <w:szCs w:val="22"/>
        </w:rPr>
        <w:t>kar umownych.</w:t>
      </w:r>
    </w:p>
    <w:p w14:paraId="54E3C4E4" w14:textId="29365E77" w:rsidR="001C479D" w:rsidRPr="00D36C75" w:rsidRDefault="001C479D" w:rsidP="003508BD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36C75">
        <w:rPr>
          <w:rFonts w:ascii="Arial" w:eastAsia="Calibri" w:hAnsi="Arial" w:cs="Arial"/>
          <w:bCs/>
          <w:sz w:val="22"/>
          <w:szCs w:val="22"/>
        </w:rPr>
        <w:t>WYKONAWCA oświadcza, że wyraża zgodę na potrącenie, w r</w:t>
      </w:r>
      <w:r w:rsidR="00CF5872" w:rsidRPr="00D36C75">
        <w:rPr>
          <w:rFonts w:ascii="Arial" w:eastAsia="Calibri" w:hAnsi="Arial" w:cs="Arial"/>
          <w:bCs/>
          <w:sz w:val="22"/>
          <w:szCs w:val="22"/>
        </w:rPr>
        <w:t xml:space="preserve">ozumieniu art. 498 i 499 ustawy </w:t>
      </w:r>
      <w:r w:rsidRPr="00D36C75">
        <w:rPr>
          <w:rFonts w:ascii="Arial" w:eastAsia="Calibri" w:hAnsi="Arial" w:cs="Arial"/>
          <w:bCs/>
          <w:sz w:val="22"/>
          <w:szCs w:val="22"/>
        </w:rPr>
        <w:t xml:space="preserve">z dnia 23 kwietnia 1964 r. Kodeks cywilny, powstałych należności z tytułu </w:t>
      </w:r>
      <w:r w:rsidR="00C2140A">
        <w:rPr>
          <w:rFonts w:ascii="Arial" w:eastAsia="Calibri" w:hAnsi="Arial" w:cs="Arial"/>
          <w:bCs/>
          <w:sz w:val="22"/>
          <w:szCs w:val="22"/>
        </w:rPr>
        <w:br/>
      </w:r>
      <w:r w:rsidRPr="00D36C75">
        <w:rPr>
          <w:rFonts w:ascii="Arial" w:eastAsia="Calibri" w:hAnsi="Arial" w:cs="Arial"/>
          <w:bCs/>
          <w:sz w:val="22"/>
          <w:szCs w:val="22"/>
        </w:rPr>
        <w:t xml:space="preserve">kar umownych, o których mowa w przepisach poprzedzających, z </w:t>
      </w:r>
      <w:r w:rsidRPr="00D36C75">
        <w:rPr>
          <w:rFonts w:ascii="Arial" w:hAnsi="Arial" w:cs="Arial"/>
          <w:sz w:val="22"/>
          <w:szCs w:val="22"/>
        </w:rPr>
        <w:t>wynagrodzenia należnego WYKONAWCY</w:t>
      </w:r>
      <w:r w:rsidR="004D5160" w:rsidRPr="00D36C75">
        <w:rPr>
          <w:rFonts w:ascii="Arial" w:eastAsia="Calibri" w:hAnsi="Arial" w:cs="Arial"/>
          <w:bCs/>
          <w:sz w:val="22"/>
          <w:szCs w:val="22"/>
        </w:rPr>
        <w:t>.</w:t>
      </w:r>
    </w:p>
    <w:p w14:paraId="41054D7F" w14:textId="0D55EAF4" w:rsidR="001C479D" w:rsidRPr="00F933FF" w:rsidRDefault="001C479D" w:rsidP="003508BD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36C75">
        <w:rPr>
          <w:rFonts w:ascii="Arial" w:hAnsi="Arial" w:cs="Arial"/>
          <w:sz w:val="22"/>
          <w:szCs w:val="22"/>
        </w:rPr>
        <w:t>ZAMAWIAJĄCY</w:t>
      </w:r>
      <w:r w:rsidRPr="00D36C75">
        <w:rPr>
          <w:rFonts w:ascii="Arial" w:eastAsia="Calibri" w:hAnsi="Arial" w:cs="Arial"/>
          <w:sz w:val="22"/>
          <w:szCs w:val="22"/>
        </w:rPr>
        <w:t xml:space="preserve"> </w:t>
      </w:r>
      <w:r w:rsidRPr="00D36C75">
        <w:rPr>
          <w:rFonts w:ascii="Arial" w:eastAsia="Calibri" w:hAnsi="Arial" w:cs="Arial"/>
          <w:bCs/>
          <w:sz w:val="22"/>
          <w:szCs w:val="22"/>
        </w:rPr>
        <w:t xml:space="preserve">wystawi WYKONAWCY notę obciążeniową zawierającą wysokość kary umownej i podstawę jej naliczenia, którą prześle WYKONAWCY wraz z oświadczeniem </w:t>
      </w:r>
      <w:r w:rsidR="00F20485" w:rsidRPr="00D36C75">
        <w:rPr>
          <w:rFonts w:ascii="Arial" w:eastAsia="Calibri" w:hAnsi="Arial" w:cs="Arial"/>
          <w:bCs/>
          <w:sz w:val="22"/>
          <w:szCs w:val="22"/>
        </w:rPr>
        <w:br/>
      </w:r>
      <w:r w:rsidRPr="00D36C75">
        <w:rPr>
          <w:rFonts w:ascii="Arial" w:eastAsia="Calibri" w:hAnsi="Arial" w:cs="Arial"/>
          <w:bCs/>
          <w:sz w:val="22"/>
          <w:szCs w:val="22"/>
        </w:rPr>
        <w:t>o potrąceniu kar umownych. Notę obciążeniową WYKO</w:t>
      </w:r>
      <w:r w:rsidR="00BD0544" w:rsidRPr="00D36C75">
        <w:rPr>
          <w:rFonts w:ascii="Arial" w:eastAsia="Calibri" w:hAnsi="Arial" w:cs="Arial"/>
          <w:bCs/>
          <w:sz w:val="22"/>
          <w:szCs w:val="22"/>
        </w:rPr>
        <w:t>NAWCA zobowiązany jest odesłać Z</w:t>
      </w:r>
      <w:r w:rsidR="006F30CF">
        <w:rPr>
          <w:rFonts w:ascii="Arial" w:eastAsia="Calibri" w:hAnsi="Arial" w:cs="Arial"/>
          <w:bCs/>
          <w:sz w:val="22"/>
          <w:szCs w:val="22"/>
        </w:rPr>
        <w:t>AMAWIAJĄCEMU</w:t>
      </w:r>
      <w:r w:rsidRPr="00D36C75">
        <w:rPr>
          <w:rFonts w:ascii="Arial" w:eastAsia="Calibri" w:hAnsi="Arial" w:cs="Arial"/>
          <w:bCs/>
          <w:sz w:val="22"/>
          <w:szCs w:val="22"/>
        </w:rPr>
        <w:t xml:space="preserve"> w terminie do 7 dni od daty jej otrzymania, (nie </w:t>
      </w:r>
      <w:r w:rsidR="006F30CF">
        <w:rPr>
          <w:rFonts w:ascii="Arial" w:eastAsia="Calibri" w:hAnsi="Arial" w:cs="Arial"/>
          <w:bCs/>
          <w:sz w:val="22"/>
          <w:szCs w:val="22"/>
        </w:rPr>
        <w:t>dłużej</w:t>
      </w:r>
      <w:r w:rsidRPr="00D36C75">
        <w:rPr>
          <w:rFonts w:ascii="Arial" w:eastAsia="Calibri" w:hAnsi="Arial" w:cs="Arial"/>
          <w:bCs/>
          <w:sz w:val="22"/>
          <w:szCs w:val="22"/>
        </w:rPr>
        <w:t xml:space="preserve"> </w:t>
      </w:r>
      <w:r w:rsidR="003508BD">
        <w:rPr>
          <w:rFonts w:ascii="Arial" w:eastAsia="Calibri" w:hAnsi="Arial" w:cs="Arial"/>
          <w:bCs/>
          <w:sz w:val="22"/>
          <w:szCs w:val="22"/>
        </w:rPr>
        <w:br/>
      </w:r>
      <w:r w:rsidRPr="00D36C75">
        <w:rPr>
          <w:rFonts w:ascii="Arial" w:eastAsia="Calibri" w:hAnsi="Arial" w:cs="Arial"/>
          <w:bCs/>
          <w:sz w:val="22"/>
          <w:szCs w:val="22"/>
        </w:rPr>
        <w:t>niż w terminie</w:t>
      </w:r>
      <w:r w:rsidRPr="00F933FF">
        <w:rPr>
          <w:rFonts w:ascii="Arial" w:eastAsia="Calibri" w:hAnsi="Arial" w:cs="Arial"/>
          <w:bCs/>
          <w:sz w:val="22"/>
          <w:szCs w:val="22"/>
        </w:rPr>
        <w:t xml:space="preserve"> płatności faktury). Potrącenia kary umownej ZAMAWIAJĄCY dok</w:t>
      </w:r>
      <w:r w:rsidR="004D5160" w:rsidRPr="00F933FF">
        <w:rPr>
          <w:rFonts w:ascii="Arial" w:eastAsia="Calibri" w:hAnsi="Arial" w:cs="Arial"/>
          <w:bCs/>
          <w:sz w:val="22"/>
          <w:szCs w:val="22"/>
        </w:rPr>
        <w:t xml:space="preserve">ona </w:t>
      </w:r>
      <w:r w:rsidR="003508BD">
        <w:rPr>
          <w:rFonts w:ascii="Arial" w:eastAsia="Calibri" w:hAnsi="Arial" w:cs="Arial"/>
          <w:bCs/>
          <w:sz w:val="22"/>
          <w:szCs w:val="22"/>
        </w:rPr>
        <w:br/>
      </w:r>
      <w:r w:rsidR="004D5160" w:rsidRPr="00F933FF">
        <w:rPr>
          <w:rFonts w:ascii="Arial" w:eastAsia="Calibri" w:hAnsi="Arial" w:cs="Arial"/>
          <w:bCs/>
          <w:sz w:val="22"/>
          <w:szCs w:val="22"/>
        </w:rPr>
        <w:t>w terminie zapłaty faktury.</w:t>
      </w:r>
    </w:p>
    <w:p w14:paraId="037AE5D8" w14:textId="254CCA61" w:rsidR="001C479D" w:rsidRDefault="001C479D" w:rsidP="003508BD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W przypadku gdy naliczona kara umowna nie będzie mogła być w całości potrącona z  wynagrodzenia należnego WYKONAWCY wynikającego z faktury, ZAMAWIAJĄCY dochodzić będzie pozostałej kwoty na zasadach ogólnych Kodeksu cywil</w:t>
      </w:r>
      <w:r w:rsidR="004D5160" w:rsidRPr="00F933FF">
        <w:rPr>
          <w:rFonts w:ascii="Arial" w:hAnsi="Arial" w:cs="Arial"/>
          <w:sz w:val="22"/>
          <w:szCs w:val="22"/>
        </w:rPr>
        <w:t>nego.</w:t>
      </w:r>
    </w:p>
    <w:p w14:paraId="7208DBCE" w14:textId="0263FCDF" w:rsidR="00A27017" w:rsidRDefault="00A27017" w:rsidP="00A27017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6A1E6CFA" w14:textId="7AAA9D98" w:rsidR="00A17B6C" w:rsidRDefault="00905010" w:rsidP="00A17B6C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7</w:t>
      </w:r>
    </w:p>
    <w:p w14:paraId="1A7A6E22" w14:textId="267ABDB5" w:rsidR="00A17B6C" w:rsidRPr="00F01C79" w:rsidRDefault="00A17B6C" w:rsidP="00CE5014">
      <w:pPr>
        <w:jc w:val="center"/>
        <w:rPr>
          <w:rFonts w:ascii="Arial" w:hAnsi="Arial" w:cs="Arial"/>
          <w:b/>
        </w:rPr>
      </w:pPr>
      <w:r w:rsidRPr="00F01C79">
        <w:rPr>
          <w:rFonts w:ascii="Arial" w:hAnsi="Arial" w:cs="Arial"/>
          <w:b/>
        </w:rPr>
        <w:t>ODSTĄPIENIE OD UMOWY</w:t>
      </w:r>
    </w:p>
    <w:p w14:paraId="2A392141" w14:textId="7127F99F" w:rsidR="007E7C82" w:rsidRPr="007E7C82" w:rsidRDefault="00A17B6C" w:rsidP="00A17B6C">
      <w:pPr>
        <w:tabs>
          <w:tab w:val="left" w:pos="426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="007E7C82" w:rsidRPr="007E7C82">
        <w:rPr>
          <w:rFonts w:ascii="Arial" w:hAnsi="Arial" w:cs="Arial"/>
          <w:sz w:val="22"/>
          <w:szCs w:val="22"/>
        </w:rPr>
        <w:t>ZAMAWIAJĄCEMU</w:t>
      </w:r>
      <w:r>
        <w:rPr>
          <w:rFonts w:ascii="Arial" w:hAnsi="Arial" w:cs="Arial"/>
          <w:sz w:val="22"/>
          <w:szCs w:val="22"/>
        </w:rPr>
        <w:t xml:space="preserve"> </w:t>
      </w:r>
      <w:r w:rsidR="007E7C82" w:rsidRPr="007E7C82">
        <w:rPr>
          <w:rFonts w:ascii="Arial" w:hAnsi="Arial" w:cs="Arial"/>
          <w:sz w:val="22"/>
          <w:szCs w:val="22"/>
        </w:rPr>
        <w:t xml:space="preserve"> przysługuje</w:t>
      </w:r>
      <w:r>
        <w:rPr>
          <w:rFonts w:ascii="Arial" w:hAnsi="Arial" w:cs="Arial"/>
          <w:sz w:val="22"/>
          <w:szCs w:val="22"/>
        </w:rPr>
        <w:t xml:space="preserve"> </w:t>
      </w:r>
      <w:r w:rsidR="007E7C82" w:rsidRPr="007E7C82">
        <w:rPr>
          <w:rFonts w:ascii="Arial" w:hAnsi="Arial" w:cs="Arial"/>
          <w:sz w:val="22"/>
          <w:szCs w:val="22"/>
        </w:rPr>
        <w:t xml:space="preserve"> prawo</w:t>
      </w:r>
      <w:r>
        <w:rPr>
          <w:rFonts w:ascii="Arial" w:hAnsi="Arial" w:cs="Arial"/>
          <w:sz w:val="22"/>
          <w:szCs w:val="22"/>
        </w:rPr>
        <w:t xml:space="preserve"> </w:t>
      </w:r>
      <w:r w:rsidR="007E7C82" w:rsidRPr="007E7C82">
        <w:rPr>
          <w:rFonts w:ascii="Arial" w:hAnsi="Arial" w:cs="Arial"/>
          <w:sz w:val="22"/>
          <w:szCs w:val="22"/>
        </w:rPr>
        <w:t xml:space="preserve"> odstąpienia </w:t>
      </w:r>
      <w:r>
        <w:rPr>
          <w:rFonts w:ascii="Arial" w:hAnsi="Arial" w:cs="Arial"/>
          <w:sz w:val="22"/>
          <w:szCs w:val="22"/>
        </w:rPr>
        <w:t xml:space="preserve"> </w:t>
      </w:r>
      <w:r w:rsidR="007E7C82" w:rsidRPr="007E7C82">
        <w:rPr>
          <w:rFonts w:ascii="Arial" w:hAnsi="Arial" w:cs="Arial"/>
          <w:sz w:val="22"/>
          <w:szCs w:val="22"/>
        </w:rPr>
        <w:t xml:space="preserve">od </w:t>
      </w:r>
      <w:r>
        <w:rPr>
          <w:rFonts w:ascii="Arial" w:hAnsi="Arial" w:cs="Arial"/>
          <w:sz w:val="22"/>
          <w:szCs w:val="22"/>
        </w:rPr>
        <w:t xml:space="preserve"> </w:t>
      </w:r>
      <w:r w:rsidR="007E7C82" w:rsidRPr="007E7C82">
        <w:rPr>
          <w:rFonts w:ascii="Arial" w:hAnsi="Arial" w:cs="Arial"/>
          <w:sz w:val="22"/>
          <w:szCs w:val="22"/>
        </w:rPr>
        <w:t xml:space="preserve">niniejszej </w:t>
      </w:r>
      <w:r>
        <w:rPr>
          <w:rFonts w:ascii="Arial" w:hAnsi="Arial" w:cs="Arial"/>
          <w:sz w:val="22"/>
          <w:szCs w:val="22"/>
        </w:rPr>
        <w:t xml:space="preserve"> </w:t>
      </w:r>
      <w:r w:rsidR="007E7C82" w:rsidRPr="007E7C82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</w:t>
      </w:r>
      <w:r w:rsidR="007E7C82" w:rsidRPr="007E7C82">
        <w:rPr>
          <w:rFonts w:ascii="Arial" w:hAnsi="Arial" w:cs="Arial"/>
          <w:sz w:val="22"/>
          <w:szCs w:val="22"/>
        </w:rPr>
        <w:t xml:space="preserve"> w</w:t>
      </w:r>
      <w:r>
        <w:rPr>
          <w:rFonts w:ascii="Arial" w:hAnsi="Arial" w:cs="Arial"/>
          <w:sz w:val="22"/>
          <w:szCs w:val="22"/>
        </w:rPr>
        <w:t xml:space="preserve"> </w:t>
      </w:r>
      <w:r w:rsidR="007E7C82" w:rsidRPr="007E7C82">
        <w:rPr>
          <w:rFonts w:ascii="Arial" w:hAnsi="Arial" w:cs="Arial"/>
          <w:sz w:val="22"/>
          <w:szCs w:val="22"/>
        </w:rPr>
        <w:t xml:space="preserve"> terminie </w:t>
      </w:r>
      <w:r>
        <w:rPr>
          <w:rFonts w:ascii="Arial" w:hAnsi="Arial" w:cs="Arial"/>
          <w:sz w:val="22"/>
          <w:szCs w:val="22"/>
        </w:rPr>
        <w:br/>
        <w:t xml:space="preserve">       </w:t>
      </w:r>
      <w:r w:rsidR="00C2140A">
        <w:rPr>
          <w:rFonts w:ascii="Arial" w:hAnsi="Arial" w:cs="Arial"/>
          <w:sz w:val="22"/>
          <w:szCs w:val="22"/>
        </w:rPr>
        <w:t xml:space="preserve">do </w:t>
      </w:r>
      <w:r w:rsidR="00B502E1">
        <w:rPr>
          <w:rFonts w:ascii="Arial" w:hAnsi="Arial" w:cs="Arial"/>
          <w:sz w:val="22"/>
          <w:szCs w:val="22"/>
        </w:rPr>
        <w:t>3</w:t>
      </w:r>
      <w:bookmarkStart w:id="2" w:name="_GoBack"/>
      <w:bookmarkEnd w:id="2"/>
      <w:r w:rsidR="0032687E" w:rsidRPr="0032687E">
        <w:rPr>
          <w:rFonts w:ascii="Arial" w:hAnsi="Arial" w:cs="Arial"/>
          <w:sz w:val="22"/>
          <w:szCs w:val="22"/>
        </w:rPr>
        <w:t xml:space="preserve"> </w:t>
      </w:r>
      <w:r w:rsidR="007E7C82" w:rsidRPr="00382611">
        <w:rPr>
          <w:rFonts w:ascii="Arial" w:hAnsi="Arial" w:cs="Arial"/>
          <w:color w:val="FF0000"/>
          <w:sz w:val="22"/>
          <w:szCs w:val="22"/>
        </w:rPr>
        <w:t xml:space="preserve"> </w:t>
      </w:r>
      <w:r w:rsidR="007E7C82" w:rsidRPr="007E7C82">
        <w:rPr>
          <w:rFonts w:ascii="Arial" w:hAnsi="Arial" w:cs="Arial"/>
          <w:sz w:val="22"/>
          <w:szCs w:val="22"/>
        </w:rPr>
        <w:t>dni, jeżeli:</w:t>
      </w:r>
    </w:p>
    <w:p w14:paraId="6CBD7847" w14:textId="77777777" w:rsidR="007E7C82" w:rsidRPr="007E7C82" w:rsidRDefault="007E7C82" w:rsidP="007E7C82">
      <w:pPr>
        <w:numPr>
          <w:ilvl w:val="0"/>
          <w:numId w:val="24"/>
        </w:numPr>
        <w:tabs>
          <w:tab w:val="left" w:pos="993"/>
        </w:tabs>
        <w:spacing w:line="276" w:lineRule="auto"/>
        <w:ind w:left="993" w:hanging="567"/>
        <w:contextualSpacing/>
        <w:jc w:val="both"/>
        <w:rPr>
          <w:rFonts w:ascii="Arial" w:hAnsi="Arial" w:cs="Arial"/>
          <w:sz w:val="22"/>
          <w:szCs w:val="22"/>
        </w:rPr>
      </w:pPr>
      <w:r w:rsidRPr="007E7C82">
        <w:rPr>
          <w:rFonts w:ascii="Arial" w:hAnsi="Arial" w:cs="Arial"/>
          <w:sz w:val="22"/>
          <w:szCs w:val="22"/>
        </w:rPr>
        <w:t xml:space="preserve">zaistniała istotna zmiana okoliczności powodująca, że wykonanie umowy nie leży w interesie publicznym, czego nie można było przewidzieć w chwili zawarcia umowy lub dalsze wykonanie może zagrozić podstawowemu interesowi bezpieczeństwa państwa lub bezpieczeństwu publicznemu. Termin odstąpienia liczony jest od dnia uzyskania informacji o okolicznościach, o  których mowa w zdaniu poprzedzającym; </w:t>
      </w:r>
    </w:p>
    <w:p w14:paraId="3BBC2871" w14:textId="4634ECF1" w:rsidR="007E7C82" w:rsidRPr="007E7C82" w:rsidRDefault="007E7C82" w:rsidP="007E7C82">
      <w:pPr>
        <w:numPr>
          <w:ilvl w:val="0"/>
          <w:numId w:val="24"/>
        </w:numPr>
        <w:tabs>
          <w:tab w:val="left" w:pos="993"/>
        </w:tabs>
        <w:spacing w:line="276" w:lineRule="auto"/>
        <w:ind w:left="993" w:hanging="567"/>
        <w:contextualSpacing/>
        <w:jc w:val="both"/>
        <w:rPr>
          <w:rFonts w:ascii="Arial" w:hAnsi="Arial" w:cs="Arial"/>
          <w:sz w:val="22"/>
          <w:szCs w:val="22"/>
        </w:rPr>
      </w:pPr>
      <w:r w:rsidRPr="007E7C82">
        <w:rPr>
          <w:rFonts w:ascii="Arial" w:hAnsi="Arial" w:cs="Arial"/>
          <w:sz w:val="22"/>
          <w:szCs w:val="22"/>
        </w:rPr>
        <w:lastRenderedPageBreak/>
        <w:t>WYKONAWCA nie rozpoczął w terminie realizacji przedmiotu umowy bez uzasad</w:t>
      </w:r>
      <w:r w:rsidR="006F30CF">
        <w:rPr>
          <w:rFonts w:ascii="Arial" w:hAnsi="Arial" w:cs="Arial"/>
          <w:sz w:val="22"/>
          <w:szCs w:val="22"/>
        </w:rPr>
        <w:t>nionych przyczyn lub nie kontynu</w:t>
      </w:r>
      <w:r w:rsidRPr="007E7C82">
        <w:rPr>
          <w:rFonts w:ascii="Arial" w:hAnsi="Arial" w:cs="Arial"/>
          <w:sz w:val="22"/>
          <w:szCs w:val="22"/>
        </w:rPr>
        <w:t>uje jej pomimo pisemnego wezwania go przez ZAMAWIAJĄCEGO. Termin odstąpienia liczony jest od dnia upływu terminu wyznaczonego przez ZAMAWIAJĄCEGO;</w:t>
      </w:r>
    </w:p>
    <w:p w14:paraId="3C683937" w14:textId="77777777" w:rsidR="007E7C82" w:rsidRPr="007E7C82" w:rsidRDefault="007E7C82" w:rsidP="007E7C82">
      <w:pPr>
        <w:numPr>
          <w:ilvl w:val="0"/>
          <w:numId w:val="24"/>
        </w:numPr>
        <w:tabs>
          <w:tab w:val="left" w:pos="993"/>
        </w:tabs>
        <w:spacing w:line="276" w:lineRule="auto"/>
        <w:ind w:left="993" w:hanging="567"/>
        <w:contextualSpacing/>
        <w:jc w:val="both"/>
        <w:rPr>
          <w:rFonts w:ascii="Arial" w:hAnsi="Arial" w:cs="Arial"/>
          <w:sz w:val="22"/>
          <w:szCs w:val="22"/>
        </w:rPr>
      </w:pPr>
      <w:r w:rsidRPr="007E7C82">
        <w:rPr>
          <w:rFonts w:ascii="Arial" w:hAnsi="Arial" w:cs="Arial"/>
          <w:sz w:val="22"/>
          <w:szCs w:val="22"/>
        </w:rPr>
        <w:t>WYKONAWCA utracił uprawnienia do realizacji przedmiotu umowy albo ogłoszono likwidację lub upadłość WYKONAWCY. Termin odstąpienia liczony jest od daty powzięcia informacji stanowiącej podstawę odstąpienia;</w:t>
      </w:r>
    </w:p>
    <w:p w14:paraId="571DAA50" w14:textId="740BF93D" w:rsidR="00750779" w:rsidRPr="00A6667F" w:rsidRDefault="007E7C82" w:rsidP="00A6667F">
      <w:pPr>
        <w:numPr>
          <w:ilvl w:val="0"/>
          <w:numId w:val="24"/>
        </w:numPr>
        <w:tabs>
          <w:tab w:val="left" w:pos="993"/>
        </w:tabs>
        <w:spacing w:line="276" w:lineRule="auto"/>
        <w:ind w:left="993" w:hanging="567"/>
        <w:contextualSpacing/>
        <w:jc w:val="both"/>
        <w:rPr>
          <w:rFonts w:ascii="Arial" w:hAnsi="Arial" w:cs="Arial"/>
          <w:sz w:val="22"/>
          <w:szCs w:val="22"/>
        </w:rPr>
      </w:pPr>
      <w:r w:rsidRPr="007E7C82">
        <w:rPr>
          <w:rFonts w:ascii="Arial" w:hAnsi="Arial" w:cs="Arial"/>
          <w:sz w:val="22"/>
          <w:szCs w:val="22"/>
        </w:rPr>
        <w:t>łączna wysokość kar umownych w okresie obowiązywania umowy przekroczy wartość o której mowa w § 6 ust. 2. Termin odstąpienia liczony jest od dnia następnego po dniu, w którym nastąpiło przekroczenie kary umownej o wart</w:t>
      </w:r>
      <w:r w:rsidR="00A168AD">
        <w:rPr>
          <w:rFonts w:ascii="Arial" w:hAnsi="Arial" w:cs="Arial"/>
          <w:sz w:val="22"/>
          <w:szCs w:val="22"/>
        </w:rPr>
        <w:t>ość, o której mowa w § 6 ust. 2.</w:t>
      </w:r>
      <w:r w:rsidR="00C02656" w:rsidRPr="00A6667F">
        <w:rPr>
          <w:rFonts w:ascii="Arial" w:eastAsia="Calibri" w:hAnsi="Arial" w:cs="Arial"/>
          <w:sz w:val="22"/>
          <w:szCs w:val="22"/>
        </w:rPr>
        <w:t>.</w:t>
      </w:r>
    </w:p>
    <w:p w14:paraId="200D0A67" w14:textId="74AEFC5E" w:rsidR="00725513" w:rsidRPr="00A6667F" w:rsidRDefault="00A6667F" w:rsidP="00925B54">
      <w:pPr>
        <w:tabs>
          <w:tab w:val="left" w:pos="426"/>
        </w:tabs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 w:rsidR="00725513" w:rsidRPr="00A6667F">
        <w:rPr>
          <w:rFonts w:ascii="Arial" w:hAnsi="Arial" w:cs="Arial"/>
          <w:sz w:val="22"/>
          <w:szCs w:val="22"/>
        </w:rPr>
        <w:t xml:space="preserve"> </w:t>
      </w:r>
      <w:r w:rsidR="00925B54">
        <w:rPr>
          <w:rFonts w:ascii="Arial" w:hAnsi="Arial" w:cs="Arial"/>
          <w:sz w:val="22"/>
          <w:szCs w:val="22"/>
        </w:rPr>
        <w:t xml:space="preserve">   </w:t>
      </w:r>
      <w:r w:rsidR="00725513" w:rsidRPr="00A6667F">
        <w:rPr>
          <w:rFonts w:ascii="Arial" w:hAnsi="Arial" w:cs="Arial"/>
          <w:sz w:val="22"/>
          <w:szCs w:val="22"/>
        </w:rPr>
        <w:t xml:space="preserve">Oświadczenie, </w:t>
      </w:r>
      <w:r w:rsidR="005E04B4" w:rsidRPr="00A6667F">
        <w:rPr>
          <w:rFonts w:ascii="Arial" w:hAnsi="Arial" w:cs="Arial"/>
          <w:sz w:val="22"/>
          <w:szCs w:val="22"/>
        </w:rPr>
        <w:t xml:space="preserve">  </w:t>
      </w:r>
      <w:r w:rsidR="00725513" w:rsidRPr="00A6667F">
        <w:rPr>
          <w:rFonts w:ascii="Arial" w:hAnsi="Arial" w:cs="Arial"/>
          <w:sz w:val="22"/>
          <w:szCs w:val="22"/>
        </w:rPr>
        <w:t>o</w:t>
      </w:r>
      <w:r w:rsidR="005E04B4" w:rsidRPr="00A6667F">
        <w:rPr>
          <w:rFonts w:ascii="Arial" w:hAnsi="Arial" w:cs="Arial"/>
          <w:sz w:val="22"/>
          <w:szCs w:val="22"/>
        </w:rPr>
        <w:t xml:space="preserve"> </w:t>
      </w:r>
      <w:r w:rsidR="00725513" w:rsidRPr="00A6667F">
        <w:rPr>
          <w:rFonts w:ascii="Arial" w:hAnsi="Arial" w:cs="Arial"/>
          <w:sz w:val="22"/>
          <w:szCs w:val="22"/>
        </w:rPr>
        <w:t xml:space="preserve"> odstąpieniu </w:t>
      </w:r>
      <w:r w:rsidR="005E04B4" w:rsidRPr="00A6667F">
        <w:rPr>
          <w:rFonts w:ascii="Arial" w:hAnsi="Arial" w:cs="Arial"/>
          <w:sz w:val="22"/>
          <w:szCs w:val="22"/>
        </w:rPr>
        <w:t xml:space="preserve">  </w:t>
      </w:r>
      <w:r w:rsidR="00725513" w:rsidRPr="00A6667F">
        <w:rPr>
          <w:rFonts w:ascii="Arial" w:hAnsi="Arial" w:cs="Arial"/>
          <w:sz w:val="22"/>
          <w:szCs w:val="22"/>
        </w:rPr>
        <w:t>od</w:t>
      </w:r>
      <w:r w:rsidR="005E04B4" w:rsidRPr="00A6667F">
        <w:rPr>
          <w:rFonts w:ascii="Arial" w:hAnsi="Arial" w:cs="Arial"/>
          <w:sz w:val="22"/>
          <w:szCs w:val="22"/>
        </w:rPr>
        <w:t xml:space="preserve"> </w:t>
      </w:r>
      <w:r w:rsidR="00725513" w:rsidRPr="00A6667F">
        <w:rPr>
          <w:rFonts w:ascii="Arial" w:hAnsi="Arial" w:cs="Arial"/>
          <w:sz w:val="22"/>
          <w:szCs w:val="22"/>
        </w:rPr>
        <w:t xml:space="preserve"> umowy</w:t>
      </w:r>
      <w:r w:rsidR="005E04B4" w:rsidRPr="00A6667F">
        <w:rPr>
          <w:rFonts w:ascii="Arial" w:hAnsi="Arial" w:cs="Arial"/>
          <w:sz w:val="22"/>
          <w:szCs w:val="22"/>
        </w:rPr>
        <w:t xml:space="preserve"> </w:t>
      </w:r>
      <w:r w:rsidR="00725513" w:rsidRPr="00A6667F">
        <w:rPr>
          <w:rFonts w:ascii="Arial" w:hAnsi="Arial" w:cs="Arial"/>
          <w:sz w:val="22"/>
          <w:szCs w:val="22"/>
        </w:rPr>
        <w:t xml:space="preserve"> ZAMAWIAJACY</w:t>
      </w:r>
      <w:r w:rsidR="005E04B4" w:rsidRPr="00A6667F">
        <w:rPr>
          <w:rFonts w:ascii="Arial" w:hAnsi="Arial" w:cs="Arial"/>
          <w:sz w:val="22"/>
          <w:szCs w:val="22"/>
        </w:rPr>
        <w:t xml:space="preserve"> </w:t>
      </w:r>
      <w:r w:rsidR="00725513" w:rsidRPr="00A6667F">
        <w:rPr>
          <w:rFonts w:ascii="Arial" w:hAnsi="Arial" w:cs="Arial"/>
          <w:sz w:val="22"/>
          <w:szCs w:val="22"/>
        </w:rPr>
        <w:t xml:space="preserve"> jest </w:t>
      </w:r>
      <w:r w:rsidR="005E04B4" w:rsidRPr="00A6667F">
        <w:rPr>
          <w:rFonts w:ascii="Arial" w:hAnsi="Arial" w:cs="Arial"/>
          <w:sz w:val="22"/>
          <w:szCs w:val="22"/>
        </w:rPr>
        <w:t xml:space="preserve"> </w:t>
      </w:r>
      <w:r w:rsidR="00725513" w:rsidRPr="00A6667F">
        <w:rPr>
          <w:rFonts w:ascii="Arial" w:hAnsi="Arial" w:cs="Arial"/>
          <w:sz w:val="22"/>
          <w:szCs w:val="22"/>
        </w:rPr>
        <w:t>zobowiązany</w:t>
      </w:r>
      <w:r w:rsidR="005E04B4" w:rsidRPr="00A6667F">
        <w:rPr>
          <w:rFonts w:ascii="Arial" w:hAnsi="Arial" w:cs="Arial"/>
          <w:sz w:val="22"/>
          <w:szCs w:val="22"/>
        </w:rPr>
        <w:t xml:space="preserve">  </w:t>
      </w:r>
      <w:r w:rsidR="00725513" w:rsidRPr="00A6667F">
        <w:rPr>
          <w:rFonts w:ascii="Arial" w:hAnsi="Arial" w:cs="Arial"/>
          <w:sz w:val="22"/>
          <w:szCs w:val="22"/>
        </w:rPr>
        <w:t xml:space="preserve"> złożyć</w:t>
      </w:r>
    </w:p>
    <w:p w14:paraId="21D512D9" w14:textId="38967DD4" w:rsidR="00C02656" w:rsidRDefault="00725513" w:rsidP="00725513">
      <w:pPr>
        <w:pStyle w:val="Akapitzlist"/>
        <w:spacing w:line="276" w:lineRule="auto"/>
        <w:ind w:left="360"/>
        <w:contextualSpacing/>
        <w:jc w:val="both"/>
        <w:rPr>
          <w:rFonts w:ascii="Arial" w:hAnsi="Arial" w:cs="Arial"/>
          <w:sz w:val="22"/>
          <w:szCs w:val="22"/>
        </w:rPr>
      </w:pPr>
      <w:r w:rsidRPr="00725513">
        <w:rPr>
          <w:rFonts w:ascii="Arial" w:hAnsi="Arial" w:cs="Arial"/>
          <w:sz w:val="22"/>
          <w:szCs w:val="22"/>
        </w:rPr>
        <w:t xml:space="preserve"> WYKONAWCY w formie pisemnej pod rygorem nieważności. </w:t>
      </w:r>
    </w:p>
    <w:p w14:paraId="2C89C795" w14:textId="03049384" w:rsidR="00C02656" w:rsidRDefault="00C02656" w:rsidP="00C02656">
      <w:pPr>
        <w:rPr>
          <w:rFonts w:ascii="Arial" w:hAnsi="Arial" w:cs="Arial"/>
          <w:sz w:val="22"/>
          <w:szCs w:val="22"/>
        </w:rPr>
      </w:pPr>
    </w:p>
    <w:p w14:paraId="3745BA50" w14:textId="5D846B39" w:rsidR="00C02656" w:rsidRPr="008839AF" w:rsidRDefault="00905010" w:rsidP="00C0265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8</w:t>
      </w:r>
    </w:p>
    <w:p w14:paraId="40299034" w14:textId="7D0CA4AE" w:rsidR="00C02656" w:rsidRPr="008839AF" w:rsidRDefault="006B1EDB" w:rsidP="006B1EDB">
      <w:pPr>
        <w:tabs>
          <w:tab w:val="left" w:pos="284"/>
          <w:tab w:val="left" w:pos="709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ZMIANY TREŚCI UMOWY</w:t>
      </w:r>
    </w:p>
    <w:p w14:paraId="4D9B028F" w14:textId="7636EC2D" w:rsidR="00725513" w:rsidRDefault="008B1A3D" w:rsidP="00725513">
      <w:pPr>
        <w:pStyle w:val="Akapitzlist"/>
        <w:numPr>
          <w:ilvl w:val="1"/>
          <w:numId w:val="24"/>
        </w:numPr>
        <w:tabs>
          <w:tab w:val="left" w:pos="284"/>
          <w:tab w:val="left" w:pos="426"/>
        </w:tabs>
        <w:spacing w:line="276" w:lineRule="auto"/>
        <w:ind w:hanging="1440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725513">
        <w:rPr>
          <w:rFonts w:ascii="Arial" w:hAnsi="Arial" w:cs="Arial"/>
          <w:bCs/>
          <w:sz w:val="22"/>
          <w:szCs w:val="22"/>
        </w:rPr>
        <w:t>ZAMAWIAJĄCY</w:t>
      </w:r>
      <w:r w:rsidR="00FF4009">
        <w:rPr>
          <w:rFonts w:ascii="Arial" w:hAnsi="Arial" w:cs="Arial"/>
          <w:bCs/>
          <w:sz w:val="22"/>
          <w:szCs w:val="22"/>
        </w:rPr>
        <w:t xml:space="preserve"> </w:t>
      </w:r>
      <w:r w:rsidRPr="00725513">
        <w:rPr>
          <w:rFonts w:ascii="Arial" w:hAnsi="Arial" w:cs="Arial"/>
          <w:bCs/>
          <w:sz w:val="22"/>
          <w:szCs w:val="22"/>
        </w:rPr>
        <w:t xml:space="preserve"> dopuszcza</w:t>
      </w:r>
      <w:r w:rsidR="00FF4009">
        <w:rPr>
          <w:rFonts w:ascii="Arial" w:hAnsi="Arial" w:cs="Arial"/>
          <w:bCs/>
          <w:sz w:val="22"/>
          <w:szCs w:val="22"/>
        </w:rPr>
        <w:t xml:space="preserve"> </w:t>
      </w:r>
      <w:r w:rsidRPr="00725513">
        <w:rPr>
          <w:rFonts w:ascii="Arial" w:hAnsi="Arial" w:cs="Arial"/>
          <w:bCs/>
          <w:sz w:val="22"/>
          <w:szCs w:val="22"/>
        </w:rPr>
        <w:t xml:space="preserve"> możliwość </w:t>
      </w:r>
      <w:r w:rsidR="00FF4009">
        <w:rPr>
          <w:rFonts w:ascii="Arial" w:hAnsi="Arial" w:cs="Arial"/>
          <w:bCs/>
          <w:sz w:val="22"/>
          <w:szCs w:val="22"/>
        </w:rPr>
        <w:t xml:space="preserve"> </w:t>
      </w:r>
      <w:r w:rsidRPr="00725513">
        <w:rPr>
          <w:rFonts w:ascii="Arial" w:hAnsi="Arial" w:cs="Arial"/>
          <w:bCs/>
          <w:sz w:val="22"/>
          <w:szCs w:val="22"/>
        </w:rPr>
        <w:t>zmiany</w:t>
      </w:r>
      <w:r w:rsidR="00FF4009">
        <w:rPr>
          <w:rFonts w:ascii="Arial" w:hAnsi="Arial" w:cs="Arial"/>
          <w:bCs/>
          <w:sz w:val="22"/>
          <w:szCs w:val="22"/>
        </w:rPr>
        <w:t xml:space="preserve"> </w:t>
      </w:r>
      <w:r w:rsidRPr="00725513">
        <w:rPr>
          <w:rFonts w:ascii="Arial" w:hAnsi="Arial" w:cs="Arial"/>
          <w:bCs/>
          <w:sz w:val="22"/>
          <w:szCs w:val="22"/>
        </w:rPr>
        <w:t xml:space="preserve"> um</w:t>
      </w:r>
      <w:r w:rsidR="00725513">
        <w:rPr>
          <w:rFonts w:ascii="Arial" w:hAnsi="Arial" w:cs="Arial"/>
          <w:bCs/>
          <w:sz w:val="22"/>
          <w:szCs w:val="22"/>
        </w:rPr>
        <w:t xml:space="preserve">owy </w:t>
      </w:r>
      <w:r w:rsidR="00FF4009">
        <w:rPr>
          <w:rFonts w:ascii="Arial" w:hAnsi="Arial" w:cs="Arial"/>
          <w:bCs/>
          <w:sz w:val="22"/>
          <w:szCs w:val="22"/>
        </w:rPr>
        <w:t xml:space="preserve"> </w:t>
      </w:r>
      <w:r w:rsidR="00725513">
        <w:rPr>
          <w:rFonts w:ascii="Arial" w:hAnsi="Arial" w:cs="Arial"/>
          <w:bCs/>
          <w:sz w:val="22"/>
          <w:szCs w:val="22"/>
        </w:rPr>
        <w:t xml:space="preserve">w </w:t>
      </w:r>
      <w:r w:rsidR="00FF4009">
        <w:rPr>
          <w:rFonts w:ascii="Arial" w:hAnsi="Arial" w:cs="Arial"/>
          <w:bCs/>
          <w:sz w:val="22"/>
          <w:szCs w:val="22"/>
        </w:rPr>
        <w:t xml:space="preserve"> </w:t>
      </w:r>
      <w:r w:rsidR="00725513">
        <w:rPr>
          <w:rFonts w:ascii="Arial" w:hAnsi="Arial" w:cs="Arial"/>
          <w:bCs/>
          <w:sz w:val="22"/>
          <w:szCs w:val="22"/>
        </w:rPr>
        <w:t xml:space="preserve">zakresie </w:t>
      </w:r>
      <w:r w:rsidR="00FF4009">
        <w:rPr>
          <w:rFonts w:ascii="Arial" w:hAnsi="Arial" w:cs="Arial"/>
          <w:bCs/>
          <w:sz w:val="22"/>
          <w:szCs w:val="22"/>
        </w:rPr>
        <w:t xml:space="preserve"> </w:t>
      </w:r>
      <w:r w:rsidR="00725513">
        <w:rPr>
          <w:rFonts w:ascii="Arial" w:hAnsi="Arial" w:cs="Arial"/>
          <w:bCs/>
          <w:sz w:val="22"/>
          <w:szCs w:val="22"/>
        </w:rPr>
        <w:t xml:space="preserve">przedmiotu </w:t>
      </w:r>
      <w:r w:rsidR="00FF4009">
        <w:rPr>
          <w:rFonts w:ascii="Arial" w:hAnsi="Arial" w:cs="Arial"/>
          <w:bCs/>
          <w:sz w:val="22"/>
          <w:szCs w:val="22"/>
        </w:rPr>
        <w:t xml:space="preserve"> </w:t>
      </w:r>
      <w:r w:rsidR="00725513">
        <w:rPr>
          <w:rFonts w:ascii="Arial" w:hAnsi="Arial" w:cs="Arial"/>
          <w:bCs/>
          <w:sz w:val="22"/>
          <w:szCs w:val="22"/>
        </w:rPr>
        <w:t>umowy</w:t>
      </w:r>
    </w:p>
    <w:p w14:paraId="76190C7D" w14:textId="26340EBD" w:rsidR="008B1A3D" w:rsidRPr="00725513" w:rsidRDefault="00725513" w:rsidP="00725513">
      <w:pPr>
        <w:tabs>
          <w:tab w:val="left" w:pos="284"/>
          <w:tab w:val="left" w:pos="426"/>
        </w:tabs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</w:t>
      </w:r>
      <w:r w:rsidRPr="00725513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725513">
        <w:rPr>
          <w:rFonts w:ascii="Arial" w:hAnsi="Arial" w:cs="Arial"/>
          <w:bCs/>
          <w:sz w:val="22"/>
          <w:szCs w:val="22"/>
        </w:rPr>
        <w:t>w  przypadku zastąpienia danego przedmiotu umowy innymi produktami, jeżeli:</w:t>
      </w:r>
    </w:p>
    <w:p w14:paraId="3A011FEE" w14:textId="77777777" w:rsidR="008B1A3D" w:rsidRPr="00FD3B7D" w:rsidRDefault="008B1A3D" w:rsidP="008B1A3D">
      <w:pPr>
        <w:pStyle w:val="Akapitzlist"/>
        <w:numPr>
          <w:ilvl w:val="0"/>
          <w:numId w:val="27"/>
        </w:numPr>
        <w:spacing w:line="276" w:lineRule="auto"/>
        <w:ind w:left="993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FD3B7D">
        <w:rPr>
          <w:rFonts w:ascii="Arial" w:hAnsi="Arial" w:cs="Arial"/>
          <w:bCs/>
          <w:sz w:val="22"/>
          <w:szCs w:val="22"/>
        </w:rPr>
        <w:t>zmiana jest konieczna ze względu na brak dostępności produktów/surowców niezbędnych do wytworzenia zaoferowanego przedmiotu umowy, spowodowanego w szczególności zaprzestaniem produkcji;</w:t>
      </w:r>
    </w:p>
    <w:p w14:paraId="5832C580" w14:textId="77777777" w:rsidR="008B1A3D" w:rsidRPr="00FD3B7D" w:rsidRDefault="008B1A3D" w:rsidP="008B1A3D">
      <w:pPr>
        <w:pStyle w:val="Akapitzlist"/>
        <w:numPr>
          <w:ilvl w:val="0"/>
          <w:numId w:val="27"/>
        </w:numPr>
        <w:spacing w:line="276" w:lineRule="auto"/>
        <w:ind w:left="993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FD3B7D">
        <w:rPr>
          <w:rFonts w:ascii="Arial" w:hAnsi="Arial" w:cs="Arial"/>
          <w:bCs/>
          <w:sz w:val="22"/>
          <w:szCs w:val="22"/>
        </w:rPr>
        <w:t>konieczność zmiany jest spowodowana wycofaniem z obrotu na terytorium Unii Europejskiej produktu niezbędnego do wykonania dostawy lub też wynika z zakończenia serii produkcyjnej;</w:t>
      </w:r>
    </w:p>
    <w:p w14:paraId="2ECFA9C0" w14:textId="77777777" w:rsidR="008B1A3D" w:rsidRPr="00FD3B7D" w:rsidRDefault="008B1A3D" w:rsidP="008B1A3D">
      <w:pPr>
        <w:pStyle w:val="Akapitzlist"/>
        <w:numPr>
          <w:ilvl w:val="0"/>
          <w:numId w:val="27"/>
        </w:numPr>
        <w:spacing w:line="276" w:lineRule="auto"/>
        <w:ind w:left="993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FD3B7D">
        <w:rPr>
          <w:rFonts w:ascii="Arial" w:hAnsi="Arial" w:cs="Arial"/>
          <w:bCs/>
          <w:sz w:val="22"/>
          <w:szCs w:val="22"/>
        </w:rPr>
        <w:t>zmiana jest uzasadniona w świetle rozwoju technicznego lub technologicznego, czego ZAMAWIAJĄCY działając z należytą starannością nie mógł przewidzieć przed terminem podpisania umowy;</w:t>
      </w:r>
    </w:p>
    <w:p w14:paraId="6FAFF3F4" w14:textId="77777777" w:rsidR="008B1A3D" w:rsidRPr="00FD3B7D" w:rsidRDefault="008B1A3D" w:rsidP="008B1A3D">
      <w:pPr>
        <w:pStyle w:val="Akapitzlist"/>
        <w:numPr>
          <w:ilvl w:val="0"/>
          <w:numId w:val="28"/>
        </w:numPr>
        <w:spacing w:line="276" w:lineRule="auto"/>
        <w:ind w:left="993" w:hanging="284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FD3B7D">
        <w:rPr>
          <w:rFonts w:ascii="Arial" w:hAnsi="Arial" w:cs="Arial"/>
          <w:bCs/>
          <w:sz w:val="22"/>
          <w:szCs w:val="22"/>
        </w:rPr>
        <w:t>o ile nowe produkty posiadają parametry techniczne nie gorsze od pierwotnie zaoferowanych, a także pod warunkiem zachowania funkcjonalności i pierwotnego przeznaczenia zastępowanego przedmiotu umowy.</w:t>
      </w:r>
    </w:p>
    <w:p w14:paraId="4C2EC33D" w14:textId="6B0EAF18" w:rsidR="008B1A3D" w:rsidRPr="002A17B1" w:rsidRDefault="008B1A3D" w:rsidP="00FF4009">
      <w:pPr>
        <w:pStyle w:val="Akapitzlist"/>
        <w:numPr>
          <w:ilvl w:val="1"/>
          <w:numId w:val="24"/>
        </w:numPr>
        <w:tabs>
          <w:tab w:val="left" w:pos="360"/>
        </w:tabs>
        <w:spacing w:line="276" w:lineRule="auto"/>
        <w:ind w:hanging="1353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2A17B1">
        <w:rPr>
          <w:rFonts w:ascii="Arial" w:hAnsi="Arial" w:cs="Arial"/>
          <w:bCs/>
          <w:sz w:val="22"/>
          <w:szCs w:val="22"/>
        </w:rPr>
        <w:t>ZAMAWIAJĄCY dopuszcza możliwość zmiany postanowień umowy, jeżeli:</w:t>
      </w:r>
    </w:p>
    <w:p w14:paraId="3904CEB5" w14:textId="77777777" w:rsidR="008B1A3D" w:rsidRPr="00FD3B7D" w:rsidRDefault="008B1A3D" w:rsidP="008B1A3D">
      <w:pPr>
        <w:pStyle w:val="Akapitzlist"/>
        <w:numPr>
          <w:ilvl w:val="0"/>
          <w:numId w:val="29"/>
        </w:numPr>
        <w:spacing w:line="276" w:lineRule="auto"/>
        <w:ind w:left="993" w:hanging="426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FD3B7D">
        <w:rPr>
          <w:rFonts w:ascii="Arial" w:hAnsi="Arial" w:cs="Arial"/>
          <w:bCs/>
          <w:sz w:val="22"/>
          <w:szCs w:val="22"/>
        </w:rPr>
        <w:t>zaszły okoliczności, których nie można było przewidzieć w chwili zawarcia umowy,  mające wpływ na realizację umowy, a w szczególności siły wyższej tj.:</w:t>
      </w:r>
    </w:p>
    <w:p w14:paraId="087ABD8A" w14:textId="1E8F70BD" w:rsidR="008B1A3D" w:rsidRPr="00FD3B7D" w:rsidRDefault="008B1A3D" w:rsidP="009F6E1F">
      <w:pPr>
        <w:pStyle w:val="Akapitzlist"/>
        <w:numPr>
          <w:ilvl w:val="0"/>
          <w:numId w:val="30"/>
        </w:numPr>
        <w:spacing w:line="276" w:lineRule="auto"/>
        <w:ind w:left="1418" w:hanging="425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FD3B7D">
        <w:rPr>
          <w:rFonts w:ascii="Arial" w:hAnsi="Arial" w:cs="Arial"/>
          <w:bCs/>
          <w:sz w:val="22"/>
          <w:szCs w:val="22"/>
        </w:rPr>
        <w:t>wydarzenia lub okoliczności o cha</w:t>
      </w:r>
      <w:r w:rsidR="00B65121">
        <w:rPr>
          <w:rFonts w:ascii="Arial" w:hAnsi="Arial" w:cs="Arial"/>
          <w:bCs/>
          <w:sz w:val="22"/>
          <w:szCs w:val="22"/>
        </w:rPr>
        <w:t>rakterze nadzwyczajnym i nagłym,</w:t>
      </w:r>
    </w:p>
    <w:p w14:paraId="67C60B0E" w14:textId="60540649" w:rsidR="008B1A3D" w:rsidRPr="00FD3B7D" w:rsidRDefault="008B1A3D" w:rsidP="002A17B1">
      <w:pPr>
        <w:pStyle w:val="Akapitzlist"/>
        <w:numPr>
          <w:ilvl w:val="0"/>
          <w:numId w:val="30"/>
        </w:numPr>
        <w:spacing w:line="276" w:lineRule="auto"/>
        <w:ind w:left="1418" w:hanging="425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FD3B7D">
        <w:rPr>
          <w:rFonts w:ascii="Arial" w:hAnsi="Arial" w:cs="Arial"/>
          <w:bCs/>
          <w:sz w:val="22"/>
          <w:szCs w:val="22"/>
        </w:rPr>
        <w:t xml:space="preserve">na którą WYKONAWCA </w:t>
      </w:r>
      <w:r w:rsidR="00B65121">
        <w:rPr>
          <w:rFonts w:ascii="Arial" w:hAnsi="Arial" w:cs="Arial"/>
          <w:bCs/>
          <w:sz w:val="22"/>
          <w:szCs w:val="22"/>
        </w:rPr>
        <w:t>ani ZAMAWIAJĄCY nie mają wpływu,</w:t>
      </w:r>
    </w:p>
    <w:p w14:paraId="33A31392" w14:textId="3F0B49D7" w:rsidR="008B1A3D" w:rsidRPr="00FD3B7D" w:rsidRDefault="008B1A3D" w:rsidP="008B1A3D">
      <w:pPr>
        <w:pStyle w:val="Akapitzlist"/>
        <w:numPr>
          <w:ilvl w:val="0"/>
          <w:numId w:val="30"/>
        </w:numPr>
        <w:spacing w:line="276" w:lineRule="auto"/>
        <w:ind w:left="1418" w:hanging="425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FD3B7D">
        <w:rPr>
          <w:rFonts w:ascii="Arial" w:hAnsi="Arial" w:cs="Arial"/>
          <w:bCs/>
          <w:sz w:val="22"/>
          <w:szCs w:val="22"/>
        </w:rPr>
        <w:t>wystąpieniu której WYKONAWCA ani ZAMAWIAJĄCY, działając racjonalnie, nie mogli</w:t>
      </w:r>
      <w:r w:rsidR="00B65121">
        <w:rPr>
          <w:rFonts w:ascii="Arial" w:hAnsi="Arial" w:cs="Arial"/>
          <w:bCs/>
          <w:sz w:val="22"/>
          <w:szCs w:val="22"/>
        </w:rPr>
        <w:t xml:space="preserve"> zapobiec przed zawarciem umowy,</w:t>
      </w:r>
    </w:p>
    <w:p w14:paraId="123288B5" w14:textId="27CAC27D" w:rsidR="008B1A3D" w:rsidRPr="00FD3B7D" w:rsidRDefault="008B1A3D" w:rsidP="008B1A3D">
      <w:pPr>
        <w:pStyle w:val="Akapitzlist"/>
        <w:numPr>
          <w:ilvl w:val="0"/>
          <w:numId w:val="30"/>
        </w:numPr>
        <w:spacing w:line="276" w:lineRule="auto"/>
        <w:ind w:left="1418" w:hanging="425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FD3B7D">
        <w:rPr>
          <w:rFonts w:ascii="Arial" w:hAnsi="Arial" w:cs="Arial"/>
          <w:bCs/>
          <w:sz w:val="22"/>
          <w:szCs w:val="22"/>
        </w:rPr>
        <w:t xml:space="preserve">której w przypadku wystąpienia WYKONAWCA ani ZAMAWIAJĄCY, działając racjonalnie, nie </w:t>
      </w:r>
      <w:r w:rsidR="00B65121">
        <w:rPr>
          <w:rFonts w:ascii="Arial" w:hAnsi="Arial" w:cs="Arial"/>
          <w:bCs/>
          <w:sz w:val="22"/>
          <w:szCs w:val="22"/>
        </w:rPr>
        <w:t>mogli uniknąć lub przezwyciężyć,</w:t>
      </w:r>
    </w:p>
    <w:p w14:paraId="37B331DD" w14:textId="6491727F" w:rsidR="008B1A3D" w:rsidRPr="00FD3B7D" w:rsidRDefault="008B1A3D" w:rsidP="008B1A3D">
      <w:pPr>
        <w:pStyle w:val="Akapitzlist"/>
        <w:numPr>
          <w:ilvl w:val="0"/>
          <w:numId w:val="30"/>
        </w:numPr>
        <w:spacing w:line="276" w:lineRule="auto"/>
        <w:ind w:left="1418" w:hanging="425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FD3B7D">
        <w:rPr>
          <w:rFonts w:ascii="Arial" w:hAnsi="Arial" w:cs="Arial"/>
          <w:bCs/>
          <w:sz w:val="22"/>
          <w:szCs w:val="22"/>
        </w:rPr>
        <w:t xml:space="preserve">oraz 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Pr="00FD3B7D">
        <w:rPr>
          <w:rFonts w:ascii="Arial" w:hAnsi="Arial" w:cs="Arial"/>
          <w:bCs/>
          <w:sz w:val="22"/>
          <w:szCs w:val="22"/>
        </w:rPr>
        <w:t xml:space="preserve">która 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Pr="00FD3B7D">
        <w:rPr>
          <w:rFonts w:ascii="Arial" w:hAnsi="Arial" w:cs="Arial"/>
          <w:bCs/>
          <w:sz w:val="22"/>
          <w:szCs w:val="22"/>
        </w:rPr>
        <w:t>nie może być przypis</w:t>
      </w:r>
      <w:r w:rsidR="00B65121">
        <w:rPr>
          <w:rFonts w:ascii="Arial" w:hAnsi="Arial" w:cs="Arial"/>
          <w:bCs/>
          <w:sz w:val="22"/>
          <w:szCs w:val="22"/>
        </w:rPr>
        <w:t xml:space="preserve">ana WYKONAWCY 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B65121">
        <w:rPr>
          <w:rFonts w:ascii="Arial" w:hAnsi="Arial" w:cs="Arial"/>
          <w:bCs/>
          <w:sz w:val="22"/>
          <w:szCs w:val="22"/>
        </w:rPr>
        <w:t>lub 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B65121">
        <w:rPr>
          <w:rFonts w:ascii="Arial" w:hAnsi="Arial" w:cs="Arial"/>
          <w:bCs/>
          <w:sz w:val="22"/>
          <w:szCs w:val="22"/>
        </w:rPr>
        <w:t>ZAMAWIAJĄCEMU;</w:t>
      </w:r>
    </w:p>
    <w:p w14:paraId="708CC845" w14:textId="28196371" w:rsidR="008B1A3D" w:rsidRPr="002879A2" w:rsidRDefault="00344882" w:rsidP="002A17B1">
      <w:pPr>
        <w:tabs>
          <w:tab w:val="left" w:pos="709"/>
        </w:tabs>
        <w:spacing w:line="276" w:lineRule="auto"/>
        <w:ind w:left="993" w:hanging="568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</w:t>
      </w:r>
      <w:r w:rsidR="002A17B1">
        <w:rPr>
          <w:rFonts w:ascii="Arial" w:hAnsi="Arial" w:cs="Arial"/>
          <w:bCs/>
          <w:sz w:val="22"/>
          <w:szCs w:val="22"/>
        </w:rPr>
        <w:t xml:space="preserve"> </w:t>
      </w:r>
      <w:r w:rsidR="002879A2">
        <w:rPr>
          <w:rFonts w:ascii="Arial" w:hAnsi="Arial" w:cs="Arial"/>
          <w:bCs/>
          <w:sz w:val="22"/>
          <w:szCs w:val="22"/>
        </w:rPr>
        <w:t xml:space="preserve">2) </w:t>
      </w:r>
      <w:r w:rsidR="002879A2">
        <w:rPr>
          <w:rFonts w:ascii="Arial" w:hAnsi="Arial" w:cs="Arial"/>
          <w:bCs/>
          <w:sz w:val="22"/>
          <w:szCs w:val="22"/>
        </w:rPr>
        <w:tab/>
      </w:r>
      <w:r w:rsidR="008B1A3D" w:rsidRPr="002879A2">
        <w:rPr>
          <w:rFonts w:ascii="Arial" w:hAnsi="Arial" w:cs="Arial"/>
          <w:bCs/>
          <w:sz w:val="22"/>
          <w:szCs w:val="22"/>
        </w:rPr>
        <w:t>zaszły inne niemożliwe do przewidzenia okoli</w:t>
      </w:r>
      <w:r w:rsidR="002879A2">
        <w:rPr>
          <w:rFonts w:ascii="Arial" w:hAnsi="Arial" w:cs="Arial"/>
          <w:bCs/>
          <w:sz w:val="22"/>
          <w:szCs w:val="22"/>
        </w:rPr>
        <w:t xml:space="preserve">czności towarzyszące realizacji </w:t>
      </w:r>
      <w:r w:rsidR="008B1A3D" w:rsidRPr="002879A2">
        <w:rPr>
          <w:rFonts w:ascii="Arial" w:hAnsi="Arial" w:cs="Arial"/>
          <w:bCs/>
          <w:sz w:val="22"/>
          <w:szCs w:val="22"/>
        </w:rPr>
        <w:t>dostawy, nie leżące po stronie WYKONAWCY</w:t>
      </w:r>
      <w:r w:rsidR="00A168AD" w:rsidRPr="002879A2">
        <w:rPr>
          <w:rFonts w:ascii="Arial" w:hAnsi="Arial" w:cs="Arial"/>
          <w:bCs/>
          <w:sz w:val="22"/>
          <w:szCs w:val="22"/>
        </w:rPr>
        <w:t>.</w:t>
      </w:r>
      <w:r w:rsidR="008B1A3D" w:rsidRPr="002879A2">
        <w:rPr>
          <w:rFonts w:ascii="Arial" w:hAnsi="Arial" w:cs="Arial"/>
          <w:bCs/>
          <w:sz w:val="22"/>
          <w:szCs w:val="22"/>
        </w:rPr>
        <w:t xml:space="preserve"> </w:t>
      </w:r>
    </w:p>
    <w:p w14:paraId="63EBE8DD" w14:textId="1E86E99C" w:rsidR="008B1A3D" w:rsidRPr="002A17B1" w:rsidRDefault="002A17B1" w:rsidP="002A17B1">
      <w:pPr>
        <w:spacing w:line="276" w:lineRule="auto"/>
        <w:ind w:left="360" w:hanging="360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3. 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ZAMAWIAJĄCY dopuszcza możliwość zmiany wynagrodzenia w przypadku ustawowej zmiany stawek podatku od towarów i usług – wówczas zmiana będzie obowiązywała </w:t>
      </w:r>
      <w:r w:rsidR="00A168AD" w:rsidRPr="002A17B1">
        <w:rPr>
          <w:rFonts w:ascii="Arial" w:hAnsi="Arial" w:cs="Arial"/>
          <w:bCs/>
          <w:sz w:val="22"/>
          <w:szCs w:val="22"/>
        </w:rPr>
        <w:br/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od momentu, w którym weszły w życie przepisy wprowadzające nową stawkę </w:t>
      </w:r>
      <w:r w:rsidR="00A168AD" w:rsidRPr="002A17B1">
        <w:rPr>
          <w:rFonts w:ascii="Arial" w:hAnsi="Arial" w:cs="Arial"/>
          <w:bCs/>
          <w:sz w:val="22"/>
          <w:szCs w:val="22"/>
        </w:rPr>
        <w:br/>
      </w:r>
      <w:r w:rsidR="008B1A3D" w:rsidRPr="002A17B1">
        <w:rPr>
          <w:rFonts w:ascii="Arial" w:hAnsi="Arial" w:cs="Arial"/>
          <w:bCs/>
          <w:sz w:val="22"/>
          <w:szCs w:val="22"/>
        </w:rPr>
        <w:t>podatku VAT.</w:t>
      </w:r>
    </w:p>
    <w:p w14:paraId="6C515268" w14:textId="192BB092" w:rsidR="008B1A3D" w:rsidRPr="002A17B1" w:rsidRDefault="002A17B1" w:rsidP="002A17B1">
      <w:pPr>
        <w:spacing w:line="276" w:lineRule="auto"/>
        <w:ind w:left="360" w:hanging="360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4.   </w:t>
      </w:r>
      <w:r w:rsidR="008B1A3D" w:rsidRPr="002A17B1">
        <w:rPr>
          <w:rFonts w:ascii="Arial" w:hAnsi="Arial" w:cs="Arial"/>
          <w:bCs/>
          <w:sz w:val="22"/>
          <w:szCs w:val="22"/>
        </w:rPr>
        <w:t>Zmiany, o których mowa w ust. 1 i 2 nie mogą m</w:t>
      </w:r>
      <w:r>
        <w:rPr>
          <w:rFonts w:ascii="Arial" w:hAnsi="Arial" w:cs="Arial"/>
          <w:bCs/>
          <w:sz w:val="22"/>
          <w:szCs w:val="22"/>
        </w:rPr>
        <w:t>odyfikować ogólnego charakteru u</w:t>
      </w:r>
      <w:r w:rsidR="008B1A3D" w:rsidRPr="002A17B1">
        <w:rPr>
          <w:rFonts w:ascii="Arial" w:hAnsi="Arial" w:cs="Arial"/>
          <w:bCs/>
          <w:sz w:val="22"/>
          <w:szCs w:val="22"/>
        </w:rPr>
        <w:t>mowy.</w:t>
      </w:r>
    </w:p>
    <w:p w14:paraId="2BD5A36A" w14:textId="786B67AE" w:rsidR="002A17B1" w:rsidRDefault="002A17B1" w:rsidP="00945F70">
      <w:pPr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5.  </w:t>
      </w:r>
      <w:r w:rsidR="000907D5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>ZAMAWIAJĄCY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 dopuszcza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 możliwość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 zmiany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 umowy 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w 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>sytuacji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 gdy WYKONAWCĘ,</w:t>
      </w:r>
    </w:p>
    <w:p w14:paraId="477C7DE6" w14:textId="0288727D" w:rsidR="002A17B1" w:rsidRDefault="002A17B1" w:rsidP="002A17B1">
      <w:p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  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0907D5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któremu ZAMAWIAJĄCY udzielił zamówienia, ma zastąpić nowy WYKONAWCA </w:t>
      </w:r>
      <w:r w:rsidR="003508BD" w:rsidRPr="002A17B1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     </w:t>
      </w:r>
      <w:r w:rsidR="000907D5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w wyniku połączenia, </w:t>
      </w:r>
      <w:r w:rsidR="005B6F2A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podziału, </w:t>
      </w:r>
      <w:r w:rsidR="005B6F2A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przekształcenia, </w:t>
      </w:r>
      <w:r w:rsidR="005B6F2A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>upadłości,</w:t>
      </w:r>
      <w:r w:rsidR="005B6F2A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 restrukturyzacji</w:t>
      </w:r>
      <w:r w:rsidR="005B6F2A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 lub </w:t>
      </w:r>
      <w:r w:rsidR="005B6F2A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>nabycia</w:t>
      </w:r>
    </w:p>
    <w:p w14:paraId="594AC5FB" w14:textId="09B949B8" w:rsidR="00B70EB5" w:rsidRDefault="008B1A3D" w:rsidP="002A17B1">
      <w:p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2A17B1">
        <w:rPr>
          <w:rFonts w:ascii="Arial" w:hAnsi="Arial" w:cs="Arial"/>
          <w:bCs/>
          <w:sz w:val="22"/>
          <w:szCs w:val="22"/>
        </w:rPr>
        <w:t xml:space="preserve"> </w:t>
      </w:r>
      <w:r w:rsidR="002A17B1">
        <w:rPr>
          <w:rFonts w:ascii="Arial" w:hAnsi="Arial" w:cs="Arial"/>
          <w:bCs/>
          <w:sz w:val="22"/>
          <w:szCs w:val="22"/>
        </w:rPr>
        <w:t xml:space="preserve">    </w:t>
      </w:r>
      <w:r w:rsidR="000907D5">
        <w:rPr>
          <w:rFonts w:ascii="Arial" w:hAnsi="Arial" w:cs="Arial"/>
          <w:bCs/>
          <w:sz w:val="22"/>
          <w:szCs w:val="22"/>
        </w:rPr>
        <w:t xml:space="preserve"> </w:t>
      </w:r>
      <w:r w:rsidRPr="002A17B1">
        <w:rPr>
          <w:rFonts w:ascii="Arial" w:hAnsi="Arial" w:cs="Arial"/>
          <w:bCs/>
          <w:sz w:val="22"/>
          <w:szCs w:val="22"/>
        </w:rPr>
        <w:t xml:space="preserve">dotychczasowego WYKONAWCY lub jego przedsiębiorstwa, o ile nie pociąga </w:t>
      </w:r>
      <w:r w:rsidR="003508BD" w:rsidRPr="002A17B1">
        <w:rPr>
          <w:rFonts w:ascii="Arial" w:hAnsi="Arial" w:cs="Arial"/>
          <w:bCs/>
          <w:sz w:val="22"/>
          <w:szCs w:val="22"/>
        </w:rPr>
        <w:br/>
      </w:r>
      <w:r w:rsidR="002A17B1">
        <w:rPr>
          <w:rFonts w:ascii="Arial" w:hAnsi="Arial" w:cs="Arial"/>
          <w:bCs/>
          <w:sz w:val="22"/>
          <w:szCs w:val="22"/>
        </w:rPr>
        <w:t xml:space="preserve">     </w:t>
      </w:r>
      <w:r w:rsidR="000907D5">
        <w:rPr>
          <w:rFonts w:ascii="Arial" w:hAnsi="Arial" w:cs="Arial"/>
          <w:bCs/>
          <w:sz w:val="22"/>
          <w:szCs w:val="22"/>
        </w:rPr>
        <w:t xml:space="preserve"> </w:t>
      </w:r>
      <w:r w:rsidRPr="002A17B1">
        <w:rPr>
          <w:rFonts w:ascii="Arial" w:hAnsi="Arial" w:cs="Arial"/>
          <w:bCs/>
          <w:sz w:val="22"/>
          <w:szCs w:val="22"/>
        </w:rPr>
        <w:t>to za sobą innych istotnych zmian umowy.</w:t>
      </w:r>
    </w:p>
    <w:p w14:paraId="1F400518" w14:textId="676BEDEA" w:rsidR="00925B54" w:rsidRPr="00FD3B7D" w:rsidRDefault="00925B54" w:rsidP="00F933FF">
      <w:pPr>
        <w:spacing w:line="276" w:lineRule="auto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3F3D1FE0" w14:textId="2BBCED3C" w:rsidR="006F5B9F" w:rsidRPr="008839AF" w:rsidRDefault="008B2DDC" w:rsidP="00F933F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839AF">
        <w:rPr>
          <w:rFonts w:ascii="Arial" w:hAnsi="Arial" w:cs="Arial"/>
          <w:b/>
          <w:sz w:val="22"/>
          <w:szCs w:val="22"/>
        </w:rPr>
        <w:t xml:space="preserve">§ </w:t>
      </w:r>
      <w:r w:rsidR="00905010">
        <w:rPr>
          <w:rFonts w:ascii="Arial" w:hAnsi="Arial" w:cs="Arial"/>
          <w:b/>
          <w:sz w:val="22"/>
          <w:szCs w:val="22"/>
        </w:rPr>
        <w:t>9</w:t>
      </w:r>
    </w:p>
    <w:p w14:paraId="26FCA5E6" w14:textId="77777777" w:rsidR="00270FB8" w:rsidRPr="008839AF" w:rsidRDefault="00270FB8" w:rsidP="00F933F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839AF">
        <w:rPr>
          <w:rFonts w:ascii="Arial" w:hAnsi="Arial" w:cs="Arial"/>
          <w:b/>
          <w:sz w:val="22"/>
          <w:szCs w:val="22"/>
        </w:rPr>
        <w:t>INNE POSTANOWIENIA</w:t>
      </w:r>
    </w:p>
    <w:p w14:paraId="59A11E37" w14:textId="154270F8" w:rsidR="00DE1D70" w:rsidRPr="003E69D0" w:rsidRDefault="00617E94" w:rsidP="00753E9B">
      <w:pPr>
        <w:numPr>
          <w:ilvl w:val="0"/>
          <w:numId w:val="31"/>
        </w:numPr>
        <w:spacing w:line="276" w:lineRule="auto"/>
        <w:ind w:left="426" w:hanging="502"/>
        <w:jc w:val="both"/>
        <w:rPr>
          <w:rFonts w:ascii="Arial" w:hAnsi="Arial" w:cs="Arial"/>
          <w:sz w:val="22"/>
          <w:szCs w:val="22"/>
        </w:rPr>
      </w:pPr>
      <w:r w:rsidRPr="008839AF">
        <w:rPr>
          <w:rFonts w:ascii="Arial" w:hAnsi="Arial" w:cs="Arial"/>
          <w:sz w:val="22"/>
          <w:szCs w:val="22"/>
        </w:rPr>
        <w:t>ZAMAWIAJĄCY wymaga aby osoby biorące udział w realizacji umowy posiadały obywatelstwo polskie. W przypadku braku polskiego obywatelstwa wymagane jest posiadanie pozwolenia jednorazowego uprawniające do wstępu obcokrajowców na teren chronionej</w:t>
      </w:r>
      <w:r w:rsidR="00E62D3B">
        <w:rPr>
          <w:rFonts w:ascii="Arial" w:hAnsi="Arial" w:cs="Arial"/>
          <w:sz w:val="22"/>
          <w:szCs w:val="22"/>
        </w:rPr>
        <w:t xml:space="preserve"> jednostki</w:t>
      </w:r>
      <w:r w:rsidR="002F194A">
        <w:rPr>
          <w:rFonts w:ascii="Arial" w:hAnsi="Arial" w:cs="Arial"/>
          <w:sz w:val="22"/>
          <w:szCs w:val="22"/>
        </w:rPr>
        <w:t xml:space="preserve"> </w:t>
      </w:r>
      <w:r w:rsidRPr="008839AF">
        <w:rPr>
          <w:rFonts w:ascii="Arial" w:hAnsi="Arial" w:cs="Arial"/>
          <w:sz w:val="22"/>
          <w:szCs w:val="22"/>
        </w:rPr>
        <w:t>wojskowej zgodnie z Decyzją Nr 107/MON Ministra Obrony Narodowej z dnia 18 sierpnia 2021 r. w sprawie organizowania współpracy międzynarodowej w resorcie obrony narodowej.</w:t>
      </w:r>
    </w:p>
    <w:p w14:paraId="049ED602" w14:textId="6C1166C7" w:rsidR="00753E9B" w:rsidRDefault="00753E9B" w:rsidP="00617E94">
      <w:pPr>
        <w:pStyle w:val="Akapitzlist"/>
        <w:numPr>
          <w:ilvl w:val="0"/>
          <w:numId w:val="3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 xml:space="preserve">WYKONAWCA nie może bez uprzedniej pisemnej 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 xml:space="preserve">zgody 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>ZAMAWIAJĄCEGO przenieść</w:t>
      </w:r>
    </w:p>
    <w:p w14:paraId="30638C4D" w14:textId="07CDFE3B" w:rsidR="00617E94" w:rsidRDefault="00617E94" w:rsidP="00753E9B">
      <w:pPr>
        <w:pStyle w:val="Akapitzlist"/>
        <w:spacing w:line="276" w:lineRule="auto"/>
        <w:ind w:left="360"/>
        <w:contextualSpacing/>
        <w:jc w:val="both"/>
        <w:rPr>
          <w:rFonts w:ascii="Arial" w:hAnsi="Arial" w:cs="Arial"/>
          <w:sz w:val="22"/>
          <w:szCs w:val="22"/>
        </w:rPr>
      </w:pPr>
      <w:r w:rsidRPr="008839AF">
        <w:rPr>
          <w:rFonts w:ascii="Arial" w:hAnsi="Arial" w:cs="Arial"/>
          <w:sz w:val="22"/>
          <w:szCs w:val="22"/>
        </w:rPr>
        <w:t xml:space="preserve"> </w:t>
      </w:r>
      <w:r w:rsidR="00753E9B">
        <w:rPr>
          <w:rFonts w:ascii="Arial" w:hAnsi="Arial" w:cs="Arial"/>
          <w:sz w:val="22"/>
          <w:szCs w:val="22"/>
        </w:rPr>
        <w:t xml:space="preserve"> </w:t>
      </w:r>
      <w:r w:rsidRPr="008839AF">
        <w:rPr>
          <w:rFonts w:ascii="Arial" w:hAnsi="Arial" w:cs="Arial"/>
          <w:sz w:val="22"/>
          <w:szCs w:val="22"/>
        </w:rPr>
        <w:t>praw lub obowią</w:t>
      </w:r>
      <w:r w:rsidR="002A17B1">
        <w:rPr>
          <w:rFonts w:ascii="Arial" w:hAnsi="Arial" w:cs="Arial"/>
          <w:sz w:val="22"/>
          <w:szCs w:val="22"/>
        </w:rPr>
        <w:t>zków wynikających z niniejszej u</w:t>
      </w:r>
      <w:r w:rsidRPr="008839AF">
        <w:rPr>
          <w:rFonts w:ascii="Arial" w:hAnsi="Arial" w:cs="Arial"/>
          <w:sz w:val="22"/>
          <w:szCs w:val="22"/>
        </w:rPr>
        <w:t>mowy na osobę trzecią.</w:t>
      </w:r>
    </w:p>
    <w:p w14:paraId="6C4DB961" w14:textId="450248A4" w:rsidR="00753E9B" w:rsidRDefault="00753E9B" w:rsidP="00753E9B">
      <w:pPr>
        <w:numPr>
          <w:ilvl w:val="0"/>
          <w:numId w:val="31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>W sprawach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 xml:space="preserve"> nieuregulowanych 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 xml:space="preserve">niniejszą 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 xml:space="preserve">umową 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 xml:space="preserve">mają 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>zastosowanie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 xml:space="preserve"> w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 xml:space="preserve"> szczególności</w:t>
      </w:r>
    </w:p>
    <w:p w14:paraId="60D229E3" w14:textId="6604662C" w:rsidR="00B70EB5" w:rsidRPr="008839AF" w:rsidRDefault="00617E94" w:rsidP="00A6667F">
      <w:pPr>
        <w:tabs>
          <w:tab w:val="left" w:pos="426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839AF">
        <w:rPr>
          <w:rFonts w:ascii="Arial" w:hAnsi="Arial" w:cs="Arial"/>
          <w:sz w:val="22"/>
          <w:szCs w:val="22"/>
        </w:rPr>
        <w:t xml:space="preserve"> </w:t>
      </w:r>
      <w:r w:rsidR="00753E9B">
        <w:rPr>
          <w:rFonts w:ascii="Arial" w:hAnsi="Arial" w:cs="Arial"/>
          <w:sz w:val="22"/>
          <w:szCs w:val="22"/>
        </w:rPr>
        <w:t xml:space="preserve"> </w:t>
      </w:r>
      <w:r w:rsidRPr="008839AF">
        <w:rPr>
          <w:rFonts w:ascii="Arial" w:hAnsi="Arial" w:cs="Arial"/>
          <w:sz w:val="22"/>
          <w:szCs w:val="22"/>
        </w:rPr>
        <w:t>przepisy ustawy z dnia 23 kwietnia 1964</w:t>
      </w:r>
      <w:r w:rsidR="002F194A">
        <w:rPr>
          <w:rFonts w:ascii="Arial" w:hAnsi="Arial" w:cs="Arial"/>
          <w:sz w:val="22"/>
          <w:szCs w:val="22"/>
        </w:rPr>
        <w:t xml:space="preserve"> </w:t>
      </w:r>
      <w:r w:rsidRPr="008839AF">
        <w:rPr>
          <w:rFonts w:ascii="Arial" w:hAnsi="Arial" w:cs="Arial"/>
          <w:sz w:val="22"/>
          <w:szCs w:val="22"/>
        </w:rPr>
        <w:t>r. Kodeks cywilny.</w:t>
      </w:r>
    </w:p>
    <w:p w14:paraId="7FDD7BA6" w14:textId="1A7AAA9D" w:rsidR="00617E94" w:rsidRPr="008839AF" w:rsidRDefault="00753E9B" w:rsidP="00617E94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3E69D0">
        <w:rPr>
          <w:rFonts w:ascii="Arial" w:hAnsi="Arial" w:cs="Arial"/>
          <w:color w:val="000000"/>
          <w:sz w:val="22"/>
          <w:szCs w:val="22"/>
        </w:rPr>
        <w:t>Do realizacji postanowień U</w:t>
      </w:r>
      <w:r w:rsidR="00617E94" w:rsidRPr="008839AF">
        <w:rPr>
          <w:rFonts w:ascii="Arial" w:hAnsi="Arial" w:cs="Arial"/>
          <w:color w:val="000000"/>
          <w:sz w:val="22"/>
          <w:szCs w:val="22"/>
        </w:rPr>
        <w:t xml:space="preserve">mowy ze strony </w:t>
      </w:r>
      <w:r w:rsidR="00617E94" w:rsidRPr="008839AF">
        <w:rPr>
          <w:rFonts w:ascii="Arial" w:hAnsi="Arial" w:cs="Arial"/>
          <w:sz w:val="22"/>
          <w:szCs w:val="22"/>
        </w:rPr>
        <w:t>ZAMAWIAJĄCEGO upoważnieni są:</w:t>
      </w:r>
    </w:p>
    <w:p w14:paraId="6EDD8683" w14:textId="6A9DD8B9" w:rsidR="00617E94" w:rsidRPr="008839AF" w:rsidRDefault="00617E94" w:rsidP="002A200D">
      <w:pPr>
        <w:pStyle w:val="Nagwek1"/>
        <w:tabs>
          <w:tab w:val="left" w:pos="426"/>
        </w:tabs>
        <w:spacing w:line="276" w:lineRule="auto"/>
        <w:ind w:left="426"/>
        <w:jc w:val="left"/>
        <w:rPr>
          <w:rFonts w:ascii="Arial" w:hAnsi="Arial" w:cs="Arial"/>
          <w:b/>
          <w:sz w:val="22"/>
          <w:szCs w:val="22"/>
        </w:rPr>
      </w:pPr>
      <w:r w:rsidRPr="008839AF">
        <w:rPr>
          <w:rFonts w:ascii="Arial" w:hAnsi="Arial" w:cs="Arial"/>
          <w:sz w:val="22"/>
          <w:szCs w:val="22"/>
        </w:rPr>
        <w:t xml:space="preserve">1) </w:t>
      </w:r>
      <w:r w:rsidR="00925B54">
        <w:rPr>
          <w:rFonts w:ascii="Arial" w:hAnsi="Arial" w:cs="Arial"/>
          <w:sz w:val="22"/>
          <w:szCs w:val="22"/>
        </w:rPr>
        <w:t>…………………………..</w:t>
      </w:r>
      <w:r w:rsidR="00315F78">
        <w:rPr>
          <w:rFonts w:ascii="Arial" w:hAnsi="Arial" w:cs="Arial"/>
          <w:sz w:val="22"/>
          <w:szCs w:val="22"/>
        </w:rPr>
        <w:t xml:space="preserve">   </w:t>
      </w:r>
      <w:r w:rsidR="00FA2B87" w:rsidRPr="008839AF">
        <w:rPr>
          <w:rFonts w:ascii="Arial" w:hAnsi="Arial" w:cs="Arial"/>
          <w:sz w:val="22"/>
          <w:szCs w:val="22"/>
        </w:rPr>
        <w:sym w:font="Wingdings 2" w:char="0027"/>
      </w:r>
      <w:r w:rsidR="00FA2B87" w:rsidRPr="008839AF">
        <w:rPr>
          <w:rFonts w:ascii="Arial" w:hAnsi="Arial" w:cs="Arial"/>
          <w:sz w:val="22"/>
          <w:szCs w:val="22"/>
        </w:rPr>
        <w:t xml:space="preserve"> </w:t>
      </w:r>
      <w:r w:rsidR="00BE0F1E">
        <w:rPr>
          <w:rFonts w:ascii="Arial" w:hAnsi="Arial" w:cs="Arial"/>
          <w:sz w:val="22"/>
          <w:szCs w:val="22"/>
        </w:rPr>
        <w:t xml:space="preserve"> </w:t>
      </w:r>
      <w:r w:rsidR="00925B54">
        <w:rPr>
          <w:rFonts w:ascii="Arial" w:hAnsi="Arial" w:cs="Arial"/>
          <w:sz w:val="22"/>
          <w:szCs w:val="22"/>
        </w:rPr>
        <w:t>…………………</w:t>
      </w:r>
    </w:p>
    <w:p w14:paraId="78D671D6" w14:textId="09165E5C" w:rsidR="00B70EB5" w:rsidRPr="007F66FD" w:rsidRDefault="00617E94" w:rsidP="007F66FD">
      <w:pPr>
        <w:pStyle w:val="Nagwek1"/>
        <w:spacing w:line="276" w:lineRule="auto"/>
        <w:ind w:left="426"/>
        <w:jc w:val="left"/>
        <w:rPr>
          <w:rFonts w:ascii="Arial" w:hAnsi="Arial" w:cs="Arial"/>
          <w:sz w:val="22"/>
          <w:szCs w:val="22"/>
        </w:rPr>
      </w:pPr>
      <w:r w:rsidRPr="008839AF">
        <w:rPr>
          <w:rFonts w:ascii="Arial" w:hAnsi="Arial" w:cs="Arial"/>
          <w:sz w:val="22"/>
          <w:szCs w:val="22"/>
        </w:rPr>
        <w:t xml:space="preserve">2) </w:t>
      </w:r>
      <w:r w:rsidR="003E69D0">
        <w:rPr>
          <w:rFonts w:ascii="Arial" w:hAnsi="Arial" w:cs="Arial"/>
          <w:sz w:val="22"/>
          <w:szCs w:val="22"/>
        </w:rPr>
        <w:t>…………………………..</w:t>
      </w:r>
      <w:r w:rsidR="00315F78">
        <w:rPr>
          <w:rFonts w:ascii="Arial" w:hAnsi="Arial" w:cs="Arial"/>
          <w:sz w:val="22"/>
          <w:szCs w:val="22"/>
        </w:rPr>
        <w:t xml:space="preserve">   </w:t>
      </w:r>
      <w:r w:rsidRPr="008839AF">
        <w:rPr>
          <w:rFonts w:ascii="Arial" w:hAnsi="Arial" w:cs="Arial"/>
          <w:sz w:val="22"/>
          <w:szCs w:val="22"/>
        </w:rPr>
        <w:sym w:font="Wingdings 2" w:char="0027"/>
      </w:r>
      <w:r w:rsidRPr="008839AF">
        <w:rPr>
          <w:rFonts w:ascii="Arial" w:hAnsi="Arial" w:cs="Arial"/>
          <w:sz w:val="22"/>
          <w:szCs w:val="22"/>
        </w:rPr>
        <w:t xml:space="preserve"> </w:t>
      </w:r>
      <w:r w:rsidR="003E69D0">
        <w:rPr>
          <w:rFonts w:ascii="Arial" w:hAnsi="Arial" w:cs="Arial"/>
          <w:sz w:val="22"/>
          <w:szCs w:val="22"/>
        </w:rPr>
        <w:t xml:space="preserve"> …………………</w:t>
      </w:r>
    </w:p>
    <w:p w14:paraId="5FBC7102" w14:textId="6EEFFD1C" w:rsidR="00617E94" w:rsidRPr="008839AF" w:rsidRDefault="00753E9B" w:rsidP="002A200D">
      <w:pPr>
        <w:pStyle w:val="Akapitzlist"/>
        <w:numPr>
          <w:ilvl w:val="0"/>
          <w:numId w:val="31"/>
        </w:numPr>
        <w:tabs>
          <w:tab w:val="left" w:pos="142"/>
        </w:tabs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>Do realizacji postanowień umowy ze strony WYKONAWCY upoważnieni są:</w:t>
      </w:r>
    </w:p>
    <w:p w14:paraId="5B484A91" w14:textId="64E31983" w:rsidR="00617E94" w:rsidRDefault="00617E94" w:rsidP="00B43AEA">
      <w:pPr>
        <w:pStyle w:val="Akapitzlist"/>
        <w:spacing w:line="276" w:lineRule="auto"/>
        <w:ind w:left="426" w:hanging="284"/>
        <w:rPr>
          <w:rFonts w:ascii="Arial" w:hAnsi="Arial" w:cs="Arial"/>
          <w:sz w:val="22"/>
          <w:szCs w:val="22"/>
        </w:rPr>
      </w:pPr>
      <w:r w:rsidRPr="008839AF">
        <w:rPr>
          <w:rFonts w:ascii="Arial" w:hAnsi="Arial" w:cs="Arial"/>
          <w:sz w:val="22"/>
          <w:szCs w:val="22"/>
        </w:rPr>
        <w:t xml:space="preserve">     1)</w:t>
      </w:r>
      <w:r w:rsidR="0011544C">
        <w:rPr>
          <w:rFonts w:ascii="Arial" w:hAnsi="Arial" w:cs="Arial"/>
          <w:sz w:val="22"/>
          <w:szCs w:val="22"/>
        </w:rPr>
        <w:t xml:space="preserve"> </w:t>
      </w:r>
      <w:r w:rsidR="00925B54">
        <w:rPr>
          <w:rFonts w:ascii="Arial" w:hAnsi="Arial" w:cs="Arial"/>
          <w:sz w:val="22"/>
          <w:szCs w:val="22"/>
        </w:rPr>
        <w:t>…………………………</w:t>
      </w:r>
      <w:r w:rsidR="003E69D0">
        <w:rPr>
          <w:rFonts w:ascii="Arial" w:hAnsi="Arial" w:cs="Arial"/>
          <w:sz w:val="22"/>
          <w:szCs w:val="22"/>
        </w:rPr>
        <w:t xml:space="preserve">  </w:t>
      </w:r>
      <w:r w:rsidR="00925B54">
        <w:rPr>
          <w:rFonts w:ascii="Arial" w:hAnsi="Arial" w:cs="Arial"/>
          <w:sz w:val="22"/>
          <w:szCs w:val="22"/>
        </w:rPr>
        <w:t xml:space="preserve">  </w:t>
      </w:r>
      <w:r w:rsidR="00FA2B87" w:rsidRPr="008839AF">
        <w:rPr>
          <w:rFonts w:ascii="Arial" w:hAnsi="Arial" w:cs="Arial"/>
          <w:sz w:val="22"/>
          <w:szCs w:val="22"/>
        </w:rPr>
        <w:sym w:font="Wingdings 2" w:char="0027"/>
      </w:r>
      <w:r w:rsidR="00FA2B87" w:rsidRPr="008839AF">
        <w:rPr>
          <w:rFonts w:ascii="Arial" w:hAnsi="Arial" w:cs="Arial"/>
          <w:sz w:val="22"/>
          <w:szCs w:val="22"/>
        </w:rPr>
        <w:t xml:space="preserve"> </w:t>
      </w:r>
      <w:r w:rsidR="00A25422">
        <w:rPr>
          <w:rFonts w:ascii="Arial" w:hAnsi="Arial" w:cs="Arial"/>
          <w:sz w:val="22"/>
          <w:szCs w:val="22"/>
        </w:rPr>
        <w:t xml:space="preserve"> </w:t>
      </w:r>
      <w:r w:rsidR="00925B54">
        <w:rPr>
          <w:rFonts w:ascii="Arial" w:hAnsi="Arial" w:cs="Arial"/>
          <w:sz w:val="22"/>
          <w:szCs w:val="22"/>
        </w:rPr>
        <w:t>…………………</w:t>
      </w:r>
    </w:p>
    <w:p w14:paraId="03FFE467" w14:textId="17C8612B" w:rsidR="003E69D0" w:rsidRPr="008839AF" w:rsidRDefault="00A25422" w:rsidP="00617E94">
      <w:pPr>
        <w:pStyle w:val="Akapitzlist"/>
        <w:ind w:left="426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2) ………………………....    </w:t>
      </w:r>
      <w:r w:rsidR="00B43AEA" w:rsidRPr="008839AF">
        <w:rPr>
          <w:rFonts w:ascii="Arial" w:hAnsi="Arial" w:cs="Arial"/>
          <w:sz w:val="22"/>
          <w:szCs w:val="22"/>
        </w:rPr>
        <w:sym w:font="Wingdings 2" w:char="0027"/>
      </w:r>
      <w:r w:rsidR="00B43AEA" w:rsidRPr="008839AF">
        <w:rPr>
          <w:rFonts w:ascii="Arial" w:hAnsi="Arial" w:cs="Arial"/>
          <w:sz w:val="22"/>
          <w:szCs w:val="22"/>
        </w:rPr>
        <w:t xml:space="preserve"> </w:t>
      </w:r>
      <w:r w:rsidR="00B43AEA">
        <w:rPr>
          <w:rFonts w:ascii="Arial" w:hAnsi="Arial" w:cs="Arial"/>
          <w:sz w:val="22"/>
          <w:szCs w:val="22"/>
        </w:rPr>
        <w:t>………………….</w:t>
      </w:r>
    </w:p>
    <w:p w14:paraId="71ACA6EF" w14:textId="4CA51FE0" w:rsidR="00014EDD" w:rsidRPr="006B11FA" w:rsidRDefault="00617E94" w:rsidP="006B11FA">
      <w:pPr>
        <w:pStyle w:val="Akapitzlist"/>
        <w:spacing w:line="276" w:lineRule="auto"/>
        <w:ind w:left="426" w:hanging="710"/>
        <w:jc w:val="both"/>
        <w:rPr>
          <w:rFonts w:ascii="Arial" w:hAnsi="Arial" w:cs="Arial"/>
          <w:sz w:val="22"/>
          <w:szCs w:val="22"/>
        </w:rPr>
      </w:pPr>
      <w:r w:rsidRPr="008839AF">
        <w:rPr>
          <w:rFonts w:ascii="Arial" w:hAnsi="Arial" w:cs="Arial"/>
          <w:sz w:val="22"/>
          <w:szCs w:val="22"/>
        </w:rPr>
        <w:t xml:space="preserve">     </w:t>
      </w:r>
      <w:r w:rsidR="00B43AEA">
        <w:rPr>
          <w:rFonts w:ascii="Arial" w:hAnsi="Arial" w:cs="Arial"/>
          <w:sz w:val="22"/>
          <w:szCs w:val="22"/>
        </w:rPr>
        <w:t xml:space="preserve">6. </w:t>
      </w:r>
      <w:r w:rsidRPr="008839AF">
        <w:rPr>
          <w:rFonts w:ascii="Arial" w:hAnsi="Arial" w:cs="Arial"/>
          <w:sz w:val="22"/>
          <w:szCs w:val="22"/>
        </w:rPr>
        <w:t>Z</w:t>
      </w:r>
      <w:r w:rsidR="00803FD3">
        <w:rPr>
          <w:rFonts w:ascii="Arial" w:hAnsi="Arial" w:cs="Arial"/>
          <w:sz w:val="22"/>
          <w:szCs w:val="22"/>
        </w:rPr>
        <w:t xml:space="preserve">miana osób wymienionych w ust. </w:t>
      </w:r>
      <w:r w:rsidR="00B43AEA">
        <w:rPr>
          <w:rFonts w:ascii="Arial" w:hAnsi="Arial" w:cs="Arial"/>
          <w:sz w:val="22"/>
          <w:szCs w:val="22"/>
        </w:rPr>
        <w:t>4-</w:t>
      </w:r>
      <w:r w:rsidRPr="008839AF">
        <w:rPr>
          <w:rFonts w:ascii="Arial" w:hAnsi="Arial" w:cs="Arial"/>
          <w:sz w:val="22"/>
          <w:szCs w:val="22"/>
        </w:rPr>
        <w:t>5</w:t>
      </w:r>
      <w:r w:rsidR="002A17B1">
        <w:rPr>
          <w:rFonts w:ascii="Arial" w:hAnsi="Arial" w:cs="Arial"/>
          <w:sz w:val="22"/>
          <w:szCs w:val="22"/>
        </w:rPr>
        <w:t xml:space="preserve"> nie ma wpływu na niniejszą u</w:t>
      </w:r>
      <w:r w:rsidRPr="008839AF">
        <w:rPr>
          <w:rFonts w:ascii="Arial" w:hAnsi="Arial" w:cs="Arial"/>
          <w:sz w:val="22"/>
          <w:szCs w:val="22"/>
        </w:rPr>
        <w:t xml:space="preserve">mowę </w:t>
      </w:r>
      <w:r w:rsidRPr="008839AF">
        <w:rPr>
          <w:rFonts w:ascii="Arial" w:hAnsi="Arial" w:cs="Arial"/>
          <w:sz w:val="22"/>
          <w:szCs w:val="22"/>
        </w:rPr>
        <w:br/>
        <w:t>i wymaga jedynie pisemnego poinformowania Strony.</w:t>
      </w:r>
    </w:p>
    <w:p w14:paraId="47E6B3AE" w14:textId="7AC8C0E2" w:rsidR="00617E94" w:rsidRPr="002A17B1" w:rsidRDefault="002A17B1" w:rsidP="007F66F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7.   </w:t>
      </w:r>
      <w:r w:rsidR="00E62D3B">
        <w:rPr>
          <w:rFonts w:ascii="Arial" w:hAnsi="Arial" w:cs="Arial"/>
          <w:bCs/>
          <w:sz w:val="22"/>
          <w:szCs w:val="22"/>
        </w:rPr>
        <w:t xml:space="preserve"> </w:t>
      </w:r>
      <w:r w:rsidR="00B43AEA" w:rsidRPr="002A17B1">
        <w:rPr>
          <w:rFonts w:ascii="Arial" w:hAnsi="Arial" w:cs="Arial"/>
          <w:bCs/>
          <w:sz w:val="22"/>
          <w:szCs w:val="22"/>
        </w:rPr>
        <w:t>Wszelkie zmiany niniejszej U</w:t>
      </w:r>
      <w:r w:rsidR="00617E94" w:rsidRPr="002A17B1">
        <w:rPr>
          <w:rFonts w:ascii="Arial" w:hAnsi="Arial" w:cs="Arial"/>
          <w:bCs/>
          <w:sz w:val="22"/>
          <w:szCs w:val="22"/>
        </w:rPr>
        <w:t xml:space="preserve">mowy wymagają formy pisemnej 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617E94" w:rsidRPr="002A17B1">
        <w:rPr>
          <w:rFonts w:ascii="Arial" w:hAnsi="Arial" w:cs="Arial"/>
          <w:bCs/>
          <w:sz w:val="22"/>
          <w:szCs w:val="22"/>
        </w:rPr>
        <w:t xml:space="preserve">pod 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617E94" w:rsidRPr="002A17B1">
        <w:rPr>
          <w:rFonts w:ascii="Arial" w:hAnsi="Arial" w:cs="Arial"/>
          <w:bCs/>
          <w:sz w:val="22"/>
          <w:szCs w:val="22"/>
        </w:rPr>
        <w:t xml:space="preserve">rygorem 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617E94" w:rsidRPr="002A17B1">
        <w:rPr>
          <w:rFonts w:ascii="Arial" w:hAnsi="Arial" w:cs="Arial"/>
          <w:bCs/>
          <w:sz w:val="22"/>
          <w:szCs w:val="22"/>
        </w:rPr>
        <w:t>nieważności.</w:t>
      </w:r>
    </w:p>
    <w:p w14:paraId="2E57F7B5" w14:textId="2625596D" w:rsidR="00B43AEA" w:rsidRPr="002A17B1" w:rsidRDefault="002A17B1" w:rsidP="002A17B1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</w:t>
      </w:r>
      <w:r w:rsidR="00B43AEA" w:rsidRPr="002A17B1">
        <w:rPr>
          <w:rFonts w:ascii="Arial" w:hAnsi="Arial" w:cs="Arial"/>
          <w:sz w:val="22"/>
          <w:szCs w:val="22"/>
        </w:rPr>
        <w:t xml:space="preserve">  </w:t>
      </w:r>
      <w:r w:rsidR="00925B5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617E94" w:rsidRPr="002A17B1">
        <w:rPr>
          <w:rFonts w:ascii="Arial" w:hAnsi="Arial" w:cs="Arial"/>
          <w:sz w:val="22"/>
          <w:szCs w:val="22"/>
        </w:rPr>
        <w:t>WYKONAWCA zobowiązuje się do zapo</w:t>
      </w:r>
      <w:r w:rsidR="00B43AEA" w:rsidRPr="002A17B1">
        <w:rPr>
          <w:rFonts w:ascii="Arial" w:hAnsi="Arial" w:cs="Arial"/>
          <w:sz w:val="22"/>
          <w:szCs w:val="22"/>
        </w:rPr>
        <w:t xml:space="preserve">znania z klauzulą informacyjną </w:t>
      </w:r>
    </w:p>
    <w:p w14:paraId="6138663B" w14:textId="7582B5C1" w:rsidR="00B43AEA" w:rsidRDefault="00B43AEA" w:rsidP="00B43AEA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Pr="00B43AEA">
        <w:rPr>
          <w:rFonts w:ascii="Arial" w:hAnsi="Arial" w:cs="Arial"/>
          <w:sz w:val="22"/>
          <w:szCs w:val="22"/>
        </w:rPr>
        <w:t xml:space="preserve">   </w:t>
      </w:r>
      <w:r w:rsidR="00925B54">
        <w:rPr>
          <w:rFonts w:ascii="Arial" w:hAnsi="Arial" w:cs="Arial"/>
          <w:sz w:val="22"/>
          <w:szCs w:val="22"/>
        </w:rPr>
        <w:t xml:space="preserve"> </w:t>
      </w:r>
      <w:r w:rsidRPr="00B43AEA">
        <w:rPr>
          <w:rFonts w:ascii="Arial" w:hAnsi="Arial" w:cs="Arial"/>
          <w:sz w:val="22"/>
          <w:szCs w:val="22"/>
        </w:rPr>
        <w:t>Z</w:t>
      </w:r>
      <w:r w:rsidR="00617E94" w:rsidRPr="00B43AEA">
        <w:rPr>
          <w:rFonts w:ascii="Arial" w:hAnsi="Arial" w:cs="Arial"/>
          <w:sz w:val="22"/>
          <w:szCs w:val="22"/>
        </w:rPr>
        <w:t xml:space="preserve">AMAWIAJĄCEGO znajdującą się na stronie https://ozgst.wp.mil.pl/ 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B43AEA">
        <w:rPr>
          <w:rFonts w:ascii="Arial" w:hAnsi="Arial" w:cs="Arial"/>
          <w:sz w:val="22"/>
          <w:szCs w:val="22"/>
        </w:rPr>
        <w:t>wszystkich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B43AEA">
        <w:rPr>
          <w:rFonts w:ascii="Arial" w:hAnsi="Arial" w:cs="Arial"/>
          <w:sz w:val="22"/>
          <w:szCs w:val="22"/>
        </w:rPr>
        <w:t xml:space="preserve"> swoich</w:t>
      </w:r>
    </w:p>
    <w:p w14:paraId="7888055B" w14:textId="22443EA6" w:rsidR="00617E94" w:rsidRDefault="00B43AEA" w:rsidP="00B43AEA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617E94" w:rsidRPr="00B43A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</w:t>
      </w:r>
      <w:r w:rsidR="00925B54">
        <w:rPr>
          <w:rFonts w:ascii="Arial" w:hAnsi="Arial" w:cs="Arial"/>
          <w:sz w:val="22"/>
          <w:szCs w:val="22"/>
        </w:rPr>
        <w:t xml:space="preserve"> </w:t>
      </w:r>
      <w:r w:rsidR="00617E94" w:rsidRPr="00B43AEA">
        <w:rPr>
          <w:rFonts w:ascii="Arial" w:hAnsi="Arial" w:cs="Arial"/>
          <w:sz w:val="22"/>
          <w:szCs w:val="22"/>
        </w:rPr>
        <w:t>pracowników zwią</w:t>
      </w:r>
      <w:r w:rsidR="00EF6F7A">
        <w:rPr>
          <w:rFonts w:ascii="Arial" w:hAnsi="Arial" w:cs="Arial"/>
          <w:sz w:val="22"/>
          <w:szCs w:val="22"/>
        </w:rPr>
        <w:t>zanych z realizacją niniejszej U</w:t>
      </w:r>
      <w:r w:rsidR="00617E94" w:rsidRPr="00B43AEA">
        <w:rPr>
          <w:rFonts w:ascii="Arial" w:hAnsi="Arial" w:cs="Arial"/>
          <w:sz w:val="22"/>
          <w:szCs w:val="22"/>
        </w:rPr>
        <w:t>mowy.</w:t>
      </w:r>
    </w:p>
    <w:p w14:paraId="7A642DE3" w14:textId="26CD4125" w:rsidR="00EF6F7A" w:rsidRDefault="00EF6F7A" w:rsidP="00B43AEA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9. </w:t>
      </w:r>
      <w:r w:rsidR="00925B54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WYKONAWCA oświadcza, że nie podlega wykluczeniu z postępowania na podstawie </w:t>
      </w:r>
      <w:r>
        <w:rPr>
          <w:rFonts w:ascii="Arial" w:hAnsi="Arial" w:cs="Arial"/>
          <w:sz w:val="22"/>
          <w:szCs w:val="22"/>
        </w:rPr>
        <w:br/>
        <w:t xml:space="preserve">    </w:t>
      </w:r>
      <w:r w:rsidR="00925B54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art.7 ust. 1 ustawy z dnia 13 kwietnia 2022 r.  o  szczególnych  rozwiązaniach  w zakresie</w:t>
      </w:r>
    </w:p>
    <w:p w14:paraId="01D9ED39" w14:textId="77777777" w:rsidR="00925B54" w:rsidRDefault="00EF6F7A" w:rsidP="00B43AEA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925B54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przeciwdziałania wspieraniu agresji na Ukrainę oraz służących  ochronie</w:t>
      </w:r>
      <w:r w:rsidR="00925B5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bezpieczeństwa</w:t>
      </w:r>
      <w:r w:rsidR="00925B54">
        <w:rPr>
          <w:rFonts w:ascii="Arial" w:hAnsi="Arial" w:cs="Arial"/>
          <w:sz w:val="22"/>
          <w:szCs w:val="22"/>
        </w:rPr>
        <w:t xml:space="preserve"> </w:t>
      </w:r>
    </w:p>
    <w:p w14:paraId="06781CF1" w14:textId="27D7E2D1" w:rsidR="00EF6F7A" w:rsidRPr="00B43AEA" w:rsidRDefault="00925B54" w:rsidP="00925B54">
      <w:pPr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="00EF6F7A">
        <w:rPr>
          <w:rFonts w:ascii="Arial" w:hAnsi="Arial" w:cs="Arial"/>
          <w:sz w:val="22"/>
          <w:szCs w:val="22"/>
        </w:rPr>
        <w:t xml:space="preserve">narodowego ( </w:t>
      </w:r>
      <w:r w:rsidR="00761665">
        <w:rPr>
          <w:rFonts w:ascii="Arial" w:hAnsi="Arial" w:cs="Arial"/>
          <w:sz w:val="22"/>
          <w:szCs w:val="22"/>
        </w:rPr>
        <w:t>Dz. U. z 2024r., poz.507</w:t>
      </w:r>
      <w:r w:rsidR="00EF6F7A">
        <w:rPr>
          <w:rFonts w:ascii="Arial" w:hAnsi="Arial" w:cs="Arial"/>
          <w:sz w:val="22"/>
          <w:szCs w:val="22"/>
        </w:rPr>
        <w:t>).</w:t>
      </w:r>
    </w:p>
    <w:p w14:paraId="371888A9" w14:textId="4E510191" w:rsidR="002A200D" w:rsidRPr="00753E9B" w:rsidRDefault="00EF6F7A" w:rsidP="00753E9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="00753E9B">
        <w:rPr>
          <w:rFonts w:ascii="Arial" w:hAnsi="Arial" w:cs="Arial"/>
          <w:sz w:val="22"/>
          <w:szCs w:val="22"/>
        </w:rPr>
        <w:t>.</w:t>
      </w:r>
      <w:r w:rsidR="00925B54">
        <w:rPr>
          <w:rFonts w:ascii="Arial" w:hAnsi="Arial" w:cs="Arial"/>
          <w:sz w:val="22"/>
          <w:szCs w:val="22"/>
        </w:rPr>
        <w:t xml:space="preserve">  </w:t>
      </w:r>
      <w:r w:rsidR="00617E94" w:rsidRPr="00753E9B">
        <w:rPr>
          <w:rFonts w:ascii="Arial" w:hAnsi="Arial" w:cs="Arial"/>
          <w:sz w:val="22"/>
          <w:szCs w:val="22"/>
        </w:rPr>
        <w:t>Spory wynikłe w trakcie realizacji umowy rozstrzygać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753E9B">
        <w:rPr>
          <w:rFonts w:ascii="Arial" w:hAnsi="Arial" w:cs="Arial"/>
          <w:sz w:val="22"/>
          <w:szCs w:val="22"/>
        </w:rPr>
        <w:t xml:space="preserve"> będzie 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753E9B">
        <w:rPr>
          <w:rFonts w:ascii="Arial" w:hAnsi="Arial" w:cs="Arial"/>
          <w:sz w:val="22"/>
          <w:szCs w:val="22"/>
        </w:rPr>
        <w:t xml:space="preserve">sąd 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753E9B">
        <w:rPr>
          <w:rFonts w:ascii="Arial" w:hAnsi="Arial" w:cs="Arial"/>
          <w:sz w:val="22"/>
          <w:szCs w:val="22"/>
        </w:rPr>
        <w:t xml:space="preserve">powszechny 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753E9B">
        <w:rPr>
          <w:rFonts w:ascii="Arial" w:hAnsi="Arial" w:cs="Arial"/>
          <w:sz w:val="22"/>
          <w:szCs w:val="22"/>
        </w:rPr>
        <w:t>właściwy</w:t>
      </w:r>
    </w:p>
    <w:p w14:paraId="15426A86" w14:textId="0E0CCC60" w:rsidR="00617E94" w:rsidRPr="002A200D" w:rsidRDefault="002A200D" w:rsidP="002A200D">
      <w:pPr>
        <w:spacing w:line="276" w:lineRule="auto"/>
        <w:ind w:left="-15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617E94" w:rsidRPr="002A200D">
        <w:rPr>
          <w:rFonts w:ascii="Arial" w:hAnsi="Arial" w:cs="Arial"/>
          <w:sz w:val="22"/>
          <w:szCs w:val="22"/>
        </w:rPr>
        <w:t xml:space="preserve"> </w:t>
      </w:r>
      <w:r w:rsidR="00B43AEA" w:rsidRPr="002A200D">
        <w:rPr>
          <w:rFonts w:ascii="Arial" w:hAnsi="Arial" w:cs="Arial"/>
          <w:sz w:val="22"/>
          <w:szCs w:val="22"/>
        </w:rPr>
        <w:t xml:space="preserve"> </w:t>
      </w:r>
      <w:r w:rsidR="00753E9B">
        <w:rPr>
          <w:rFonts w:ascii="Arial" w:hAnsi="Arial" w:cs="Arial"/>
          <w:sz w:val="22"/>
          <w:szCs w:val="22"/>
        </w:rPr>
        <w:t xml:space="preserve"> </w:t>
      </w:r>
      <w:r w:rsidR="00617E94" w:rsidRPr="002A200D">
        <w:rPr>
          <w:rFonts w:ascii="Arial" w:hAnsi="Arial" w:cs="Arial"/>
          <w:sz w:val="22"/>
          <w:szCs w:val="22"/>
        </w:rPr>
        <w:t xml:space="preserve">dla siedziby ZAMAWIAJĄCEGO. </w:t>
      </w:r>
    </w:p>
    <w:p w14:paraId="78A28274" w14:textId="1FEA522F" w:rsidR="002A200D" w:rsidRPr="00753E9B" w:rsidRDefault="00EF6F7A" w:rsidP="00753E9B">
      <w:pPr>
        <w:tabs>
          <w:tab w:val="left" w:pos="142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</w:t>
      </w:r>
      <w:r w:rsidR="00753E9B">
        <w:rPr>
          <w:rFonts w:ascii="Arial" w:hAnsi="Arial" w:cs="Arial"/>
          <w:sz w:val="22"/>
          <w:szCs w:val="22"/>
        </w:rPr>
        <w:t>.</w:t>
      </w:r>
      <w:r w:rsidR="002A200D" w:rsidRPr="00753E9B">
        <w:rPr>
          <w:rFonts w:ascii="Arial" w:hAnsi="Arial" w:cs="Arial"/>
          <w:sz w:val="22"/>
          <w:szCs w:val="22"/>
        </w:rPr>
        <w:t xml:space="preserve"> </w:t>
      </w:r>
      <w:r w:rsidR="000907D5">
        <w:rPr>
          <w:rFonts w:ascii="Arial" w:hAnsi="Arial" w:cs="Arial"/>
          <w:sz w:val="22"/>
          <w:szCs w:val="22"/>
        </w:rPr>
        <w:t xml:space="preserve"> </w:t>
      </w:r>
      <w:r w:rsidR="00617E94" w:rsidRPr="00753E9B">
        <w:rPr>
          <w:rFonts w:ascii="Arial" w:hAnsi="Arial" w:cs="Arial"/>
          <w:sz w:val="22"/>
          <w:szCs w:val="22"/>
        </w:rPr>
        <w:t>Umowę sporządzono w dwóch jednobrzmiących egzemplarzach, po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753E9B">
        <w:rPr>
          <w:rFonts w:ascii="Arial" w:hAnsi="Arial" w:cs="Arial"/>
          <w:sz w:val="22"/>
          <w:szCs w:val="22"/>
        </w:rPr>
        <w:t xml:space="preserve"> jednym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753E9B">
        <w:rPr>
          <w:rFonts w:ascii="Arial" w:hAnsi="Arial" w:cs="Arial"/>
          <w:sz w:val="22"/>
          <w:szCs w:val="22"/>
        </w:rPr>
        <w:t xml:space="preserve"> dla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753E9B">
        <w:rPr>
          <w:rFonts w:ascii="Arial" w:hAnsi="Arial" w:cs="Arial"/>
          <w:sz w:val="22"/>
          <w:szCs w:val="22"/>
        </w:rPr>
        <w:t xml:space="preserve"> każdej </w:t>
      </w:r>
    </w:p>
    <w:p w14:paraId="1523DE78" w14:textId="066CE1E2" w:rsidR="00FA2B87" w:rsidRPr="00FA2B87" w:rsidRDefault="002A200D" w:rsidP="00FB0FC0">
      <w:pPr>
        <w:tabs>
          <w:tab w:val="left" w:pos="426"/>
        </w:tabs>
        <w:spacing w:line="276" w:lineRule="auto"/>
        <w:ind w:left="-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B43AEA" w:rsidRPr="002A200D">
        <w:rPr>
          <w:rFonts w:ascii="Arial" w:hAnsi="Arial" w:cs="Arial"/>
          <w:sz w:val="22"/>
          <w:szCs w:val="22"/>
        </w:rPr>
        <w:t xml:space="preserve"> </w:t>
      </w:r>
      <w:r w:rsidRPr="002A200D">
        <w:rPr>
          <w:rFonts w:ascii="Arial" w:hAnsi="Arial" w:cs="Arial"/>
          <w:sz w:val="22"/>
          <w:szCs w:val="22"/>
        </w:rPr>
        <w:t xml:space="preserve"> </w:t>
      </w:r>
      <w:r w:rsidR="00753E9B">
        <w:rPr>
          <w:rFonts w:ascii="Arial" w:hAnsi="Arial" w:cs="Arial"/>
          <w:sz w:val="22"/>
          <w:szCs w:val="22"/>
        </w:rPr>
        <w:t xml:space="preserve"> </w:t>
      </w:r>
      <w:r w:rsidR="00617E94" w:rsidRPr="002A200D">
        <w:rPr>
          <w:rFonts w:ascii="Arial" w:hAnsi="Arial" w:cs="Arial"/>
          <w:sz w:val="22"/>
          <w:szCs w:val="22"/>
        </w:rPr>
        <w:t>ze Stron.</w:t>
      </w:r>
    </w:p>
    <w:p w14:paraId="306B01B4" w14:textId="77777777" w:rsidR="00FB6012" w:rsidRDefault="002A200D" w:rsidP="00884294">
      <w:pPr>
        <w:spacing w:line="276" w:lineRule="auto"/>
        <w:rPr>
          <w:rFonts w:ascii="Arial" w:eastAsia="Calibri" w:hAnsi="Arial" w:cs="Arial"/>
          <w:sz w:val="22"/>
          <w:szCs w:val="22"/>
          <w:lang w:eastAsia="pl-PL"/>
        </w:rPr>
      </w:pPr>
      <w:r>
        <w:rPr>
          <w:rFonts w:ascii="Arial" w:eastAsia="Calibri" w:hAnsi="Arial" w:cs="Arial"/>
          <w:sz w:val="22"/>
          <w:szCs w:val="22"/>
          <w:lang w:eastAsia="pl-PL"/>
        </w:rPr>
        <w:t xml:space="preserve">     </w:t>
      </w:r>
    </w:p>
    <w:p w14:paraId="61591D63" w14:textId="77777777" w:rsidR="003D7386" w:rsidRDefault="00FB6012" w:rsidP="00884294">
      <w:pPr>
        <w:spacing w:line="276" w:lineRule="auto"/>
        <w:rPr>
          <w:rFonts w:ascii="Arial" w:eastAsia="Calibri" w:hAnsi="Arial" w:cs="Arial"/>
          <w:sz w:val="22"/>
          <w:szCs w:val="22"/>
          <w:lang w:eastAsia="pl-PL"/>
        </w:rPr>
      </w:pPr>
      <w:r>
        <w:rPr>
          <w:rFonts w:ascii="Arial" w:eastAsia="Calibri" w:hAnsi="Arial" w:cs="Arial"/>
          <w:sz w:val="22"/>
          <w:szCs w:val="22"/>
          <w:lang w:eastAsia="pl-PL"/>
        </w:rPr>
        <w:t xml:space="preserve">     </w:t>
      </w:r>
    </w:p>
    <w:p w14:paraId="1B4CD340" w14:textId="77777777" w:rsidR="003D7386" w:rsidRDefault="003D7386" w:rsidP="00884294">
      <w:pPr>
        <w:spacing w:line="276" w:lineRule="auto"/>
        <w:rPr>
          <w:rFonts w:ascii="Arial" w:eastAsia="Calibri" w:hAnsi="Arial" w:cs="Arial"/>
          <w:sz w:val="22"/>
          <w:szCs w:val="22"/>
          <w:lang w:eastAsia="pl-PL"/>
        </w:rPr>
      </w:pPr>
    </w:p>
    <w:p w14:paraId="65EF0ED4" w14:textId="7B85743F" w:rsidR="00884294" w:rsidRPr="00617E94" w:rsidRDefault="003D7386" w:rsidP="00884294">
      <w:pPr>
        <w:spacing w:line="276" w:lineRule="auto"/>
        <w:rPr>
          <w:rFonts w:ascii="Arial" w:eastAsia="Calibri" w:hAnsi="Arial" w:cs="Arial"/>
          <w:sz w:val="22"/>
          <w:szCs w:val="22"/>
          <w:lang w:eastAsia="pl-PL"/>
        </w:rPr>
      </w:pPr>
      <w:r>
        <w:rPr>
          <w:rFonts w:ascii="Arial" w:eastAsia="Calibri" w:hAnsi="Arial" w:cs="Arial"/>
          <w:sz w:val="22"/>
          <w:szCs w:val="22"/>
          <w:lang w:eastAsia="pl-PL"/>
        </w:rPr>
        <w:t xml:space="preserve">     </w:t>
      </w:r>
      <w:r w:rsidR="00464869" w:rsidRPr="00617E94">
        <w:rPr>
          <w:rFonts w:ascii="Arial" w:eastAsia="Calibri" w:hAnsi="Arial" w:cs="Arial"/>
          <w:sz w:val="22"/>
          <w:szCs w:val="22"/>
          <w:lang w:eastAsia="pl-PL"/>
        </w:rPr>
        <w:t>Załącznik Nr 1</w:t>
      </w:r>
      <w:r w:rsidR="00C91711">
        <w:rPr>
          <w:rFonts w:ascii="Arial" w:eastAsia="Calibri" w:hAnsi="Arial" w:cs="Arial"/>
          <w:sz w:val="22"/>
          <w:szCs w:val="22"/>
          <w:lang w:eastAsia="pl-PL"/>
        </w:rPr>
        <w:t xml:space="preserve"> </w:t>
      </w:r>
      <w:r w:rsidR="00464869" w:rsidRPr="00617E94">
        <w:rPr>
          <w:rFonts w:ascii="Arial" w:eastAsia="Calibri" w:hAnsi="Arial" w:cs="Arial"/>
          <w:sz w:val="22"/>
          <w:szCs w:val="22"/>
          <w:lang w:eastAsia="pl-PL"/>
        </w:rPr>
        <w:t xml:space="preserve">– </w:t>
      </w:r>
      <w:r w:rsidR="009F6E1F">
        <w:rPr>
          <w:rFonts w:ascii="Arial" w:eastAsia="Calibri" w:hAnsi="Arial" w:cs="Arial"/>
          <w:sz w:val="22"/>
          <w:szCs w:val="22"/>
          <w:lang w:eastAsia="pl-PL"/>
        </w:rPr>
        <w:t>Specyfikacja asortymentowo-cenowa</w:t>
      </w:r>
    </w:p>
    <w:p w14:paraId="190A5CB5" w14:textId="2B825D82" w:rsidR="009F6E1F" w:rsidRDefault="002A200D" w:rsidP="002A200D">
      <w:pPr>
        <w:tabs>
          <w:tab w:val="left" w:pos="284"/>
        </w:tabs>
        <w:spacing w:line="276" w:lineRule="auto"/>
        <w:rPr>
          <w:rFonts w:ascii="Arial" w:eastAsia="Calibri" w:hAnsi="Arial" w:cs="Arial"/>
          <w:sz w:val="22"/>
          <w:szCs w:val="22"/>
          <w:lang w:eastAsia="pl-PL"/>
        </w:rPr>
      </w:pPr>
      <w:r>
        <w:rPr>
          <w:rFonts w:ascii="Arial" w:eastAsia="Calibri" w:hAnsi="Arial" w:cs="Arial"/>
          <w:sz w:val="22"/>
          <w:szCs w:val="22"/>
          <w:lang w:eastAsia="pl-PL"/>
        </w:rPr>
        <w:t xml:space="preserve">     </w:t>
      </w:r>
      <w:r w:rsidR="009D4BB8" w:rsidRPr="00617E94">
        <w:rPr>
          <w:rFonts w:ascii="Arial" w:eastAsia="Calibri" w:hAnsi="Arial" w:cs="Arial"/>
          <w:sz w:val="22"/>
          <w:szCs w:val="22"/>
          <w:lang w:eastAsia="pl-PL"/>
        </w:rPr>
        <w:t>Załącznik Nr 2</w:t>
      </w:r>
      <w:r w:rsidR="00464869" w:rsidRPr="00617E94">
        <w:rPr>
          <w:rFonts w:ascii="Arial" w:eastAsia="Calibri" w:hAnsi="Arial" w:cs="Arial"/>
          <w:sz w:val="22"/>
          <w:szCs w:val="22"/>
          <w:lang w:eastAsia="pl-PL"/>
        </w:rPr>
        <w:t xml:space="preserve"> – </w:t>
      </w:r>
      <w:r w:rsidR="009F6E1F">
        <w:rPr>
          <w:rFonts w:ascii="Arial" w:eastAsia="Calibri" w:hAnsi="Arial" w:cs="Arial"/>
          <w:sz w:val="22"/>
          <w:szCs w:val="22"/>
          <w:lang w:eastAsia="pl-PL"/>
        </w:rPr>
        <w:t>Opis przedmiotu zamówienia</w:t>
      </w:r>
    </w:p>
    <w:p w14:paraId="07DEA169" w14:textId="0F51A991" w:rsidR="009F6E1F" w:rsidRPr="00617E94" w:rsidRDefault="009F6E1F" w:rsidP="009F6E1F">
      <w:pPr>
        <w:spacing w:line="276" w:lineRule="auto"/>
        <w:rPr>
          <w:rFonts w:ascii="Arial" w:eastAsia="Calibri" w:hAnsi="Arial" w:cs="Arial"/>
          <w:sz w:val="22"/>
          <w:szCs w:val="22"/>
          <w:lang w:eastAsia="pl-PL"/>
        </w:rPr>
      </w:pPr>
      <w:r>
        <w:rPr>
          <w:rFonts w:ascii="Arial" w:eastAsia="Calibri" w:hAnsi="Arial" w:cs="Arial"/>
          <w:sz w:val="22"/>
          <w:szCs w:val="22"/>
          <w:lang w:eastAsia="pl-PL"/>
        </w:rPr>
        <w:t xml:space="preserve">     Załącznik Nr 3 </w:t>
      </w:r>
      <w:r w:rsidRPr="00617E94">
        <w:rPr>
          <w:rFonts w:ascii="Arial" w:eastAsia="Calibri" w:hAnsi="Arial" w:cs="Arial"/>
          <w:sz w:val="22"/>
          <w:szCs w:val="22"/>
          <w:lang w:eastAsia="pl-PL"/>
        </w:rPr>
        <w:t xml:space="preserve">– </w:t>
      </w:r>
      <w:r w:rsidR="00FE7917">
        <w:rPr>
          <w:rFonts w:ascii="Arial" w:eastAsia="Calibri" w:hAnsi="Arial" w:cs="Arial"/>
          <w:sz w:val="22"/>
          <w:szCs w:val="22"/>
          <w:lang w:eastAsia="pl-PL"/>
        </w:rPr>
        <w:t>Ogólne warunki umowy</w:t>
      </w:r>
    </w:p>
    <w:p w14:paraId="6A1F3DAB" w14:textId="57F4406B" w:rsidR="00FE7917" w:rsidRDefault="009F6E1F" w:rsidP="00FE7917">
      <w:pPr>
        <w:tabs>
          <w:tab w:val="left" w:pos="284"/>
        </w:tabs>
        <w:spacing w:line="276" w:lineRule="auto"/>
        <w:rPr>
          <w:rFonts w:ascii="Arial" w:eastAsia="Calibri" w:hAnsi="Arial" w:cs="Arial"/>
          <w:sz w:val="22"/>
          <w:szCs w:val="22"/>
          <w:lang w:eastAsia="pl-PL"/>
        </w:rPr>
      </w:pPr>
      <w:r>
        <w:rPr>
          <w:rFonts w:ascii="Arial" w:eastAsia="Calibri" w:hAnsi="Arial" w:cs="Arial"/>
          <w:sz w:val="22"/>
          <w:szCs w:val="22"/>
          <w:lang w:eastAsia="pl-PL"/>
        </w:rPr>
        <w:t xml:space="preserve">     Załącznik Nr 4</w:t>
      </w:r>
      <w:r w:rsidRPr="00617E94">
        <w:rPr>
          <w:rFonts w:ascii="Arial" w:eastAsia="Calibri" w:hAnsi="Arial" w:cs="Arial"/>
          <w:sz w:val="22"/>
          <w:szCs w:val="22"/>
          <w:lang w:eastAsia="pl-PL"/>
        </w:rPr>
        <w:t xml:space="preserve"> –</w:t>
      </w:r>
      <w:r w:rsidR="00FE7917">
        <w:rPr>
          <w:rFonts w:ascii="Arial" w:eastAsia="Calibri" w:hAnsi="Arial" w:cs="Arial"/>
          <w:sz w:val="22"/>
          <w:szCs w:val="22"/>
          <w:lang w:eastAsia="pl-PL"/>
        </w:rPr>
        <w:t xml:space="preserve"> </w:t>
      </w:r>
      <w:r w:rsidR="00C36D43" w:rsidRPr="00FE7917">
        <w:rPr>
          <w:rFonts w:ascii="Arial" w:hAnsi="Arial" w:cs="Arial"/>
          <w:sz w:val="22"/>
          <w:szCs w:val="22"/>
          <w:lang w:eastAsia="x-none"/>
        </w:rPr>
        <w:t>RODO</w:t>
      </w:r>
    </w:p>
    <w:p w14:paraId="4456C9AF" w14:textId="063817A2" w:rsidR="00FE7917" w:rsidRPr="00FE7917" w:rsidRDefault="00FE7917" w:rsidP="00FE7917">
      <w:pPr>
        <w:tabs>
          <w:tab w:val="left" w:pos="284"/>
        </w:tabs>
        <w:spacing w:line="276" w:lineRule="auto"/>
        <w:rPr>
          <w:rFonts w:ascii="Arial" w:eastAsia="Calibri" w:hAnsi="Arial" w:cs="Arial"/>
          <w:sz w:val="22"/>
          <w:szCs w:val="22"/>
          <w:lang w:eastAsia="pl-PL"/>
        </w:rPr>
      </w:pPr>
      <w:r>
        <w:rPr>
          <w:rFonts w:ascii="Arial" w:eastAsia="Calibri" w:hAnsi="Arial" w:cs="Arial"/>
          <w:sz w:val="22"/>
          <w:szCs w:val="22"/>
          <w:lang w:eastAsia="pl-PL"/>
        </w:rPr>
        <w:t xml:space="preserve">     </w:t>
      </w:r>
      <w:r>
        <w:rPr>
          <w:rFonts w:ascii="Arial" w:hAnsi="Arial" w:cs="Arial"/>
          <w:sz w:val="22"/>
          <w:szCs w:val="22"/>
          <w:lang w:eastAsia="x-none"/>
        </w:rPr>
        <w:t>Załącznik N</w:t>
      </w:r>
      <w:r w:rsidRPr="00FE7917">
        <w:rPr>
          <w:rFonts w:ascii="Arial" w:hAnsi="Arial" w:cs="Arial"/>
          <w:sz w:val="22"/>
          <w:szCs w:val="22"/>
          <w:lang w:eastAsia="x-none"/>
        </w:rPr>
        <w:t xml:space="preserve">r 5 – </w:t>
      </w:r>
      <w:r w:rsidR="00F17676">
        <w:rPr>
          <w:rFonts w:ascii="Arial" w:hAnsi="Arial" w:cs="Arial"/>
          <w:sz w:val="22"/>
          <w:szCs w:val="22"/>
          <w:lang w:eastAsia="x-none"/>
        </w:rPr>
        <w:t xml:space="preserve">Arkusz </w:t>
      </w:r>
      <w:r w:rsidRPr="00FE7917">
        <w:rPr>
          <w:rFonts w:ascii="Arial" w:hAnsi="Arial" w:cs="Arial"/>
          <w:sz w:val="22"/>
          <w:szCs w:val="22"/>
          <w:lang w:eastAsia="x-none"/>
        </w:rPr>
        <w:t xml:space="preserve">reklamacji </w:t>
      </w:r>
    </w:p>
    <w:p w14:paraId="50840921" w14:textId="20549276" w:rsidR="00FE7917" w:rsidRPr="00FE7917" w:rsidRDefault="00FE7917" w:rsidP="00FE7917">
      <w:pPr>
        <w:widowControl w:val="0"/>
        <w:autoSpaceDE w:val="0"/>
        <w:autoSpaceDN w:val="0"/>
        <w:adjustRightInd w:val="0"/>
        <w:spacing w:line="276" w:lineRule="auto"/>
        <w:ind w:right="45"/>
        <w:jc w:val="both"/>
        <w:rPr>
          <w:rFonts w:ascii="Arial" w:hAnsi="Arial" w:cs="Arial"/>
          <w:sz w:val="22"/>
          <w:szCs w:val="22"/>
          <w:lang w:val="x-none" w:eastAsia="x-none"/>
        </w:rPr>
      </w:pPr>
      <w:r w:rsidRPr="00FE7917">
        <w:rPr>
          <w:rFonts w:ascii="Arial" w:hAnsi="Arial" w:cs="Arial"/>
          <w:sz w:val="22"/>
          <w:szCs w:val="22"/>
          <w:lang w:eastAsia="x-none"/>
        </w:rPr>
        <w:t xml:space="preserve">     </w:t>
      </w:r>
    </w:p>
    <w:p w14:paraId="6D3916D0" w14:textId="7C663CCC" w:rsidR="00FE7917" w:rsidRDefault="00FE7917" w:rsidP="009F6E1F">
      <w:pPr>
        <w:tabs>
          <w:tab w:val="left" w:pos="284"/>
        </w:tabs>
        <w:spacing w:line="276" w:lineRule="auto"/>
        <w:rPr>
          <w:rFonts w:ascii="Arial" w:eastAsia="Calibri" w:hAnsi="Arial" w:cs="Arial"/>
          <w:sz w:val="22"/>
          <w:szCs w:val="22"/>
          <w:lang w:eastAsia="pl-PL"/>
        </w:rPr>
      </w:pPr>
    </w:p>
    <w:p w14:paraId="434A09AF" w14:textId="0195373C" w:rsidR="009F6E1F" w:rsidRDefault="009F6E1F" w:rsidP="002A200D">
      <w:pPr>
        <w:tabs>
          <w:tab w:val="left" w:pos="284"/>
        </w:tabs>
        <w:spacing w:line="276" w:lineRule="auto"/>
        <w:rPr>
          <w:rFonts w:ascii="Arial" w:eastAsia="Calibri" w:hAnsi="Arial" w:cs="Arial"/>
          <w:sz w:val="22"/>
          <w:szCs w:val="22"/>
          <w:lang w:eastAsia="pl-PL"/>
        </w:rPr>
      </w:pPr>
    </w:p>
    <w:p w14:paraId="2CFEDB17" w14:textId="2EA3D7F5" w:rsidR="003E09CB" w:rsidRPr="00617E94" w:rsidRDefault="003D7386" w:rsidP="003D7386">
      <w:pPr>
        <w:tabs>
          <w:tab w:val="left" w:pos="284"/>
        </w:tabs>
        <w:spacing w:line="276" w:lineRule="auto"/>
        <w:rPr>
          <w:rFonts w:ascii="Arial" w:eastAsia="Calibri" w:hAnsi="Arial" w:cs="Arial"/>
          <w:sz w:val="22"/>
          <w:szCs w:val="22"/>
          <w:lang w:eastAsia="pl-PL"/>
        </w:rPr>
      </w:pPr>
      <w:r>
        <w:rPr>
          <w:rFonts w:ascii="Arial" w:eastAsia="Calibri" w:hAnsi="Arial" w:cs="Arial"/>
          <w:sz w:val="22"/>
          <w:szCs w:val="22"/>
          <w:lang w:eastAsia="pl-PL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99"/>
        <w:gridCol w:w="4499"/>
      </w:tblGrid>
      <w:tr w:rsidR="003E09CB" w:rsidRPr="00F933FF" w14:paraId="501CCC2E" w14:textId="77777777" w:rsidTr="00A168AD">
        <w:trPr>
          <w:trHeight w:val="1471"/>
        </w:trPr>
        <w:tc>
          <w:tcPr>
            <w:tcW w:w="4531" w:type="dxa"/>
            <w:shd w:val="clear" w:color="auto" w:fill="auto"/>
          </w:tcPr>
          <w:p w14:paraId="4827C53E" w14:textId="77777777" w:rsidR="003E09CB" w:rsidRPr="00F933FF" w:rsidRDefault="003E09CB" w:rsidP="00F933FF">
            <w:pPr>
              <w:spacing w:line="276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F933FF">
              <w:rPr>
                <w:rFonts w:ascii="Arial" w:eastAsia="SimSun" w:hAnsi="Arial" w:cs="Arial"/>
                <w:b/>
                <w:sz w:val="22"/>
                <w:szCs w:val="22"/>
              </w:rPr>
              <w:lastRenderedPageBreak/>
              <w:t>WYKONAWCA</w:t>
            </w:r>
          </w:p>
          <w:p w14:paraId="38C6A4BB" w14:textId="77777777" w:rsidR="003E09CB" w:rsidRPr="00F933FF" w:rsidRDefault="003E09CB" w:rsidP="00F933FF">
            <w:pPr>
              <w:spacing w:line="276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  <w:p w14:paraId="37AA5F2B" w14:textId="77777777" w:rsidR="003E09CB" w:rsidRPr="00F933FF" w:rsidRDefault="003E09CB" w:rsidP="00F933FF">
            <w:pPr>
              <w:spacing w:line="276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  <w:p w14:paraId="1E11C82B" w14:textId="77777777" w:rsidR="003E09CB" w:rsidRPr="00F933FF" w:rsidRDefault="003E09CB" w:rsidP="00E95802">
            <w:pPr>
              <w:spacing w:line="276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F933FF">
              <w:rPr>
                <w:rFonts w:ascii="Arial" w:eastAsia="SimSun" w:hAnsi="Arial" w:cs="Arial"/>
                <w:b/>
                <w:sz w:val="22"/>
                <w:szCs w:val="22"/>
              </w:rPr>
              <w:t>…………………………..</w:t>
            </w:r>
          </w:p>
        </w:tc>
        <w:tc>
          <w:tcPr>
            <w:tcW w:w="4531" w:type="dxa"/>
            <w:shd w:val="clear" w:color="auto" w:fill="auto"/>
          </w:tcPr>
          <w:p w14:paraId="2B38E167" w14:textId="77777777" w:rsidR="003E09CB" w:rsidRPr="00F933FF" w:rsidRDefault="003E09CB" w:rsidP="00F933FF">
            <w:pPr>
              <w:spacing w:line="276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F933FF">
              <w:rPr>
                <w:rFonts w:ascii="Arial" w:eastAsia="SimSun" w:hAnsi="Arial" w:cs="Arial"/>
                <w:b/>
                <w:sz w:val="22"/>
                <w:szCs w:val="22"/>
              </w:rPr>
              <w:t>ZAMAWIAJĄCY</w:t>
            </w:r>
          </w:p>
          <w:p w14:paraId="402C06B5" w14:textId="77777777" w:rsidR="003E09CB" w:rsidRPr="00F933FF" w:rsidRDefault="003E09CB" w:rsidP="00F933FF">
            <w:pPr>
              <w:spacing w:line="276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  <w:p w14:paraId="740A22DF" w14:textId="77777777" w:rsidR="003E09CB" w:rsidRPr="00F933FF" w:rsidRDefault="003E09CB" w:rsidP="00F933FF">
            <w:pPr>
              <w:spacing w:line="276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  <w:p w14:paraId="43E8AC0A" w14:textId="77777777" w:rsidR="003E09CB" w:rsidRPr="00F933FF" w:rsidRDefault="003E09CB" w:rsidP="00F933FF">
            <w:pPr>
              <w:spacing w:line="276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F933FF">
              <w:rPr>
                <w:rFonts w:ascii="Arial" w:eastAsia="SimSun" w:hAnsi="Arial" w:cs="Arial"/>
                <w:b/>
                <w:sz w:val="22"/>
                <w:szCs w:val="22"/>
              </w:rPr>
              <w:t>…………………………..</w:t>
            </w:r>
          </w:p>
        </w:tc>
      </w:tr>
    </w:tbl>
    <w:p w14:paraId="1F721321" w14:textId="1FD2AA36" w:rsidR="00FA2B87" w:rsidRDefault="00FA2B87" w:rsidP="00F933FF">
      <w:pPr>
        <w:suppressAutoHyphens/>
        <w:spacing w:line="276" w:lineRule="auto"/>
        <w:ind w:right="-2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6FD8AA3D" w14:textId="552C52CD" w:rsidR="003D7386" w:rsidRDefault="003D7386" w:rsidP="00F933FF">
      <w:pPr>
        <w:suppressAutoHyphens/>
        <w:spacing w:line="276" w:lineRule="auto"/>
        <w:ind w:right="-2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2071568B" w14:textId="77777777" w:rsidR="00CE5014" w:rsidRDefault="00CE5014" w:rsidP="00F933FF">
      <w:pPr>
        <w:suppressAutoHyphens/>
        <w:spacing w:line="276" w:lineRule="auto"/>
        <w:ind w:right="-2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197298EC" w14:textId="6B0EAEE0" w:rsidR="00CE4090" w:rsidRPr="00F933FF" w:rsidRDefault="00CE4090" w:rsidP="00F933FF">
      <w:pPr>
        <w:suppressAutoHyphens/>
        <w:spacing w:line="276" w:lineRule="auto"/>
        <w:ind w:right="-2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3E3E3370" w14:textId="079FAB92" w:rsidR="003E09CB" w:rsidRDefault="003E09CB" w:rsidP="00F933FF">
      <w:pPr>
        <w:suppressAutoHyphens/>
        <w:spacing w:line="276" w:lineRule="auto"/>
        <w:ind w:right="-2"/>
        <w:jc w:val="both"/>
        <w:rPr>
          <w:rFonts w:ascii="Arial" w:hAnsi="Arial" w:cs="Arial"/>
          <w:b/>
          <w:szCs w:val="22"/>
          <w:lang w:eastAsia="ar-SA"/>
        </w:rPr>
      </w:pPr>
      <w:r w:rsidRPr="00817468">
        <w:rPr>
          <w:rFonts w:ascii="Arial" w:hAnsi="Arial" w:cs="Arial"/>
          <w:b/>
          <w:szCs w:val="22"/>
          <w:lang w:eastAsia="ar-SA"/>
        </w:rPr>
        <w:t>UZGODNIONO:</w:t>
      </w:r>
    </w:p>
    <w:p w14:paraId="1385C008" w14:textId="77777777" w:rsidR="003D7386" w:rsidRDefault="003D7386" w:rsidP="00F933FF">
      <w:pPr>
        <w:suppressAutoHyphens/>
        <w:spacing w:line="276" w:lineRule="auto"/>
        <w:ind w:right="-2"/>
        <w:jc w:val="both"/>
        <w:rPr>
          <w:rFonts w:ascii="Arial" w:hAnsi="Arial" w:cs="Arial"/>
          <w:b/>
          <w:szCs w:val="22"/>
          <w:lang w:eastAsia="ar-SA"/>
        </w:rPr>
      </w:pPr>
    </w:p>
    <w:p w14:paraId="2B3B81F3" w14:textId="77777777" w:rsidR="00D36C75" w:rsidRPr="00817468" w:rsidRDefault="00D36C75" w:rsidP="00F933FF">
      <w:pPr>
        <w:suppressAutoHyphens/>
        <w:spacing w:line="276" w:lineRule="auto"/>
        <w:ind w:right="-2"/>
        <w:jc w:val="both"/>
        <w:rPr>
          <w:rFonts w:ascii="Arial" w:hAnsi="Arial" w:cs="Arial"/>
          <w:b/>
          <w:szCs w:val="22"/>
          <w:lang w:eastAsia="ar-SA"/>
        </w:rPr>
      </w:pPr>
    </w:p>
    <w:p w14:paraId="734815E4" w14:textId="1C3D0FBC" w:rsidR="003E09CB" w:rsidRDefault="003E09CB" w:rsidP="00F933FF">
      <w:pPr>
        <w:suppressAutoHyphens/>
        <w:spacing w:line="276" w:lineRule="auto"/>
        <w:ind w:right="45" w:firstLine="426"/>
        <w:jc w:val="both"/>
        <w:rPr>
          <w:rFonts w:ascii="Arial" w:hAnsi="Arial" w:cs="Arial"/>
          <w:szCs w:val="22"/>
        </w:rPr>
      </w:pPr>
      <w:r w:rsidRPr="00817468">
        <w:rPr>
          <w:rFonts w:ascii="Arial" w:hAnsi="Arial" w:cs="Arial"/>
          <w:szCs w:val="22"/>
        </w:rPr>
        <w:t>Pod względem merytorycznym.</w:t>
      </w:r>
      <w:bookmarkStart w:id="3" w:name="_Hlk100489359"/>
    </w:p>
    <w:p w14:paraId="6D916A3A" w14:textId="77777777" w:rsidR="003D7386" w:rsidRDefault="003D7386" w:rsidP="00F933FF">
      <w:pPr>
        <w:suppressAutoHyphens/>
        <w:spacing w:line="276" w:lineRule="auto"/>
        <w:ind w:right="45" w:firstLine="426"/>
        <w:jc w:val="both"/>
        <w:rPr>
          <w:rFonts w:ascii="Arial" w:hAnsi="Arial" w:cs="Arial"/>
          <w:szCs w:val="22"/>
        </w:rPr>
      </w:pPr>
    </w:p>
    <w:p w14:paraId="5C70218F" w14:textId="77777777" w:rsidR="008839AF" w:rsidRPr="00817468" w:rsidRDefault="008839AF" w:rsidP="00F933FF">
      <w:pPr>
        <w:suppressAutoHyphens/>
        <w:spacing w:line="276" w:lineRule="auto"/>
        <w:ind w:right="45" w:firstLine="426"/>
        <w:jc w:val="both"/>
        <w:rPr>
          <w:rFonts w:ascii="Arial" w:hAnsi="Arial" w:cs="Arial"/>
          <w:szCs w:val="22"/>
        </w:rPr>
      </w:pPr>
    </w:p>
    <w:tbl>
      <w:tblPr>
        <w:tblW w:w="421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7"/>
      </w:tblGrid>
      <w:tr w:rsidR="003E09CB" w:rsidRPr="00F933FF" w14:paraId="25326E1D" w14:textId="77777777" w:rsidTr="00D429EB">
        <w:trPr>
          <w:trHeight w:val="1634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82A30" w14:textId="77777777" w:rsidR="003472BF" w:rsidRDefault="003472BF" w:rsidP="003472BF">
            <w:pPr>
              <w:suppressAutoHyphens/>
              <w:spacing w:before="240"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4" w:name="_Hlk102894569"/>
          </w:p>
          <w:p w14:paraId="2F7CD399" w14:textId="73AD03D0" w:rsidR="003E09CB" w:rsidRPr="00F933FF" w:rsidRDefault="003E09CB" w:rsidP="003472BF">
            <w:pPr>
              <w:suppressAutoHyphens/>
              <w:spacing w:before="240"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33FF">
              <w:rPr>
                <w:rFonts w:ascii="Arial" w:hAnsi="Arial" w:cs="Arial"/>
                <w:sz w:val="22"/>
                <w:szCs w:val="22"/>
              </w:rPr>
              <w:t>…..……………………….…………</w:t>
            </w:r>
          </w:p>
          <w:p w14:paraId="5416E418" w14:textId="26F821E1" w:rsidR="003E09CB" w:rsidRPr="003472BF" w:rsidRDefault="003E09CB" w:rsidP="003472BF">
            <w:pPr>
              <w:suppressAutoHyphens/>
              <w:spacing w:before="240" w:line="276" w:lineRule="auto"/>
              <w:ind w:right="45"/>
              <w:jc w:val="center"/>
              <w:rPr>
                <w:rFonts w:ascii="Arial" w:hAnsi="Arial" w:cs="Arial"/>
                <w:color w:val="FF0000"/>
                <w:sz w:val="22"/>
                <w:szCs w:val="22"/>
                <w:vertAlign w:val="superscript"/>
              </w:rPr>
            </w:pPr>
            <w:r w:rsidRPr="00E95802">
              <w:rPr>
                <w:rFonts w:ascii="Arial" w:hAnsi="Arial" w:cs="Arial"/>
                <w:sz w:val="22"/>
                <w:szCs w:val="22"/>
                <w:vertAlign w:val="superscript"/>
              </w:rPr>
              <w:t>[data, stanowisko/stopień podpis Szefa Służby Żywnościowej</w:t>
            </w:r>
          </w:p>
        </w:tc>
      </w:tr>
      <w:bookmarkEnd w:id="3"/>
      <w:bookmarkEnd w:id="4"/>
    </w:tbl>
    <w:p w14:paraId="533057E0" w14:textId="0497411A" w:rsidR="008839AF" w:rsidRDefault="008839AF" w:rsidP="00F933FF">
      <w:pPr>
        <w:suppressAutoHyphens/>
        <w:spacing w:line="276" w:lineRule="auto"/>
        <w:ind w:right="45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39A92357" w14:textId="77777777" w:rsidR="003D7386" w:rsidRPr="00F933FF" w:rsidRDefault="003D7386" w:rsidP="00F933FF">
      <w:pPr>
        <w:suppressAutoHyphens/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</w:p>
    <w:tbl>
      <w:tblPr>
        <w:tblW w:w="421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7"/>
      </w:tblGrid>
      <w:tr w:rsidR="003E09CB" w:rsidRPr="00F933FF" w14:paraId="2B557B2B" w14:textId="77777777" w:rsidTr="00D429EB">
        <w:trPr>
          <w:trHeight w:val="1524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3117F" w14:textId="77777777" w:rsidR="003E09CB" w:rsidRPr="00F933FF" w:rsidRDefault="003E09CB" w:rsidP="00F933FF">
            <w:pPr>
              <w:suppressAutoHyphens/>
              <w:spacing w:line="276" w:lineRule="auto"/>
              <w:ind w:right="45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5" w:name="_Hlk102894596"/>
          </w:p>
          <w:p w14:paraId="3F831DF6" w14:textId="77777777" w:rsidR="003E09CB" w:rsidRPr="00F933FF" w:rsidRDefault="003E09CB" w:rsidP="00F933FF">
            <w:pPr>
              <w:suppressAutoHyphens/>
              <w:spacing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33FF">
              <w:rPr>
                <w:rFonts w:ascii="Arial" w:hAnsi="Arial" w:cs="Arial"/>
                <w:sz w:val="22"/>
                <w:szCs w:val="22"/>
              </w:rPr>
              <w:t>…..……………………….……….</w:t>
            </w:r>
          </w:p>
          <w:p w14:paraId="242144B4" w14:textId="77777777" w:rsidR="003E09CB" w:rsidRPr="00E95802" w:rsidRDefault="003E09CB" w:rsidP="00F933FF">
            <w:pPr>
              <w:suppressAutoHyphens/>
              <w:spacing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E95802">
              <w:rPr>
                <w:rFonts w:ascii="Arial" w:hAnsi="Arial" w:cs="Arial"/>
                <w:sz w:val="22"/>
                <w:szCs w:val="22"/>
                <w:vertAlign w:val="superscript"/>
              </w:rPr>
              <w:t>[data, stanowisko/stopień podpis Szefa Wydziału]</w:t>
            </w:r>
          </w:p>
        </w:tc>
      </w:tr>
      <w:bookmarkEnd w:id="5"/>
    </w:tbl>
    <w:p w14:paraId="0962E8EE" w14:textId="3E8DCC6F" w:rsidR="003E09CB" w:rsidRDefault="003E09CB" w:rsidP="00F933FF">
      <w:pPr>
        <w:suppressAutoHyphens/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</w:p>
    <w:p w14:paraId="60E89BAF" w14:textId="77777777" w:rsidR="008839AF" w:rsidRPr="00F933FF" w:rsidRDefault="008839AF" w:rsidP="00F933FF">
      <w:pPr>
        <w:suppressAutoHyphens/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</w:p>
    <w:tbl>
      <w:tblPr>
        <w:tblW w:w="421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7"/>
      </w:tblGrid>
      <w:tr w:rsidR="003E09CB" w:rsidRPr="00F933FF" w14:paraId="27A366B1" w14:textId="77777777" w:rsidTr="00D429EB">
        <w:trPr>
          <w:trHeight w:val="1669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EB0CD" w14:textId="77777777" w:rsidR="003E09CB" w:rsidRPr="00F933FF" w:rsidRDefault="003E09CB" w:rsidP="00F933FF">
            <w:pPr>
              <w:suppressAutoHyphens/>
              <w:spacing w:line="276" w:lineRule="auto"/>
              <w:ind w:right="45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6" w:name="_Hlk102894747"/>
          </w:p>
          <w:p w14:paraId="2721871C" w14:textId="77777777" w:rsidR="003E09CB" w:rsidRPr="00F933FF" w:rsidRDefault="003E09CB" w:rsidP="00F933FF">
            <w:pPr>
              <w:suppressAutoHyphens/>
              <w:spacing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33FF">
              <w:rPr>
                <w:rFonts w:ascii="Arial" w:hAnsi="Arial" w:cs="Arial"/>
                <w:sz w:val="22"/>
                <w:szCs w:val="22"/>
              </w:rPr>
              <w:t>…..……………………….…………</w:t>
            </w:r>
          </w:p>
          <w:p w14:paraId="4C490075" w14:textId="77777777" w:rsidR="003E09CB" w:rsidRPr="00E95802" w:rsidRDefault="003E09CB" w:rsidP="00F933FF">
            <w:pPr>
              <w:suppressAutoHyphens/>
              <w:spacing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E95802">
              <w:rPr>
                <w:rFonts w:ascii="Arial" w:hAnsi="Arial" w:cs="Arial"/>
                <w:sz w:val="22"/>
                <w:szCs w:val="22"/>
                <w:vertAlign w:val="superscript"/>
              </w:rPr>
              <w:t>[data, stanowisko/stopień podpis Szefa Logistyki]</w:t>
            </w:r>
          </w:p>
        </w:tc>
      </w:tr>
      <w:bookmarkEnd w:id="6"/>
    </w:tbl>
    <w:p w14:paraId="42A75424" w14:textId="77777777" w:rsidR="00E95802" w:rsidRDefault="00E95802" w:rsidP="00F933FF">
      <w:pPr>
        <w:suppressAutoHyphens/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</w:p>
    <w:p w14:paraId="2853B9A1" w14:textId="03518E30" w:rsidR="00E95802" w:rsidRDefault="00E95802" w:rsidP="00F933FF">
      <w:pPr>
        <w:suppressAutoHyphens/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</w:p>
    <w:p w14:paraId="08390ECC" w14:textId="2A7A7FEE" w:rsidR="003D7386" w:rsidRDefault="003D7386" w:rsidP="00F933FF">
      <w:pPr>
        <w:suppressAutoHyphens/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</w:p>
    <w:p w14:paraId="2F051315" w14:textId="6A355A3E" w:rsidR="003E09CB" w:rsidRDefault="003D7386" w:rsidP="003D7386">
      <w:pPr>
        <w:tabs>
          <w:tab w:val="left" w:pos="426"/>
        </w:tabs>
        <w:suppressAutoHyphens/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="003E09CB" w:rsidRPr="00F933FF">
        <w:rPr>
          <w:rFonts w:ascii="Arial" w:hAnsi="Arial" w:cs="Arial"/>
          <w:sz w:val="22"/>
          <w:szCs w:val="22"/>
        </w:rPr>
        <w:t>Pod względem prawnym:</w:t>
      </w:r>
    </w:p>
    <w:p w14:paraId="710FED99" w14:textId="77777777" w:rsidR="008839AF" w:rsidRPr="00F933FF" w:rsidRDefault="008839AF" w:rsidP="00F933FF">
      <w:pPr>
        <w:suppressAutoHyphens/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</w:p>
    <w:tbl>
      <w:tblPr>
        <w:tblW w:w="421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7"/>
      </w:tblGrid>
      <w:tr w:rsidR="003E09CB" w:rsidRPr="00F933FF" w14:paraId="651AABCC" w14:textId="77777777" w:rsidTr="00D429EB">
        <w:trPr>
          <w:trHeight w:val="1511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B9CBF1" w14:textId="77777777" w:rsidR="003E09CB" w:rsidRPr="00F933FF" w:rsidRDefault="003E09CB" w:rsidP="00F933FF">
            <w:pPr>
              <w:suppressAutoHyphens/>
              <w:spacing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33FF">
              <w:rPr>
                <w:rFonts w:ascii="Arial" w:hAnsi="Arial" w:cs="Arial"/>
                <w:sz w:val="22"/>
                <w:szCs w:val="22"/>
              </w:rPr>
              <w:t>…..……………………….…………</w:t>
            </w:r>
          </w:p>
          <w:p w14:paraId="22D1C90D" w14:textId="77777777" w:rsidR="003E09CB" w:rsidRPr="00E95802" w:rsidRDefault="003E09CB" w:rsidP="00E95802">
            <w:pPr>
              <w:suppressAutoHyphens/>
              <w:spacing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E95802">
              <w:rPr>
                <w:rFonts w:ascii="Arial" w:hAnsi="Arial" w:cs="Arial"/>
                <w:sz w:val="22"/>
                <w:szCs w:val="22"/>
                <w:vertAlign w:val="superscript"/>
              </w:rPr>
              <w:t>[data i podpis Radca Prawny]</w:t>
            </w:r>
          </w:p>
        </w:tc>
      </w:tr>
    </w:tbl>
    <w:p w14:paraId="4B3D942A" w14:textId="0E5A6420" w:rsidR="003E09CB" w:rsidRDefault="003E09CB" w:rsidP="00F933FF">
      <w:pPr>
        <w:suppressAutoHyphens/>
        <w:spacing w:line="276" w:lineRule="auto"/>
        <w:ind w:right="45"/>
        <w:jc w:val="both"/>
        <w:rPr>
          <w:rFonts w:ascii="Arial" w:hAnsi="Arial" w:cs="Arial"/>
          <w:bCs/>
          <w:iCs/>
          <w:sz w:val="22"/>
          <w:szCs w:val="22"/>
        </w:rPr>
      </w:pPr>
    </w:p>
    <w:p w14:paraId="056BBCDA" w14:textId="72710CE0" w:rsidR="00A168AD" w:rsidRDefault="00A168AD" w:rsidP="00F933FF">
      <w:pPr>
        <w:suppressAutoHyphens/>
        <w:spacing w:line="276" w:lineRule="auto"/>
        <w:ind w:right="45"/>
        <w:jc w:val="both"/>
        <w:rPr>
          <w:rFonts w:ascii="Arial" w:hAnsi="Arial" w:cs="Arial"/>
          <w:bCs/>
          <w:iCs/>
          <w:sz w:val="22"/>
          <w:szCs w:val="22"/>
        </w:rPr>
      </w:pPr>
    </w:p>
    <w:p w14:paraId="7607EA0D" w14:textId="77777777" w:rsidR="00CE5014" w:rsidRDefault="00CE5014" w:rsidP="00F933FF">
      <w:pPr>
        <w:suppressAutoHyphens/>
        <w:spacing w:line="276" w:lineRule="auto"/>
        <w:ind w:right="45"/>
        <w:jc w:val="both"/>
        <w:rPr>
          <w:rFonts w:ascii="Arial" w:hAnsi="Arial" w:cs="Arial"/>
          <w:bCs/>
          <w:iCs/>
          <w:sz w:val="22"/>
          <w:szCs w:val="22"/>
        </w:rPr>
      </w:pPr>
    </w:p>
    <w:p w14:paraId="7001670A" w14:textId="77777777" w:rsidR="00A168AD" w:rsidRPr="00F933FF" w:rsidRDefault="00A168AD" w:rsidP="00A168AD">
      <w:pPr>
        <w:tabs>
          <w:tab w:val="left" w:pos="4536"/>
        </w:tabs>
        <w:suppressAutoHyphens/>
        <w:spacing w:line="276" w:lineRule="auto"/>
        <w:ind w:right="45"/>
        <w:jc w:val="both"/>
        <w:rPr>
          <w:rFonts w:ascii="Arial" w:hAnsi="Arial" w:cs="Arial"/>
          <w:bCs/>
          <w:iCs/>
          <w:sz w:val="22"/>
          <w:szCs w:val="22"/>
        </w:rPr>
      </w:pPr>
    </w:p>
    <w:p w14:paraId="1469EE0C" w14:textId="03742F1A" w:rsidR="003E09CB" w:rsidRDefault="003E09CB" w:rsidP="00F933FF">
      <w:pPr>
        <w:suppressAutoHyphens/>
        <w:spacing w:line="276" w:lineRule="auto"/>
        <w:ind w:right="45" w:firstLine="426"/>
        <w:jc w:val="both"/>
        <w:rPr>
          <w:rFonts w:ascii="Arial" w:hAnsi="Arial" w:cs="Arial"/>
          <w:sz w:val="22"/>
          <w:szCs w:val="22"/>
        </w:rPr>
      </w:pPr>
      <w:bookmarkStart w:id="7" w:name="_Hlk102894930"/>
      <w:r w:rsidRPr="00F933FF">
        <w:rPr>
          <w:rFonts w:ascii="Arial" w:hAnsi="Arial" w:cs="Arial"/>
          <w:sz w:val="22"/>
          <w:szCs w:val="22"/>
        </w:rPr>
        <w:t>Pod względem finansowym:</w:t>
      </w:r>
      <w:bookmarkEnd w:id="7"/>
    </w:p>
    <w:p w14:paraId="1B3FAD1F" w14:textId="77777777" w:rsidR="008839AF" w:rsidRPr="00F933FF" w:rsidRDefault="008839AF" w:rsidP="00F933FF">
      <w:pPr>
        <w:suppressAutoHyphens/>
        <w:spacing w:line="276" w:lineRule="auto"/>
        <w:ind w:right="45" w:firstLine="426"/>
        <w:jc w:val="both"/>
        <w:rPr>
          <w:rFonts w:ascii="Arial" w:hAnsi="Arial" w:cs="Arial"/>
          <w:sz w:val="22"/>
          <w:szCs w:val="22"/>
        </w:rPr>
      </w:pPr>
    </w:p>
    <w:tbl>
      <w:tblPr>
        <w:tblW w:w="421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7"/>
      </w:tblGrid>
      <w:tr w:rsidR="003E09CB" w:rsidRPr="00F933FF" w14:paraId="1FA1FE79" w14:textId="77777777" w:rsidTr="00A168AD">
        <w:trPr>
          <w:trHeight w:val="1454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DED38" w14:textId="77777777" w:rsidR="003E09CB" w:rsidRPr="00F933FF" w:rsidRDefault="003E09CB" w:rsidP="00F933FF">
            <w:pPr>
              <w:suppressAutoHyphens/>
              <w:spacing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33FF">
              <w:rPr>
                <w:rFonts w:ascii="Arial" w:hAnsi="Arial" w:cs="Arial"/>
                <w:sz w:val="22"/>
                <w:szCs w:val="22"/>
              </w:rPr>
              <w:t>…..……………………….…………</w:t>
            </w:r>
          </w:p>
          <w:p w14:paraId="62E25349" w14:textId="77777777" w:rsidR="003E09CB" w:rsidRPr="00E95802" w:rsidRDefault="003E09CB" w:rsidP="00F933FF">
            <w:pPr>
              <w:suppressAutoHyphens/>
              <w:spacing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E95802">
              <w:rPr>
                <w:rFonts w:ascii="Arial" w:hAnsi="Arial" w:cs="Arial"/>
                <w:sz w:val="22"/>
                <w:szCs w:val="22"/>
                <w:vertAlign w:val="superscript"/>
              </w:rPr>
              <w:t>[data i podpis Gł. Księgowego]</w:t>
            </w:r>
          </w:p>
        </w:tc>
      </w:tr>
    </w:tbl>
    <w:p w14:paraId="24AC3177" w14:textId="77777777" w:rsidR="003E09CB" w:rsidRPr="00F933FF" w:rsidRDefault="003E09CB" w:rsidP="00F933FF">
      <w:pPr>
        <w:suppressAutoHyphens/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</w:p>
    <w:p w14:paraId="489C442A" w14:textId="77777777" w:rsidR="008839AF" w:rsidRDefault="008839AF" w:rsidP="00F933FF">
      <w:pPr>
        <w:suppressAutoHyphens/>
        <w:spacing w:line="276" w:lineRule="auto"/>
        <w:ind w:right="45" w:firstLine="426"/>
        <w:jc w:val="both"/>
        <w:rPr>
          <w:rFonts w:ascii="Arial" w:hAnsi="Arial" w:cs="Arial"/>
          <w:sz w:val="22"/>
          <w:szCs w:val="22"/>
        </w:rPr>
      </w:pPr>
    </w:p>
    <w:p w14:paraId="71EEF517" w14:textId="77777777" w:rsidR="008839AF" w:rsidRDefault="008839AF" w:rsidP="00F933FF">
      <w:pPr>
        <w:suppressAutoHyphens/>
        <w:spacing w:line="276" w:lineRule="auto"/>
        <w:ind w:right="45" w:firstLine="426"/>
        <w:jc w:val="both"/>
        <w:rPr>
          <w:rFonts w:ascii="Arial" w:hAnsi="Arial" w:cs="Arial"/>
          <w:sz w:val="22"/>
          <w:szCs w:val="22"/>
        </w:rPr>
      </w:pPr>
    </w:p>
    <w:p w14:paraId="7CF25CF9" w14:textId="54773F7A" w:rsidR="003E09CB" w:rsidRDefault="003E09CB" w:rsidP="00F933FF">
      <w:pPr>
        <w:suppressAutoHyphens/>
        <w:spacing w:line="276" w:lineRule="auto"/>
        <w:ind w:right="45" w:firstLine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Pod względem ustawy Prawa Zamówień Publicznych.</w:t>
      </w:r>
    </w:p>
    <w:p w14:paraId="7DCB0B86" w14:textId="77777777" w:rsidR="008839AF" w:rsidRPr="00F933FF" w:rsidRDefault="008839AF" w:rsidP="00F933FF">
      <w:pPr>
        <w:suppressAutoHyphens/>
        <w:spacing w:line="276" w:lineRule="auto"/>
        <w:ind w:right="45" w:firstLine="426"/>
        <w:jc w:val="both"/>
        <w:rPr>
          <w:rFonts w:ascii="Arial" w:hAnsi="Arial" w:cs="Arial"/>
          <w:sz w:val="22"/>
          <w:szCs w:val="22"/>
        </w:rPr>
      </w:pPr>
    </w:p>
    <w:tbl>
      <w:tblPr>
        <w:tblW w:w="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7"/>
      </w:tblGrid>
      <w:tr w:rsidR="003E09CB" w:rsidRPr="00F933FF" w14:paraId="79FA93BF" w14:textId="77777777" w:rsidTr="00A168AD">
        <w:trPr>
          <w:trHeight w:val="1496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5A5E1" w14:textId="77777777" w:rsidR="003E09CB" w:rsidRPr="00F933FF" w:rsidRDefault="003E09CB" w:rsidP="00F933FF">
            <w:pPr>
              <w:suppressAutoHyphens/>
              <w:spacing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33FF">
              <w:rPr>
                <w:rFonts w:ascii="Arial" w:hAnsi="Arial" w:cs="Arial"/>
                <w:sz w:val="22"/>
                <w:szCs w:val="22"/>
              </w:rPr>
              <w:t>…..……………………….…………</w:t>
            </w:r>
          </w:p>
          <w:p w14:paraId="1D199875" w14:textId="77777777" w:rsidR="003E09CB" w:rsidRPr="00E95802" w:rsidRDefault="003E09CB" w:rsidP="00F933FF">
            <w:pPr>
              <w:suppressAutoHyphens/>
              <w:spacing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E95802">
              <w:rPr>
                <w:rFonts w:ascii="Arial" w:hAnsi="Arial" w:cs="Arial"/>
                <w:sz w:val="22"/>
                <w:szCs w:val="22"/>
                <w:vertAlign w:val="superscript"/>
              </w:rPr>
              <w:t>[data i podpis Kierownik Sekcji]</w:t>
            </w:r>
          </w:p>
        </w:tc>
      </w:tr>
    </w:tbl>
    <w:p w14:paraId="1D02FF06" w14:textId="77777777" w:rsidR="004E682C" w:rsidRPr="00F933FF" w:rsidRDefault="004E682C" w:rsidP="00F933FF">
      <w:pPr>
        <w:spacing w:line="276" w:lineRule="auto"/>
        <w:rPr>
          <w:rFonts w:ascii="Arial" w:hAnsi="Arial" w:cs="Arial"/>
          <w:b/>
          <w:sz w:val="22"/>
          <w:szCs w:val="22"/>
        </w:rPr>
      </w:pPr>
    </w:p>
    <w:sectPr w:rsidR="004E682C" w:rsidRPr="00F933FF" w:rsidSect="00E16E61">
      <w:headerReference w:type="default" r:id="rId12"/>
      <w:footerReference w:type="even" r:id="rId13"/>
      <w:footerReference w:type="default" r:id="rId14"/>
      <w:pgSz w:w="11906" w:h="16838"/>
      <w:pgMar w:top="568" w:right="1286" w:bottom="1440" w:left="162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BD9DD" w14:textId="77777777" w:rsidR="00BD71B5" w:rsidRDefault="00BD71B5">
      <w:r>
        <w:separator/>
      </w:r>
    </w:p>
  </w:endnote>
  <w:endnote w:type="continuationSeparator" w:id="0">
    <w:p w14:paraId="07436F55" w14:textId="77777777" w:rsidR="00BD71B5" w:rsidRDefault="00BD7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839C2" w14:textId="77777777" w:rsidR="00B762F4" w:rsidRDefault="00B762F4" w:rsidP="00F6687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9C8B82" w14:textId="77777777" w:rsidR="00B762F4" w:rsidRDefault="00B762F4" w:rsidP="00F6687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09D67" w14:textId="2F99FF13" w:rsidR="00B762F4" w:rsidRPr="003472BF" w:rsidRDefault="00BD71B5">
    <w:pPr>
      <w:pStyle w:val="Stopka"/>
      <w:jc w:val="right"/>
      <w:rPr>
        <w:rFonts w:ascii="Arial" w:eastAsiaTheme="majorEastAsia" w:hAnsi="Arial" w:cs="Arial"/>
        <w:b/>
        <w:sz w:val="18"/>
        <w:szCs w:val="18"/>
      </w:rPr>
    </w:pPr>
    <w:sdt>
      <w:sdtPr>
        <w:rPr>
          <w:rFonts w:ascii="Arial" w:eastAsiaTheme="majorEastAsia" w:hAnsi="Arial" w:cs="Arial"/>
          <w:b/>
          <w:sz w:val="18"/>
          <w:szCs w:val="18"/>
        </w:rPr>
        <w:id w:val="1099844041"/>
        <w:docPartObj>
          <w:docPartGallery w:val="Page Numbers (Bottom of Page)"/>
          <w:docPartUnique/>
        </w:docPartObj>
      </w:sdtPr>
      <w:sdtEndPr/>
      <w:sdtContent>
        <w:r w:rsidR="00B762F4" w:rsidRPr="003472BF">
          <w:rPr>
            <w:rFonts w:ascii="Arial" w:eastAsiaTheme="majorEastAsia" w:hAnsi="Arial" w:cs="Arial"/>
            <w:sz w:val="18"/>
            <w:szCs w:val="18"/>
          </w:rPr>
          <w:t xml:space="preserve">Strona </w:t>
        </w:r>
        <w:r w:rsidR="00B762F4" w:rsidRPr="003472BF">
          <w:rPr>
            <w:rFonts w:ascii="Arial" w:eastAsiaTheme="minorEastAsia" w:hAnsi="Arial" w:cs="Arial"/>
            <w:b/>
            <w:sz w:val="18"/>
            <w:szCs w:val="18"/>
          </w:rPr>
          <w:fldChar w:fldCharType="begin"/>
        </w:r>
        <w:r w:rsidR="00B762F4" w:rsidRPr="003472BF">
          <w:rPr>
            <w:rFonts w:ascii="Arial" w:hAnsi="Arial" w:cs="Arial"/>
            <w:b/>
            <w:sz w:val="18"/>
            <w:szCs w:val="18"/>
          </w:rPr>
          <w:instrText>PAGE    \* MERGEFORMAT</w:instrText>
        </w:r>
        <w:r w:rsidR="00B762F4" w:rsidRPr="003472BF">
          <w:rPr>
            <w:rFonts w:ascii="Arial" w:eastAsiaTheme="minorEastAsia" w:hAnsi="Arial" w:cs="Arial"/>
            <w:b/>
            <w:sz w:val="18"/>
            <w:szCs w:val="18"/>
          </w:rPr>
          <w:fldChar w:fldCharType="separate"/>
        </w:r>
        <w:r w:rsidR="00B502E1" w:rsidRPr="00B502E1">
          <w:rPr>
            <w:rFonts w:ascii="Arial" w:eastAsiaTheme="majorEastAsia" w:hAnsi="Arial" w:cs="Arial"/>
            <w:b/>
            <w:noProof/>
            <w:sz w:val="18"/>
            <w:szCs w:val="18"/>
          </w:rPr>
          <w:t>10</w:t>
        </w:r>
        <w:r w:rsidR="00B762F4" w:rsidRPr="003472BF">
          <w:rPr>
            <w:rFonts w:ascii="Arial" w:eastAsiaTheme="majorEastAsia" w:hAnsi="Arial" w:cs="Arial"/>
            <w:b/>
            <w:sz w:val="18"/>
            <w:szCs w:val="18"/>
          </w:rPr>
          <w:fldChar w:fldCharType="end"/>
        </w:r>
      </w:sdtContent>
    </w:sdt>
    <w:r w:rsidR="00B762F4" w:rsidRPr="003472BF">
      <w:rPr>
        <w:rFonts w:ascii="Arial" w:eastAsiaTheme="majorEastAsia" w:hAnsi="Arial" w:cs="Arial"/>
        <w:b/>
        <w:sz w:val="18"/>
        <w:szCs w:val="18"/>
      </w:rPr>
      <w:t xml:space="preserve"> </w:t>
    </w:r>
    <w:r w:rsidR="00B762F4" w:rsidRPr="003472BF">
      <w:rPr>
        <w:rFonts w:ascii="Arial" w:eastAsiaTheme="majorEastAsia" w:hAnsi="Arial" w:cs="Arial"/>
        <w:sz w:val="18"/>
        <w:szCs w:val="18"/>
      </w:rPr>
      <w:t xml:space="preserve">z </w:t>
    </w:r>
    <w:r w:rsidR="00B762F4" w:rsidRPr="003472BF">
      <w:rPr>
        <w:rFonts w:ascii="Arial" w:eastAsiaTheme="majorEastAsia" w:hAnsi="Arial" w:cs="Arial"/>
        <w:b/>
        <w:sz w:val="18"/>
        <w:szCs w:val="18"/>
      </w:rPr>
      <w:t>10</w:t>
    </w:r>
  </w:p>
  <w:p w14:paraId="7D4A5F0B" w14:textId="77777777" w:rsidR="00B762F4" w:rsidRDefault="00B762F4" w:rsidP="00F6687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4011BD" w14:textId="77777777" w:rsidR="00BD71B5" w:rsidRDefault="00BD71B5">
      <w:r>
        <w:separator/>
      </w:r>
    </w:p>
  </w:footnote>
  <w:footnote w:type="continuationSeparator" w:id="0">
    <w:p w14:paraId="6B62B39F" w14:textId="77777777" w:rsidR="00BD71B5" w:rsidRDefault="00BD71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33CD8" w14:textId="09CB60FC" w:rsidR="00014EDD" w:rsidRDefault="00014EDD" w:rsidP="00FB6012">
    <w:pPr>
      <w:pStyle w:val="Nagwek"/>
      <w:rPr>
        <w:lang w:val="pl-PL"/>
      </w:rPr>
    </w:pPr>
    <w:r>
      <w:rPr>
        <w:color w:val="5B9BD5" w:themeColor="accent1"/>
        <w:lang w:val="pl-PL"/>
      </w:rPr>
      <w:t xml:space="preserve">                         </w:t>
    </w:r>
    <w:r>
      <w:rPr>
        <w:lang w:val="pl-PL"/>
      </w:rPr>
      <w:t xml:space="preserve">                                                                     </w:t>
    </w:r>
  </w:p>
  <w:p w14:paraId="63DDE801" w14:textId="2C1ECD16" w:rsidR="00B762F4" w:rsidRPr="0091223D" w:rsidRDefault="00B762F4" w:rsidP="00511480">
    <w:pPr>
      <w:tabs>
        <w:tab w:val="left" w:pos="0"/>
      </w:tabs>
      <w:autoSpaceDE w:val="0"/>
      <w:autoSpaceDN w:val="0"/>
      <w:rPr>
        <w:rFonts w:ascii="Arial" w:hAnsi="Arial" w:cs="Arial"/>
        <w:bCs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eastAsia="Calibri"/>
        <w:sz w:val="22"/>
        <w:szCs w:val="22"/>
      </w:rPr>
    </w:lvl>
  </w:abstractNum>
  <w:abstractNum w:abstractNumId="1" w15:restartNumberingAfterBreak="0">
    <w:nsid w:val="00000013"/>
    <w:multiLevelType w:val="singleLevel"/>
    <w:tmpl w:val="00000013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2"/>
        <w:szCs w:val="22"/>
      </w:rPr>
    </w:lvl>
  </w:abstractNum>
  <w:abstractNum w:abstractNumId="2" w15:restartNumberingAfterBreak="0">
    <w:nsid w:val="00000014"/>
    <w:multiLevelType w:val="singleLevel"/>
    <w:tmpl w:val="000000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  <w:b w:val="0"/>
        <w:bCs/>
        <w:sz w:val="22"/>
        <w:szCs w:val="22"/>
        <w:lang w:eastAsia="pl-PL"/>
      </w:rPr>
    </w:lvl>
  </w:abstractNum>
  <w:abstractNum w:abstractNumId="3" w15:restartNumberingAfterBreak="0">
    <w:nsid w:val="0000001C"/>
    <w:multiLevelType w:val="multilevel"/>
    <w:tmpl w:val="0000001C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eastAsia="Calibri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21"/>
    <w:multiLevelType w:val="singleLevel"/>
    <w:tmpl w:val="3CCEFED2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 w:val="0"/>
        <w:bCs/>
        <w:color w:val="000000"/>
        <w:sz w:val="22"/>
        <w:szCs w:val="22"/>
        <w:lang w:eastAsia="pl-PL"/>
      </w:rPr>
    </w:lvl>
  </w:abstractNum>
  <w:abstractNum w:abstractNumId="5" w15:restartNumberingAfterBreak="0">
    <w:nsid w:val="0AA91DE2"/>
    <w:multiLevelType w:val="hybridMultilevel"/>
    <w:tmpl w:val="3188A96C"/>
    <w:lvl w:ilvl="0" w:tplc="891C8614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1A15C1"/>
    <w:multiLevelType w:val="hybridMultilevel"/>
    <w:tmpl w:val="7E502E44"/>
    <w:lvl w:ilvl="0" w:tplc="0A246EF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B420FC0"/>
    <w:multiLevelType w:val="hybridMultilevel"/>
    <w:tmpl w:val="2BC0B9B4"/>
    <w:lvl w:ilvl="0" w:tplc="DF183D2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BB01A2"/>
    <w:multiLevelType w:val="hybridMultilevel"/>
    <w:tmpl w:val="CD889278"/>
    <w:lvl w:ilvl="0" w:tplc="56B829E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CCE66EF"/>
    <w:multiLevelType w:val="hybridMultilevel"/>
    <w:tmpl w:val="EF30B458"/>
    <w:lvl w:ilvl="0" w:tplc="B9161D8C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DA2F9C"/>
    <w:multiLevelType w:val="multilevel"/>
    <w:tmpl w:val="C7FA3F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D4A1044"/>
    <w:multiLevelType w:val="multilevel"/>
    <w:tmpl w:val="5346388A"/>
    <w:lvl w:ilvl="0">
      <w:start w:val="1"/>
      <w:numFmt w:val="lowerLetter"/>
      <w:lvlText w:val="%1)"/>
      <w:lvlJc w:val="left"/>
      <w:pPr>
        <w:tabs>
          <w:tab w:val="num" w:pos="1071"/>
        </w:tabs>
        <w:ind w:left="1071" w:hanging="504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85A5F92"/>
    <w:multiLevelType w:val="hybridMultilevel"/>
    <w:tmpl w:val="E9388B8E"/>
    <w:lvl w:ilvl="0" w:tplc="04150009">
      <w:start w:val="1"/>
      <w:numFmt w:val="bullet"/>
      <w:lvlText w:val="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50229ED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9AE534B"/>
    <w:multiLevelType w:val="hybridMultilevel"/>
    <w:tmpl w:val="B694C80C"/>
    <w:lvl w:ilvl="0" w:tplc="4566AA38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1BFF3B6B"/>
    <w:multiLevelType w:val="hybridMultilevel"/>
    <w:tmpl w:val="0FF8F5F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2E72EB5"/>
    <w:multiLevelType w:val="hybridMultilevel"/>
    <w:tmpl w:val="A45601C0"/>
    <w:lvl w:ilvl="0" w:tplc="64C2E4C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553DDC"/>
    <w:multiLevelType w:val="hybridMultilevel"/>
    <w:tmpl w:val="E346B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D330F5"/>
    <w:multiLevelType w:val="hybridMultilevel"/>
    <w:tmpl w:val="DEF26C36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F0540D"/>
    <w:multiLevelType w:val="hybridMultilevel"/>
    <w:tmpl w:val="7BE81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E1261"/>
    <w:multiLevelType w:val="multilevel"/>
    <w:tmpl w:val="F70638DE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0" w15:restartNumberingAfterBreak="0">
    <w:nsid w:val="357743DC"/>
    <w:multiLevelType w:val="hybridMultilevel"/>
    <w:tmpl w:val="D76499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1D5FAC"/>
    <w:multiLevelType w:val="hybridMultilevel"/>
    <w:tmpl w:val="CA2EFBBA"/>
    <w:lvl w:ilvl="0" w:tplc="CB1ED66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9B22DC9"/>
    <w:multiLevelType w:val="hybridMultilevel"/>
    <w:tmpl w:val="A50E96AC"/>
    <w:lvl w:ilvl="0" w:tplc="41A48DC8">
      <w:start w:val="1"/>
      <w:numFmt w:val="decimal"/>
      <w:lvlText w:val="%1)"/>
      <w:lvlJc w:val="left"/>
      <w:pPr>
        <w:ind w:left="71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A970031"/>
    <w:multiLevelType w:val="hybridMultilevel"/>
    <w:tmpl w:val="9DEAC90C"/>
    <w:lvl w:ilvl="0" w:tplc="3A6E106E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C50045E"/>
    <w:multiLevelType w:val="hybridMultilevel"/>
    <w:tmpl w:val="8F2026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0054EA2"/>
    <w:multiLevelType w:val="hybridMultilevel"/>
    <w:tmpl w:val="40EE51CA"/>
    <w:lvl w:ilvl="0" w:tplc="EB82824E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26" w15:restartNumberingAfterBreak="0">
    <w:nsid w:val="42D406B7"/>
    <w:multiLevelType w:val="hybridMultilevel"/>
    <w:tmpl w:val="4318433E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7">
      <w:start w:val="1"/>
      <w:numFmt w:val="lowerLetter"/>
      <w:lvlText w:val="%2)"/>
      <w:lvlJc w:val="left"/>
      <w:pPr>
        <w:ind w:left="2858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43607367"/>
    <w:multiLevelType w:val="hybridMultilevel"/>
    <w:tmpl w:val="155A7980"/>
    <w:lvl w:ilvl="0" w:tplc="801E75AA">
      <w:start w:val="1"/>
      <w:numFmt w:val="decimal"/>
      <w:lvlText w:val="%1."/>
      <w:lvlJc w:val="left"/>
      <w:pPr>
        <w:ind w:left="360" w:hanging="360"/>
      </w:pPr>
      <w:rPr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95A39DE"/>
    <w:multiLevelType w:val="hybridMultilevel"/>
    <w:tmpl w:val="43FA3108"/>
    <w:lvl w:ilvl="0" w:tplc="3A6E106E">
      <w:start w:val="1"/>
      <w:numFmt w:val="decimal"/>
      <w:lvlText w:val="%1)"/>
      <w:lvlJc w:val="left"/>
      <w:pPr>
        <w:ind w:left="1069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C9420AC"/>
    <w:multiLevelType w:val="hybridMultilevel"/>
    <w:tmpl w:val="88743ED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865EAE"/>
    <w:multiLevelType w:val="hybridMultilevel"/>
    <w:tmpl w:val="84A894E2"/>
    <w:lvl w:ilvl="0" w:tplc="56402EA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4D9A4BE2"/>
    <w:multiLevelType w:val="hybridMultilevel"/>
    <w:tmpl w:val="E93643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375C59"/>
    <w:multiLevelType w:val="hybridMultilevel"/>
    <w:tmpl w:val="37CAC788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5D3523D"/>
    <w:multiLevelType w:val="hybridMultilevel"/>
    <w:tmpl w:val="C956672C"/>
    <w:lvl w:ilvl="0" w:tplc="7A8CDE6A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E91CCA"/>
    <w:multiLevelType w:val="hybridMultilevel"/>
    <w:tmpl w:val="39446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4E3BC2"/>
    <w:multiLevelType w:val="hybridMultilevel"/>
    <w:tmpl w:val="025CEB24"/>
    <w:lvl w:ilvl="0" w:tplc="B060FF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DCCE612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2DFC8B34">
      <w:start w:val="1"/>
      <w:numFmt w:val="decimal"/>
      <w:lvlText w:val="%4."/>
      <w:lvlJc w:val="left"/>
      <w:pPr>
        <w:ind w:left="252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BEF1F2A"/>
    <w:multiLevelType w:val="hybridMultilevel"/>
    <w:tmpl w:val="789EBF80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7" w15:restartNumberingAfterBreak="0">
    <w:nsid w:val="61007926"/>
    <w:multiLevelType w:val="hybridMultilevel"/>
    <w:tmpl w:val="4672F1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BC47F3"/>
    <w:multiLevelType w:val="hybridMultilevel"/>
    <w:tmpl w:val="32D46900"/>
    <w:lvl w:ilvl="0" w:tplc="04150011">
      <w:start w:val="1"/>
      <w:numFmt w:val="decimal"/>
      <w:lvlText w:val="%1)"/>
      <w:lvlJc w:val="left"/>
      <w:pPr>
        <w:ind w:left="2007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727" w:hanging="360"/>
      </w:pPr>
    </w:lvl>
    <w:lvl w:ilvl="2" w:tplc="0415001B">
      <w:start w:val="1"/>
      <w:numFmt w:val="lowerRoman"/>
      <w:lvlText w:val="%3."/>
      <w:lvlJc w:val="right"/>
      <w:pPr>
        <w:ind w:left="3447" w:hanging="180"/>
      </w:pPr>
    </w:lvl>
    <w:lvl w:ilvl="3" w:tplc="0415000F">
      <w:start w:val="1"/>
      <w:numFmt w:val="decimal"/>
      <w:lvlText w:val="%4."/>
      <w:lvlJc w:val="left"/>
      <w:pPr>
        <w:ind w:left="4167" w:hanging="360"/>
      </w:pPr>
    </w:lvl>
    <w:lvl w:ilvl="4" w:tplc="04150019">
      <w:start w:val="1"/>
      <w:numFmt w:val="lowerLetter"/>
      <w:lvlText w:val="%5."/>
      <w:lvlJc w:val="left"/>
      <w:pPr>
        <w:ind w:left="4887" w:hanging="360"/>
      </w:pPr>
    </w:lvl>
    <w:lvl w:ilvl="5" w:tplc="0415001B">
      <w:start w:val="1"/>
      <w:numFmt w:val="lowerRoman"/>
      <w:lvlText w:val="%6."/>
      <w:lvlJc w:val="right"/>
      <w:pPr>
        <w:ind w:left="5607" w:hanging="180"/>
      </w:pPr>
    </w:lvl>
    <w:lvl w:ilvl="6" w:tplc="0415000F">
      <w:start w:val="1"/>
      <w:numFmt w:val="decimal"/>
      <w:lvlText w:val="%7."/>
      <w:lvlJc w:val="left"/>
      <w:pPr>
        <w:ind w:left="6327" w:hanging="360"/>
      </w:pPr>
    </w:lvl>
    <w:lvl w:ilvl="7" w:tplc="04150019">
      <w:start w:val="1"/>
      <w:numFmt w:val="lowerLetter"/>
      <w:lvlText w:val="%8."/>
      <w:lvlJc w:val="left"/>
      <w:pPr>
        <w:ind w:left="7047" w:hanging="360"/>
      </w:pPr>
    </w:lvl>
    <w:lvl w:ilvl="8" w:tplc="0415001B">
      <w:start w:val="1"/>
      <w:numFmt w:val="lowerRoman"/>
      <w:lvlText w:val="%9."/>
      <w:lvlJc w:val="right"/>
      <w:pPr>
        <w:ind w:left="7767" w:hanging="180"/>
      </w:pPr>
    </w:lvl>
  </w:abstractNum>
  <w:abstractNum w:abstractNumId="39" w15:restartNumberingAfterBreak="0">
    <w:nsid w:val="65E95A7E"/>
    <w:multiLevelType w:val="hybridMultilevel"/>
    <w:tmpl w:val="43CC7D4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8070FBF"/>
    <w:multiLevelType w:val="hybridMultilevel"/>
    <w:tmpl w:val="53E4C8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731FC1"/>
    <w:multiLevelType w:val="hybridMultilevel"/>
    <w:tmpl w:val="BBB6E7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CB0760"/>
    <w:multiLevelType w:val="hybridMultilevel"/>
    <w:tmpl w:val="D92056AA"/>
    <w:lvl w:ilvl="0" w:tplc="0DEEBF1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8D6425"/>
    <w:multiLevelType w:val="hybridMultilevel"/>
    <w:tmpl w:val="7A6E72FE"/>
    <w:lvl w:ilvl="0" w:tplc="04150017">
      <w:start w:val="1"/>
      <w:numFmt w:val="lowerLetter"/>
      <w:lvlText w:val="%1)"/>
      <w:lvlJc w:val="left"/>
      <w:pPr>
        <w:ind w:left="27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44" w15:restartNumberingAfterBreak="0">
    <w:nsid w:val="751E4496"/>
    <w:multiLevelType w:val="hybridMultilevel"/>
    <w:tmpl w:val="04CC8742"/>
    <w:lvl w:ilvl="0" w:tplc="EA3A5FA8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DB5F5F"/>
    <w:multiLevelType w:val="hybridMultilevel"/>
    <w:tmpl w:val="14D4526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FFD6B2B"/>
    <w:multiLevelType w:val="hybridMultilevel"/>
    <w:tmpl w:val="1C52C5D4"/>
    <w:lvl w:ilvl="0" w:tplc="900CAB4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34"/>
  </w:num>
  <w:num w:numId="3">
    <w:abstractNumId w:val="35"/>
  </w:num>
  <w:num w:numId="4">
    <w:abstractNumId w:val="39"/>
  </w:num>
  <w:num w:numId="5">
    <w:abstractNumId w:val="19"/>
  </w:num>
  <w:num w:numId="6">
    <w:abstractNumId w:val="16"/>
  </w:num>
  <w:num w:numId="7">
    <w:abstractNumId w:val="32"/>
  </w:num>
  <w:num w:numId="8">
    <w:abstractNumId w:val="41"/>
  </w:num>
  <w:num w:numId="9">
    <w:abstractNumId w:val="29"/>
  </w:num>
  <w:num w:numId="10">
    <w:abstractNumId w:val="8"/>
  </w:num>
  <w:num w:numId="11">
    <w:abstractNumId w:val="5"/>
  </w:num>
  <w:num w:numId="12">
    <w:abstractNumId w:val="24"/>
  </w:num>
  <w:num w:numId="13">
    <w:abstractNumId w:val="45"/>
  </w:num>
  <w:num w:numId="14">
    <w:abstractNumId w:val="1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</w:num>
  <w:num w:numId="16">
    <w:abstractNumId w:val="46"/>
  </w:num>
  <w:num w:numId="17">
    <w:abstractNumId w:val="10"/>
  </w:num>
  <w:num w:numId="18">
    <w:abstractNumId w:val="38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8"/>
  </w:num>
  <w:num w:numId="24">
    <w:abstractNumId w:val="23"/>
  </w:num>
  <w:num w:numId="25">
    <w:abstractNumId w:val="33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42"/>
  </w:num>
  <w:num w:numId="33">
    <w:abstractNumId w:val="37"/>
  </w:num>
  <w:num w:numId="34">
    <w:abstractNumId w:val="12"/>
  </w:num>
  <w:num w:numId="35">
    <w:abstractNumId w:val="43"/>
  </w:num>
  <w:num w:numId="36">
    <w:abstractNumId w:val="18"/>
  </w:num>
  <w:num w:numId="37">
    <w:abstractNumId w:val="26"/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4"/>
  </w:num>
  <w:num w:numId="40">
    <w:abstractNumId w:val="9"/>
  </w:num>
  <w:num w:numId="41">
    <w:abstractNumId w:val="20"/>
  </w:num>
  <w:num w:numId="42">
    <w:abstractNumId w:val="21"/>
  </w:num>
  <w:num w:numId="43">
    <w:abstractNumId w:val="22"/>
  </w:num>
  <w:num w:numId="44">
    <w:abstractNumId w:val="15"/>
  </w:num>
  <w:num w:numId="45">
    <w:abstractNumId w:val="13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873"/>
    <w:rsid w:val="000003AE"/>
    <w:rsid w:val="000007A3"/>
    <w:rsid w:val="00000C80"/>
    <w:rsid w:val="00000EA2"/>
    <w:rsid w:val="00002036"/>
    <w:rsid w:val="000022CF"/>
    <w:rsid w:val="00002CD1"/>
    <w:rsid w:val="00003101"/>
    <w:rsid w:val="00003276"/>
    <w:rsid w:val="00005B30"/>
    <w:rsid w:val="00005D24"/>
    <w:rsid w:val="00006144"/>
    <w:rsid w:val="00006198"/>
    <w:rsid w:val="0000664D"/>
    <w:rsid w:val="00006C86"/>
    <w:rsid w:val="00006F76"/>
    <w:rsid w:val="00007B65"/>
    <w:rsid w:val="00007C9D"/>
    <w:rsid w:val="00007EB3"/>
    <w:rsid w:val="000101DD"/>
    <w:rsid w:val="0001095C"/>
    <w:rsid w:val="00011114"/>
    <w:rsid w:val="000119E0"/>
    <w:rsid w:val="0001218D"/>
    <w:rsid w:val="00012313"/>
    <w:rsid w:val="00012451"/>
    <w:rsid w:val="00013130"/>
    <w:rsid w:val="00013F03"/>
    <w:rsid w:val="000147BC"/>
    <w:rsid w:val="0001481B"/>
    <w:rsid w:val="000148BB"/>
    <w:rsid w:val="00014EDD"/>
    <w:rsid w:val="000162E4"/>
    <w:rsid w:val="00016E88"/>
    <w:rsid w:val="0001742D"/>
    <w:rsid w:val="000203DB"/>
    <w:rsid w:val="000223C2"/>
    <w:rsid w:val="0002244E"/>
    <w:rsid w:val="000226EE"/>
    <w:rsid w:val="0002284C"/>
    <w:rsid w:val="00022884"/>
    <w:rsid w:val="00022B28"/>
    <w:rsid w:val="00022D19"/>
    <w:rsid w:val="00023E19"/>
    <w:rsid w:val="00023E4D"/>
    <w:rsid w:val="00024408"/>
    <w:rsid w:val="000249FD"/>
    <w:rsid w:val="00025232"/>
    <w:rsid w:val="000257EC"/>
    <w:rsid w:val="00025ED4"/>
    <w:rsid w:val="000263AF"/>
    <w:rsid w:val="00026891"/>
    <w:rsid w:val="000269CB"/>
    <w:rsid w:val="00026F4F"/>
    <w:rsid w:val="00027D33"/>
    <w:rsid w:val="00030568"/>
    <w:rsid w:val="00031675"/>
    <w:rsid w:val="00031EE4"/>
    <w:rsid w:val="00032A34"/>
    <w:rsid w:val="00032A3E"/>
    <w:rsid w:val="00032BFC"/>
    <w:rsid w:val="000337B5"/>
    <w:rsid w:val="00034C77"/>
    <w:rsid w:val="00035AD4"/>
    <w:rsid w:val="00035B3D"/>
    <w:rsid w:val="00035F6D"/>
    <w:rsid w:val="00036073"/>
    <w:rsid w:val="00036579"/>
    <w:rsid w:val="000366CF"/>
    <w:rsid w:val="00036BC7"/>
    <w:rsid w:val="00036E5A"/>
    <w:rsid w:val="000377F4"/>
    <w:rsid w:val="00037D4A"/>
    <w:rsid w:val="00037D8C"/>
    <w:rsid w:val="0004004E"/>
    <w:rsid w:val="000403CA"/>
    <w:rsid w:val="000408ED"/>
    <w:rsid w:val="00040DA9"/>
    <w:rsid w:val="00040DB8"/>
    <w:rsid w:val="0004104E"/>
    <w:rsid w:val="0004125B"/>
    <w:rsid w:val="000412B7"/>
    <w:rsid w:val="000421A8"/>
    <w:rsid w:val="000422F1"/>
    <w:rsid w:val="000427AD"/>
    <w:rsid w:val="00042DEA"/>
    <w:rsid w:val="000436C2"/>
    <w:rsid w:val="00043D46"/>
    <w:rsid w:val="000443EA"/>
    <w:rsid w:val="00044437"/>
    <w:rsid w:val="00044CBB"/>
    <w:rsid w:val="00045528"/>
    <w:rsid w:val="00045ECA"/>
    <w:rsid w:val="000460B2"/>
    <w:rsid w:val="00046458"/>
    <w:rsid w:val="00046902"/>
    <w:rsid w:val="00046D03"/>
    <w:rsid w:val="00046E7E"/>
    <w:rsid w:val="00046F55"/>
    <w:rsid w:val="00047A81"/>
    <w:rsid w:val="00047BB8"/>
    <w:rsid w:val="000504D2"/>
    <w:rsid w:val="00050958"/>
    <w:rsid w:val="0005219B"/>
    <w:rsid w:val="000522EF"/>
    <w:rsid w:val="000523D6"/>
    <w:rsid w:val="00052FDF"/>
    <w:rsid w:val="00053462"/>
    <w:rsid w:val="00053B4D"/>
    <w:rsid w:val="00054083"/>
    <w:rsid w:val="000550E2"/>
    <w:rsid w:val="00055328"/>
    <w:rsid w:val="00055CA0"/>
    <w:rsid w:val="0005631B"/>
    <w:rsid w:val="00056343"/>
    <w:rsid w:val="00056773"/>
    <w:rsid w:val="00056E43"/>
    <w:rsid w:val="0006084C"/>
    <w:rsid w:val="00060EF5"/>
    <w:rsid w:val="00061767"/>
    <w:rsid w:val="00061DAF"/>
    <w:rsid w:val="0006235F"/>
    <w:rsid w:val="00062D45"/>
    <w:rsid w:val="00062FC6"/>
    <w:rsid w:val="0006308B"/>
    <w:rsid w:val="000638FD"/>
    <w:rsid w:val="00064022"/>
    <w:rsid w:val="000640FF"/>
    <w:rsid w:val="00064B01"/>
    <w:rsid w:val="00065020"/>
    <w:rsid w:val="0006513B"/>
    <w:rsid w:val="00065373"/>
    <w:rsid w:val="000656E5"/>
    <w:rsid w:val="000667EA"/>
    <w:rsid w:val="0006717D"/>
    <w:rsid w:val="000675E1"/>
    <w:rsid w:val="00067706"/>
    <w:rsid w:val="000679EA"/>
    <w:rsid w:val="00067F33"/>
    <w:rsid w:val="00070686"/>
    <w:rsid w:val="00070A32"/>
    <w:rsid w:val="0007120E"/>
    <w:rsid w:val="000714DE"/>
    <w:rsid w:val="00071AF3"/>
    <w:rsid w:val="00071CDB"/>
    <w:rsid w:val="00071FC0"/>
    <w:rsid w:val="00072102"/>
    <w:rsid w:val="0007256D"/>
    <w:rsid w:val="000738F6"/>
    <w:rsid w:val="00073B7E"/>
    <w:rsid w:val="00073CFF"/>
    <w:rsid w:val="00074BEC"/>
    <w:rsid w:val="00074D16"/>
    <w:rsid w:val="00074F45"/>
    <w:rsid w:val="00075182"/>
    <w:rsid w:val="000767A0"/>
    <w:rsid w:val="00076D7A"/>
    <w:rsid w:val="00076E7C"/>
    <w:rsid w:val="00077281"/>
    <w:rsid w:val="00077AD7"/>
    <w:rsid w:val="000805FE"/>
    <w:rsid w:val="00080D9C"/>
    <w:rsid w:val="000811E4"/>
    <w:rsid w:val="0008131B"/>
    <w:rsid w:val="000815AA"/>
    <w:rsid w:val="00081FF0"/>
    <w:rsid w:val="000820B0"/>
    <w:rsid w:val="0008293D"/>
    <w:rsid w:val="00083A9C"/>
    <w:rsid w:val="00083D02"/>
    <w:rsid w:val="00085AAD"/>
    <w:rsid w:val="000862C8"/>
    <w:rsid w:val="000865AE"/>
    <w:rsid w:val="000866EE"/>
    <w:rsid w:val="00086B94"/>
    <w:rsid w:val="00086C68"/>
    <w:rsid w:val="00086FEC"/>
    <w:rsid w:val="00087544"/>
    <w:rsid w:val="000875C7"/>
    <w:rsid w:val="00087E1B"/>
    <w:rsid w:val="000907D5"/>
    <w:rsid w:val="00090846"/>
    <w:rsid w:val="000909AA"/>
    <w:rsid w:val="0009131F"/>
    <w:rsid w:val="00091DCE"/>
    <w:rsid w:val="000920BC"/>
    <w:rsid w:val="0009243C"/>
    <w:rsid w:val="0009257D"/>
    <w:rsid w:val="000926F7"/>
    <w:rsid w:val="0009296F"/>
    <w:rsid w:val="00092F40"/>
    <w:rsid w:val="000932E8"/>
    <w:rsid w:val="00093F9F"/>
    <w:rsid w:val="0009414C"/>
    <w:rsid w:val="0009506B"/>
    <w:rsid w:val="00095D86"/>
    <w:rsid w:val="00095F1B"/>
    <w:rsid w:val="000965AD"/>
    <w:rsid w:val="000966D4"/>
    <w:rsid w:val="000968BA"/>
    <w:rsid w:val="00096AAE"/>
    <w:rsid w:val="00096B75"/>
    <w:rsid w:val="00096CBB"/>
    <w:rsid w:val="00096CF8"/>
    <w:rsid w:val="00097180"/>
    <w:rsid w:val="00097F52"/>
    <w:rsid w:val="00097FE9"/>
    <w:rsid w:val="000A046B"/>
    <w:rsid w:val="000A0546"/>
    <w:rsid w:val="000A319D"/>
    <w:rsid w:val="000A3B05"/>
    <w:rsid w:val="000A3F08"/>
    <w:rsid w:val="000A463C"/>
    <w:rsid w:val="000A4D7D"/>
    <w:rsid w:val="000A593E"/>
    <w:rsid w:val="000A6377"/>
    <w:rsid w:val="000A63C9"/>
    <w:rsid w:val="000A6EC3"/>
    <w:rsid w:val="000A7A22"/>
    <w:rsid w:val="000B0E8A"/>
    <w:rsid w:val="000B16FA"/>
    <w:rsid w:val="000B1DA4"/>
    <w:rsid w:val="000B1EBD"/>
    <w:rsid w:val="000B2F22"/>
    <w:rsid w:val="000B3884"/>
    <w:rsid w:val="000B48A0"/>
    <w:rsid w:val="000B4B3E"/>
    <w:rsid w:val="000B5600"/>
    <w:rsid w:val="000B5FF5"/>
    <w:rsid w:val="000B6966"/>
    <w:rsid w:val="000B698E"/>
    <w:rsid w:val="000B6B8B"/>
    <w:rsid w:val="000B71C6"/>
    <w:rsid w:val="000B7A95"/>
    <w:rsid w:val="000C0516"/>
    <w:rsid w:val="000C0C9F"/>
    <w:rsid w:val="000C1764"/>
    <w:rsid w:val="000C1A30"/>
    <w:rsid w:val="000C1F4A"/>
    <w:rsid w:val="000C21FB"/>
    <w:rsid w:val="000C22D8"/>
    <w:rsid w:val="000C231A"/>
    <w:rsid w:val="000C26E3"/>
    <w:rsid w:val="000C4B54"/>
    <w:rsid w:val="000C4E47"/>
    <w:rsid w:val="000C5F77"/>
    <w:rsid w:val="000C60C3"/>
    <w:rsid w:val="000C6401"/>
    <w:rsid w:val="000C684D"/>
    <w:rsid w:val="000C7ACC"/>
    <w:rsid w:val="000C7B7D"/>
    <w:rsid w:val="000C7C33"/>
    <w:rsid w:val="000C7CDA"/>
    <w:rsid w:val="000D0027"/>
    <w:rsid w:val="000D0B22"/>
    <w:rsid w:val="000D0C42"/>
    <w:rsid w:val="000D15C9"/>
    <w:rsid w:val="000D1811"/>
    <w:rsid w:val="000D22C3"/>
    <w:rsid w:val="000D27C9"/>
    <w:rsid w:val="000D305A"/>
    <w:rsid w:val="000D3730"/>
    <w:rsid w:val="000D443C"/>
    <w:rsid w:val="000D605E"/>
    <w:rsid w:val="000D74CC"/>
    <w:rsid w:val="000D7B38"/>
    <w:rsid w:val="000E06C3"/>
    <w:rsid w:val="000E0871"/>
    <w:rsid w:val="000E0AA8"/>
    <w:rsid w:val="000E0B03"/>
    <w:rsid w:val="000E0D33"/>
    <w:rsid w:val="000E1145"/>
    <w:rsid w:val="000E12C2"/>
    <w:rsid w:val="000E263F"/>
    <w:rsid w:val="000E3105"/>
    <w:rsid w:val="000E328A"/>
    <w:rsid w:val="000E34F7"/>
    <w:rsid w:val="000E3BE4"/>
    <w:rsid w:val="000E56BD"/>
    <w:rsid w:val="000E5864"/>
    <w:rsid w:val="000E59F5"/>
    <w:rsid w:val="000E5A86"/>
    <w:rsid w:val="000E5CA9"/>
    <w:rsid w:val="000E5ED9"/>
    <w:rsid w:val="000E5EFD"/>
    <w:rsid w:val="000E672A"/>
    <w:rsid w:val="000E6848"/>
    <w:rsid w:val="000E693E"/>
    <w:rsid w:val="000E697C"/>
    <w:rsid w:val="000E6C09"/>
    <w:rsid w:val="000E6F79"/>
    <w:rsid w:val="000E78B3"/>
    <w:rsid w:val="000E7DB7"/>
    <w:rsid w:val="000F1947"/>
    <w:rsid w:val="000F1FD6"/>
    <w:rsid w:val="000F2131"/>
    <w:rsid w:val="000F2198"/>
    <w:rsid w:val="000F233D"/>
    <w:rsid w:val="000F243B"/>
    <w:rsid w:val="000F2D08"/>
    <w:rsid w:val="000F4956"/>
    <w:rsid w:val="000F4DB2"/>
    <w:rsid w:val="000F5507"/>
    <w:rsid w:val="000F5BFD"/>
    <w:rsid w:val="000F6067"/>
    <w:rsid w:val="000F6A83"/>
    <w:rsid w:val="000F7D80"/>
    <w:rsid w:val="000F7E04"/>
    <w:rsid w:val="000F7EAB"/>
    <w:rsid w:val="00100290"/>
    <w:rsid w:val="0010030A"/>
    <w:rsid w:val="001005AE"/>
    <w:rsid w:val="0010060A"/>
    <w:rsid w:val="001010D2"/>
    <w:rsid w:val="00101647"/>
    <w:rsid w:val="0010194E"/>
    <w:rsid w:val="001019A3"/>
    <w:rsid w:val="001019A7"/>
    <w:rsid w:val="00102E34"/>
    <w:rsid w:val="00102E72"/>
    <w:rsid w:val="001039A2"/>
    <w:rsid w:val="00103D2C"/>
    <w:rsid w:val="00104386"/>
    <w:rsid w:val="00104933"/>
    <w:rsid w:val="001049CB"/>
    <w:rsid w:val="00104EA9"/>
    <w:rsid w:val="0010548A"/>
    <w:rsid w:val="00105498"/>
    <w:rsid w:val="001059AF"/>
    <w:rsid w:val="00105A68"/>
    <w:rsid w:val="00105B79"/>
    <w:rsid w:val="00105FAA"/>
    <w:rsid w:val="00105FED"/>
    <w:rsid w:val="0010613F"/>
    <w:rsid w:val="00106962"/>
    <w:rsid w:val="00106A7D"/>
    <w:rsid w:val="00107F7A"/>
    <w:rsid w:val="00110132"/>
    <w:rsid w:val="00110FA9"/>
    <w:rsid w:val="001113C0"/>
    <w:rsid w:val="00111746"/>
    <w:rsid w:val="0011179D"/>
    <w:rsid w:val="00111FB9"/>
    <w:rsid w:val="00112CBE"/>
    <w:rsid w:val="001137F7"/>
    <w:rsid w:val="0011439F"/>
    <w:rsid w:val="001151FE"/>
    <w:rsid w:val="00115353"/>
    <w:rsid w:val="0011544C"/>
    <w:rsid w:val="001157CE"/>
    <w:rsid w:val="0011584C"/>
    <w:rsid w:val="001159D6"/>
    <w:rsid w:val="00116FEA"/>
    <w:rsid w:val="00117738"/>
    <w:rsid w:val="00120770"/>
    <w:rsid w:val="0012172D"/>
    <w:rsid w:val="00121A7B"/>
    <w:rsid w:val="00121FA5"/>
    <w:rsid w:val="00122C48"/>
    <w:rsid w:val="00122ED5"/>
    <w:rsid w:val="0012360E"/>
    <w:rsid w:val="0012399B"/>
    <w:rsid w:val="001258A3"/>
    <w:rsid w:val="00125D37"/>
    <w:rsid w:val="001261E7"/>
    <w:rsid w:val="0013003B"/>
    <w:rsid w:val="00130681"/>
    <w:rsid w:val="001306AE"/>
    <w:rsid w:val="001307E0"/>
    <w:rsid w:val="00130ACF"/>
    <w:rsid w:val="001310F9"/>
    <w:rsid w:val="00131E08"/>
    <w:rsid w:val="001322B7"/>
    <w:rsid w:val="00132316"/>
    <w:rsid w:val="00132346"/>
    <w:rsid w:val="00132647"/>
    <w:rsid w:val="00132668"/>
    <w:rsid w:val="00132C62"/>
    <w:rsid w:val="0013436A"/>
    <w:rsid w:val="00134A6D"/>
    <w:rsid w:val="00135C8E"/>
    <w:rsid w:val="001361F3"/>
    <w:rsid w:val="001363F6"/>
    <w:rsid w:val="001367D3"/>
    <w:rsid w:val="001372BC"/>
    <w:rsid w:val="00137AFC"/>
    <w:rsid w:val="00137B65"/>
    <w:rsid w:val="00137BC1"/>
    <w:rsid w:val="00140D7E"/>
    <w:rsid w:val="00140F89"/>
    <w:rsid w:val="00141573"/>
    <w:rsid w:val="00141A0E"/>
    <w:rsid w:val="00141E81"/>
    <w:rsid w:val="00141E90"/>
    <w:rsid w:val="00142099"/>
    <w:rsid w:val="001428D1"/>
    <w:rsid w:val="001429C1"/>
    <w:rsid w:val="00143127"/>
    <w:rsid w:val="001434B3"/>
    <w:rsid w:val="001434CE"/>
    <w:rsid w:val="001438AB"/>
    <w:rsid w:val="001455A5"/>
    <w:rsid w:val="0014588E"/>
    <w:rsid w:val="0014604D"/>
    <w:rsid w:val="0014649B"/>
    <w:rsid w:val="001474EA"/>
    <w:rsid w:val="00147833"/>
    <w:rsid w:val="00147A45"/>
    <w:rsid w:val="00147C60"/>
    <w:rsid w:val="0015009B"/>
    <w:rsid w:val="00150498"/>
    <w:rsid w:val="001508B1"/>
    <w:rsid w:val="0015166D"/>
    <w:rsid w:val="001516A2"/>
    <w:rsid w:val="00151AFE"/>
    <w:rsid w:val="00151C15"/>
    <w:rsid w:val="001526A5"/>
    <w:rsid w:val="0015274D"/>
    <w:rsid w:val="00152961"/>
    <w:rsid w:val="00152BB9"/>
    <w:rsid w:val="00153165"/>
    <w:rsid w:val="0015322A"/>
    <w:rsid w:val="00153717"/>
    <w:rsid w:val="00153C63"/>
    <w:rsid w:val="00153D92"/>
    <w:rsid w:val="00153DCE"/>
    <w:rsid w:val="0015425C"/>
    <w:rsid w:val="0015456B"/>
    <w:rsid w:val="00155654"/>
    <w:rsid w:val="001558AD"/>
    <w:rsid w:val="001564FF"/>
    <w:rsid w:val="001568A8"/>
    <w:rsid w:val="00156A6C"/>
    <w:rsid w:val="001570D6"/>
    <w:rsid w:val="0015729D"/>
    <w:rsid w:val="00157980"/>
    <w:rsid w:val="00161656"/>
    <w:rsid w:val="0016195D"/>
    <w:rsid w:val="00163004"/>
    <w:rsid w:val="00163110"/>
    <w:rsid w:val="001638C8"/>
    <w:rsid w:val="00163931"/>
    <w:rsid w:val="00163D41"/>
    <w:rsid w:val="00163DC1"/>
    <w:rsid w:val="0016419A"/>
    <w:rsid w:val="001644AD"/>
    <w:rsid w:val="00165019"/>
    <w:rsid w:val="001659B2"/>
    <w:rsid w:val="00165EB8"/>
    <w:rsid w:val="00166EE3"/>
    <w:rsid w:val="00167C91"/>
    <w:rsid w:val="0017073E"/>
    <w:rsid w:val="00170B52"/>
    <w:rsid w:val="00170D55"/>
    <w:rsid w:val="00170D90"/>
    <w:rsid w:val="00171347"/>
    <w:rsid w:val="0017149A"/>
    <w:rsid w:val="00171615"/>
    <w:rsid w:val="001716C0"/>
    <w:rsid w:val="00171943"/>
    <w:rsid w:val="0017288B"/>
    <w:rsid w:val="00172ED8"/>
    <w:rsid w:val="00172FB9"/>
    <w:rsid w:val="001737FE"/>
    <w:rsid w:val="0017437D"/>
    <w:rsid w:val="00175008"/>
    <w:rsid w:val="00175150"/>
    <w:rsid w:val="00175D50"/>
    <w:rsid w:val="00175F98"/>
    <w:rsid w:val="0017651F"/>
    <w:rsid w:val="0017705F"/>
    <w:rsid w:val="00177904"/>
    <w:rsid w:val="001803F6"/>
    <w:rsid w:val="0018065C"/>
    <w:rsid w:val="001814AB"/>
    <w:rsid w:val="001818F6"/>
    <w:rsid w:val="001827A2"/>
    <w:rsid w:val="0018321A"/>
    <w:rsid w:val="00183562"/>
    <w:rsid w:val="00183921"/>
    <w:rsid w:val="00184189"/>
    <w:rsid w:val="0018485B"/>
    <w:rsid w:val="0018538C"/>
    <w:rsid w:val="00185726"/>
    <w:rsid w:val="001858DB"/>
    <w:rsid w:val="00185941"/>
    <w:rsid w:val="00185948"/>
    <w:rsid w:val="00185AFE"/>
    <w:rsid w:val="00185B05"/>
    <w:rsid w:val="0018658E"/>
    <w:rsid w:val="0018661A"/>
    <w:rsid w:val="00186793"/>
    <w:rsid w:val="00186B1E"/>
    <w:rsid w:val="001870FB"/>
    <w:rsid w:val="0018760A"/>
    <w:rsid w:val="00187786"/>
    <w:rsid w:val="001878B7"/>
    <w:rsid w:val="0018797B"/>
    <w:rsid w:val="0019081B"/>
    <w:rsid w:val="00190C85"/>
    <w:rsid w:val="00191D0D"/>
    <w:rsid w:val="00192411"/>
    <w:rsid w:val="00192C9E"/>
    <w:rsid w:val="00192DE3"/>
    <w:rsid w:val="00192FC7"/>
    <w:rsid w:val="00193825"/>
    <w:rsid w:val="00193F88"/>
    <w:rsid w:val="00194072"/>
    <w:rsid w:val="001942D0"/>
    <w:rsid w:val="00194733"/>
    <w:rsid w:val="0019560C"/>
    <w:rsid w:val="001960FD"/>
    <w:rsid w:val="001969F7"/>
    <w:rsid w:val="0019785E"/>
    <w:rsid w:val="00197BB3"/>
    <w:rsid w:val="001A0501"/>
    <w:rsid w:val="001A0F97"/>
    <w:rsid w:val="001A2B36"/>
    <w:rsid w:val="001A2D17"/>
    <w:rsid w:val="001A34D4"/>
    <w:rsid w:val="001A3972"/>
    <w:rsid w:val="001A3A3D"/>
    <w:rsid w:val="001A4188"/>
    <w:rsid w:val="001A4AA6"/>
    <w:rsid w:val="001A5DDE"/>
    <w:rsid w:val="001A7271"/>
    <w:rsid w:val="001A727B"/>
    <w:rsid w:val="001A7F60"/>
    <w:rsid w:val="001B04CD"/>
    <w:rsid w:val="001B0612"/>
    <w:rsid w:val="001B0E5C"/>
    <w:rsid w:val="001B0FA2"/>
    <w:rsid w:val="001B1435"/>
    <w:rsid w:val="001B1673"/>
    <w:rsid w:val="001B19F0"/>
    <w:rsid w:val="001B1DBA"/>
    <w:rsid w:val="001B227B"/>
    <w:rsid w:val="001B26BF"/>
    <w:rsid w:val="001B2D19"/>
    <w:rsid w:val="001B31F3"/>
    <w:rsid w:val="001B326E"/>
    <w:rsid w:val="001B4061"/>
    <w:rsid w:val="001B414C"/>
    <w:rsid w:val="001B46CE"/>
    <w:rsid w:val="001B4757"/>
    <w:rsid w:val="001B5093"/>
    <w:rsid w:val="001B58DC"/>
    <w:rsid w:val="001B5D4F"/>
    <w:rsid w:val="001B5F53"/>
    <w:rsid w:val="001B6030"/>
    <w:rsid w:val="001B66F6"/>
    <w:rsid w:val="001B6828"/>
    <w:rsid w:val="001B768F"/>
    <w:rsid w:val="001B7EC1"/>
    <w:rsid w:val="001C0557"/>
    <w:rsid w:val="001C0D4D"/>
    <w:rsid w:val="001C280F"/>
    <w:rsid w:val="001C2D56"/>
    <w:rsid w:val="001C315B"/>
    <w:rsid w:val="001C3499"/>
    <w:rsid w:val="001C354A"/>
    <w:rsid w:val="001C479D"/>
    <w:rsid w:val="001C4E4A"/>
    <w:rsid w:val="001C52D9"/>
    <w:rsid w:val="001C55C6"/>
    <w:rsid w:val="001C58ED"/>
    <w:rsid w:val="001C6E55"/>
    <w:rsid w:val="001D02A7"/>
    <w:rsid w:val="001D13CB"/>
    <w:rsid w:val="001D13EA"/>
    <w:rsid w:val="001D21AE"/>
    <w:rsid w:val="001D2F2A"/>
    <w:rsid w:val="001D321C"/>
    <w:rsid w:val="001D38F0"/>
    <w:rsid w:val="001D450B"/>
    <w:rsid w:val="001D49A2"/>
    <w:rsid w:val="001D4CDB"/>
    <w:rsid w:val="001D515D"/>
    <w:rsid w:val="001D558A"/>
    <w:rsid w:val="001D61E4"/>
    <w:rsid w:val="001D65D8"/>
    <w:rsid w:val="001D7222"/>
    <w:rsid w:val="001E0B0B"/>
    <w:rsid w:val="001E0FAE"/>
    <w:rsid w:val="001E11CB"/>
    <w:rsid w:val="001E1580"/>
    <w:rsid w:val="001E24E2"/>
    <w:rsid w:val="001E33C7"/>
    <w:rsid w:val="001E361E"/>
    <w:rsid w:val="001E3C54"/>
    <w:rsid w:val="001E3DE0"/>
    <w:rsid w:val="001E42B2"/>
    <w:rsid w:val="001E4C99"/>
    <w:rsid w:val="001E578F"/>
    <w:rsid w:val="001E62D7"/>
    <w:rsid w:val="001E6464"/>
    <w:rsid w:val="001E67C4"/>
    <w:rsid w:val="001E6E78"/>
    <w:rsid w:val="001E7130"/>
    <w:rsid w:val="001E73F4"/>
    <w:rsid w:val="001E7B2E"/>
    <w:rsid w:val="001E7B49"/>
    <w:rsid w:val="001E7C9C"/>
    <w:rsid w:val="001E7D3A"/>
    <w:rsid w:val="001E7DF5"/>
    <w:rsid w:val="001F04E7"/>
    <w:rsid w:val="001F08ED"/>
    <w:rsid w:val="001F0E01"/>
    <w:rsid w:val="001F1059"/>
    <w:rsid w:val="001F1322"/>
    <w:rsid w:val="001F13EB"/>
    <w:rsid w:val="001F263F"/>
    <w:rsid w:val="001F3557"/>
    <w:rsid w:val="001F3B31"/>
    <w:rsid w:val="001F478C"/>
    <w:rsid w:val="001F5E25"/>
    <w:rsid w:val="001F6039"/>
    <w:rsid w:val="001F707F"/>
    <w:rsid w:val="001F7AA7"/>
    <w:rsid w:val="00200166"/>
    <w:rsid w:val="00200657"/>
    <w:rsid w:val="00200C21"/>
    <w:rsid w:val="00200C22"/>
    <w:rsid w:val="00201110"/>
    <w:rsid w:val="00201126"/>
    <w:rsid w:val="00201F15"/>
    <w:rsid w:val="00203C08"/>
    <w:rsid w:val="00204713"/>
    <w:rsid w:val="00205726"/>
    <w:rsid w:val="00205CEF"/>
    <w:rsid w:val="002062CF"/>
    <w:rsid w:val="0020630E"/>
    <w:rsid w:val="002066A8"/>
    <w:rsid w:val="002073B2"/>
    <w:rsid w:val="00207664"/>
    <w:rsid w:val="0021051E"/>
    <w:rsid w:val="00210F92"/>
    <w:rsid w:val="00211235"/>
    <w:rsid w:val="00211464"/>
    <w:rsid w:val="00212AE8"/>
    <w:rsid w:val="00212B3D"/>
    <w:rsid w:val="00212C90"/>
    <w:rsid w:val="002138A1"/>
    <w:rsid w:val="00213A4E"/>
    <w:rsid w:val="00213B3E"/>
    <w:rsid w:val="002140D4"/>
    <w:rsid w:val="002140FB"/>
    <w:rsid w:val="00214589"/>
    <w:rsid w:val="002151D7"/>
    <w:rsid w:val="0021562C"/>
    <w:rsid w:val="00215724"/>
    <w:rsid w:val="00215DA5"/>
    <w:rsid w:val="002161F3"/>
    <w:rsid w:val="00216A52"/>
    <w:rsid w:val="0021717D"/>
    <w:rsid w:val="002203FF"/>
    <w:rsid w:val="00220B8C"/>
    <w:rsid w:val="002212AD"/>
    <w:rsid w:val="00222E62"/>
    <w:rsid w:val="0022373D"/>
    <w:rsid w:val="002245A6"/>
    <w:rsid w:val="002257BA"/>
    <w:rsid w:val="00225B28"/>
    <w:rsid w:val="00225E25"/>
    <w:rsid w:val="0022606A"/>
    <w:rsid w:val="00227751"/>
    <w:rsid w:val="00227A1D"/>
    <w:rsid w:val="00227AEA"/>
    <w:rsid w:val="00230000"/>
    <w:rsid w:val="00230060"/>
    <w:rsid w:val="00230831"/>
    <w:rsid w:val="002308EC"/>
    <w:rsid w:val="00230E5B"/>
    <w:rsid w:val="002310DC"/>
    <w:rsid w:val="0023158A"/>
    <w:rsid w:val="00231E93"/>
    <w:rsid w:val="00231EF9"/>
    <w:rsid w:val="00232027"/>
    <w:rsid w:val="00232B2F"/>
    <w:rsid w:val="00232B5D"/>
    <w:rsid w:val="00232E95"/>
    <w:rsid w:val="0023353B"/>
    <w:rsid w:val="002338B9"/>
    <w:rsid w:val="00233D60"/>
    <w:rsid w:val="00233F51"/>
    <w:rsid w:val="00234168"/>
    <w:rsid w:val="002342A5"/>
    <w:rsid w:val="002349F4"/>
    <w:rsid w:val="00234AE3"/>
    <w:rsid w:val="00234EBE"/>
    <w:rsid w:val="00234ECA"/>
    <w:rsid w:val="00235104"/>
    <w:rsid w:val="002354B5"/>
    <w:rsid w:val="00236479"/>
    <w:rsid w:val="002364C7"/>
    <w:rsid w:val="002365F8"/>
    <w:rsid w:val="002401DA"/>
    <w:rsid w:val="00241AA6"/>
    <w:rsid w:val="00242233"/>
    <w:rsid w:val="002427A5"/>
    <w:rsid w:val="00243312"/>
    <w:rsid w:val="00243593"/>
    <w:rsid w:val="00243973"/>
    <w:rsid w:val="00243993"/>
    <w:rsid w:val="00243A97"/>
    <w:rsid w:val="00243B7E"/>
    <w:rsid w:val="00243CD0"/>
    <w:rsid w:val="00243CE8"/>
    <w:rsid w:val="00243EB9"/>
    <w:rsid w:val="002443CF"/>
    <w:rsid w:val="00245C09"/>
    <w:rsid w:val="00245D7B"/>
    <w:rsid w:val="002469AF"/>
    <w:rsid w:val="002469C9"/>
    <w:rsid w:val="00246C6F"/>
    <w:rsid w:val="00246FC5"/>
    <w:rsid w:val="00247557"/>
    <w:rsid w:val="00247820"/>
    <w:rsid w:val="0024787E"/>
    <w:rsid w:val="002503C4"/>
    <w:rsid w:val="002507B0"/>
    <w:rsid w:val="00251772"/>
    <w:rsid w:val="0025196B"/>
    <w:rsid w:val="00251D84"/>
    <w:rsid w:val="00251E21"/>
    <w:rsid w:val="00251FAE"/>
    <w:rsid w:val="00252652"/>
    <w:rsid w:val="00252CFD"/>
    <w:rsid w:val="00253052"/>
    <w:rsid w:val="002536B5"/>
    <w:rsid w:val="00253A78"/>
    <w:rsid w:val="00254172"/>
    <w:rsid w:val="00254BE8"/>
    <w:rsid w:val="002553FF"/>
    <w:rsid w:val="0025549D"/>
    <w:rsid w:val="00256286"/>
    <w:rsid w:val="00256DC8"/>
    <w:rsid w:val="00256F7B"/>
    <w:rsid w:val="002570D5"/>
    <w:rsid w:val="0025713A"/>
    <w:rsid w:val="00257233"/>
    <w:rsid w:val="00257656"/>
    <w:rsid w:val="0025799F"/>
    <w:rsid w:val="00257BA3"/>
    <w:rsid w:val="0026040D"/>
    <w:rsid w:val="0026097E"/>
    <w:rsid w:val="002609B8"/>
    <w:rsid w:val="00261206"/>
    <w:rsid w:val="0026135F"/>
    <w:rsid w:val="002617A3"/>
    <w:rsid w:val="00261B86"/>
    <w:rsid w:val="002627BA"/>
    <w:rsid w:val="00262DAC"/>
    <w:rsid w:val="00263290"/>
    <w:rsid w:val="002632A8"/>
    <w:rsid w:val="00263314"/>
    <w:rsid w:val="00263994"/>
    <w:rsid w:val="00263E10"/>
    <w:rsid w:val="00265D53"/>
    <w:rsid w:val="00265FF6"/>
    <w:rsid w:val="0026602C"/>
    <w:rsid w:val="002660E7"/>
    <w:rsid w:val="0026693A"/>
    <w:rsid w:val="00267C97"/>
    <w:rsid w:val="00267F21"/>
    <w:rsid w:val="00270FB8"/>
    <w:rsid w:val="002711A9"/>
    <w:rsid w:val="00271CC2"/>
    <w:rsid w:val="00271F71"/>
    <w:rsid w:val="00272424"/>
    <w:rsid w:val="00272FC3"/>
    <w:rsid w:val="00273219"/>
    <w:rsid w:val="0027488F"/>
    <w:rsid w:val="00274C22"/>
    <w:rsid w:val="00274FB4"/>
    <w:rsid w:val="002757EC"/>
    <w:rsid w:val="00275813"/>
    <w:rsid w:val="002758D1"/>
    <w:rsid w:val="00275AF9"/>
    <w:rsid w:val="00275B7C"/>
    <w:rsid w:val="00276171"/>
    <w:rsid w:val="002769F7"/>
    <w:rsid w:val="00276A61"/>
    <w:rsid w:val="00276D98"/>
    <w:rsid w:val="00276DFA"/>
    <w:rsid w:val="00277A45"/>
    <w:rsid w:val="002802BE"/>
    <w:rsid w:val="00280399"/>
    <w:rsid w:val="0028059A"/>
    <w:rsid w:val="0028116C"/>
    <w:rsid w:val="00281B01"/>
    <w:rsid w:val="00281DD9"/>
    <w:rsid w:val="002826AA"/>
    <w:rsid w:val="00282C49"/>
    <w:rsid w:val="0028349B"/>
    <w:rsid w:val="00283927"/>
    <w:rsid w:val="00283A81"/>
    <w:rsid w:val="00283D48"/>
    <w:rsid w:val="00283FC7"/>
    <w:rsid w:val="00283FF9"/>
    <w:rsid w:val="002844E8"/>
    <w:rsid w:val="00284E27"/>
    <w:rsid w:val="00286BE1"/>
    <w:rsid w:val="002879A2"/>
    <w:rsid w:val="00287A06"/>
    <w:rsid w:val="00287E6B"/>
    <w:rsid w:val="00290DE1"/>
    <w:rsid w:val="00291019"/>
    <w:rsid w:val="0029163A"/>
    <w:rsid w:val="00291818"/>
    <w:rsid w:val="00291994"/>
    <w:rsid w:val="00291BCF"/>
    <w:rsid w:val="002933E7"/>
    <w:rsid w:val="002934F6"/>
    <w:rsid w:val="00293D48"/>
    <w:rsid w:val="00294209"/>
    <w:rsid w:val="00294432"/>
    <w:rsid w:val="00294792"/>
    <w:rsid w:val="00295494"/>
    <w:rsid w:val="0029602A"/>
    <w:rsid w:val="002963E2"/>
    <w:rsid w:val="00296BB4"/>
    <w:rsid w:val="002972CC"/>
    <w:rsid w:val="00297C6A"/>
    <w:rsid w:val="002A0289"/>
    <w:rsid w:val="002A105B"/>
    <w:rsid w:val="002A17B1"/>
    <w:rsid w:val="002A19F0"/>
    <w:rsid w:val="002A200D"/>
    <w:rsid w:val="002A3728"/>
    <w:rsid w:val="002A38B2"/>
    <w:rsid w:val="002A44E4"/>
    <w:rsid w:val="002A45F5"/>
    <w:rsid w:val="002A4A33"/>
    <w:rsid w:val="002A5E6E"/>
    <w:rsid w:val="002A6719"/>
    <w:rsid w:val="002A6819"/>
    <w:rsid w:val="002A698B"/>
    <w:rsid w:val="002A6C33"/>
    <w:rsid w:val="002A6FC4"/>
    <w:rsid w:val="002A711D"/>
    <w:rsid w:val="002A7137"/>
    <w:rsid w:val="002A72C1"/>
    <w:rsid w:val="002A7457"/>
    <w:rsid w:val="002B0555"/>
    <w:rsid w:val="002B1DCE"/>
    <w:rsid w:val="002B2405"/>
    <w:rsid w:val="002B2677"/>
    <w:rsid w:val="002B30B2"/>
    <w:rsid w:val="002B3484"/>
    <w:rsid w:val="002B3718"/>
    <w:rsid w:val="002B648E"/>
    <w:rsid w:val="002B6BB7"/>
    <w:rsid w:val="002B6BD1"/>
    <w:rsid w:val="002B7484"/>
    <w:rsid w:val="002B7513"/>
    <w:rsid w:val="002B7535"/>
    <w:rsid w:val="002B7B07"/>
    <w:rsid w:val="002C048C"/>
    <w:rsid w:val="002C0E17"/>
    <w:rsid w:val="002C1DF9"/>
    <w:rsid w:val="002C2196"/>
    <w:rsid w:val="002C3287"/>
    <w:rsid w:val="002C32EA"/>
    <w:rsid w:val="002C34C0"/>
    <w:rsid w:val="002C3705"/>
    <w:rsid w:val="002C40F5"/>
    <w:rsid w:val="002C43EA"/>
    <w:rsid w:val="002C451B"/>
    <w:rsid w:val="002C4CF1"/>
    <w:rsid w:val="002C54C1"/>
    <w:rsid w:val="002C5DDF"/>
    <w:rsid w:val="002C5FC8"/>
    <w:rsid w:val="002C630B"/>
    <w:rsid w:val="002C65E3"/>
    <w:rsid w:val="002C6B19"/>
    <w:rsid w:val="002C6F4B"/>
    <w:rsid w:val="002C76B7"/>
    <w:rsid w:val="002C7EA5"/>
    <w:rsid w:val="002D072B"/>
    <w:rsid w:val="002D0887"/>
    <w:rsid w:val="002D1373"/>
    <w:rsid w:val="002D1797"/>
    <w:rsid w:val="002D1CE5"/>
    <w:rsid w:val="002D2810"/>
    <w:rsid w:val="002D2C56"/>
    <w:rsid w:val="002D3C8C"/>
    <w:rsid w:val="002D3E4C"/>
    <w:rsid w:val="002D41EB"/>
    <w:rsid w:val="002D4277"/>
    <w:rsid w:val="002D4AE2"/>
    <w:rsid w:val="002D4DB1"/>
    <w:rsid w:val="002D500E"/>
    <w:rsid w:val="002D6ADA"/>
    <w:rsid w:val="002D7330"/>
    <w:rsid w:val="002D73E7"/>
    <w:rsid w:val="002D7F3A"/>
    <w:rsid w:val="002E00DC"/>
    <w:rsid w:val="002E0751"/>
    <w:rsid w:val="002E0E94"/>
    <w:rsid w:val="002E17F5"/>
    <w:rsid w:val="002E27CA"/>
    <w:rsid w:val="002E2887"/>
    <w:rsid w:val="002E3217"/>
    <w:rsid w:val="002E331C"/>
    <w:rsid w:val="002E3CE6"/>
    <w:rsid w:val="002E427C"/>
    <w:rsid w:val="002E4C9E"/>
    <w:rsid w:val="002E57B3"/>
    <w:rsid w:val="002E6A9F"/>
    <w:rsid w:val="002E7FDF"/>
    <w:rsid w:val="002F04B2"/>
    <w:rsid w:val="002F0860"/>
    <w:rsid w:val="002F0FAB"/>
    <w:rsid w:val="002F194A"/>
    <w:rsid w:val="002F1BF5"/>
    <w:rsid w:val="002F2325"/>
    <w:rsid w:val="002F2350"/>
    <w:rsid w:val="002F257B"/>
    <w:rsid w:val="002F2842"/>
    <w:rsid w:val="002F2EAF"/>
    <w:rsid w:val="002F2F9C"/>
    <w:rsid w:val="002F409F"/>
    <w:rsid w:val="002F5173"/>
    <w:rsid w:val="002F5AEA"/>
    <w:rsid w:val="002F67E0"/>
    <w:rsid w:val="002F6DF5"/>
    <w:rsid w:val="002F6FC0"/>
    <w:rsid w:val="002F708F"/>
    <w:rsid w:val="002F7DB3"/>
    <w:rsid w:val="002F7EE7"/>
    <w:rsid w:val="00300817"/>
    <w:rsid w:val="00300D15"/>
    <w:rsid w:val="00300E63"/>
    <w:rsid w:val="00300F0C"/>
    <w:rsid w:val="0030128E"/>
    <w:rsid w:val="00301E82"/>
    <w:rsid w:val="003040A8"/>
    <w:rsid w:val="00304113"/>
    <w:rsid w:val="0030447F"/>
    <w:rsid w:val="003048D5"/>
    <w:rsid w:val="00304D0F"/>
    <w:rsid w:val="003054DD"/>
    <w:rsid w:val="0030733F"/>
    <w:rsid w:val="00307EEF"/>
    <w:rsid w:val="00310067"/>
    <w:rsid w:val="003100BE"/>
    <w:rsid w:val="003100E7"/>
    <w:rsid w:val="0031072A"/>
    <w:rsid w:val="00310AD2"/>
    <w:rsid w:val="00310D92"/>
    <w:rsid w:val="003111F5"/>
    <w:rsid w:val="00312CFA"/>
    <w:rsid w:val="00312F5F"/>
    <w:rsid w:val="003135B1"/>
    <w:rsid w:val="00313D66"/>
    <w:rsid w:val="003147F0"/>
    <w:rsid w:val="00314CA1"/>
    <w:rsid w:val="00315088"/>
    <w:rsid w:val="00315F78"/>
    <w:rsid w:val="0031628C"/>
    <w:rsid w:val="00316449"/>
    <w:rsid w:val="00316A98"/>
    <w:rsid w:val="00316CF2"/>
    <w:rsid w:val="003173B6"/>
    <w:rsid w:val="00317831"/>
    <w:rsid w:val="00317E6F"/>
    <w:rsid w:val="003200D0"/>
    <w:rsid w:val="003202E2"/>
    <w:rsid w:val="00320AFF"/>
    <w:rsid w:val="0032175A"/>
    <w:rsid w:val="003227B3"/>
    <w:rsid w:val="00322925"/>
    <w:rsid w:val="00322E36"/>
    <w:rsid w:val="0032483D"/>
    <w:rsid w:val="00324EA3"/>
    <w:rsid w:val="00324F3C"/>
    <w:rsid w:val="00325495"/>
    <w:rsid w:val="0032687E"/>
    <w:rsid w:val="00326978"/>
    <w:rsid w:val="003269E6"/>
    <w:rsid w:val="00326AD7"/>
    <w:rsid w:val="00326B7F"/>
    <w:rsid w:val="00327282"/>
    <w:rsid w:val="00327365"/>
    <w:rsid w:val="003275DF"/>
    <w:rsid w:val="003277AE"/>
    <w:rsid w:val="00327AF2"/>
    <w:rsid w:val="00327B99"/>
    <w:rsid w:val="003301EF"/>
    <w:rsid w:val="00330283"/>
    <w:rsid w:val="0033084A"/>
    <w:rsid w:val="003309BF"/>
    <w:rsid w:val="00330E9E"/>
    <w:rsid w:val="0033226A"/>
    <w:rsid w:val="003323F9"/>
    <w:rsid w:val="00332B1E"/>
    <w:rsid w:val="00332E95"/>
    <w:rsid w:val="00333082"/>
    <w:rsid w:val="00334362"/>
    <w:rsid w:val="0033479E"/>
    <w:rsid w:val="0033481D"/>
    <w:rsid w:val="00334D65"/>
    <w:rsid w:val="00335C00"/>
    <w:rsid w:val="00336092"/>
    <w:rsid w:val="00336501"/>
    <w:rsid w:val="00336C23"/>
    <w:rsid w:val="0033724A"/>
    <w:rsid w:val="003373DD"/>
    <w:rsid w:val="00337585"/>
    <w:rsid w:val="00337F54"/>
    <w:rsid w:val="003401BE"/>
    <w:rsid w:val="00340259"/>
    <w:rsid w:val="003405DC"/>
    <w:rsid w:val="00340F5C"/>
    <w:rsid w:val="00341B91"/>
    <w:rsid w:val="00341DA7"/>
    <w:rsid w:val="00341F70"/>
    <w:rsid w:val="00341FE7"/>
    <w:rsid w:val="003425BD"/>
    <w:rsid w:val="003428D7"/>
    <w:rsid w:val="00342A99"/>
    <w:rsid w:val="00343DA9"/>
    <w:rsid w:val="00344065"/>
    <w:rsid w:val="00344882"/>
    <w:rsid w:val="00345F9B"/>
    <w:rsid w:val="003466E9"/>
    <w:rsid w:val="003469FD"/>
    <w:rsid w:val="003472B4"/>
    <w:rsid w:val="003472BF"/>
    <w:rsid w:val="00347968"/>
    <w:rsid w:val="00347F3E"/>
    <w:rsid w:val="003505AC"/>
    <w:rsid w:val="0035063C"/>
    <w:rsid w:val="0035086E"/>
    <w:rsid w:val="003508BD"/>
    <w:rsid w:val="00350C9D"/>
    <w:rsid w:val="00350D3A"/>
    <w:rsid w:val="00351712"/>
    <w:rsid w:val="0035171E"/>
    <w:rsid w:val="003518CF"/>
    <w:rsid w:val="00352808"/>
    <w:rsid w:val="00352860"/>
    <w:rsid w:val="003535E2"/>
    <w:rsid w:val="00353C15"/>
    <w:rsid w:val="00353F56"/>
    <w:rsid w:val="003548E7"/>
    <w:rsid w:val="003549AF"/>
    <w:rsid w:val="00354BA9"/>
    <w:rsid w:val="00355538"/>
    <w:rsid w:val="00355A75"/>
    <w:rsid w:val="00355A79"/>
    <w:rsid w:val="00355B02"/>
    <w:rsid w:val="00355D0F"/>
    <w:rsid w:val="00355E82"/>
    <w:rsid w:val="00356C05"/>
    <w:rsid w:val="003571E8"/>
    <w:rsid w:val="003601B1"/>
    <w:rsid w:val="0036041D"/>
    <w:rsid w:val="00360C13"/>
    <w:rsid w:val="00361118"/>
    <w:rsid w:val="00361E7F"/>
    <w:rsid w:val="00362337"/>
    <w:rsid w:val="003628CD"/>
    <w:rsid w:val="00362A17"/>
    <w:rsid w:val="00362C5A"/>
    <w:rsid w:val="003632C7"/>
    <w:rsid w:val="00363F48"/>
    <w:rsid w:val="00363F84"/>
    <w:rsid w:val="00364050"/>
    <w:rsid w:val="003646D0"/>
    <w:rsid w:val="00364AFF"/>
    <w:rsid w:val="00364DA5"/>
    <w:rsid w:val="0036508D"/>
    <w:rsid w:val="00365105"/>
    <w:rsid w:val="0036541E"/>
    <w:rsid w:val="00366831"/>
    <w:rsid w:val="003677F6"/>
    <w:rsid w:val="00367EAC"/>
    <w:rsid w:val="00370165"/>
    <w:rsid w:val="003703B7"/>
    <w:rsid w:val="00371671"/>
    <w:rsid w:val="003717DB"/>
    <w:rsid w:val="00371B59"/>
    <w:rsid w:val="00371B5A"/>
    <w:rsid w:val="0037367A"/>
    <w:rsid w:val="00373787"/>
    <w:rsid w:val="00373B50"/>
    <w:rsid w:val="00373BB3"/>
    <w:rsid w:val="00374366"/>
    <w:rsid w:val="003744DF"/>
    <w:rsid w:val="00375B36"/>
    <w:rsid w:val="00375D3B"/>
    <w:rsid w:val="00376AF8"/>
    <w:rsid w:val="003774B6"/>
    <w:rsid w:val="00377DCB"/>
    <w:rsid w:val="003801B7"/>
    <w:rsid w:val="0038035C"/>
    <w:rsid w:val="0038047A"/>
    <w:rsid w:val="0038157B"/>
    <w:rsid w:val="00381601"/>
    <w:rsid w:val="00381C54"/>
    <w:rsid w:val="00382245"/>
    <w:rsid w:val="00382611"/>
    <w:rsid w:val="00382789"/>
    <w:rsid w:val="00382B8D"/>
    <w:rsid w:val="00382BC2"/>
    <w:rsid w:val="00383A60"/>
    <w:rsid w:val="00383EA1"/>
    <w:rsid w:val="00383F2C"/>
    <w:rsid w:val="00383F5A"/>
    <w:rsid w:val="00385B7A"/>
    <w:rsid w:val="00385E62"/>
    <w:rsid w:val="003864E2"/>
    <w:rsid w:val="003869BE"/>
    <w:rsid w:val="00386A2E"/>
    <w:rsid w:val="00386F67"/>
    <w:rsid w:val="0039036C"/>
    <w:rsid w:val="003903A9"/>
    <w:rsid w:val="0039040E"/>
    <w:rsid w:val="0039080C"/>
    <w:rsid w:val="00390E25"/>
    <w:rsid w:val="00392ACD"/>
    <w:rsid w:val="00392FB9"/>
    <w:rsid w:val="00393BDC"/>
    <w:rsid w:val="00394044"/>
    <w:rsid w:val="003943D1"/>
    <w:rsid w:val="00394529"/>
    <w:rsid w:val="003945A8"/>
    <w:rsid w:val="0039503A"/>
    <w:rsid w:val="003951F9"/>
    <w:rsid w:val="0039584D"/>
    <w:rsid w:val="00395960"/>
    <w:rsid w:val="00395F10"/>
    <w:rsid w:val="0039612B"/>
    <w:rsid w:val="00396152"/>
    <w:rsid w:val="003962F8"/>
    <w:rsid w:val="00396DA9"/>
    <w:rsid w:val="003A08BA"/>
    <w:rsid w:val="003A0B9A"/>
    <w:rsid w:val="003A0E39"/>
    <w:rsid w:val="003A1360"/>
    <w:rsid w:val="003A1667"/>
    <w:rsid w:val="003A1680"/>
    <w:rsid w:val="003A1F67"/>
    <w:rsid w:val="003A1FB3"/>
    <w:rsid w:val="003A24A6"/>
    <w:rsid w:val="003A2733"/>
    <w:rsid w:val="003A284F"/>
    <w:rsid w:val="003A2E16"/>
    <w:rsid w:val="003A30BA"/>
    <w:rsid w:val="003A315A"/>
    <w:rsid w:val="003A41E8"/>
    <w:rsid w:val="003A4687"/>
    <w:rsid w:val="003A49A8"/>
    <w:rsid w:val="003A5447"/>
    <w:rsid w:val="003A58E8"/>
    <w:rsid w:val="003A5B96"/>
    <w:rsid w:val="003A740B"/>
    <w:rsid w:val="003A7BDC"/>
    <w:rsid w:val="003B0F6D"/>
    <w:rsid w:val="003B18FF"/>
    <w:rsid w:val="003B1B92"/>
    <w:rsid w:val="003B1DEC"/>
    <w:rsid w:val="003B3DB8"/>
    <w:rsid w:val="003B44DE"/>
    <w:rsid w:val="003B47E6"/>
    <w:rsid w:val="003B549F"/>
    <w:rsid w:val="003B5579"/>
    <w:rsid w:val="003B5EDF"/>
    <w:rsid w:val="003B7F87"/>
    <w:rsid w:val="003C0502"/>
    <w:rsid w:val="003C0850"/>
    <w:rsid w:val="003C0E43"/>
    <w:rsid w:val="003C14FA"/>
    <w:rsid w:val="003C183F"/>
    <w:rsid w:val="003C1A61"/>
    <w:rsid w:val="003C43A6"/>
    <w:rsid w:val="003C43CB"/>
    <w:rsid w:val="003C4644"/>
    <w:rsid w:val="003C55C0"/>
    <w:rsid w:val="003C5CB6"/>
    <w:rsid w:val="003C5E35"/>
    <w:rsid w:val="003C60E0"/>
    <w:rsid w:val="003C6B5B"/>
    <w:rsid w:val="003C7431"/>
    <w:rsid w:val="003C7DDA"/>
    <w:rsid w:val="003D06FF"/>
    <w:rsid w:val="003D0A83"/>
    <w:rsid w:val="003D0C7B"/>
    <w:rsid w:val="003D0CE5"/>
    <w:rsid w:val="003D2331"/>
    <w:rsid w:val="003D361E"/>
    <w:rsid w:val="003D406E"/>
    <w:rsid w:val="003D45A1"/>
    <w:rsid w:val="003D4DBB"/>
    <w:rsid w:val="003D4F0B"/>
    <w:rsid w:val="003D4F9B"/>
    <w:rsid w:val="003D5251"/>
    <w:rsid w:val="003D5A47"/>
    <w:rsid w:val="003D5C86"/>
    <w:rsid w:val="003D63CD"/>
    <w:rsid w:val="003D70B4"/>
    <w:rsid w:val="003D70D0"/>
    <w:rsid w:val="003D7386"/>
    <w:rsid w:val="003D745B"/>
    <w:rsid w:val="003D7CB5"/>
    <w:rsid w:val="003D7CDB"/>
    <w:rsid w:val="003E007B"/>
    <w:rsid w:val="003E09CB"/>
    <w:rsid w:val="003E0A3F"/>
    <w:rsid w:val="003E0ACC"/>
    <w:rsid w:val="003E0B41"/>
    <w:rsid w:val="003E0E58"/>
    <w:rsid w:val="003E0FB2"/>
    <w:rsid w:val="003E1511"/>
    <w:rsid w:val="003E1AF7"/>
    <w:rsid w:val="003E2041"/>
    <w:rsid w:val="003E2465"/>
    <w:rsid w:val="003E2F0C"/>
    <w:rsid w:val="003E3BD1"/>
    <w:rsid w:val="003E5346"/>
    <w:rsid w:val="003E567A"/>
    <w:rsid w:val="003E5D7D"/>
    <w:rsid w:val="003E61AB"/>
    <w:rsid w:val="003E69D0"/>
    <w:rsid w:val="003E75E4"/>
    <w:rsid w:val="003F02B8"/>
    <w:rsid w:val="003F0A84"/>
    <w:rsid w:val="003F1502"/>
    <w:rsid w:val="003F1FE5"/>
    <w:rsid w:val="003F2609"/>
    <w:rsid w:val="003F2E8A"/>
    <w:rsid w:val="003F2F05"/>
    <w:rsid w:val="003F3033"/>
    <w:rsid w:val="003F39F6"/>
    <w:rsid w:val="003F47FA"/>
    <w:rsid w:val="003F492B"/>
    <w:rsid w:val="003F5B2B"/>
    <w:rsid w:val="003F5F6B"/>
    <w:rsid w:val="003F60A0"/>
    <w:rsid w:val="003F6195"/>
    <w:rsid w:val="003F6744"/>
    <w:rsid w:val="003F6EC7"/>
    <w:rsid w:val="003F71CA"/>
    <w:rsid w:val="003F7A7E"/>
    <w:rsid w:val="003F7E1B"/>
    <w:rsid w:val="00400932"/>
    <w:rsid w:val="0040094B"/>
    <w:rsid w:val="00400BB1"/>
    <w:rsid w:val="00400E0D"/>
    <w:rsid w:val="00401B98"/>
    <w:rsid w:val="00402056"/>
    <w:rsid w:val="00403009"/>
    <w:rsid w:val="00403269"/>
    <w:rsid w:val="004039A8"/>
    <w:rsid w:val="00403C79"/>
    <w:rsid w:val="00403F16"/>
    <w:rsid w:val="00404E14"/>
    <w:rsid w:val="00404F22"/>
    <w:rsid w:val="00405AC2"/>
    <w:rsid w:val="00405EC1"/>
    <w:rsid w:val="0040626D"/>
    <w:rsid w:val="00406300"/>
    <w:rsid w:val="0040678A"/>
    <w:rsid w:val="00406CB3"/>
    <w:rsid w:val="00410680"/>
    <w:rsid w:val="0041086E"/>
    <w:rsid w:val="00410D5F"/>
    <w:rsid w:val="004116D6"/>
    <w:rsid w:val="00411B39"/>
    <w:rsid w:val="00413311"/>
    <w:rsid w:val="00413660"/>
    <w:rsid w:val="00413BF3"/>
    <w:rsid w:val="0041425B"/>
    <w:rsid w:val="00414689"/>
    <w:rsid w:val="00414DE8"/>
    <w:rsid w:val="00415836"/>
    <w:rsid w:val="00415ED8"/>
    <w:rsid w:val="00415EFA"/>
    <w:rsid w:val="00416016"/>
    <w:rsid w:val="004160B3"/>
    <w:rsid w:val="004164F5"/>
    <w:rsid w:val="004166EA"/>
    <w:rsid w:val="00416C17"/>
    <w:rsid w:val="00417072"/>
    <w:rsid w:val="004172F4"/>
    <w:rsid w:val="00417DDD"/>
    <w:rsid w:val="00420397"/>
    <w:rsid w:val="004206F2"/>
    <w:rsid w:val="00420EC1"/>
    <w:rsid w:val="0042183C"/>
    <w:rsid w:val="00422755"/>
    <w:rsid w:val="00422963"/>
    <w:rsid w:val="00422E67"/>
    <w:rsid w:val="004230C7"/>
    <w:rsid w:val="004233D2"/>
    <w:rsid w:val="0042493F"/>
    <w:rsid w:val="00424A41"/>
    <w:rsid w:val="00425062"/>
    <w:rsid w:val="0042518F"/>
    <w:rsid w:val="004251BC"/>
    <w:rsid w:val="0042564D"/>
    <w:rsid w:val="00425750"/>
    <w:rsid w:val="0042580B"/>
    <w:rsid w:val="00425DB1"/>
    <w:rsid w:val="0042620C"/>
    <w:rsid w:val="00427279"/>
    <w:rsid w:val="00427921"/>
    <w:rsid w:val="00427958"/>
    <w:rsid w:val="00427C26"/>
    <w:rsid w:val="004304D7"/>
    <w:rsid w:val="00430AAA"/>
    <w:rsid w:val="00430FCA"/>
    <w:rsid w:val="004310D5"/>
    <w:rsid w:val="004325BE"/>
    <w:rsid w:val="00432A95"/>
    <w:rsid w:val="00432DB0"/>
    <w:rsid w:val="00433624"/>
    <w:rsid w:val="0043376C"/>
    <w:rsid w:val="004347B0"/>
    <w:rsid w:val="004349AF"/>
    <w:rsid w:val="004359ED"/>
    <w:rsid w:val="0043633F"/>
    <w:rsid w:val="0043664D"/>
    <w:rsid w:val="00436E3E"/>
    <w:rsid w:val="00437114"/>
    <w:rsid w:val="00437592"/>
    <w:rsid w:val="00437AF3"/>
    <w:rsid w:val="00437E83"/>
    <w:rsid w:val="00437F00"/>
    <w:rsid w:val="004419C0"/>
    <w:rsid w:val="00441D7F"/>
    <w:rsid w:val="00441E7B"/>
    <w:rsid w:val="00441F49"/>
    <w:rsid w:val="004427A8"/>
    <w:rsid w:val="00442A05"/>
    <w:rsid w:val="004430AC"/>
    <w:rsid w:val="00443675"/>
    <w:rsid w:val="00443740"/>
    <w:rsid w:val="004438F8"/>
    <w:rsid w:val="00443E94"/>
    <w:rsid w:val="00445247"/>
    <w:rsid w:val="004459C2"/>
    <w:rsid w:val="00446356"/>
    <w:rsid w:val="00446762"/>
    <w:rsid w:val="004468FE"/>
    <w:rsid w:val="00446985"/>
    <w:rsid w:val="004469E9"/>
    <w:rsid w:val="00447294"/>
    <w:rsid w:val="00447AF2"/>
    <w:rsid w:val="0045079F"/>
    <w:rsid w:val="00450981"/>
    <w:rsid w:val="00450F7A"/>
    <w:rsid w:val="0045163A"/>
    <w:rsid w:val="00451EE5"/>
    <w:rsid w:val="00451FA1"/>
    <w:rsid w:val="004520E8"/>
    <w:rsid w:val="00452410"/>
    <w:rsid w:val="00452465"/>
    <w:rsid w:val="004524BC"/>
    <w:rsid w:val="0045288D"/>
    <w:rsid w:val="00452B19"/>
    <w:rsid w:val="00452D8D"/>
    <w:rsid w:val="00452D9F"/>
    <w:rsid w:val="00453578"/>
    <w:rsid w:val="004538F2"/>
    <w:rsid w:val="00454293"/>
    <w:rsid w:val="004548BB"/>
    <w:rsid w:val="00454B42"/>
    <w:rsid w:val="00455333"/>
    <w:rsid w:val="00456007"/>
    <w:rsid w:val="00456619"/>
    <w:rsid w:val="004573A9"/>
    <w:rsid w:val="00457F51"/>
    <w:rsid w:val="004602E9"/>
    <w:rsid w:val="004612C7"/>
    <w:rsid w:val="00461378"/>
    <w:rsid w:val="00461D0E"/>
    <w:rsid w:val="0046380C"/>
    <w:rsid w:val="00463AE5"/>
    <w:rsid w:val="00463B91"/>
    <w:rsid w:val="00463F1A"/>
    <w:rsid w:val="004642AC"/>
    <w:rsid w:val="00464337"/>
    <w:rsid w:val="00464869"/>
    <w:rsid w:val="004665C6"/>
    <w:rsid w:val="0046682D"/>
    <w:rsid w:val="0046695F"/>
    <w:rsid w:val="00466C58"/>
    <w:rsid w:val="00467DCF"/>
    <w:rsid w:val="00470622"/>
    <w:rsid w:val="004708A5"/>
    <w:rsid w:val="00470996"/>
    <w:rsid w:val="00470DED"/>
    <w:rsid w:val="00471478"/>
    <w:rsid w:val="00474050"/>
    <w:rsid w:val="0047450D"/>
    <w:rsid w:val="00474745"/>
    <w:rsid w:val="00474FA6"/>
    <w:rsid w:val="00475901"/>
    <w:rsid w:val="00476161"/>
    <w:rsid w:val="00476A97"/>
    <w:rsid w:val="00476AD3"/>
    <w:rsid w:val="00476B5F"/>
    <w:rsid w:val="00477359"/>
    <w:rsid w:val="00477490"/>
    <w:rsid w:val="00477D7A"/>
    <w:rsid w:val="00480DCA"/>
    <w:rsid w:val="00481AFF"/>
    <w:rsid w:val="00481B2E"/>
    <w:rsid w:val="00482343"/>
    <w:rsid w:val="0048252C"/>
    <w:rsid w:val="00482574"/>
    <w:rsid w:val="00482B24"/>
    <w:rsid w:val="00482BBA"/>
    <w:rsid w:val="00484463"/>
    <w:rsid w:val="004850ED"/>
    <w:rsid w:val="00485302"/>
    <w:rsid w:val="00485337"/>
    <w:rsid w:val="004853A5"/>
    <w:rsid w:val="004854D6"/>
    <w:rsid w:val="00485985"/>
    <w:rsid w:val="004861F8"/>
    <w:rsid w:val="00486666"/>
    <w:rsid w:val="00486FEF"/>
    <w:rsid w:val="004875EB"/>
    <w:rsid w:val="00487659"/>
    <w:rsid w:val="00487ACD"/>
    <w:rsid w:val="00487FEA"/>
    <w:rsid w:val="004904F1"/>
    <w:rsid w:val="00490619"/>
    <w:rsid w:val="00490DA4"/>
    <w:rsid w:val="00490F70"/>
    <w:rsid w:val="0049295B"/>
    <w:rsid w:val="0049380A"/>
    <w:rsid w:val="004938FE"/>
    <w:rsid w:val="00493BD6"/>
    <w:rsid w:val="00493D5E"/>
    <w:rsid w:val="004940C0"/>
    <w:rsid w:val="00494AB7"/>
    <w:rsid w:val="00496058"/>
    <w:rsid w:val="004965BA"/>
    <w:rsid w:val="004967DD"/>
    <w:rsid w:val="004970EE"/>
    <w:rsid w:val="0049761E"/>
    <w:rsid w:val="00497DFC"/>
    <w:rsid w:val="00497F1C"/>
    <w:rsid w:val="004A226B"/>
    <w:rsid w:val="004A2619"/>
    <w:rsid w:val="004A28DE"/>
    <w:rsid w:val="004A2EF7"/>
    <w:rsid w:val="004A3C6E"/>
    <w:rsid w:val="004A41AA"/>
    <w:rsid w:val="004A425B"/>
    <w:rsid w:val="004A477E"/>
    <w:rsid w:val="004A48CF"/>
    <w:rsid w:val="004A58D5"/>
    <w:rsid w:val="004A6112"/>
    <w:rsid w:val="004A6BC0"/>
    <w:rsid w:val="004A6E6C"/>
    <w:rsid w:val="004A6F5B"/>
    <w:rsid w:val="004A778C"/>
    <w:rsid w:val="004A77B1"/>
    <w:rsid w:val="004B0445"/>
    <w:rsid w:val="004B1742"/>
    <w:rsid w:val="004B185E"/>
    <w:rsid w:val="004B29CC"/>
    <w:rsid w:val="004B2B63"/>
    <w:rsid w:val="004B2D6B"/>
    <w:rsid w:val="004B2EBD"/>
    <w:rsid w:val="004B34A3"/>
    <w:rsid w:val="004B35B4"/>
    <w:rsid w:val="004B42E6"/>
    <w:rsid w:val="004B47C1"/>
    <w:rsid w:val="004B48B3"/>
    <w:rsid w:val="004B5108"/>
    <w:rsid w:val="004B5CE2"/>
    <w:rsid w:val="004B5D91"/>
    <w:rsid w:val="004B5EBA"/>
    <w:rsid w:val="004B620F"/>
    <w:rsid w:val="004B6216"/>
    <w:rsid w:val="004B63DE"/>
    <w:rsid w:val="004B659C"/>
    <w:rsid w:val="004B676E"/>
    <w:rsid w:val="004B6C2B"/>
    <w:rsid w:val="004B7427"/>
    <w:rsid w:val="004B74B2"/>
    <w:rsid w:val="004B7BBE"/>
    <w:rsid w:val="004C0042"/>
    <w:rsid w:val="004C0CC0"/>
    <w:rsid w:val="004C0EA6"/>
    <w:rsid w:val="004C1A12"/>
    <w:rsid w:val="004C2914"/>
    <w:rsid w:val="004C29E2"/>
    <w:rsid w:val="004C381B"/>
    <w:rsid w:val="004C38D9"/>
    <w:rsid w:val="004C4271"/>
    <w:rsid w:val="004C46F8"/>
    <w:rsid w:val="004C483A"/>
    <w:rsid w:val="004C484C"/>
    <w:rsid w:val="004C4D40"/>
    <w:rsid w:val="004C4E71"/>
    <w:rsid w:val="004C65C7"/>
    <w:rsid w:val="004C70D4"/>
    <w:rsid w:val="004C728D"/>
    <w:rsid w:val="004C7369"/>
    <w:rsid w:val="004C7706"/>
    <w:rsid w:val="004C7C3D"/>
    <w:rsid w:val="004D027D"/>
    <w:rsid w:val="004D070F"/>
    <w:rsid w:val="004D07FF"/>
    <w:rsid w:val="004D085B"/>
    <w:rsid w:val="004D1683"/>
    <w:rsid w:val="004D1882"/>
    <w:rsid w:val="004D24F0"/>
    <w:rsid w:val="004D2583"/>
    <w:rsid w:val="004D2875"/>
    <w:rsid w:val="004D2D1A"/>
    <w:rsid w:val="004D35F9"/>
    <w:rsid w:val="004D4702"/>
    <w:rsid w:val="004D5109"/>
    <w:rsid w:val="004D5160"/>
    <w:rsid w:val="004D5B2B"/>
    <w:rsid w:val="004D63DB"/>
    <w:rsid w:val="004D68A6"/>
    <w:rsid w:val="004D6A6D"/>
    <w:rsid w:val="004D7162"/>
    <w:rsid w:val="004D7272"/>
    <w:rsid w:val="004D7399"/>
    <w:rsid w:val="004D73C4"/>
    <w:rsid w:val="004D78D5"/>
    <w:rsid w:val="004D7A6D"/>
    <w:rsid w:val="004D7C83"/>
    <w:rsid w:val="004E0247"/>
    <w:rsid w:val="004E03EF"/>
    <w:rsid w:val="004E04C7"/>
    <w:rsid w:val="004E14C4"/>
    <w:rsid w:val="004E1783"/>
    <w:rsid w:val="004E1AC8"/>
    <w:rsid w:val="004E1BB3"/>
    <w:rsid w:val="004E2B34"/>
    <w:rsid w:val="004E2EF8"/>
    <w:rsid w:val="004E366E"/>
    <w:rsid w:val="004E3CCB"/>
    <w:rsid w:val="004E3EC6"/>
    <w:rsid w:val="004E526E"/>
    <w:rsid w:val="004E5611"/>
    <w:rsid w:val="004E56D0"/>
    <w:rsid w:val="004E5C1D"/>
    <w:rsid w:val="004E62FF"/>
    <w:rsid w:val="004E645F"/>
    <w:rsid w:val="004E682C"/>
    <w:rsid w:val="004E7FA8"/>
    <w:rsid w:val="004F024B"/>
    <w:rsid w:val="004F0BE8"/>
    <w:rsid w:val="004F0CDE"/>
    <w:rsid w:val="004F0ED5"/>
    <w:rsid w:val="004F1DD9"/>
    <w:rsid w:val="004F21DB"/>
    <w:rsid w:val="004F24EA"/>
    <w:rsid w:val="004F279C"/>
    <w:rsid w:val="004F2A68"/>
    <w:rsid w:val="004F3766"/>
    <w:rsid w:val="004F3E87"/>
    <w:rsid w:val="004F3F34"/>
    <w:rsid w:val="004F42C8"/>
    <w:rsid w:val="004F463D"/>
    <w:rsid w:val="004F4A5D"/>
    <w:rsid w:val="004F537A"/>
    <w:rsid w:val="004F5A0B"/>
    <w:rsid w:val="004F5E06"/>
    <w:rsid w:val="004F611F"/>
    <w:rsid w:val="004F66F9"/>
    <w:rsid w:val="004F6AD5"/>
    <w:rsid w:val="004F76CE"/>
    <w:rsid w:val="004F7A1A"/>
    <w:rsid w:val="0050010F"/>
    <w:rsid w:val="0050014F"/>
    <w:rsid w:val="0050017D"/>
    <w:rsid w:val="005008A6"/>
    <w:rsid w:val="0050095C"/>
    <w:rsid w:val="00501066"/>
    <w:rsid w:val="00501ACB"/>
    <w:rsid w:val="00501EEC"/>
    <w:rsid w:val="00502520"/>
    <w:rsid w:val="005027A9"/>
    <w:rsid w:val="00502D14"/>
    <w:rsid w:val="00502FB0"/>
    <w:rsid w:val="00503805"/>
    <w:rsid w:val="00503889"/>
    <w:rsid w:val="005043D9"/>
    <w:rsid w:val="005045A0"/>
    <w:rsid w:val="005048F6"/>
    <w:rsid w:val="00505577"/>
    <w:rsid w:val="005060F2"/>
    <w:rsid w:val="00506729"/>
    <w:rsid w:val="00506BF0"/>
    <w:rsid w:val="0050703C"/>
    <w:rsid w:val="00507346"/>
    <w:rsid w:val="005076C5"/>
    <w:rsid w:val="00507B0E"/>
    <w:rsid w:val="00511480"/>
    <w:rsid w:val="005119FD"/>
    <w:rsid w:val="005126FF"/>
    <w:rsid w:val="00513118"/>
    <w:rsid w:val="0051358F"/>
    <w:rsid w:val="00514E52"/>
    <w:rsid w:val="00515195"/>
    <w:rsid w:val="00515561"/>
    <w:rsid w:val="005155CB"/>
    <w:rsid w:val="005157BF"/>
    <w:rsid w:val="00515854"/>
    <w:rsid w:val="00515B51"/>
    <w:rsid w:val="00515C80"/>
    <w:rsid w:val="00515F70"/>
    <w:rsid w:val="0051664F"/>
    <w:rsid w:val="005166DD"/>
    <w:rsid w:val="00516D4F"/>
    <w:rsid w:val="00516E09"/>
    <w:rsid w:val="00517E39"/>
    <w:rsid w:val="00520AC8"/>
    <w:rsid w:val="00521016"/>
    <w:rsid w:val="00521C56"/>
    <w:rsid w:val="00521D09"/>
    <w:rsid w:val="00522310"/>
    <w:rsid w:val="005238AF"/>
    <w:rsid w:val="00524AFB"/>
    <w:rsid w:val="00524CF4"/>
    <w:rsid w:val="0052549A"/>
    <w:rsid w:val="00525B0C"/>
    <w:rsid w:val="00525CF7"/>
    <w:rsid w:val="005260B8"/>
    <w:rsid w:val="005263EF"/>
    <w:rsid w:val="00527170"/>
    <w:rsid w:val="00530561"/>
    <w:rsid w:val="00530770"/>
    <w:rsid w:val="0053094B"/>
    <w:rsid w:val="00531305"/>
    <w:rsid w:val="005315BD"/>
    <w:rsid w:val="00531641"/>
    <w:rsid w:val="0053237B"/>
    <w:rsid w:val="00532DEF"/>
    <w:rsid w:val="0053327C"/>
    <w:rsid w:val="005332E5"/>
    <w:rsid w:val="005334A6"/>
    <w:rsid w:val="005338EB"/>
    <w:rsid w:val="0053398F"/>
    <w:rsid w:val="00533E58"/>
    <w:rsid w:val="005342BF"/>
    <w:rsid w:val="005342DB"/>
    <w:rsid w:val="00534614"/>
    <w:rsid w:val="005347E2"/>
    <w:rsid w:val="0053497F"/>
    <w:rsid w:val="0053523A"/>
    <w:rsid w:val="005354C0"/>
    <w:rsid w:val="005356B6"/>
    <w:rsid w:val="00535D46"/>
    <w:rsid w:val="00536507"/>
    <w:rsid w:val="00536F34"/>
    <w:rsid w:val="0053773F"/>
    <w:rsid w:val="005378E8"/>
    <w:rsid w:val="00537C43"/>
    <w:rsid w:val="00540373"/>
    <w:rsid w:val="005403DE"/>
    <w:rsid w:val="0054074F"/>
    <w:rsid w:val="0054299F"/>
    <w:rsid w:val="0054316B"/>
    <w:rsid w:val="00543277"/>
    <w:rsid w:val="00543514"/>
    <w:rsid w:val="00543989"/>
    <w:rsid w:val="00544985"/>
    <w:rsid w:val="00545046"/>
    <w:rsid w:val="00545296"/>
    <w:rsid w:val="0054533D"/>
    <w:rsid w:val="00545A33"/>
    <w:rsid w:val="00545CAE"/>
    <w:rsid w:val="00546386"/>
    <w:rsid w:val="00546DEE"/>
    <w:rsid w:val="005506E3"/>
    <w:rsid w:val="0055076B"/>
    <w:rsid w:val="005518BD"/>
    <w:rsid w:val="00551A56"/>
    <w:rsid w:val="00551E0C"/>
    <w:rsid w:val="0055305B"/>
    <w:rsid w:val="00553201"/>
    <w:rsid w:val="00553749"/>
    <w:rsid w:val="005538F2"/>
    <w:rsid w:val="00554D1E"/>
    <w:rsid w:val="00554F2C"/>
    <w:rsid w:val="00555B09"/>
    <w:rsid w:val="00555DF5"/>
    <w:rsid w:val="005566FD"/>
    <w:rsid w:val="00556EED"/>
    <w:rsid w:val="00556F89"/>
    <w:rsid w:val="005574D1"/>
    <w:rsid w:val="00557BA9"/>
    <w:rsid w:val="00560456"/>
    <w:rsid w:val="00560634"/>
    <w:rsid w:val="005607B0"/>
    <w:rsid w:val="00561716"/>
    <w:rsid w:val="005620B2"/>
    <w:rsid w:val="005624D6"/>
    <w:rsid w:val="00562A1C"/>
    <w:rsid w:val="00563141"/>
    <w:rsid w:val="00563D41"/>
    <w:rsid w:val="00564195"/>
    <w:rsid w:val="00564447"/>
    <w:rsid w:val="00564AF5"/>
    <w:rsid w:val="00565556"/>
    <w:rsid w:val="005664E5"/>
    <w:rsid w:val="005667E5"/>
    <w:rsid w:val="00566A74"/>
    <w:rsid w:val="00566E49"/>
    <w:rsid w:val="00567155"/>
    <w:rsid w:val="00567A39"/>
    <w:rsid w:val="00567CA0"/>
    <w:rsid w:val="00570A2E"/>
    <w:rsid w:val="005711A7"/>
    <w:rsid w:val="00572191"/>
    <w:rsid w:val="00572722"/>
    <w:rsid w:val="005732CF"/>
    <w:rsid w:val="00574A23"/>
    <w:rsid w:val="00574FA7"/>
    <w:rsid w:val="005775E5"/>
    <w:rsid w:val="00580293"/>
    <w:rsid w:val="00580C9B"/>
    <w:rsid w:val="005810B9"/>
    <w:rsid w:val="005811AD"/>
    <w:rsid w:val="0058191F"/>
    <w:rsid w:val="00582EAE"/>
    <w:rsid w:val="00582EDC"/>
    <w:rsid w:val="00583278"/>
    <w:rsid w:val="00584044"/>
    <w:rsid w:val="00584184"/>
    <w:rsid w:val="005856E7"/>
    <w:rsid w:val="00586472"/>
    <w:rsid w:val="00586849"/>
    <w:rsid w:val="00586A64"/>
    <w:rsid w:val="005870E3"/>
    <w:rsid w:val="00591A4E"/>
    <w:rsid w:val="00591BAC"/>
    <w:rsid w:val="0059206A"/>
    <w:rsid w:val="0059210B"/>
    <w:rsid w:val="005929FB"/>
    <w:rsid w:val="005934E2"/>
    <w:rsid w:val="00593695"/>
    <w:rsid w:val="00593AAD"/>
    <w:rsid w:val="00594417"/>
    <w:rsid w:val="00594B75"/>
    <w:rsid w:val="00594FBF"/>
    <w:rsid w:val="005951C2"/>
    <w:rsid w:val="00595256"/>
    <w:rsid w:val="00595829"/>
    <w:rsid w:val="00595937"/>
    <w:rsid w:val="00595E9F"/>
    <w:rsid w:val="00596177"/>
    <w:rsid w:val="005962D2"/>
    <w:rsid w:val="005971F6"/>
    <w:rsid w:val="0059777D"/>
    <w:rsid w:val="005A1A15"/>
    <w:rsid w:val="005A1D38"/>
    <w:rsid w:val="005A41C0"/>
    <w:rsid w:val="005A4ABC"/>
    <w:rsid w:val="005A5530"/>
    <w:rsid w:val="005A5563"/>
    <w:rsid w:val="005A5B8F"/>
    <w:rsid w:val="005A5E04"/>
    <w:rsid w:val="005A6A46"/>
    <w:rsid w:val="005A7627"/>
    <w:rsid w:val="005A79B9"/>
    <w:rsid w:val="005B00FE"/>
    <w:rsid w:val="005B0576"/>
    <w:rsid w:val="005B07B6"/>
    <w:rsid w:val="005B13A8"/>
    <w:rsid w:val="005B15A7"/>
    <w:rsid w:val="005B2976"/>
    <w:rsid w:val="005B2F43"/>
    <w:rsid w:val="005B3280"/>
    <w:rsid w:val="005B35D0"/>
    <w:rsid w:val="005B3C37"/>
    <w:rsid w:val="005B3C5E"/>
    <w:rsid w:val="005B6F2A"/>
    <w:rsid w:val="005B7675"/>
    <w:rsid w:val="005B7B6A"/>
    <w:rsid w:val="005C0221"/>
    <w:rsid w:val="005C0254"/>
    <w:rsid w:val="005C0610"/>
    <w:rsid w:val="005C0715"/>
    <w:rsid w:val="005C12BA"/>
    <w:rsid w:val="005C13EE"/>
    <w:rsid w:val="005C1C61"/>
    <w:rsid w:val="005C1D57"/>
    <w:rsid w:val="005C1F73"/>
    <w:rsid w:val="005C20BA"/>
    <w:rsid w:val="005C234D"/>
    <w:rsid w:val="005C29BD"/>
    <w:rsid w:val="005C2FF3"/>
    <w:rsid w:val="005C3642"/>
    <w:rsid w:val="005C3B73"/>
    <w:rsid w:val="005C4157"/>
    <w:rsid w:val="005C4AB8"/>
    <w:rsid w:val="005C527B"/>
    <w:rsid w:val="005C528A"/>
    <w:rsid w:val="005C5F8B"/>
    <w:rsid w:val="005C652B"/>
    <w:rsid w:val="005C7208"/>
    <w:rsid w:val="005D035B"/>
    <w:rsid w:val="005D0C03"/>
    <w:rsid w:val="005D217A"/>
    <w:rsid w:val="005D2532"/>
    <w:rsid w:val="005D280E"/>
    <w:rsid w:val="005D2BE2"/>
    <w:rsid w:val="005D3350"/>
    <w:rsid w:val="005D5549"/>
    <w:rsid w:val="005D61F2"/>
    <w:rsid w:val="005D6276"/>
    <w:rsid w:val="005D671E"/>
    <w:rsid w:val="005D69D6"/>
    <w:rsid w:val="005D6B08"/>
    <w:rsid w:val="005D6CA7"/>
    <w:rsid w:val="005D6FFD"/>
    <w:rsid w:val="005D7238"/>
    <w:rsid w:val="005D78DB"/>
    <w:rsid w:val="005D7B2C"/>
    <w:rsid w:val="005E0039"/>
    <w:rsid w:val="005E04B4"/>
    <w:rsid w:val="005E05B3"/>
    <w:rsid w:val="005E05EF"/>
    <w:rsid w:val="005E0744"/>
    <w:rsid w:val="005E0BDB"/>
    <w:rsid w:val="005E11D6"/>
    <w:rsid w:val="005E2154"/>
    <w:rsid w:val="005E2A6F"/>
    <w:rsid w:val="005E3340"/>
    <w:rsid w:val="005E369A"/>
    <w:rsid w:val="005E551A"/>
    <w:rsid w:val="005E63D7"/>
    <w:rsid w:val="005E6E6E"/>
    <w:rsid w:val="005E7320"/>
    <w:rsid w:val="005F065A"/>
    <w:rsid w:val="005F0C36"/>
    <w:rsid w:val="005F138C"/>
    <w:rsid w:val="005F19A9"/>
    <w:rsid w:val="005F1D4A"/>
    <w:rsid w:val="005F1FA6"/>
    <w:rsid w:val="005F201D"/>
    <w:rsid w:val="005F2FD4"/>
    <w:rsid w:val="005F3926"/>
    <w:rsid w:val="005F3F36"/>
    <w:rsid w:val="005F45A2"/>
    <w:rsid w:val="005F499E"/>
    <w:rsid w:val="005F4AB0"/>
    <w:rsid w:val="005F5684"/>
    <w:rsid w:val="005F5A3F"/>
    <w:rsid w:val="005F5EF6"/>
    <w:rsid w:val="005F6425"/>
    <w:rsid w:val="005F6918"/>
    <w:rsid w:val="005F697E"/>
    <w:rsid w:val="005F69C4"/>
    <w:rsid w:val="005F78A5"/>
    <w:rsid w:val="005F7BF5"/>
    <w:rsid w:val="006000E7"/>
    <w:rsid w:val="00600A71"/>
    <w:rsid w:val="00600A92"/>
    <w:rsid w:val="006010C0"/>
    <w:rsid w:val="00601148"/>
    <w:rsid w:val="006011A9"/>
    <w:rsid w:val="0060152D"/>
    <w:rsid w:val="00601F3D"/>
    <w:rsid w:val="0060280B"/>
    <w:rsid w:val="00602E30"/>
    <w:rsid w:val="00603B35"/>
    <w:rsid w:val="006044C5"/>
    <w:rsid w:val="00604933"/>
    <w:rsid w:val="00604F2F"/>
    <w:rsid w:val="00605222"/>
    <w:rsid w:val="00605393"/>
    <w:rsid w:val="006069DC"/>
    <w:rsid w:val="00607038"/>
    <w:rsid w:val="006077FD"/>
    <w:rsid w:val="00607880"/>
    <w:rsid w:val="006078F7"/>
    <w:rsid w:val="00607FF4"/>
    <w:rsid w:val="00610105"/>
    <w:rsid w:val="006107B9"/>
    <w:rsid w:val="006114E2"/>
    <w:rsid w:val="00611581"/>
    <w:rsid w:val="00611DA6"/>
    <w:rsid w:val="006126F1"/>
    <w:rsid w:val="00612E03"/>
    <w:rsid w:val="00614499"/>
    <w:rsid w:val="00615391"/>
    <w:rsid w:val="00615AF0"/>
    <w:rsid w:val="00615E41"/>
    <w:rsid w:val="006160F0"/>
    <w:rsid w:val="006168F2"/>
    <w:rsid w:val="00616F0F"/>
    <w:rsid w:val="00617E94"/>
    <w:rsid w:val="0062157C"/>
    <w:rsid w:val="00621A6D"/>
    <w:rsid w:val="0062212A"/>
    <w:rsid w:val="006225B2"/>
    <w:rsid w:val="00622803"/>
    <w:rsid w:val="00622D73"/>
    <w:rsid w:val="00623657"/>
    <w:rsid w:val="006252D2"/>
    <w:rsid w:val="00626989"/>
    <w:rsid w:val="00626CDF"/>
    <w:rsid w:val="00626DE3"/>
    <w:rsid w:val="006270A1"/>
    <w:rsid w:val="006270AE"/>
    <w:rsid w:val="00627C2B"/>
    <w:rsid w:val="0063136F"/>
    <w:rsid w:val="00631760"/>
    <w:rsid w:val="00632A92"/>
    <w:rsid w:val="0063340D"/>
    <w:rsid w:val="00633630"/>
    <w:rsid w:val="00633961"/>
    <w:rsid w:val="006341FE"/>
    <w:rsid w:val="00634795"/>
    <w:rsid w:val="00635790"/>
    <w:rsid w:val="00635C68"/>
    <w:rsid w:val="006360AF"/>
    <w:rsid w:val="00636505"/>
    <w:rsid w:val="00636653"/>
    <w:rsid w:val="006368A7"/>
    <w:rsid w:val="00637FB8"/>
    <w:rsid w:val="00640DB9"/>
    <w:rsid w:val="00641020"/>
    <w:rsid w:val="00641022"/>
    <w:rsid w:val="006423A1"/>
    <w:rsid w:val="00643C33"/>
    <w:rsid w:val="006445DE"/>
    <w:rsid w:val="00644681"/>
    <w:rsid w:val="006446AD"/>
    <w:rsid w:val="00644A39"/>
    <w:rsid w:val="00645DD9"/>
    <w:rsid w:val="00646217"/>
    <w:rsid w:val="00646A51"/>
    <w:rsid w:val="00646BC2"/>
    <w:rsid w:val="00650D45"/>
    <w:rsid w:val="00651688"/>
    <w:rsid w:val="006524FF"/>
    <w:rsid w:val="0065294F"/>
    <w:rsid w:val="00652C34"/>
    <w:rsid w:val="00652DEF"/>
    <w:rsid w:val="00652F72"/>
    <w:rsid w:val="00653181"/>
    <w:rsid w:val="00653FA5"/>
    <w:rsid w:val="00654825"/>
    <w:rsid w:val="00654C23"/>
    <w:rsid w:val="00654D69"/>
    <w:rsid w:val="00655B4A"/>
    <w:rsid w:val="00655E6C"/>
    <w:rsid w:val="00656378"/>
    <w:rsid w:val="0065678B"/>
    <w:rsid w:val="00656858"/>
    <w:rsid w:val="006576CE"/>
    <w:rsid w:val="00660051"/>
    <w:rsid w:val="006608E4"/>
    <w:rsid w:val="006609E4"/>
    <w:rsid w:val="00660D38"/>
    <w:rsid w:val="00660DD3"/>
    <w:rsid w:val="00660DD4"/>
    <w:rsid w:val="006610AC"/>
    <w:rsid w:val="006616EC"/>
    <w:rsid w:val="00661A4F"/>
    <w:rsid w:val="00661E0F"/>
    <w:rsid w:val="006620E1"/>
    <w:rsid w:val="00662766"/>
    <w:rsid w:val="00662D2B"/>
    <w:rsid w:val="00662F86"/>
    <w:rsid w:val="0066396F"/>
    <w:rsid w:val="00663AD0"/>
    <w:rsid w:val="00663F06"/>
    <w:rsid w:val="006642DA"/>
    <w:rsid w:val="00664D46"/>
    <w:rsid w:val="006663C1"/>
    <w:rsid w:val="006669A6"/>
    <w:rsid w:val="0067020F"/>
    <w:rsid w:val="0067048C"/>
    <w:rsid w:val="006709E8"/>
    <w:rsid w:val="006709E9"/>
    <w:rsid w:val="00670EDF"/>
    <w:rsid w:val="00671A46"/>
    <w:rsid w:val="00671E28"/>
    <w:rsid w:val="006725D8"/>
    <w:rsid w:val="00672944"/>
    <w:rsid w:val="00672A49"/>
    <w:rsid w:val="006732ED"/>
    <w:rsid w:val="006733C1"/>
    <w:rsid w:val="0067349F"/>
    <w:rsid w:val="006737AC"/>
    <w:rsid w:val="0067396D"/>
    <w:rsid w:val="00674A5C"/>
    <w:rsid w:val="00674AF8"/>
    <w:rsid w:val="00674DAD"/>
    <w:rsid w:val="00674ED5"/>
    <w:rsid w:val="00675039"/>
    <w:rsid w:val="00675AA2"/>
    <w:rsid w:val="00676F14"/>
    <w:rsid w:val="0067739E"/>
    <w:rsid w:val="00677DD6"/>
    <w:rsid w:val="00681A47"/>
    <w:rsid w:val="0068241F"/>
    <w:rsid w:val="006837EA"/>
    <w:rsid w:val="00683FB6"/>
    <w:rsid w:val="00684A69"/>
    <w:rsid w:val="0068512E"/>
    <w:rsid w:val="006851E4"/>
    <w:rsid w:val="00685C79"/>
    <w:rsid w:val="00686151"/>
    <w:rsid w:val="00686295"/>
    <w:rsid w:val="00686597"/>
    <w:rsid w:val="006874D5"/>
    <w:rsid w:val="00690248"/>
    <w:rsid w:val="006907E7"/>
    <w:rsid w:val="00690B30"/>
    <w:rsid w:val="00690C9E"/>
    <w:rsid w:val="00691352"/>
    <w:rsid w:val="00691AC7"/>
    <w:rsid w:val="00691CA0"/>
    <w:rsid w:val="0069228D"/>
    <w:rsid w:val="00693402"/>
    <w:rsid w:val="00693573"/>
    <w:rsid w:val="0069379E"/>
    <w:rsid w:val="006937CA"/>
    <w:rsid w:val="006941A8"/>
    <w:rsid w:val="00694810"/>
    <w:rsid w:val="00694C29"/>
    <w:rsid w:val="00695126"/>
    <w:rsid w:val="006953C5"/>
    <w:rsid w:val="00695A87"/>
    <w:rsid w:val="006962BC"/>
    <w:rsid w:val="00696A67"/>
    <w:rsid w:val="006973B9"/>
    <w:rsid w:val="006A0D45"/>
    <w:rsid w:val="006A0F2E"/>
    <w:rsid w:val="006A1606"/>
    <w:rsid w:val="006A2067"/>
    <w:rsid w:val="006A2135"/>
    <w:rsid w:val="006A335F"/>
    <w:rsid w:val="006A3ABE"/>
    <w:rsid w:val="006A425A"/>
    <w:rsid w:val="006A4333"/>
    <w:rsid w:val="006A44CD"/>
    <w:rsid w:val="006A4603"/>
    <w:rsid w:val="006A4CFA"/>
    <w:rsid w:val="006A5115"/>
    <w:rsid w:val="006A56AD"/>
    <w:rsid w:val="006A6461"/>
    <w:rsid w:val="006A69CB"/>
    <w:rsid w:val="006A6BF3"/>
    <w:rsid w:val="006B035C"/>
    <w:rsid w:val="006B0410"/>
    <w:rsid w:val="006B045B"/>
    <w:rsid w:val="006B11FA"/>
    <w:rsid w:val="006B177E"/>
    <w:rsid w:val="006B19F9"/>
    <w:rsid w:val="006B1EDB"/>
    <w:rsid w:val="006B1FDC"/>
    <w:rsid w:val="006B26BC"/>
    <w:rsid w:val="006B26C0"/>
    <w:rsid w:val="006B30D8"/>
    <w:rsid w:val="006B33C3"/>
    <w:rsid w:val="006B41DF"/>
    <w:rsid w:val="006B49CC"/>
    <w:rsid w:val="006B556F"/>
    <w:rsid w:val="006B6145"/>
    <w:rsid w:val="006B66A3"/>
    <w:rsid w:val="006B6836"/>
    <w:rsid w:val="006B7053"/>
    <w:rsid w:val="006C02DD"/>
    <w:rsid w:val="006C0EA4"/>
    <w:rsid w:val="006C14E5"/>
    <w:rsid w:val="006C3ACD"/>
    <w:rsid w:val="006C447D"/>
    <w:rsid w:val="006C459E"/>
    <w:rsid w:val="006C4EF8"/>
    <w:rsid w:val="006C58EE"/>
    <w:rsid w:val="006C5F99"/>
    <w:rsid w:val="006C6B04"/>
    <w:rsid w:val="006C6C10"/>
    <w:rsid w:val="006C6F70"/>
    <w:rsid w:val="006C77BE"/>
    <w:rsid w:val="006C788E"/>
    <w:rsid w:val="006D0066"/>
    <w:rsid w:val="006D045A"/>
    <w:rsid w:val="006D0A73"/>
    <w:rsid w:val="006D124B"/>
    <w:rsid w:val="006D1FFE"/>
    <w:rsid w:val="006D22FE"/>
    <w:rsid w:val="006D235A"/>
    <w:rsid w:val="006D2A3F"/>
    <w:rsid w:val="006D2A93"/>
    <w:rsid w:val="006D2AF0"/>
    <w:rsid w:val="006D2DE7"/>
    <w:rsid w:val="006D2E2D"/>
    <w:rsid w:val="006D3248"/>
    <w:rsid w:val="006D3273"/>
    <w:rsid w:val="006D3984"/>
    <w:rsid w:val="006D414B"/>
    <w:rsid w:val="006D49B5"/>
    <w:rsid w:val="006D569B"/>
    <w:rsid w:val="006D5B6F"/>
    <w:rsid w:val="006D5BA0"/>
    <w:rsid w:val="006D6328"/>
    <w:rsid w:val="006D6894"/>
    <w:rsid w:val="006D68F8"/>
    <w:rsid w:val="006D7129"/>
    <w:rsid w:val="006D7B85"/>
    <w:rsid w:val="006D7C91"/>
    <w:rsid w:val="006E0163"/>
    <w:rsid w:val="006E01B5"/>
    <w:rsid w:val="006E0C69"/>
    <w:rsid w:val="006E116F"/>
    <w:rsid w:val="006E1CC0"/>
    <w:rsid w:val="006E26AE"/>
    <w:rsid w:val="006E2FDD"/>
    <w:rsid w:val="006E3143"/>
    <w:rsid w:val="006E3A06"/>
    <w:rsid w:val="006E3DF4"/>
    <w:rsid w:val="006E4445"/>
    <w:rsid w:val="006E48AF"/>
    <w:rsid w:val="006E51B0"/>
    <w:rsid w:val="006E5234"/>
    <w:rsid w:val="006E56BE"/>
    <w:rsid w:val="006E5EDE"/>
    <w:rsid w:val="006E6825"/>
    <w:rsid w:val="006E6D1C"/>
    <w:rsid w:val="006E79CD"/>
    <w:rsid w:val="006F05AB"/>
    <w:rsid w:val="006F0B1B"/>
    <w:rsid w:val="006F1527"/>
    <w:rsid w:val="006F1639"/>
    <w:rsid w:val="006F1A74"/>
    <w:rsid w:val="006F1EE4"/>
    <w:rsid w:val="006F1F39"/>
    <w:rsid w:val="006F2747"/>
    <w:rsid w:val="006F2843"/>
    <w:rsid w:val="006F29BA"/>
    <w:rsid w:val="006F2B3F"/>
    <w:rsid w:val="006F30CF"/>
    <w:rsid w:val="006F4444"/>
    <w:rsid w:val="006F5815"/>
    <w:rsid w:val="006F581E"/>
    <w:rsid w:val="006F585E"/>
    <w:rsid w:val="006F5B9F"/>
    <w:rsid w:val="006F7182"/>
    <w:rsid w:val="00700A6C"/>
    <w:rsid w:val="00700EA3"/>
    <w:rsid w:val="0070152B"/>
    <w:rsid w:val="00701B3F"/>
    <w:rsid w:val="0070325F"/>
    <w:rsid w:val="00703948"/>
    <w:rsid w:val="007042D7"/>
    <w:rsid w:val="00704334"/>
    <w:rsid w:val="00704790"/>
    <w:rsid w:val="00705194"/>
    <w:rsid w:val="0070541E"/>
    <w:rsid w:val="007057C3"/>
    <w:rsid w:val="007065AD"/>
    <w:rsid w:val="00706BAF"/>
    <w:rsid w:val="0070791D"/>
    <w:rsid w:val="0070792F"/>
    <w:rsid w:val="00712398"/>
    <w:rsid w:val="00712BA4"/>
    <w:rsid w:val="00713046"/>
    <w:rsid w:val="00713663"/>
    <w:rsid w:val="007138C4"/>
    <w:rsid w:val="00713AFB"/>
    <w:rsid w:val="00714233"/>
    <w:rsid w:val="00714C18"/>
    <w:rsid w:val="007156B7"/>
    <w:rsid w:val="00715A10"/>
    <w:rsid w:val="00715E6F"/>
    <w:rsid w:val="0071726F"/>
    <w:rsid w:val="00717F51"/>
    <w:rsid w:val="007206BD"/>
    <w:rsid w:val="00720A53"/>
    <w:rsid w:val="007219CD"/>
    <w:rsid w:val="00721A64"/>
    <w:rsid w:val="007237DB"/>
    <w:rsid w:val="00724522"/>
    <w:rsid w:val="00725513"/>
    <w:rsid w:val="00727B69"/>
    <w:rsid w:val="00727BC4"/>
    <w:rsid w:val="00731703"/>
    <w:rsid w:val="00731D11"/>
    <w:rsid w:val="0073235E"/>
    <w:rsid w:val="0073274D"/>
    <w:rsid w:val="00732C46"/>
    <w:rsid w:val="0073320F"/>
    <w:rsid w:val="00734A46"/>
    <w:rsid w:val="00734DD6"/>
    <w:rsid w:val="00735006"/>
    <w:rsid w:val="007376BD"/>
    <w:rsid w:val="00740796"/>
    <w:rsid w:val="007412B1"/>
    <w:rsid w:val="007419CC"/>
    <w:rsid w:val="00741D01"/>
    <w:rsid w:val="0074202B"/>
    <w:rsid w:val="00742047"/>
    <w:rsid w:val="00742489"/>
    <w:rsid w:val="00743076"/>
    <w:rsid w:val="0074340E"/>
    <w:rsid w:val="00743834"/>
    <w:rsid w:val="0074383D"/>
    <w:rsid w:val="00743D9E"/>
    <w:rsid w:val="00743DB5"/>
    <w:rsid w:val="007443E2"/>
    <w:rsid w:val="00744647"/>
    <w:rsid w:val="00744C20"/>
    <w:rsid w:val="00745020"/>
    <w:rsid w:val="00745719"/>
    <w:rsid w:val="0074587F"/>
    <w:rsid w:val="00746040"/>
    <w:rsid w:val="0074640E"/>
    <w:rsid w:val="007467AA"/>
    <w:rsid w:val="007467BD"/>
    <w:rsid w:val="00747CD3"/>
    <w:rsid w:val="00747EA3"/>
    <w:rsid w:val="007500DD"/>
    <w:rsid w:val="00750689"/>
    <w:rsid w:val="00750716"/>
    <w:rsid w:val="00750779"/>
    <w:rsid w:val="00750C1D"/>
    <w:rsid w:val="0075110D"/>
    <w:rsid w:val="0075221C"/>
    <w:rsid w:val="00752491"/>
    <w:rsid w:val="007526F0"/>
    <w:rsid w:val="007533A3"/>
    <w:rsid w:val="00753BC4"/>
    <w:rsid w:val="00753E9B"/>
    <w:rsid w:val="00753FBE"/>
    <w:rsid w:val="007548BD"/>
    <w:rsid w:val="00754DA5"/>
    <w:rsid w:val="00755346"/>
    <w:rsid w:val="0075536C"/>
    <w:rsid w:val="00755977"/>
    <w:rsid w:val="00755D70"/>
    <w:rsid w:val="007566DF"/>
    <w:rsid w:val="007571B0"/>
    <w:rsid w:val="007572F3"/>
    <w:rsid w:val="00761665"/>
    <w:rsid w:val="00761810"/>
    <w:rsid w:val="007618EE"/>
    <w:rsid w:val="00761F06"/>
    <w:rsid w:val="0076252D"/>
    <w:rsid w:val="00762A19"/>
    <w:rsid w:val="00762C2F"/>
    <w:rsid w:val="00763B90"/>
    <w:rsid w:val="00763EE9"/>
    <w:rsid w:val="007641A4"/>
    <w:rsid w:val="00765359"/>
    <w:rsid w:val="007653E5"/>
    <w:rsid w:val="0076581C"/>
    <w:rsid w:val="007669DD"/>
    <w:rsid w:val="00766D09"/>
    <w:rsid w:val="00766DA0"/>
    <w:rsid w:val="00766DD2"/>
    <w:rsid w:val="007677AF"/>
    <w:rsid w:val="00767C8A"/>
    <w:rsid w:val="00767ED5"/>
    <w:rsid w:val="00770173"/>
    <w:rsid w:val="00770561"/>
    <w:rsid w:val="007714EB"/>
    <w:rsid w:val="0077184C"/>
    <w:rsid w:val="00772097"/>
    <w:rsid w:val="007722FB"/>
    <w:rsid w:val="007727D1"/>
    <w:rsid w:val="00772891"/>
    <w:rsid w:val="007759FB"/>
    <w:rsid w:val="0077643F"/>
    <w:rsid w:val="0077668B"/>
    <w:rsid w:val="00776B1A"/>
    <w:rsid w:val="0077701B"/>
    <w:rsid w:val="0077756D"/>
    <w:rsid w:val="007804B8"/>
    <w:rsid w:val="007804EE"/>
    <w:rsid w:val="007809A5"/>
    <w:rsid w:val="00780AD6"/>
    <w:rsid w:val="007813D3"/>
    <w:rsid w:val="00781566"/>
    <w:rsid w:val="0078199C"/>
    <w:rsid w:val="00781F8B"/>
    <w:rsid w:val="00782155"/>
    <w:rsid w:val="00782178"/>
    <w:rsid w:val="00782237"/>
    <w:rsid w:val="007823FD"/>
    <w:rsid w:val="00782856"/>
    <w:rsid w:val="007828BC"/>
    <w:rsid w:val="007829F8"/>
    <w:rsid w:val="00782D0B"/>
    <w:rsid w:val="007834BA"/>
    <w:rsid w:val="00783638"/>
    <w:rsid w:val="00783643"/>
    <w:rsid w:val="00784230"/>
    <w:rsid w:val="00784302"/>
    <w:rsid w:val="00784902"/>
    <w:rsid w:val="00784D3E"/>
    <w:rsid w:val="007856A9"/>
    <w:rsid w:val="0078580F"/>
    <w:rsid w:val="0078590C"/>
    <w:rsid w:val="00785ED2"/>
    <w:rsid w:val="00786269"/>
    <w:rsid w:val="007864E2"/>
    <w:rsid w:val="00786CB0"/>
    <w:rsid w:val="00786E9A"/>
    <w:rsid w:val="007870B5"/>
    <w:rsid w:val="00787413"/>
    <w:rsid w:val="007876C6"/>
    <w:rsid w:val="0078775A"/>
    <w:rsid w:val="00787973"/>
    <w:rsid w:val="00787E1A"/>
    <w:rsid w:val="0079065F"/>
    <w:rsid w:val="00790942"/>
    <w:rsid w:val="00790A54"/>
    <w:rsid w:val="007910F6"/>
    <w:rsid w:val="007912DD"/>
    <w:rsid w:val="00791A25"/>
    <w:rsid w:val="00791E18"/>
    <w:rsid w:val="007922CA"/>
    <w:rsid w:val="00792728"/>
    <w:rsid w:val="007929B5"/>
    <w:rsid w:val="0079329D"/>
    <w:rsid w:val="007939E6"/>
    <w:rsid w:val="00793C2D"/>
    <w:rsid w:val="00793C5B"/>
    <w:rsid w:val="00793F8F"/>
    <w:rsid w:val="007940ED"/>
    <w:rsid w:val="00794979"/>
    <w:rsid w:val="00795937"/>
    <w:rsid w:val="0079595F"/>
    <w:rsid w:val="0079628F"/>
    <w:rsid w:val="007964A5"/>
    <w:rsid w:val="00796F8E"/>
    <w:rsid w:val="00797499"/>
    <w:rsid w:val="00797800"/>
    <w:rsid w:val="00797B6E"/>
    <w:rsid w:val="00797F3D"/>
    <w:rsid w:val="00797FE6"/>
    <w:rsid w:val="007A0557"/>
    <w:rsid w:val="007A0EB0"/>
    <w:rsid w:val="007A1315"/>
    <w:rsid w:val="007A23B4"/>
    <w:rsid w:val="007A2493"/>
    <w:rsid w:val="007A258C"/>
    <w:rsid w:val="007A2A20"/>
    <w:rsid w:val="007A2B03"/>
    <w:rsid w:val="007A2E1B"/>
    <w:rsid w:val="007A320A"/>
    <w:rsid w:val="007A3FEE"/>
    <w:rsid w:val="007A423C"/>
    <w:rsid w:val="007A44C5"/>
    <w:rsid w:val="007A46B4"/>
    <w:rsid w:val="007A6397"/>
    <w:rsid w:val="007A6ADC"/>
    <w:rsid w:val="007A6BC3"/>
    <w:rsid w:val="007A6CBF"/>
    <w:rsid w:val="007A739B"/>
    <w:rsid w:val="007A774B"/>
    <w:rsid w:val="007A7A00"/>
    <w:rsid w:val="007B01C0"/>
    <w:rsid w:val="007B0268"/>
    <w:rsid w:val="007B0275"/>
    <w:rsid w:val="007B073B"/>
    <w:rsid w:val="007B08D8"/>
    <w:rsid w:val="007B13A3"/>
    <w:rsid w:val="007B15A2"/>
    <w:rsid w:val="007B16E7"/>
    <w:rsid w:val="007B1885"/>
    <w:rsid w:val="007B2124"/>
    <w:rsid w:val="007B223C"/>
    <w:rsid w:val="007B22F5"/>
    <w:rsid w:val="007B254B"/>
    <w:rsid w:val="007B33E1"/>
    <w:rsid w:val="007B34F9"/>
    <w:rsid w:val="007B36C0"/>
    <w:rsid w:val="007B5304"/>
    <w:rsid w:val="007B5C24"/>
    <w:rsid w:val="007B62FA"/>
    <w:rsid w:val="007B68AC"/>
    <w:rsid w:val="007B6ABB"/>
    <w:rsid w:val="007B6F04"/>
    <w:rsid w:val="007B7AD0"/>
    <w:rsid w:val="007C074C"/>
    <w:rsid w:val="007C12BD"/>
    <w:rsid w:val="007C12D9"/>
    <w:rsid w:val="007C13EA"/>
    <w:rsid w:val="007C28B2"/>
    <w:rsid w:val="007C332A"/>
    <w:rsid w:val="007C3F22"/>
    <w:rsid w:val="007C599A"/>
    <w:rsid w:val="007C59BA"/>
    <w:rsid w:val="007C5C18"/>
    <w:rsid w:val="007C5DE1"/>
    <w:rsid w:val="007C6002"/>
    <w:rsid w:val="007C60BE"/>
    <w:rsid w:val="007C66C1"/>
    <w:rsid w:val="007C7838"/>
    <w:rsid w:val="007C7C38"/>
    <w:rsid w:val="007C7D77"/>
    <w:rsid w:val="007D0477"/>
    <w:rsid w:val="007D117A"/>
    <w:rsid w:val="007D12B1"/>
    <w:rsid w:val="007D1F28"/>
    <w:rsid w:val="007D1F2A"/>
    <w:rsid w:val="007D293B"/>
    <w:rsid w:val="007D2B8E"/>
    <w:rsid w:val="007D2ECE"/>
    <w:rsid w:val="007D3309"/>
    <w:rsid w:val="007D345C"/>
    <w:rsid w:val="007D37B2"/>
    <w:rsid w:val="007D3D95"/>
    <w:rsid w:val="007D435F"/>
    <w:rsid w:val="007D4712"/>
    <w:rsid w:val="007D4A17"/>
    <w:rsid w:val="007D54DA"/>
    <w:rsid w:val="007D59A2"/>
    <w:rsid w:val="007D5C2F"/>
    <w:rsid w:val="007D5F81"/>
    <w:rsid w:val="007D6EF1"/>
    <w:rsid w:val="007D7178"/>
    <w:rsid w:val="007D725F"/>
    <w:rsid w:val="007D74CB"/>
    <w:rsid w:val="007D7872"/>
    <w:rsid w:val="007E0407"/>
    <w:rsid w:val="007E0546"/>
    <w:rsid w:val="007E0E89"/>
    <w:rsid w:val="007E0EFA"/>
    <w:rsid w:val="007E14FC"/>
    <w:rsid w:val="007E1A42"/>
    <w:rsid w:val="007E1BBD"/>
    <w:rsid w:val="007E1CEB"/>
    <w:rsid w:val="007E1DFC"/>
    <w:rsid w:val="007E28F8"/>
    <w:rsid w:val="007E29AA"/>
    <w:rsid w:val="007E2D5F"/>
    <w:rsid w:val="007E2E32"/>
    <w:rsid w:val="007E40F6"/>
    <w:rsid w:val="007E4880"/>
    <w:rsid w:val="007E4A0D"/>
    <w:rsid w:val="007E5162"/>
    <w:rsid w:val="007E5961"/>
    <w:rsid w:val="007E5F48"/>
    <w:rsid w:val="007E5FE2"/>
    <w:rsid w:val="007E6510"/>
    <w:rsid w:val="007E6C16"/>
    <w:rsid w:val="007E6C84"/>
    <w:rsid w:val="007E6D47"/>
    <w:rsid w:val="007E7C82"/>
    <w:rsid w:val="007F08C5"/>
    <w:rsid w:val="007F0AC2"/>
    <w:rsid w:val="007F117C"/>
    <w:rsid w:val="007F1915"/>
    <w:rsid w:val="007F1D28"/>
    <w:rsid w:val="007F231F"/>
    <w:rsid w:val="007F2401"/>
    <w:rsid w:val="007F2ACF"/>
    <w:rsid w:val="007F2BFE"/>
    <w:rsid w:val="007F3576"/>
    <w:rsid w:val="007F357F"/>
    <w:rsid w:val="007F35AA"/>
    <w:rsid w:val="007F386F"/>
    <w:rsid w:val="007F5E7A"/>
    <w:rsid w:val="007F66FD"/>
    <w:rsid w:val="007F6732"/>
    <w:rsid w:val="007F6A23"/>
    <w:rsid w:val="007F7516"/>
    <w:rsid w:val="007F781B"/>
    <w:rsid w:val="007F7E15"/>
    <w:rsid w:val="008001AC"/>
    <w:rsid w:val="008006C8"/>
    <w:rsid w:val="008007EB"/>
    <w:rsid w:val="0080099C"/>
    <w:rsid w:val="00800D28"/>
    <w:rsid w:val="008021E0"/>
    <w:rsid w:val="0080231A"/>
    <w:rsid w:val="0080267F"/>
    <w:rsid w:val="00802A60"/>
    <w:rsid w:val="00802EB5"/>
    <w:rsid w:val="0080381B"/>
    <w:rsid w:val="008038C3"/>
    <w:rsid w:val="00803FD3"/>
    <w:rsid w:val="0080460A"/>
    <w:rsid w:val="00804695"/>
    <w:rsid w:val="00804965"/>
    <w:rsid w:val="00804AD4"/>
    <w:rsid w:val="00804DB9"/>
    <w:rsid w:val="00804E8B"/>
    <w:rsid w:val="00805090"/>
    <w:rsid w:val="00805297"/>
    <w:rsid w:val="00806B13"/>
    <w:rsid w:val="008123E1"/>
    <w:rsid w:val="008125DB"/>
    <w:rsid w:val="0081270C"/>
    <w:rsid w:val="008131D9"/>
    <w:rsid w:val="00813574"/>
    <w:rsid w:val="008137B9"/>
    <w:rsid w:val="00813F2B"/>
    <w:rsid w:val="00814938"/>
    <w:rsid w:val="00814AA6"/>
    <w:rsid w:val="00814D1F"/>
    <w:rsid w:val="00815BE4"/>
    <w:rsid w:val="00815CCF"/>
    <w:rsid w:val="00816290"/>
    <w:rsid w:val="0081701C"/>
    <w:rsid w:val="008171D8"/>
    <w:rsid w:val="008173B4"/>
    <w:rsid w:val="00817468"/>
    <w:rsid w:val="008179D2"/>
    <w:rsid w:val="0082067F"/>
    <w:rsid w:val="00820AE3"/>
    <w:rsid w:val="00820AEF"/>
    <w:rsid w:val="00820DE8"/>
    <w:rsid w:val="008217E6"/>
    <w:rsid w:val="00822860"/>
    <w:rsid w:val="008229A4"/>
    <w:rsid w:val="00822BB6"/>
    <w:rsid w:val="00822EFF"/>
    <w:rsid w:val="00823204"/>
    <w:rsid w:val="00823852"/>
    <w:rsid w:val="00824A70"/>
    <w:rsid w:val="0082548C"/>
    <w:rsid w:val="008259B9"/>
    <w:rsid w:val="00825DE9"/>
    <w:rsid w:val="00825E5C"/>
    <w:rsid w:val="0082678F"/>
    <w:rsid w:val="00826A7C"/>
    <w:rsid w:val="00826AEF"/>
    <w:rsid w:val="00826C74"/>
    <w:rsid w:val="00826D7B"/>
    <w:rsid w:val="00827519"/>
    <w:rsid w:val="00827CB8"/>
    <w:rsid w:val="008303AA"/>
    <w:rsid w:val="0083140B"/>
    <w:rsid w:val="008316C4"/>
    <w:rsid w:val="0083217B"/>
    <w:rsid w:val="00833E69"/>
    <w:rsid w:val="0083408C"/>
    <w:rsid w:val="008345BE"/>
    <w:rsid w:val="0083467C"/>
    <w:rsid w:val="008352B6"/>
    <w:rsid w:val="00835AF0"/>
    <w:rsid w:val="00836148"/>
    <w:rsid w:val="008362D2"/>
    <w:rsid w:val="00837ACC"/>
    <w:rsid w:val="00837C3C"/>
    <w:rsid w:val="00837EE6"/>
    <w:rsid w:val="0084003B"/>
    <w:rsid w:val="0084020D"/>
    <w:rsid w:val="00841A50"/>
    <w:rsid w:val="00842CF9"/>
    <w:rsid w:val="00843DCC"/>
    <w:rsid w:val="00844133"/>
    <w:rsid w:val="008444FC"/>
    <w:rsid w:val="008449AC"/>
    <w:rsid w:val="00844A4A"/>
    <w:rsid w:val="00844BE3"/>
    <w:rsid w:val="00844C5D"/>
    <w:rsid w:val="00844ECA"/>
    <w:rsid w:val="00845157"/>
    <w:rsid w:val="00845436"/>
    <w:rsid w:val="00845D70"/>
    <w:rsid w:val="00846644"/>
    <w:rsid w:val="008466F4"/>
    <w:rsid w:val="008468C1"/>
    <w:rsid w:val="00846A5B"/>
    <w:rsid w:val="00846F6E"/>
    <w:rsid w:val="00847195"/>
    <w:rsid w:val="00847379"/>
    <w:rsid w:val="008477D3"/>
    <w:rsid w:val="008500DA"/>
    <w:rsid w:val="00850B6D"/>
    <w:rsid w:val="00850C1A"/>
    <w:rsid w:val="00850F37"/>
    <w:rsid w:val="00851082"/>
    <w:rsid w:val="008513B7"/>
    <w:rsid w:val="0085142A"/>
    <w:rsid w:val="0085181C"/>
    <w:rsid w:val="00851E72"/>
    <w:rsid w:val="00851FB7"/>
    <w:rsid w:val="008524E2"/>
    <w:rsid w:val="008527AF"/>
    <w:rsid w:val="008528ED"/>
    <w:rsid w:val="00852CD7"/>
    <w:rsid w:val="008537E8"/>
    <w:rsid w:val="0085390E"/>
    <w:rsid w:val="00855AF2"/>
    <w:rsid w:val="008560A1"/>
    <w:rsid w:val="00856859"/>
    <w:rsid w:val="00857288"/>
    <w:rsid w:val="00857FFE"/>
    <w:rsid w:val="00860154"/>
    <w:rsid w:val="008605B5"/>
    <w:rsid w:val="00860C30"/>
    <w:rsid w:val="00861567"/>
    <w:rsid w:val="00862055"/>
    <w:rsid w:val="008620B5"/>
    <w:rsid w:val="00862595"/>
    <w:rsid w:val="00862CF2"/>
    <w:rsid w:val="00863822"/>
    <w:rsid w:val="00863C66"/>
    <w:rsid w:val="008653A3"/>
    <w:rsid w:val="00865868"/>
    <w:rsid w:val="00865E52"/>
    <w:rsid w:val="00866116"/>
    <w:rsid w:val="008677BE"/>
    <w:rsid w:val="008679A3"/>
    <w:rsid w:val="008706C1"/>
    <w:rsid w:val="00870C95"/>
    <w:rsid w:val="008717BA"/>
    <w:rsid w:val="008720DD"/>
    <w:rsid w:val="008723FF"/>
    <w:rsid w:val="00872434"/>
    <w:rsid w:val="00872C88"/>
    <w:rsid w:val="0087332A"/>
    <w:rsid w:val="00873A6A"/>
    <w:rsid w:val="00873F46"/>
    <w:rsid w:val="008751F2"/>
    <w:rsid w:val="008755BC"/>
    <w:rsid w:val="00876005"/>
    <w:rsid w:val="00876346"/>
    <w:rsid w:val="0087712F"/>
    <w:rsid w:val="0087725A"/>
    <w:rsid w:val="008774B4"/>
    <w:rsid w:val="008779F9"/>
    <w:rsid w:val="00877A8F"/>
    <w:rsid w:val="00877C94"/>
    <w:rsid w:val="00877E0A"/>
    <w:rsid w:val="00880673"/>
    <w:rsid w:val="00881384"/>
    <w:rsid w:val="0088280A"/>
    <w:rsid w:val="008839AF"/>
    <w:rsid w:val="00883A39"/>
    <w:rsid w:val="00884294"/>
    <w:rsid w:val="008846C4"/>
    <w:rsid w:val="008847CC"/>
    <w:rsid w:val="00884BBB"/>
    <w:rsid w:val="00884C3B"/>
    <w:rsid w:val="00884C99"/>
    <w:rsid w:val="00885383"/>
    <w:rsid w:val="00886A69"/>
    <w:rsid w:val="00886C65"/>
    <w:rsid w:val="00886CA7"/>
    <w:rsid w:val="008875D7"/>
    <w:rsid w:val="00887AEB"/>
    <w:rsid w:val="00887FC0"/>
    <w:rsid w:val="00890203"/>
    <w:rsid w:val="00890791"/>
    <w:rsid w:val="00890864"/>
    <w:rsid w:val="00890C54"/>
    <w:rsid w:val="008912BB"/>
    <w:rsid w:val="00892137"/>
    <w:rsid w:val="008921B3"/>
    <w:rsid w:val="00892295"/>
    <w:rsid w:val="00893365"/>
    <w:rsid w:val="00893C5F"/>
    <w:rsid w:val="00894000"/>
    <w:rsid w:val="00894A0F"/>
    <w:rsid w:val="00895086"/>
    <w:rsid w:val="00895876"/>
    <w:rsid w:val="00897199"/>
    <w:rsid w:val="008A072E"/>
    <w:rsid w:val="008A094A"/>
    <w:rsid w:val="008A1224"/>
    <w:rsid w:val="008A1727"/>
    <w:rsid w:val="008A1795"/>
    <w:rsid w:val="008A207C"/>
    <w:rsid w:val="008A2256"/>
    <w:rsid w:val="008A22B4"/>
    <w:rsid w:val="008A2532"/>
    <w:rsid w:val="008A36E3"/>
    <w:rsid w:val="008A3892"/>
    <w:rsid w:val="008A431A"/>
    <w:rsid w:val="008A4416"/>
    <w:rsid w:val="008A47E1"/>
    <w:rsid w:val="008A4A64"/>
    <w:rsid w:val="008A5847"/>
    <w:rsid w:val="008A5D67"/>
    <w:rsid w:val="008A68B0"/>
    <w:rsid w:val="008A6BD9"/>
    <w:rsid w:val="008A6C3D"/>
    <w:rsid w:val="008A783C"/>
    <w:rsid w:val="008A78D6"/>
    <w:rsid w:val="008B06D5"/>
    <w:rsid w:val="008B0A4C"/>
    <w:rsid w:val="008B0A8F"/>
    <w:rsid w:val="008B0C1F"/>
    <w:rsid w:val="008B105E"/>
    <w:rsid w:val="008B1294"/>
    <w:rsid w:val="008B170E"/>
    <w:rsid w:val="008B1A3D"/>
    <w:rsid w:val="008B23D3"/>
    <w:rsid w:val="008B2DDC"/>
    <w:rsid w:val="008B3105"/>
    <w:rsid w:val="008B3184"/>
    <w:rsid w:val="008B342D"/>
    <w:rsid w:val="008B4075"/>
    <w:rsid w:val="008B44CF"/>
    <w:rsid w:val="008B495A"/>
    <w:rsid w:val="008B4A91"/>
    <w:rsid w:val="008B4ED1"/>
    <w:rsid w:val="008B4F94"/>
    <w:rsid w:val="008B5C5E"/>
    <w:rsid w:val="008B61A6"/>
    <w:rsid w:val="008B6C7E"/>
    <w:rsid w:val="008B6EBD"/>
    <w:rsid w:val="008C01A1"/>
    <w:rsid w:val="008C0F58"/>
    <w:rsid w:val="008C17C4"/>
    <w:rsid w:val="008C17EA"/>
    <w:rsid w:val="008C1923"/>
    <w:rsid w:val="008C1AEA"/>
    <w:rsid w:val="008C1EEC"/>
    <w:rsid w:val="008C20AD"/>
    <w:rsid w:val="008C20B1"/>
    <w:rsid w:val="008C2CAB"/>
    <w:rsid w:val="008C33A3"/>
    <w:rsid w:val="008C3716"/>
    <w:rsid w:val="008C3D37"/>
    <w:rsid w:val="008C3EB3"/>
    <w:rsid w:val="008C4134"/>
    <w:rsid w:val="008C41BF"/>
    <w:rsid w:val="008C4A80"/>
    <w:rsid w:val="008C4C9D"/>
    <w:rsid w:val="008C4D3F"/>
    <w:rsid w:val="008C4EE3"/>
    <w:rsid w:val="008C5271"/>
    <w:rsid w:val="008C5596"/>
    <w:rsid w:val="008C609C"/>
    <w:rsid w:val="008C6278"/>
    <w:rsid w:val="008C65A8"/>
    <w:rsid w:val="008C6E3C"/>
    <w:rsid w:val="008C6F0C"/>
    <w:rsid w:val="008C70F5"/>
    <w:rsid w:val="008C7121"/>
    <w:rsid w:val="008C7218"/>
    <w:rsid w:val="008C7384"/>
    <w:rsid w:val="008C7A5F"/>
    <w:rsid w:val="008C7FA2"/>
    <w:rsid w:val="008C7FC5"/>
    <w:rsid w:val="008D060B"/>
    <w:rsid w:val="008D2E61"/>
    <w:rsid w:val="008D3012"/>
    <w:rsid w:val="008D333E"/>
    <w:rsid w:val="008D33E8"/>
    <w:rsid w:val="008D3553"/>
    <w:rsid w:val="008D363F"/>
    <w:rsid w:val="008D385B"/>
    <w:rsid w:val="008D3C33"/>
    <w:rsid w:val="008D4326"/>
    <w:rsid w:val="008D4D92"/>
    <w:rsid w:val="008D557E"/>
    <w:rsid w:val="008D691D"/>
    <w:rsid w:val="008D744D"/>
    <w:rsid w:val="008D77BF"/>
    <w:rsid w:val="008D7B61"/>
    <w:rsid w:val="008D7D35"/>
    <w:rsid w:val="008E0668"/>
    <w:rsid w:val="008E0A0B"/>
    <w:rsid w:val="008E0C6A"/>
    <w:rsid w:val="008E0ECE"/>
    <w:rsid w:val="008E1022"/>
    <w:rsid w:val="008E2695"/>
    <w:rsid w:val="008E2E16"/>
    <w:rsid w:val="008E33D5"/>
    <w:rsid w:val="008E37DC"/>
    <w:rsid w:val="008E38AE"/>
    <w:rsid w:val="008E3983"/>
    <w:rsid w:val="008E3DF5"/>
    <w:rsid w:val="008E463C"/>
    <w:rsid w:val="008E48BB"/>
    <w:rsid w:val="008E52D1"/>
    <w:rsid w:val="008E6717"/>
    <w:rsid w:val="008E678D"/>
    <w:rsid w:val="008E6B6A"/>
    <w:rsid w:val="008F1684"/>
    <w:rsid w:val="008F2544"/>
    <w:rsid w:val="008F2783"/>
    <w:rsid w:val="008F2B02"/>
    <w:rsid w:val="008F2C85"/>
    <w:rsid w:val="008F2EFB"/>
    <w:rsid w:val="008F3281"/>
    <w:rsid w:val="008F3AC8"/>
    <w:rsid w:val="008F4462"/>
    <w:rsid w:val="008F45B2"/>
    <w:rsid w:val="008F49F8"/>
    <w:rsid w:val="008F4DED"/>
    <w:rsid w:val="008F52DC"/>
    <w:rsid w:val="008F5AAC"/>
    <w:rsid w:val="008F5C8B"/>
    <w:rsid w:val="008F5EA5"/>
    <w:rsid w:val="008F633A"/>
    <w:rsid w:val="008F640A"/>
    <w:rsid w:val="008F64A3"/>
    <w:rsid w:val="008F6EB7"/>
    <w:rsid w:val="008F71CF"/>
    <w:rsid w:val="00900021"/>
    <w:rsid w:val="00900188"/>
    <w:rsid w:val="00900B48"/>
    <w:rsid w:val="00900C13"/>
    <w:rsid w:val="00901B01"/>
    <w:rsid w:val="00901DA2"/>
    <w:rsid w:val="00903361"/>
    <w:rsid w:val="00903F38"/>
    <w:rsid w:val="009045C8"/>
    <w:rsid w:val="00904F65"/>
    <w:rsid w:val="00905010"/>
    <w:rsid w:val="00905074"/>
    <w:rsid w:val="009057FD"/>
    <w:rsid w:val="00905FF9"/>
    <w:rsid w:val="0090614F"/>
    <w:rsid w:val="00906921"/>
    <w:rsid w:val="00906CB6"/>
    <w:rsid w:val="00907C09"/>
    <w:rsid w:val="00907C99"/>
    <w:rsid w:val="009105B7"/>
    <w:rsid w:val="00911247"/>
    <w:rsid w:val="0091126B"/>
    <w:rsid w:val="009112BF"/>
    <w:rsid w:val="009118C0"/>
    <w:rsid w:val="0091223D"/>
    <w:rsid w:val="009122E0"/>
    <w:rsid w:val="00912BF6"/>
    <w:rsid w:val="00912FB4"/>
    <w:rsid w:val="009140D1"/>
    <w:rsid w:val="00914519"/>
    <w:rsid w:val="009145F5"/>
    <w:rsid w:val="009146EB"/>
    <w:rsid w:val="00915090"/>
    <w:rsid w:val="009157C9"/>
    <w:rsid w:val="00915C25"/>
    <w:rsid w:val="009167E8"/>
    <w:rsid w:val="0091686B"/>
    <w:rsid w:val="00916FE8"/>
    <w:rsid w:val="00917028"/>
    <w:rsid w:val="009177AB"/>
    <w:rsid w:val="00917B9B"/>
    <w:rsid w:val="00917C8A"/>
    <w:rsid w:val="0092135D"/>
    <w:rsid w:val="00921838"/>
    <w:rsid w:val="009218D2"/>
    <w:rsid w:val="00922488"/>
    <w:rsid w:val="00922748"/>
    <w:rsid w:val="00922A53"/>
    <w:rsid w:val="00922B26"/>
    <w:rsid w:val="0092301F"/>
    <w:rsid w:val="0092380A"/>
    <w:rsid w:val="00923D5E"/>
    <w:rsid w:val="0092432C"/>
    <w:rsid w:val="00924955"/>
    <w:rsid w:val="00924E4E"/>
    <w:rsid w:val="009256CC"/>
    <w:rsid w:val="00925B54"/>
    <w:rsid w:val="009264D2"/>
    <w:rsid w:val="009266E3"/>
    <w:rsid w:val="009274A1"/>
    <w:rsid w:val="00927ECC"/>
    <w:rsid w:val="00930341"/>
    <w:rsid w:val="00930480"/>
    <w:rsid w:val="009304A1"/>
    <w:rsid w:val="00930822"/>
    <w:rsid w:val="00930A6E"/>
    <w:rsid w:val="00932082"/>
    <w:rsid w:val="00932787"/>
    <w:rsid w:val="009328A9"/>
    <w:rsid w:val="009329EA"/>
    <w:rsid w:val="00933272"/>
    <w:rsid w:val="009332F6"/>
    <w:rsid w:val="009333C4"/>
    <w:rsid w:val="00933A16"/>
    <w:rsid w:val="00934469"/>
    <w:rsid w:val="00934AEA"/>
    <w:rsid w:val="0093548A"/>
    <w:rsid w:val="0093578E"/>
    <w:rsid w:val="00935CAF"/>
    <w:rsid w:val="0093667A"/>
    <w:rsid w:val="00936F3F"/>
    <w:rsid w:val="00937A6B"/>
    <w:rsid w:val="00937F45"/>
    <w:rsid w:val="00940100"/>
    <w:rsid w:val="009402AF"/>
    <w:rsid w:val="0094052A"/>
    <w:rsid w:val="00940861"/>
    <w:rsid w:val="009410A7"/>
    <w:rsid w:val="00941150"/>
    <w:rsid w:val="0094116A"/>
    <w:rsid w:val="00941915"/>
    <w:rsid w:val="00941A07"/>
    <w:rsid w:val="00942116"/>
    <w:rsid w:val="0094293D"/>
    <w:rsid w:val="0094326B"/>
    <w:rsid w:val="00943979"/>
    <w:rsid w:val="00944C5A"/>
    <w:rsid w:val="00945076"/>
    <w:rsid w:val="009451A9"/>
    <w:rsid w:val="009453E9"/>
    <w:rsid w:val="00945642"/>
    <w:rsid w:val="00945836"/>
    <w:rsid w:val="00945E83"/>
    <w:rsid w:val="00945F70"/>
    <w:rsid w:val="009462E4"/>
    <w:rsid w:val="009465F7"/>
    <w:rsid w:val="0094682A"/>
    <w:rsid w:val="00946923"/>
    <w:rsid w:val="00946D36"/>
    <w:rsid w:val="00946D66"/>
    <w:rsid w:val="0094734A"/>
    <w:rsid w:val="00947496"/>
    <w:rsid w:val="009474F5"/>
    <w:rsid w:val="009476A2"/>
    <w:rsid w:val="0095083B"/>
    <w:rsid w:val="00951BEE"/>
    <w:rsid w:val="009522CB"/>
    <w:rsid w:val="00952830"/>
    <w:rsid w:val="00952F7C"/>
    <w:rsid w:val="00954B94"/>
    <w:rsid w:val="00955C53"/>
    <w:rsid w:val="00955D7D"/>
    <w:rsid w:val="0095689E"/>
    <w:rsid w:val="00956B9D"/>
    <w:rsid w:val="00957C32"/>
    <w:rsid w:val="00961694"/>
    <w:rsid w:val="00961728"/>
    <w:rsid w:val="0096332A"/>
    <w:rsid w:val="00963E3E"/>
    <w:rsid w:val="00964BFE"/>
    <w:rsid w:val="00966035"/>
    <w:rsid w:val="00966276"/>
    <w:rsid w:val="00966CAF"/>
    <w:rsid w:val="009671B4"/>
    <w:rsid w:val="00967361"/>
    <w:rsid w:val="00967B00"/>
    <w:rsid w:val="00967BAA"/>
    <w:rsid w:val="00967C43"/>
    <w:rsid w:val="00970A0B"/>
    <w:rsid w:val="00970D9C"/>
    <w:rsid w:val="0097146F"/>
    <w:rsid w:val="009717EA"/>
    <w:rsid w:val="00971D8F"/>
    <w:rsid w:val="00972247"/>
    <w:rsid w:val="00972341"/>
    <w:rsid w:val="00972747"/>
    <w:rsid w:val="00973164"/>
    <w:rsid w:val="00973D08"/>
    <w:rsid w:val="00973D75"/>
    <w:rsid w:val="009749A1"/>
    <w:rsid w:val="00974D04"/>
    <w:rsid w:val="00974FAD"/>
    <w:rsid w:val="00975DDF"/>
    <w:rsid w:val="00976E59"/>
    <w:rsid w:val="00976FA9"/>
    <w:rsid w:val="0097713E"/>
    <w:rsid w:val="0097754D"/>
    <w:rsid w:val="009779B1"/>
    <w:rsid w:val="00977ADE"/>
    <w:rsid w:val="0098007E"/>
    <w:rsid w:val="00982593"/>
    <w:rsid w:val="00982C4D"/>
    <w:rsid w:val="00982C84"/>
    <w:rsid w:val="00984149"/>
    <w:rsid w:val="00985662"/>
    <w:rsid w:val="009857CA"/>
    <w:rsid w:val="009859B4"/>
    <w:rsid w:val="00985C4E"/>
    <w:rsid w:val="00986A92"/>
    <w:rsid w:val="00987313"/>
    <w:rsid w:val="00987E9F"/>
    <w:rsid w:val="0099014B"/>
    <w:rsid w:val="009903EC"/>
    <w:rsid w:val="0099074B"/>
    <w:rsid w:val="00990B8F"/>
    <w:rsid w:val="00990C97"/>
    <w:rsid w:val="009915E7"/>
    <w:rsid w:val="0099163E"/>
    <w:rsid w:val="0099168A"/>
    <w:rsid w:val="009918FF"/>
    <w:rsid w:val="00991D46"/>
    <w:rsid w:val="00992318"/>
    <w:rsid w:val="00992567"/>
    <w:rsid w:val="00992D5E"/>
    <w:rsid w:val="00992EDB"/>
    <w:rsid w:val="0099342B"/>
    <w:rsid w:val="00993714"/>
    <w:rsid w:val="00993A17"/>
    <w:rsid w:val="00993E23"/>
    <w:rsid w:val="0099427A"/>
    <w:rsid w:val="00995EE2"/>
    <w:rsid w:val="0099640B"/>
    <w:rsid w:val="00996B3E"/>
    <w:rsid w:val="00997796"/>
    <w:rsid w:val="009978AE"/>
    <w:rsid w:val="009A1767"/>
    <w:rsid w:val="009A1842"/>
    <w:rsid w:val="009A1851"/>
    <w:rsid w:val="009A1C70"/>
    <w:rsid w:val="009A1CAF"/>
    <w:rsid w:val="009A1F21"/>
    <w:rsid w:val="009A24EF"/>
    <w:rsid w:val="009A255F"/>
    <w:rsid w:val="009A4025"/>
    <w:rsid w:val="009A452D"/>
    <w:rsid w:val="009A46D7"/>
    <w:rsid w:val="009A5A12"/>
    <w:rsid w:val="009A5FED"/>
    <w:rsid w:val="009A7596"/>
    <w:rsid w:val="009A79B0"/>
    <w:rsid w:val="009A7E0F"/>
    <w:rsid w:val="009B04EB"/>
    <w:rsid w:val="009B06E5"/>
    <w:rsid w:val="009B087C"/>
    <w:rsid w:val="009B08ED"/>
    <w:rsid w:val="009B09B6"/>
    <w:rsid w:val="009B124A"/>
    <w:rsid w:val="009B1313"/>
    <w:rsid w:val="009B14F7"/>
    <w:rsid w:val="009B1B1B"/>
    <w:rsid w:val="009B1D89"/>
    <w:rsid w:val="009B2174"/>
    <w:rsid w:val="009B21EB"/>
    <w:rsid w:val="009B31D9"/>
    <w:rsid w:val="009B46A5"/>
    <w:rsid w:val="009B4E75"/>
    <w:rsid w:val="009B5575"/>
    <w:rsid w:val="009B6940"/>
    <w:rsid w:val="009B730B"/>
    <w:rsid w:val="009B73F8"/>
    <w:rsid w:val="009B74EC"/>
    <w:rsid w:val="009B7767"/>
    <w:rsid w:val="009C1102"/>
    <w:rsid w:val="009C16E7"/>
    <w:rsid w:val="009C1BEF"/>
    <w:rsid w:val="009C360D"/>
    <w:rsid w:val="009C3C73"/>
    <w:rsid w:val="009C4E54"/>
    <w:rsid w:val="009C50D0"/>
    <w:rsid w:val="009C7200"/>
    <w:rsid w:val="009C7589"/>
    <w:rsid w:val="009C759A"/>
    <w:rsid w:val="009C76B1"/>
    <w:rsid w:val="009C7C52"/>
    <w:rsid w:val="009C7EAE"/>
    <w:rsid w:val="009D081F"/>
    <w:rsid w:val="009D1ACF"/>
    <w:rsid w:val="009D1B39"/>
    <w:rsid w:val="009D2302"/>
    <w:rsid w:val="009D2511"/>
    <w:rsid w:val="009D3476"/>
    <w:rsid w:val="009D375F"/>
    <w:rsid w:val="009D39D9"/>
    <w:rsid w:val="009D3AA4"/>
    <w:rsid w:val="009D3B6B"/>
    <w:rsid w:val="009D4BB8"/>
    <w:rsid w:val="009D4CBC"/>
    <w:rsid w:val="009D547D"/>
    <w:rsid w:val="009D5779"/>
    <w:rsid w:val="009D586D"/>
    <w:rsid w:val="009D62CC"/>
    <w:rsid w:val="009D63CC"/>
    <w:rsid w:val="009D6B5D"/>
    <w:rsid w:val="009D7A2D"/>
    <w:rsid w:val="009E0EDD"/>
    <w:rsid w:val="009E1513"/>
    <w:rsid w:val="009E1577"/>
    <w:rsid w:val="009E15BC"/>
    <w:rsid w:val="009E2261"/>
    <w:rsid w:val="009E2E83"/>
    <w:rsid w:val="009E2F9C"/>
    <w:rsid w:val="009E2FD6"/>
    <w:rsid w:val="009E3754"/>
    <w:rsid w:val="009E399E"/>
    <w:rsid w:val="009E3E0C"/>
    <w:rsid w:val="009E427B"/>
    <w:rsid w:val="009E4E04"/>
    <w:rsid w:val="009E5363"/>
    <w:rsid w:val="009E5844"/>
    <w:rsid w:val="009E5972"/>
    <w:rsid w:val="009E626F"/>
    <w:rsid w:val="009E630B"/>
    <w:rsid w:val="009E697C"/>
    <w:rsid w:val="009E6A2C"/>
    <w:rsid w:val="009E7011"/>
    <w:rsid w:val="009E75CB"/>
    <w:rsid w:val="009E7E23"/>
    <w:rsid w:val="009F0B8F"/>
    <w:rsid w:val="009F0C05"/>
    <w:rsid w:val="009F0F52"/>
    <w:rsid w:val="009F15AF"/>
    <w:rsid w:val="009F3791"/>
    <w:rsid w:val="009F383C"/>
    <w:rsid w:val="009F3E76"/>
    <w:rsid w:val="009F4175"/>
    <w:rsid w:val="009F4794"/>
    <w:rsid w:val="009F47F1"/>
    <w:rsid w:val="009F4CC3"/>
    <w:rsid w:val="009F55C9"/>
    <w:rsid w:val="009F5730"/>
    <w:rsid w:val="009F614E"/>
    <w:rsid w:val="009F67A5"/>
    <w:rsid w:val="009F6E1F"/>
    <w:rsid w:val="009F7076"/>
    <w:rsid w:val="009F70CE"/>
    <w:rsid w:val="00A003F1"/>
    <w:rsid w:val="00A0044F"/>
    <w:rsid w:val="00A00587"/>
    <w:rsid w:val="00A0069E"/>
    <w:rsid w:val="00A02F62"/>
    <w:rsid w:val="00A0340A"/>
    <w:rsid w:val="00A038C1"/>
    <w:rsid w:val="00A03975"/>
    <w:rsid w:val="00A0468C"/>
    <w:rsid w:val="00A046A6"/>
    <w:rsid w:val="00A04855"/>
    <w:rsid w:val="00A04986"/>
    <w:rsid w:val="00A04EA6"/>
    <w:rsid w:val="00A054DD"/>
    <w:rsid w:val="00A05975"/>
    <w:rsid w:val="00A06CDE"/>
    <w:rsid w:val="00A0795C"/>
    <w:rsid w:val="00A07977"/>
    <w:rsid w:val="00A07CA8"/>
    <w:rsid w:val="00A10A8B"/>
    <w:rsid w:val="00A10FA3"/>
    <w:rsid w:val="00A1129F"/>
    <w:rsid w:val="00A11498"/>
    <w:rsid w:val="00A118D7"/>
    <w:rsid w:val="00A120B5"/>
    <w:rsid w:val="00A1226D"/>
    <w:rsid w:val="00A12277"/>
    <w:rsid w:val="00A129AB"/>
    <w:rsid w:val="00A12AFB"/>
    <w:rsid w:val="00A12CAC"/>
    <w:rsid w:val="00A132E5"/>
    <w:rsid w:val="00A139A5"/>
    <w:rsid w:val="00A147D3"/>
    <w:rsid w:val="00A14A94"/>
    <w:rsid w:val="00A14B44"/>
    <w:rsid w:val="00A14D7F"/>
    <w:rsid w:val="00A155E1"/>
    <w:rsid w:val="00A1599A"/>
    <w:rsid w:val="00A168AD"/>
    <w:rsid w:val="00A1741F"/>
    <w:rsid w:val="00A175A0"/>
    <w:rsid w:val="00A17681"/>
    <w:rsid w:val="00A17A69"/>
    <w:rsid w:val="00A17B6C"/>
    <w:rsid w:val="00A203A6"/>
    <w:rsid w:val="00A21374"/>
    <w:rsid w:val="00A214BF"/>
    <w:rsid w:val="00A21E20"/>
    <w:rsid w:val="00A21EDB"/>
    <w:rsid w:val="00A2252F"/>
    <w:rsid w:val="00A23236"/>
    <w:rsid w:val="00A23D2F"/>
    <w:rsid w:val="00A24B7D"/>
    <w:rsid w:val="00A251BC"/>
    <w:rsid w:val="00A25422"/>
    <w:rsid w:val="00A25689"/>
    <w:rsid w:val="00A257D9"/>
    <w:rsid w:val="00A27017"/>
    <w:rsid w:val="00A27096"/>
    <w:rsid w:val="00A27542"/>
    <w:rsid w:val="00A3025C"/>
    <w:rsid w:val="00A3057C"/>
    <w:rsid w:val="00A30765"/>
    <w:rsid w:val="00A30A9D"/>
    <w:rsid w:val="00A30D01"/>
    <w:rsid w:val="00A30E58"/>
    <w:rsid w:val="00A311B9"/>
    <w:rsid w:val="00A318E0"/>
    <w:rsid w:val="00A31D85"/>
    <w:rsid w:val="00A31F81"/>
    <w:rsid w:val="00A32042"/>
    <w:rsid w:val="00A3278D"/>
    <w:rsid w:val="00A33604"/>
    <w:rsid w:val="00A342A7"/>
    <w:rsid w:val="00A3452C"/>
    <w:rsid w:val="00A34C28"/>
    <w:rsid w:val="00A356FC"/>
    <w:rsid w:val="00A3778B"/>
    <w:rsid w:val="00A3783D"/>
    <w:rsid w:val="00A37C9D"/>
    <w:rsid w:val="00A37F30"/>
    <w:rsid w:val="00A37FE5"/>
    <w:rsid w:val="00A406BA"/>
    <w:rsid w:val="00A4140F"/>
    <w:rsid w:val="00A42134"/>
    <w:rsid w:val="00A42709"/>
    <w:rsid w:val="00A42897"/>
    <w:rsid w:val="00A43666"/>
    <w:rsid w:val="00A43759"/>
    <w:rsid w:val="00A44396"/>
    <w:rsid w:val="00A444A8"/>
    <w:rsid w:val="00A469D6"/>
    <w:rsid w:val="00A476CF"/>
    <w:rsid w:val="00A47ABF"/>
    <w:rsid w:val="00A47F69"/>
    <w:rsid w:val="00A50D32"/>
    <w:rsid w:val="00A51B5D"/>
    <w:rsid w:val="00A53293"/>
    <w:rsid w:val="00A5365D"/>
    <w:rsid w:val="00A53B40"/>
    <w:rsid w:val="00A549AB"/>
    <w:rsid w:val="00A55376"/>
    <w:rsid w:val="00A554CD"/>
    <w:rsid w:val="00A56A7C"/>
    <w:rsid w:val="00A578CF"/>
    <w:rsid w:val="00A60EB0"/>
    <w:rsid w:val="00A60F76"/>
    <w:rsid w:val="00A60F9C"/>
    <w:rsid w:val="00A6138B"/>
    <w:rsid w:val="00A61CCB"/>
    <w:rsid w:val="00A61D7C"/>
    <w:rsid w:val="00A61F77"/>
    <w:rsid w:val="00A626CA"/>
    <w:rsid w:val="00A63044"/>
    <w:rsid w:val="00A63055"/>
    <w:rsid w:val="00A6332A"/>
    <w:rsid w:val="00A633A6"/>
    <w:rsid w:val="00A63F3B"/>
    <w:rsid w:val="00A6437D"/>
    <w:rsid w:val="00A65381"/>
    <w:rsid w:val="00A65846"/>
    <w:rsid w:val="00A66272"/>
    <w:rsid w:val="00A6667F"/>
    <w:rsid w:val="00A6674C"/>
    <w:rsid w:val="00A66868"/>
    <w:rsid w:val="00A678EC"/>
    <w:rsid w:val="00A67CF5"/>
    <w:rsid w:val="00A706E7"/>
    <w:rsid w:val="00A70A9C"/>
    <w:rsid w:val="00A70CD8"/>
    <w:rsid w:val="00A70F8C"/>
    <w:rsid w:val="00A7174B"/>
    <w:rsid w:val="00A72334"/>
    <w:rsid w:val="00A724A1"/>
    <w:rsid w:val="00A7360E"/>
    <w:rsid w:val="00A7390E"/>
    <w:rsid w:val="00A73DF3"/>
    <w:rsid w:val="00A73F20"/>
    <w:rsid w:val="00A74CDE"/>
    <w:rsid w:val="00A7532F"/>
    <w:rsid w:val="00A75B61"/>
    <w:rsid w:val="00A75BA6"/>
    <w:rsid w:val="00A7611B"/>
    <w:rsid w:val="00A76152"/>
    <w:rsid w:val="00A7648F"/>
    <w:rsid w:val="00A765E3"/>
    <w:rsid w:val="00A767E9"/>
    <w:rsid w:val="00A76A0B"/>
    <w:rsid w:val="00A76DE4"/>
    <w:rsid w:val="00A77C6D"/>
    <w:rsid w:val="00A77E2D"/>
    <w:rsid w:val="00A8070D"/>
    <w:rsid w:val="00A80CE5"/>
    <w:rsid w:val="00A80F0F"/>
    <w:rsid w:val="00A81227"/>
    <w:rsid w:val="00A81337"/>
    <w:rsid w:val="00A8159C"/>
    <w:rsid w:val="00A81666"/>
    <w:rsid w:val="00A819BE"/>
    <w:rsid w:val="00A827D0"/>
    <w:rsid w:val="00A83157"/>
    <w:rsid w:val="00A834A7"/>
    <w:rsid w:val="00A85819"/>
    <w:rsid w:val="00A86232"/>
    <w:rsid w:val="00A863B7"/>
    <w:rsid w:val="00A865C6"/>
    <w:rsid w:val="00A867C5"/>
    <w:rsid w:val="00A86A67"/>
    <w:rsid w:val="00A87FBC"/>
    <w:rsid w:val="00A91957"/>
    <w:rsid w:val="00A921D9"/>
    <w:rsid w:val="00A929CB"/>
    <w:rsid w:val="00A92F74"/>
    <w:rsid w:val="00A93C9D"/>
    <w:rsid w:val="00A94661"/>
    <w:rsid w:val="00A94D79"/>
    <w:rsid w:val="00A94F7C"/>
    <w:rsid w:val="00A96012"/>
    <w:rsid w:val="00A96201"/>
    <w:rsid w:val="00A96970"/>
    <w:rsid w:val="00A96CF6"/>
    <w:rsid w:val="00A96DC3"/>
    <w:rsid w:val="00A97AA4"/>
    <w:rsid w:val="00A97C8A"/>
    <w:rsid w:val="00AA0AFC"/>
    <w:rsid w:val="00AA16C3"/>
    <w:rsid w:val="00AA1F3E"/>
    <w:rsid w:val="00AA23AB"/>
    <w:rsid w:val="00AA269F"/>
    <w:rsid w:val="00AA3FB7"/>
    <w:rsid w:val="00AA4C4B"/>
    <w:rsid w:val="00AA4E0A"/>
    <w:rsid w:val="00AA535E"/>
    <w:rsid w:val="00AA577C"/>
    <w:rsid w:val="00AA63B0"/>
    <w:rsid w:val="00AA6441"/>
    <w:rsid w:val="00AA6CFE"/>
    <w:rsid w:val="00AA70BE"/>
    <w:rsid w:val="00AA7713"/>
    <w:rsid w:val="00AA7DDA"/>
    <w:rsid w:val="00AA7FC0"/>
    <w:rsid w:val="00AB006A"/>
    <w:rsid w:val="00AB026C"/>
    <w:rsid w:val="00AB046F"/>
    <w:rsid w:val="00AB0FDE"/>
    <w:rsid w:val="00AB2287"/>
    <w:rsid w:val="00AB2720"/>
    <w:rsid w:val="00AB2974"/>
    <w:rsid w:val="00AB29C0"/>
    <w:rsid w:val="00AB30C1"/>
    <w:rsid w:val="00AB43BC"/>
    <w:rsid w:val="00AB4718"/>
    <w:rsid w:val="00AB5661"/>
    <w:rsid w:val="00AB626A"/>
    <w:rsid w:val="00AB7927"/>
    <w:rsid w:val="00AC0819"/>
    <w:rsid w:val="00AC0A7A"/>
    <w:rsid w:val="00AC0B77"/>
    <w:rsid w:val="00AC10DB"/>
    <w:rsid w:val="00AC1381"/>
    <w:rsid w:val="00AC1498"/>
    <w:rsid w:val="00AC1911"/>
    <w:rsid w:val="00AC20AC"/>
    <w:rsid w:val="00AC2D14"/>
    <w:rsid w:val="00AC3379"/>
    <w:rsid w:val="00AC41B4"/>
    <w:rsid w:val="00AC4582"/>
    <w:rsid w:val="00AC5C61"/>
    <w:rsid w:val="00AC5CA0"/>
    <w:rsid w:val="00AC6010"/>
    <w:rsid w:val="00AC6763"/>
    <w:rsid w:val="00AC6E93"/>
    <w:rsid w:val="00AC715C"/>
    <w:rsid w:val="00AC748A"/>
    <w:rsid w:val="00AC774A"/>
    <w:rsid w:val="00AC77AE"/>
    <w:rsid w:val="00AC7A8E"/>
    <w:rsid w:val="00AD0861"/>
    <w:rsid w:val="00AD0A62"/>
    <w:rsid w:val="00AD1F15"/>
    <w:rsid w:val="00AD1FD5"/>
    <w:rsid w:val="00AD202D"/>
    <w:rsid w:val="00AD2308"/>
    <w:rsid w:val="00AD2D91"/>
    <w:rsid w:val="00AD442F"/>
    <w:rsid w:val="00AD44EA"/>
    <w:rsid w:val="00AD4511"/>
    <w:rsid w:val="00AD47FE"/>
    <w:rsid w:val="00AD4FC8"/>
    <w:rsid w:val="00AD50E2"/>
    <w:rsid w:val="00AD5157"/>
    <w:rsid w:val="00AD54F8"/>
    <w:rsid w:val="00AD5727"/>
    <w:rsid w:val="00AD5C9D"/>
    <w:rsid w:val="00AD611B"/>
    <w:rsid w:val="00AD6252"/>
    <w:rsid w:val="00AD6B4E"/>
    <w:rsid w:val="00AD7387"/>
    <w:rsid w:val="00AD7CEA"/>
    <w:rsid w:val="00AD7FA5"/>
    <w:rsid w:val="00AE05F8"/>
    <w:rsid w:val="00AE0CE1"/>
    <w:rsid w:val="00AE11E4"/>
    <w:rsid w:val="00AE15F5"/>
    <w:rsid w:val="00AE2014"/>
    <w:rsid w:val="00AE2040"/>
    <w:rsid w:val="00AE2CD6"/>
    <w:rsid w:val="00AE3A16"/>
    <w:rsid w:val="00AE3E2A"/>
    <w:rsid w:val="00AE3E49"/>
    <w:rsid w:val="00AE3EC7"/>
    <w:rsid w:val="00AE4BDD"/>
    <w:rsid w:val="00AE5604"/>
    <w:rsid w:val="00AE589B"/>
    <w:rsid w:val="00AE5918"/>
    <w:rsid w:val="00AE5AF6"/>
    <w:rsid w:val="00AE5BD2"/>
    <w:rsid w:val="00AE5D92"/>
    <w:rsid w:val="00AE7042"/>
    <w:rsid w:val="00AE7234"/>
    <w:rsid w:val="00AE754A"/>
    <w:rsid w:val="00AE786A"/>
    <w:rsid w:val="00AF0230"/>
    <w:rsid w:val="00AF062A"/>
    <w:rsid w:val="00AF0AF1"/>
    <w:rsid w:val="00AF10B2"/>
    <w:rsid w:val="00AF1A91"/>
    <w:rsid w:val="00AF208A"/>
    <w:rsid w:val="00AF21D5"/>
    <w:rsid w:val="00AF23AA"/>
    <w:rsid w:val="00AF3158"/>
    <w:rsid w:val="00AF345F"/>
    <w:rsid w:val="00AF3888"/>
    <w:rsid w:val="00AF3B7C"/>
    <w:rsid w:val="00AF4004"/>
    <w:rsid w:val="00AF4648"/>
    <w:rsid w:val="00AF547C"/>
    <w:rsid w:val="00AF6941"/>
    <w:rsid w:val="00AF7136"/>
    <w:rsid w:val="00AF7757"/>
    <w:rsid w:val="00AF775F"/>
    <w:rsid w:val="00B0060C"/>
    <w:rsid w:val="00B00A56"/>
    <w:rsid w:val="00B00E14"/>
    <w:rsid w:val="00B00FD9"/>
    <w:rsid w:val="00B020F1"/>
    <w:rsid w:val="00B0227B"/>
    <w:rsid w:val="00B02DA2"/>
    <w:rsid w:val="00B03421"/>
    <w:rsid w:val="00B034CC"/>
    <w:rsid w:val="00B03B84"/>
    <w:rsid w:val="00B04150"/>
    <w:rsid w:val="00B04D95"/>
    <w:rsid w:val="00B04ECF"/>
    <w:rsid w:val="00B0539D"/>
    <w:rsid w:val="00B055CF"/>
    <w:rsid w:val="00B05FE3"/>
    <w:rsid w:val="00B06B44"/>
    <w:rsid w:val="00B06C3A"/>
    <w:rsid w:val="00B06D69"/>
    <w:rsid w:val="00B11A69"/>
    <w:rsid w:val="00B12430"/>
    <w:rsid w:val="00B124F2"/>
    <w:rsid w:val="00B12732"/>
    <w:rsid w:val="00B127B4"/>
    <w:rsid w:val="00B12FF9"/>
    <w:rsid w:val="00B13A8D"/>
    <w:rsid w:val="00B13D87"/>
    <w:rsid w:val="00B1407A"/>
    <w:rsid w:val="00B1454F"/>
    <w:rsid w:val="00B14647"/>
    <w:rsid w:val="00B14B7E"/>
    <w:rsid w:val="00B14CEC"/>
    <w:rsid w:val="00B15501"/>
    <w:rsid w:val="00B1581A"/>
    <w:rsid w:val="00B15C86"/>
    <w:rsid w:val="00B15DD1"/>
    <w:rsid w:val="00B16C5B"/>
    <w:rsid w:val="00B16F72"/>
    <w:rsid w:val="00B16FD2"/>
    <w:rsid w:val="00B171AB"/>
    <w:rsid w:val="00B17926"/>
    <w:rsid w:val="00B17A58"/>
    <w:rsid w:val="00B20329"/>
    <w:rsid w:val="00B2066A"/>
    <w:rsid w:val="00B20769"/>
    <w:rsid w:val="00B207A8"/>
    <w:rsid w:val="00B20E74"/>
    <w:rsid w:val="00B211A5"/>
    <w:rsid w:val="00B217E8"/>
    <w:rsid w:val="00B21C34"/>
    <w:rsid w:val="00B21EAA"/>
    <w:rsid w:val="00B220B1"/>
    <w:rsid w:val="00B233F5"/>
    <w:rsid w:val="00B23540"/>
    <w:rsid w:val="00B23582"/>
    <w:rsid w:val="00B236ED"/>
    <w:rsid w:val="00B24095"/>
    <w:rsid w:val="00B243B9"/>
    <w:rsid w:val="00B24621"/>
    <w:rsid w:val="00B24922"/>
    <w:rsid w:val="00B2492C"/>
    <w:rsid w:val="00B24C01"/>
    <w:rsid w:val="00B24E46"/>
    <w:rsid w:val="00B24FE0"/>
    <w:rsid w:val="00B251D0"/>
    <w:rsid w:val="00B25601"/>
    <w:rsid w:val="00B25CB5"/>
    <w:rsid w:val="00B25CDF"/>
    <w:rsid w:val="00B26182"/>
    <w:rsid w:val="00B263F9"/>
    <w:rsid w:val="00B30101"/>
    <w:rsid w:val="00B30196"/>
    <w:rsid w:val="00B30740"/>
    <w:rsid w:val="00B308ED"/>
    <w:rsid w:val="00B30F2E"/>
    <w:rsid w:val="00B313F7"/>
    <w:rsid w:val="00B3177D"/>
    <w:rsid w:val="00B31D24"/>
    <w:rsid w:val="00B33274"/>
    <w:rsid w:val="00B3329B"/>
    <w:rsid w:val="00B343C2"/>
    <w:rsid w:val="00B34AD4"/>
    <w:rsid w:val="00B34B46"/>
    <w:rsid w:val="00B34F4C"/>
    <w:rsid w:val="00B35138"/>
    <w:rsid w:val="00B36210"/>
    <w:rsid w:val="00B36967"/>
    <w:rsid w:val="00B36F3D"/>
    <w:rsid w:val="00B37E11"/>
    <w:rsid w:val="00B403CC"/>
    <w:rsid w:val="00B40AE4"/>
    <w:rsid w:val="00B417AE"/>
    <w:rsid w:val="00B418D4"/>
    <w:rsid w:val="00B42443"/>
    <w:rsid w:val="00B439FC"/>
    <w:rsid w:val="00B43AEA"/>
    <w:rsid w:val="00B43D7D"/>
    <w:rsid w:val="00B446D4"/>
    <w:rsid w:val="00B44B8B"/>
    <w:rsid w:val="00B44EA1"/>
    <w:rsid w:val="00B461F6"/>
    <w:rsid w:val="00B466B9"/>
    <w:rsid w:val="00B46B2B"/>
    <w:rsid w:val="00B46C98"/>
    <w:rsid w:val="00B47354"/>
    <w:rsid w:val="00B4769B"/>
    <w:rsid w:val="00B477CE"/>
    <w:rsid w:val="00B502E1"/>
    <w:rsid w:val="00B508C9"/>
    <w:rsid w:val="00B50C41"/>
    <w:rsid w:val="00B50D22"/>
    <w:rsid w:val="00B515D0"/>
    <w:rsid w:val="00B526DB"/>
    <w:rsid w:val="00B52868"/>
    <w:rsid w:val="00B53238"/>
    <w:rsid w:val="00B53372"/>
    <w:rsid w:val="00B5343C"/>
    <w:rsid w:val="00B53F67"/>
    <w:rsid w:val="00B5494E"/>
    <w:rsid w:val="00B551C1"/>
    <w:rsid w:val="00B55D53"/>
    <w:rsid w:val="00B5641E"/>
    <w:rsid w:val="00B5642E"/>
    <w:rsid w:val="00B565FC"/>
    <w:rsid w:val="00B568D5"/>
    <w:rsid w:val="00B57B43"/>
    <w:rsid w:val="00B57CF8"/>
    <w:rsid w:val="00B601DD"/>
    <w:rsid w:val="00B60521"/>
    <w:rsid w:val="00B6061C"/>
    <w:rsid w:val="00B60C97"/>
    <w:rsid w:val="00B60EEC"/>
    <w:rsid w:val="00B61153"/>
    <w:rsid w:val="00B61F91"/>
    <w:rsid w:val="00B621FF"/>
    <w:rsid w:val="00B623B9"/>
    <w:rsid w:val="00B629C7"/>
    <w:rsid w:val="00B63578"/>
    <w:rsid w:val="00B63958"/>
    <w:rsid w:val="00B64B88"/>
    <w:rsid w:val="00B65121"/>
    <w:rsid w:val="00B6530A"/>
    <w:rsid w:val="00B657FF"/>
    <w:rsid w:val="00B66146"/>
    <w:rsid w:val="00B66301"/>
    <w:rsid w:val="00B666B4"/>
    <w:rsid w:val="00B66703"/>
    <w:rsid w:val="00B67082"/>
    <w:rsid w:val="00B674C4"/>
    <w:rsid w:val="00B67765"/>
    <w:rsid w:val="00B67E97"/>
    <w:rsid w:val="00B703F3"/>
    <w:rsid w:val="00B70768"/>
    <w:rsid w:val="00B709C7"/>
    <w:rsid w:val="00B70BA9"/>
    <w:rsid w:val="00B70EB5"/>
    <w:rsid w:val="00B711D2"/>
    <w:rsid w:val="00B71729"/>
    <w:rsid w:val="00B7362A"/>
    <w:rsid w:val="00B73A51"/>
    <w:rsid w:val="00B74541"/>
    <w:rsid w:val="00B75CE1"/>
    <w:rsid w:val="00B762F4"/>
    <w:rsid w:val="00B76796"/>
    <w:rsid w:val="00B76814"/>
    <w:rsid w:val="00B76E4E"/>
    <w:rsid w:val="00B77BE5"/>
    <w:rsid w:val="00B80282"/>
    <w:rsid w:val="00B810FF"/>
    <w:rsid w:val="00B815A0"/>
    <w:rsid w:val="00B816B1"/>
    <w:rsid w:val="00B82B57"/>
    <w:rsid w:val="00B82D75"/>
    <w:rsid w:val="00B82DA3"/>
    <w:rsid w:val="00B832B4"/>
    <w:rsid w:val="00B83990"/>
    <w:rsid w:val="00B83AC4"/>
    <w:rsid w:val="00B847FA"/>
    <w:rsid w:val="00B84F72"/>
    <w:rsid w:val="00B85490"/>
    <w:rsid w:val="00B85F96"/>
    <w:rsid w:val="00B8662D"/>
    <w:rsid w:val="00B872CF"/>
    <w:rsid w:val="00B87338"/>
    <w:rsid w:val="00B87E13"/>
    <w:rsid w:val="00B87E29"/>
    <w:rsid w:val="00B87F5B"/>
    <w:rsid w:val="00B904B4"/>
    <w:rsid w:val="00B907E5"/>
    <w:rsid w:val="00B90DDA"/>
    <w:rsid w:val="00B911D1"/>
    <w:rsid w:val="00B9137C"/>
    <w:rsid w:val="00B92073"/>
    <w:rsid w:val="00B9209C"/>
    <w:rsid w:val="00B924FB"/>
    <w:rsid w:val="00B92550"/>
    <w:rsid w:val="00B92D55"/>
    <w:rsid w:val="00B93090"/>
    <w:rsid w:val="00B94155"/>
    <w:rsid w:val="00B94629"/>
    <w:rsid w:val="00B9477E"/>
    <w:rsid w:val="00B94F39"/>
    <w:rsid w:val="00B94FA0"/>
    <w:rsid w:val="00B95BE2"/>
    <w:rsid w:val="00B964FE"/>
    <w:rsid w:val="00B968A5"/>
    <w:rsid w:val="00B96D70"/>
    <w:rsid w:val="00B974AB"/>
    <w:rsid w:val="00BA0108"/>
    <w:rsid w:val="00BA0C44"/>
    <w:rsid w:val="00BA1119"/>
    <w:rsid w:val="00BA1C22"/>
    <w:rsid w:val="00BA1F39"/>
    <w:rsid w:val="00BA21CE"/>
    <w:rsid w:val="00BA2DC4"/>
    <w:rsid w:val="00BA30DA"/>
    <w:rsid w:val="00BA34B8"/>
    <w:rsid w:val="00BA3E85"/>
    <w:rsid w:val="00BA3F53"/>
    <w:rsid w:val="00BA45EC"/>
    <w:rsid w:val="00BA4D6A"/>
    <w:rsid w:val="00BA5788"/>
    <w:rsid w:val="00BA5A58"/>
    <w:rsid w:val="00BA5B97"/>
    <w:rsid w:val="00BA6B0D"/>
    <w:rsid w:val="00BA6F6F"/>
    <w:rsid w:val="00BA7969"/>
    <w:rsid w:val="00BA7F89"/>
    <w:rsid w:val="00BB0067"/>
    <w:rsid w:val="00BB013D"/>
    <w:rsid w:val="00BB02D5"/>
    <w:rsid w:val="00BB082A"/>
    <w:rsid w:val="00BB0CC3"/>
    <w:rsid w:val="00BB0D52"/>
    <w:rsid w:val="00BB1406"/>
    <w:rsid w:val="00BB1BDB"/>
    <w:rsid w:val="00BB2451"/>
    <w:rsid w:val="00BB28D8"/>
    <w:rsid w:val="00BB2E4E"/>
    <w:rsid w:val="00BB3CE9"/>
    <w:rsid w:val="00BB3DBC"/>
    <w:rsid w:val="00BB3EBD"/>
    <w:rsid w:val="00BB40B5"/>
    <w:rsid w:val="00BB503E"/>
    <w:rsid w:val="00BB505F"/>
    <w:rsid w:val="00BB5DD0"/>
    <w:rsid w:val="00BB6126"/>
    <w:rsid w:val="00BB7252"/>
    <w:rsid w:val="00BC01E1"/>
    <w:rsid w:val="00BC073E"/>
    <w:rsid w:val="00BC07D4"/>
    <w:rsid w:val="00BC0965"/>
    <w:rsid w:val="00BC09F9"/>
    <w:rsid w:val="00BC15FE"/>
    <w:rsid w:val="00BC1998"/>
    <w:rsid w:val="00BC1CD0"/>
    <w:rsid w:val="00BC2483"/>
    <w:rsid w:val="00BC2736"/>
    <w:rsid w:val="00BC2789"/>
    <w:rsid w:val="00BC2C0F"/>
    <w:rsid w:val="00BC3D13"/>
    <w:rsid w:val="00BC3FB5"/>
    <w:rsid w:val="00BC55E6"/>
    <w:rsid w:val="00BC5B8E"/>
    <w:rsid w:val="00BC60F1"/>
    <w:rsid w:val="00BC6F6A"/>
    <w:rsid w:val="00BC71ED"/>
    <w:rsid w:val="00BC74E3"/>
    <w:rsid w:val="00BC79DC"/>
    <w:rsid w:val="00BD0544"/>
    <w:rsid w:val="00BD0C7B"/>
    <w:rsid w:val="00BD1511"/>
    <w:rsid w:val="00BD2382"/>
    <w:rsid w:val="00BD2F4B"/>
    <w:rsid w:val="00BD3264"/>
    <w:rsid w:val="00BD34E6"/>
    <w:rsid w:val="00BD360C"/>
    <w:rsid w:val="00BD392A"/>
    <w:rsid w:val="00BD413C"/>
    <w:rsid w:val="00BD42BD"/>
    <w:rsid w:val="00BD46CF"/>
    <w:rsid w:val="00BD4736"/>
    <w:rsid w:val="00BD4974"/>
    <w:rsid w:val="00BD6A60"/>
    <w:rsid w:val="00BD6AA2"/>
    <w:rsid w:val="00BD7195"/>
    <w:rsid w:val="00BD71B5"/>
    <w:rsid w:val="00BD7289"/>
    <w:rsid w:val="00BD72AD"/>
    <w:rsid w:val="00BD73D6"/>
    <w:rsid w:val="00BD7AAF"/>
    <w:rsid w:val="00BE040E"/>
    <w:rsid w:val="00BE0ABB"/>
    <w:rsid w:val="00BE0F1E"/>
    <w:rsid w:val="00BE2059"/>
    <w:rsid w:val="00BE2207"/>
    <w:rsid w:val="00BE2342"/>
    <w:rsid w:val="00BE2458"/>
    <w:rsid w:val="00BE308C"/>
    <w:rsid w:val="00BE33A4"/>
    <w:rsid w:val="00BE3708"/>
    <w:rsid w:val="00BE4203"/>
    <w:rsid w:val="00BE4991"/>
    <w:rsid w:val="00BE5362"/>
    <w:rsid w:val="00BE549A"/>
    <w:rsid w:val="00BE5C6E"/>
    <w:rsid w:val="00BE6013"/>
    <w:rsid w:val="00BE6240"/>
    <w:rsid w:val="00BE6647"/>
    <w:rsid w:val="00BE6D89"/>
    <w:rsid w:val="00BE742C"/>
    <w:rsid w:val="00BE7450"/>
    <w:rsid w:val="00BE7748"/>
    <w:rsid w:val="00BF02B0"/>
    <w:rsid w:val="00BF0BA7"/>
    <w:rsid w:val="00BF0E85"/>
    <w:rsid w:val="00BF13BD"/>
    <w:rsid w:val="00BF1E92"/>
    <w:rsid w:val="00BF1F33"/>
    <w:rsid w:val="00BF2A88"/>
    <w:rsid w:val="00BF326E"/>
    <w:rsid w:val="00BF36EF"/>
    <w:rsid w:val="00BF397A"/>
    <w:rsid w:val="00BF3C74"/>
    <w:rsid w:val="00BF4504"/>
    <w:rsid w:val="00BF4640"/>
    <w:rsid w:val="00BF4940"/>
    <w:rsid w:val="00BF58A0"/>
    <w:rsid w:val="00BF61AA"/>
    <w:rsid w:val="00BF698F"/>
    <w:rsid w:val="00BF6CF8"/>
    <w:rsid w:val="00BF70E4"/>
    <w:rsid w:val="00BF767B"/>
    <w:rsid w:val="00BF7F97"/>
    <w:rsid w:val="00C012C0"/>
    <w:rsid w:val="00C020CC"/>
    <w:rsid w:val="00C02656"/>
    <w:rsid w:val="00C02DA1"/>
    <w:rsid w:val="00C02F47"/>
    <w:rsid w:val="00C0310E"/>
    <w:rsid w:val="00C03489"/>
    <w:rsid w:val="00C0389A"/>
    <w:rsid w:val="00C04536"/>
    <w:rsid w:val="00C04679"/>
    <w:rsid w:val="00C04AEF"/>
    <w:rsid w:val="00C0543D"/>
    <w:rsid w:val="00C055C7"/>
    <w:rsid w:val="00C05676"/>
    <w:rsid w:val="00C05BDC"/>
    <w:rsid w:val="00C05C19"/>
    <w:rsid w:val="00C070D0"/>
    <w:rsid w:val="00C07E17"/>
    <w:rsid w:val="00C07E46"/>
    <w:rsid w:val="00C10B01"/>
    <w:rsid w:val="00C11028"/>
    <w:rsid w:val="00C11734"/>
    <w:rsid w:val="00C1203C"/>
    <w:rsid w:val="00C1317B"/>
    <w:rsid w:val="00C138BA"/>
    <w:rsid w:val="00C138EC"/>
    <w:rsid w:val="00C14299"/>
    <w:rsid w:val="00C14323"/>
    <w:rsid w:val="00C1482B"/>
    <w:rsid w:val="00C15188"/>
    <w:rsid w:val="00C15524"/>
    <w:rsid w:val="00C15A44"/>
    <w:rsid w:val="00C16536"/>
    <w:rsid w:val="00C16587"/>
    <w:rsid w:val="00C1723D"/>
    <w:rsid w:val="00C1784A"/>
    <w:rsid w:val="00C17EBD"/>
    <w:rsid w:val="00C17F70"/>
    <w:rsid w:val="00C203A0"/>
    <w:rsid w:val="00C2140A"/>
    <w:rsid w:val="00C218A1"/>
    <w:rsid w:val="00C220E9"/>
    <w:rsid w:val="00C22547"/>
    <w:rsid w:val="00C22984"/>
    <w:rsid w:val="00C23833"/>
    <w:rsid w:val="00C24A62"/>
    <w:rsid w:val="00C24B29"/>
    <w:rsid w:val="00C24BB5"/>
    <w:rsid w:val="00C252F2"/>
    <w:rsid w:val="00C253E5"/>
    <w:rsid w:val="00C25890"/>
    <w:rsid w:val="00C25F11"/>
    <w:rsid w:val="00C25FED"/>
    <w:rsid w:val="00C26008"/>
    <w:rsid w:val="00C26F30"/>
    <w:rsid w:val="00C272DC"/>
    <w:rsid w:val="00C27B23"/>
    <w:rsid w:val="00C3028B"/>
    <w:rsid w:val="00C305DC"/>
    <w:rsid w:val="00C311C7"/>
    <w:rsid w:val="00C311FB"/>
    <w:rsid w:val="00C31430"/>
    <w:rsid w:val="00C31CD2"/>
    <w:rsid w:val="00C32638"/>
    <w:rsid w:val="00C32AF4"/>
    <w:rsid w:val="00C32C23"/>
    <w:rsid w:val="00C3388A"/>
    <w:rsid w:val="00C33A0A"/>
    <w:rsid w:val="00C33B59"/>
    <w:rsid w:val="00C33C73"/>
    <w:rsid w:val="00C33FD6"/>
    <w:rsid w:val="00C34A7B"/>
    <w:rsid w:val="00C34DD8"/>
    <w:rsid w:val="00C3543E"/>
    <w:rsid w:val="00C35D84"/>
    <w:rsid w:val="00C36D43"/>
    <w:rsid w:val="00C37FDE"/>
    <w:rsid w:val="00C40566"/>
    <w:rsid w:val="00C40936"/>
    <w:rsid w:val="00C409D0"/>
    <w:rsid w:val="00C40C0B"/>
    <w:rsid w:val="00C40D04"/>
    <w:rsid w:val="00C40D0B"/>
    <w:rsid w:val="00C415A5"/>
    <w:rsid w:val="00C41876"/>
    <w:rsid w:val="00C425C0"/>
    <w:rsid w:val="00C4307A"/>
    <w:rsid w:val="00C43B1D"/>
    <w:rsid w:val="00C43E1B"/>
    <w:rsid w:val="00C43FED"/>
    <w:rsid w:val="00C44752"/>
    <w:rsid w:val="00C4503E"/>
    <w:rsid w:val="00C45FBD"/>
    <w:rsid w:val="00C465A8"/>
    <w:rsid w:val="00C46873"/>
    <w:rsid w:val="00C472EF"/>
    <w:rsid w:val="00C477BA"/>
    <w:rsid w:val="00C47F21"/>
    <w:rsid w:val="00C50A2A"/>
    <w:rsid w:val="00C51839"/>
    <w:rsid w:val="00C51A86"/>
    <w:rsid w:val="00C52326"/>
    <w:rsid w:val="00C527D6"/>
    <w:rsid w:val="00C52C3D"/>
    <w:rsid w:val="00C53151"/>
    <w:rsid w:val="00C53421"/>
    <w:rsid w:val="00C53EBF"/>
    <w:rsid w:val="00C54B15"/>
    <w:rsid w:val="00C54FB7"/>
    <w:rsid w:val="00C5515B"/>
    <w:rsid w:val="00C55374"/>
    <w:rsid w:val="00C5537B"/>
    <w:rsid w:val="00C55545"/>
    <w:rsid w:val="00C55770"/>
    <w:rsid w:val="00C557A8"/>
    <w:rsid w:val="00C56019"/>
    <w:rsid w:val="00C563CF"/>
    <w:rsid w:val="00C56D40"/>
    <w:rsid w:val="00C56FCB"/>
    <w:rsid w:val="00C5700A"/>
    <w:rsid w:val="00C577A0"/>
    <w:rsid w:val="00C57884"/>
    <w:rsid w:val="00C578B1"/>
    <w:rsid w:val="00C5794D"/>
    <w:rsid w:val="00C57DE2"/>
    <w:rsid w:val="00C600E2"/>
    <w:rsid w:val="00C6017A"/>
    <w:rsid w:val="00C60334"/>
    <w:rsid w:val="00C60604"/>
    <w:rsid w:val="00C6176D"/>
    <w:rsid w:val="00C61976"/>
    <w:rsid w:val="00C619B4"/>
    <w:rsid w:val="00C61BE2"/>
    <w:rsid w:val="00C61C92"/>
    <w:rsid w:val="00C625A9"/>
    <w:rsid w:val="00C626C8"/>
    <w:rsid w:val="00C628F3"/>
    <w:rsid w:val="00C62C16"/>
    <w:rsid w:val="00C630EA"/>
    <w:rsid w:val="00C636C5"/>
    <w:rsid w:val="00C63BB4"/>
    <w:rsid w:val="00C63FFB"/>
    <w:rsid w:val="00C6415E"/>
    <w:rsid w:val="00C6475C"/>
    <w:rsid w:val="00C64B12"/>
    <w:rsid w:val="00C6502A"/>
    <w:rsid w:val="00C6504F"/>
    <w:rsid w:val="00C665E6"/>
    <w:rsid w:val="00C66BF5"/>
    <w:rsid w:val="00C66D73"/>
    <w:rsid w:val="00C67457"/>
    <w:rsid w:val="00C67A42"/>
    <w:rsid w:val="00C67CBE"/>
    <w:rsid w:val="00C67CC1"/>
    <w:rsid w:val="00C67DD6"/>
    <w:rsid w:val="00C708BD"/>
    <w:rsid w:val="00C70A8F"/>
    <w:rsid w:val="00C70C85"/>
    <w:rsid w:val="00C70E12"/>
    <w:rsid w:val="00C7113F"/>
    <w:rsid w:val="00C71D7F"/>
    <w:rsid w:val="00C71F9B"/>
    <w:rsid w:val="00C72030"/>
    <w:rsid w:val="00C720F9"/>
    <w:rsid w:val="00C7219D"/>
    <w:rsid w:val="00C72A35"/>
    <w:rsid w:val="00C734DF"/>
    <w:rsid w:val="00C7398F"/>
    <w:rsid w:val="00C73AA7"/>
    <w:rsid w:val="00C73E83"/>
    <w:rsid w:val="00C73F87"/>
    <w:rsid w:val="00C7412E"/>
    <w:rsid w:val="00C747E4"/>
    <w:rsid w:val="00C76875"/>
    <w:rsid w:val="00C7687C"/>
    <w:rsid w:val="00C76EC9"/>
    <w:rsid w:val="00C77A58"/>
    <w:rsid w:val="00C77D7F"/>
    <w:rsid w:val="00C77E4C"/>
    <w:rsid w:val="00C77F33"/>
    <w:rsid w:val="00C80C28"/>
    <w:rsid w:val="00C817A4"/>
    <w:rsid w:val="00C825A8"/>
    <w:rsid w:val="00C8308D"/>
    <w:rsid w:val="00C83979"/>
    <w:rsid w:val="00C8409C"/>
    <w:rsid w:val="00C84E3D"/>
    <w:rsid w:val="00C85594"/>
    <w:rsid w:val="00C86425"/>
    <w:rsid w:val="00C87A55"/>
    <w:rsid w:val="00C900D8"/>
    <w:rsid w:val="00C90305"/>
    <w:rsid w:val="00C9122D"/>
    <w:rsid w:val="00C91448"/>
    <w:rsid w:val="00C91711"/>
    <w:rsid w:val="00C918F9"/>
    <w:rsid w:val="00C94132"/>
    <w:rsid w:val="00C94620"/>
    <w:rsid w:val="00C946E2"/>
    <w:rsid w:val="00C9476B"/>
    <w:rsid w:val="00C94941"/>
    <w:rsid w:val="00C94DAC"/>
    <w:rsid w:val="00C94DF6"/>
    <w:rsid w:val="00C9588A"/>
    <w:rsid w:val="00C95895"/>
    <w:rsid w:val="00C95E3B"/>
    <w:rsid w:val="00C96ADB"/>
    <w:rsid w:val="00C975A0"/>
    <w:rsid w:val="00C97642"/>
    <w:rsid w:val="00C97F92"/>
    <w:rsid w:val="00CA004F"/>
    <w:rsid w:val="00CA06ED"/>
    <w:rsid w:val="00CA129B"/>
    <w:rsid w:val="00CA1829"/>
    <w:rsid w:val="00CA1F5F"/>
    <w:rsid w:val="00CA2000"/>
    <w:rsid w:val="00CA21B9"/>
    <w:rsid w:val="00CA2B4D"/>
    <w:rsid w:val="00CA404A"/>
    <w:rsid w:val="00CA449B"/>
    <w:rsid w:val="00CA4BB1"/>
    <w:rsid w:val="00CA667B"/>
    <w:rsid w:val="00CA6983"/>
    <w:rsid w:val="00CA7610"/>
    <w:rsid w:val="00CA77DC"/>
    <w:rsid w:val="00CA7E05"/>
    <w:rsid w:val="00CB003D"/>
    <w:rsid w:val="00CB041C"/>
    <w:rsid w:val="00CB0D8E"/>
    <w:rsid w:val="00CB1A4D"/>
    <w:rsid w:val="00CB1FC1"/>
    <w:rsid w:val="00CB20E1"/>
    <w:rsid w:val="00CB2453"/>
    <w:rsid w:val="00CB27D6"/>
    <w:rsid w:val="00CB27FA"/>
    <w:rsid w:val="00CB2C64"/>
    <w:rsid w:val="00CB3894"/>
    <w:rsid w:val="00CB3BE4"/>
    <w:rsid w:val="00CB49DA"/>
    <w:rsid w:val="00CB4E72"/>
    <w:rsid w:val="00CB5100"/>
    <w:rsid w:val="00CB5221"/>
    <w:rsid w:val="00CB5838"/>
    <w:rsid w:val="00CB5AB2"/>
    <w:rsid w:val="00CB5E08"/>
    <w:rsid w:val="00CB5E22"/>
    <w:rsid w:val="00CB6DB2"/>
    <w:rsid w:val="00CB6DD2"/>
    <w:rsid w:val="00CB7095"/>
    <w:rsid w:val="00CB7339"/>
    <w:rsid w:val="00CB7545"/>
    <w:rsid w:val="00CB75A6"/>
    <w:rsid w:val="00CB782B"/>
    <w:rsid w:val="00CC013C"/>
    <w:rsid w:val="00CC0538"/>
    <w:rsid w:val="00CC1748"/>
    <w:rsid w:val="00CC17A7"/>
    <w:rsid w:val="00CC1832"/>
    <w:rsid w:val="00CC19F1"/>
    <w:rsid w:val="00CC2F64"/>
    <w:rsid w:val="00CC3182"/>
    <w:rsid w:val="00CC3C5F"/>
    <w:rsid w:val="00CC4758"/>
    <w:rsid w:val="00CC4F45"/>
    <w:rsid w:val="00CC5A24"/>
    <w:rsid w:val="00CC6938"/>
    <w:rsid w:val="00CC6A41"/>
    <w:rsid w:val="00CC6B07"/>
    <w:rsid w:val="00CC795E"/>
    <w:rsid w:val="00CC7F55"/>
    <w:rsid w:val="00CD019F"/>
    <w:rsid w:val="00CD076A"/>
    <w:rsid w:val="00CD0B96"/>
    <w:rsid w:val="00CD0E8A"/>
    <w:rsid w:val="00CD10F2"/>
    <w:rsid w:val="00CD10F9"/>
    <w:rsid w:val="00CD1B65"/>
    <w:rsid w:val="00CD1CBC"/>
    <w:rsid w:val="00CD1D84"/>
    <w:rsid w:val="00CD20E7"/>
    <w:rsid w:val="00CD2288"/>
    <w:rsid w:val="00CD3E69"/>
    <w:rsid w:val="00CD4007"/>
    <w:rsid w:val="00CD50D8"/>
    <w:rsid w:val="00CD5309"/>
    <w:rsid w:val="00CD6227"/>
    <w:rsid w:val="00CD6B4A"/>
    <w:rsid w:val="00CD6BFC"/>
    <w:rsid w:val="00CD6E5E"/>
    <w:rsid w:val="00CD71FA"/>
    <w:rsid w:val="00CD7B46"/>
    <w:rsid w:val="00CD7D8D"/>
    <w:rsid w:val="00CE0198"/>
    <w:rsid w:val="00CE0B39"/>
    <w:rsid w:val="00CE0B85"/>
    <w:rsid w:val="00CE0E10"/>
    <w:rsid w:val="00CE0E7F"/>
    <w:rsid w:val="00CE1930"/>
    <w:rsid w:val="00CE1B87"/>
    <w:rsid w:val="00CE2865"/>
    <w:rsid w:val="00CE2A00"/>
    <w:rsid w:val="00CE32B1"/>
    <w:rsid w:val="00CE4090"/>
    <w:rsid w:val="00CE4862"/>
    <w:rsid w:val="00CE4F0D"/>
    <w:rsid w:val="00CE5014"/>
    <w:rsid w:val="00CE6A05"/>
    <w:rsid w:val="00CE7150"/>
    <w:rsid w:val="00CE760E"/>
    <w:rsid w:val="00CE7CBE"/>
    <w:rsid w:val="00CE7D6E"/>
    <w:rsid w:val="00CF00AF"/>
    <w:rsid w:val="00CF0395"/>
    <w:rsid w:val="00CF0935"/>
    <w:rsid w:val="00CF0DF1"/>
    <w:rsid w:val="00CF0EFD"/>
    <w:rsid w:val="00CF1116"/>
    <w:rsid w:val="00CF1945"/>
    <w:rsid w:val="00CF24BF"/>
    <w:rsid w:val="00CF261D"/>
    <w:rsid w:val="00CF426D"/>
    <w:rsid w:val="00CF52D7"/>
    <w:rsid w:val="00CF5475"/>
    <w:rsid w:val="00CF54C4"/>
    <w:rsid w:val="00CF5872"/>
    <w:rsid w:val="00CF5C26"/>
    <w:rsid w:val="00CF5F0F"/>
    <w:rsid w:val="00CF5F9D"/>
    <w:rsid w:val="00CF61E8"/>
    <w:rsid w:val="00CF6459"/>
    <w:rsid w:val="00CF6B45"/>
    <w:rsid w:val="00CF6DF6"/>
    <w:rsid w:val="00CF6E79"/>
    <w:rsid w:val="00CF6F70"/>
    <w:rsid w:val="00CF716D"/>
    <w:rsid w:val="00CF77B9"/>
    <w:rsid w:val="00CF7C60"/>
    <w:rsid w:val="00D00562"/>
    <w:rsid w:val="00D009D9"/>
    <w:rsid w:val="00D0148D"/>
    <w:rsid w:val="00D01F03"/>
    <w:rsid w:val="00D01F52"/>
    <w:rsid w:val="00D01F5C"/>
    <w:rsid w:val="00D02550"/>
    <w:rsid w:val="00D033D1"/>
    <w:rsid w:val="00D0347C"/>
    <w:rsid w:val="00D03B2E"/>
    <w:rsid w:val="00D03EAB"/>
    <w:rsid w:val="00D03F2E"/>
    <w:rsid w:val="00D046CD"/>
    <w:rsid w:val="00D0576E"/>
    <w:rsid w:val="00D05BAB"/>
    <w:rsid w:val="00D0628D"/>
    <w:rsid w:val="00D06529"/>
    <w:rsid w:val="00D06D6D"/>
    <w:rsid w:val="00D111BB"/>
    <w:rsid w:val="00D11BEC"/>
    <w:rsid w:val="00D11CF7"/>
    <w:rsid w:val="00D120E4"/>
    <w:rsid w:val="00D1364E"/>
    <w:rsid w:val="00D141FE"/>
    <w:rsid w:val="00D14B02"/>
    <w:rsid w:val="00D1595D"/>
    <w:rsid w:val="00D15A80"/>
    <w:rsid w:val="00D16316"/>
    <w:rsid w:val="00D16817"/>
    <w:rsid w:val="00D16A99"/>
    <w:rsid w:val="00D177EF"/>
    <w:rsid w:val="00D20344"/>
    <w:rsid w:val="00D20791"/>
    <w:rsid w:val="00D207B8"/>
    <w:rsid w:val="00D20909"/>
    <w:rsid w:val="00D218F6"/>
    <w:rsid w:val="00D21A12"/>
    <w:rsid w:val="00D221F5"/>
    <w:rsid w:val="00D22C34"/>
    <w:rsid w:val="00D22CCC"/>
    <w:rsid w:val="00D22D89"/>
    <w:rsid w:val="00D23187"/>
    <w:rsid w:val="00D235BE"/>
    <w:rsid w:val="00D23742"/>
    <w:rsid w:val="00D2441F"/>
    <w:rsid w:val="00D2463E"/>
    <w:rsid w:val="00D24643"/>
    <w:rsid w:val="00D24FD1"/>
    <w:rsid w:val="00D2541E"/>
    <w:rsid w:val="00D2614D"/>
    <w:rsid w:val="00D265B2"/>
    <w:rsid w:val="00D26B41"/>
    <w:rsid w:val="00D27286"/>
    <w:rsid w:val="00D274B7"/>
    <w:rsid w:val="00D27E66"/>
    <w:rsid w:val="00D306E7"/>
    <w:rsid w:val="00D31827"/>
    <w:rsid w:val="00D33410"/>
    <w:rsid w:val="00D33451"/>
    <w:rsid w:val="00D3358B"/>
    <w:rsid w:val="00D33AE6"/>
    <w:rsid w:val="00D33FD1"/>
    <w:rsid w:val="00D34852"/>
    <w:rsid w:val="00D3618C"/>
    <w:rsid w:val="00D36513"/>
    <w:rsid w:val="00D36623"/>
    <w:rsid w:val="00D3684D"/>
    <w:rsid w:val="00D36888"/>
    <w:rsid w:val="00D36C75"/>
    <w:rsid w:val="00D3754A"/>
    <w:rsid w:val="00D4024C"/>
    <w:rsid w:val="00D412A6"/>
    <w:rsid w:val="00D429EB"/>
    <w:rsid w:val="00D42E97"/>
    <w:rsid w:val="00D4326C"/>
    <w:rsid w:val="00D433C4"/>
    <w:rsid w:val="00D43485"/>
    <w:rsid w:val="00D44D00"/>
    <w:rsid w:val="00D44F13"/>
    <w:rsid w:val="00D44F37"/>
    <w:rsid w:val="00D44F54"/>
    <w:rsid w:val="00D45B2C"/>
    <w:rsid w:val="00D45C94"/>
    <w:rsid w:val="00D46569"/>
    <w:rsid w:val="00D468D1"/>
    <w:rsid w:val="00D46E3D"/>
    <w:rsid w:val="00D470F9"/>
    <w:rsid w:val="00D47502"/>
    <w:rsid w:val="00D47915"/>
    <w:rsid w:val="00D47D06"/>
    <w:rsid w:val="00D47D18"/>
    <w:rsid w:val="00D500F2"/>
    <w:rsid w:val="00D505C7"/>
    <w:rsid w:val="00D509F0"/>
    <w:rsid w:val="00D50C8E"/>
    <w:rsid w:val="00D510D0"/>
    <w:rsid w:val="00D511CB"/>
    <w:rsid w:val="00D51769"/>
    <w:rsid w:val="00D51BE3"/>
    <w:rsid w:val="00D52D10"/>
    <w:rsid w:val="00D539EE"/>
    <w:rsid w:val="00D53AED"/>
    <w:rsid w:val="00D53C5B"/>
    <w:rsid w:val="00D55022"/>
    <w:rsid w:val="00D55C1A"/>
    <w:rsid w:val="00D56324"/>
    <w:rsid w:val="00D57DE6"/>
    <w:rsid w:val="00D60611"/>
    <w:rsid w:val="00D61FC8"/>
    <w:rsid w:val="00D623DE"/>
    <w:rsid w:val="00D62665"/>
    <w:rsid w:val="00D627F4"/>
    <w:rsid w:val="00D62BCC"/>
    <w:rsid w:val="00D630B6"/>
    <w:rsid w:val="00D63C5E"/>
    <w:rsid w:val="00D63E95"/>
    <w:rsid w:val="00D64394"/>
    <w:rsid w:val="00D647C6"/>
    <w:rsid w:val="00D64DDB"/>
    <w:rsid w:val="00D64EFB"/>
    <w:rsid w:val="00D66436"/>
    <w:rsid w:val="00D66DE4"/>
    <w:rsid w:val="00D66EF3"/>
    <w:rsid w:val="00D674EF"/>
    <w:rsid w:val="00D678EE"/>
    <w:rsid w:val="00D67EC9"/>
    <w:rsid w:val="00D70FCA"/>
    <w:rsid w:val="00D715F9"/>
    <w:rsid w:val="00D71CB1"/>
    <w:rsid w:val="00D72D21"/>
    <w:rsid w:val="00D72EE0"/>
    <w:rsid w:val="00D72FBF"/>
    <w:rsid w:val="00D732FE"/>
    <w:rsid w:val="00D73930"/>
    <w:rsid w:val="00D739E1"/>
    <w:rsid w:val="00D749B7"/>
    <w:rsid w:val="00D749FB"/>
    <w:rsid w:val="00D74D7F"/>
    <w:rsid w:val="00D75355"/>
    <w:rsid w:val="00D75D1F"/>
    <w:rsid w:val="00D75E2B"/>
    <w:rsid w:val="00D76346"/>
    <w:rsid w:val="00D76805"/>
    <w:rsid w:val="00D77067"/>
    <w:rsid w:val="00D771B3"/>
    <w:rsid w:val="00D77533"/>
    <w:rsid w:val="00D7770C"/>
    <w:rsid w:val="00D779D3"/>
    <w:rsid w:val="00D77BE0"/>
    <w:rsid w:val="00D77CFD"/>
    <w:rsid w:val="00D77E83"/>
    <w:rsid w:val="00D77EE2"/>
    <w:rsid w:val="00D806E3"/>
    <w:rsid w:val="00D808BE"/>
    <w:rsid w:val="00D81207"/>
    <w:rsid w:val="00D8148E"/>
    <w:rsid w:val="00D81911"/>
    <w:rsid w:val="00D820BE"/>
    <w:rsid w:val="00D8216B"/>
    <w:rsid w:val="00D821EB"/>
    <w:rsid w:val="00D836D6"/>
    <w:rsid w:val="00D83B86"/>
    <w:rsid w:val="00D843BE"/>
    <w:rsid w:val="00D846EA"/>
    <w:rsid w:val="00D849D5"/>
    <w:rsid w:val="00D84E33"/>
    <w:rsid w:val="00D851F2"/>
    <w:rsid w:val="00D86129"/>
    <w:rsid w:val="00D86854"/>
    <w:rsid w:val="00D86A0E"/>
    <w:rsid w:val="00D8786F"/>
    <w:rsid w:val="00D87BA1"/>
    <w:rsid w:val="00D87DF9"/>
    <w:rsid w:val="00D90543"/>
    <w:rsid w:val="00D90DBD"/>
    <w:rsid w:val="00D91FC7"/>
    <w:rsid w:val="00D920E5"/>
    <w:rsid w:val="00D9231A"/>
    <w:rsid w:val="00D9269F"/>
    <w:rsid w:val="00D9348B"/>
    <w:rsid w:val="00D93A2D"/>
    <w:rsid w:val="00D93AFD"/>
    <w:rsid w:val="00D93CAB"/>
    <w:rsid w:val="00D94729"/>
    <w:rsid w:val="00D94854"/>
    <w:rsid w:val="00D94C13"/>
    <w:rsid w:val="00D94D03"/>
    <w:rsid w:val="00D952CF"/>
    <w:rsid w:val="00D959ED"/>
    <w:rsid w:val="00D95C54"/>
    <w:rsid w:val="00D9625C"/>
    <w:rsid w:val="00D9670B"/>
    <w:rsid w:val="00D9684C"/>
    <w:rsid w:val="00D9780B"/>
    <w:rsid w:val="00DA083D"/>
    <w:rsid w:val="00DA092C"/>
    <w:rsid w:val="00DA092F"/>
    <w:rsid w:val="00DA0FAB"/>
    <w:rsid w:val="00DA1F05"/>
    <w:rsid w:val="00DA1F2C"/>
    <w:rsid w:val="00DA1F8C"/>
    <w:rsid w:val="00DA2182"/>
    <w:rsid w:val="00DA26F5"/>
    <w:rsid w:val="00DA2803"/>
    <w:rsid w:val="00DA2CB2"/>
    <w:rsid w:val="00DA2D21"/>
    <w:rsid w:val="00DA2DD3"/>
    <w:rsid w:val="00DA384F"/>
    <w:rsid w:val="00DA3AF0"/>
    <w:rsid w:val="00DA3D1F"/>
    <w:rsid w:val="00DA3EB8"/>
    <w:rsid w:val="00DA4917"/>
    <w:rsid w:val="00DA4A98"/>
    <w:rsid w:val="00DA6A12"/>
    <w:rsid w:val="00DA6EBB"/>
    <w:rsid w:val="00DA7D68"/>
    <w:rsid w:val="00DB17A4"/>
    <w:rsid w:val="00DB188C"/>
    <w:rsid w:val="00DB1B2C"/>
    <w:rsid w:val="00DB2672"/>
    <w:rsid w:val="00DB38AC"/>
    <w:rsid w:val="00DB3A48"/>
    <w:rsid w:val="00DB40AB"/>
    <w:rsid w:val="00DB4BBD"/>
    <w:rsid w:val="00DB4D46"/>
    <w:rsid w:val="00DB574A"/>
    <w:rsid w:val="00DB5D20"/>
    <w:rsid w:val="00DB5D95"/>
    <w:rsid w:val="00DB68DD"/>
    <w:rsid w:val="00DB6D4B"/>
    <w:rsid w:val="00DB7100"/>
    <w:rsid w:val="00DB71B9"/>
    <w:rsid w:val="00DB7E5C"/>
    <w:rsid w:val="00DC0104"/>
    <w:rsid w:val="00DC0626"/>
    <w:rsid w:val="00DC0B4F"/>
    <w:rsid w:val="00DC0C2A"/>
    <w:rsid w:val="00DC0EBB"/>
    <w:rsid w:val="00DC0F11"/>
    <w:rsid w:val="00DC142F"/>
    <w:rsid w:val="00DC175B"/>
    <w:rsid w:val="00DC2E13"/>
    <w:rsid w:val="00DC36FB"/>
    <w:rsid w:val="00DC3CF9"/>
    <w:rsid w:val="00DC44D8"/>
    <w:rsid w:val="00DC4933"/>
    <w:rsid w:val="00DC537D"/>
    <w:rsid w:val="00DC6000"/>
    <w:rsid w:val="00DC6E47"/>
    <w:rsid w:val="00DC6F8B"/>
    <w:rsid w:val="00DC6FF1"/>
    <w:rsid w:val="00DC7484"/>
    <w:rsid w:val="00DC77CC"/>
    <w:rsid w:val="00DC7A8A"/>
    <w:rsid w:val="00DD02A0"/>
    <w:rsid w:val="00DD0579"/>
    <w:rsid w:val="00DD05AC"/>
    <w:rsid w:val="00DD0E28"/>
    <w:rsid w:val="00DD124E"/>
    <w:rsid w:val="00DD1537"/>
    <w:rsid w:val="00DD1819"/>
    <w:rsid w:val="00DD2200"/>
    <w:rsid w:val="00DD2CAF"/>
    <w:rsid w:val="00DD330C"/>
    <w:rsid w:val="00DD34E7"/>
    <w:rsid w:val="00DD4FE1"/>
    <w:rsid w:val="00DD60C6"/>
    <w:rsid w:val="00DD64DA"/>
    <w:rsid w:val="00DD6C30"/>
    <w:rsid w:val="00DD6E11"/>
    <w:rsid w:val="00DD733C"/>
    <w:rsid w:val="00DD74DC"/>
    <w:rsid w:val="00DD77AE"/>
    <w:rsid w:val="00DD77F9"/>
    <w:rsid w:val="00DD78CE"/>
    <w:rsid w:val="00DD797F"/>
    <w:rsid w:val="00DE0433"/>
    <w:rsid w:val="00DE05D2"/>
    <w:rsid w:val="00DE0B2E"/>
    <w:rsid w:val="00DE10CA"/>
    <w:rsid w:val="00DE1182"/>
    <w:rsid w:val="00DE1533"/>
    <w:rsid w:val="00DE1CA9"/>
    <w:rsid w:val="00DE1D70"/>
    <w:rsid w:val="00DE253A"/>
    <w:rsid w:val="00DE2ABD"/>
    <w:rsid w:val="00DE2DE0"/>
    <w:rsid w:val="00DE433A"/>
    <w:rsid w:val="00DE4358"/>
    <w:rsid w:val="00DE4905"/>
    <w:rsid w:val="00DE4B9E"/>
    <w:rsid w:val="00DE570B"/>
    <w:rsid w:val="00DE5752"/>
    <w:rsid w:val="00DE5843"/>
    <w:rsid w:val="00DE591E"/>
    <w:rsid w:val="00DE5E44"/>
    <w:rsid w:val="00DE6255"/>
    <w:rsid w:val="00DE6C00"/>
    <w:rsid w:val="00DE7170"/>
    <w:rsid w:val="00DE76E8"/>
    <w:rsid w:val="00DF073D"/>
    <w:rsid w:val="00DF0C14"/>
    <w:rsid w:val="00DF16E8"/>
    <w:rsid w:val="00DF17D6"/>
    <w:rsid w:val="00DF2F3A"/>
    <w:rsid w:val="00DF3100"/>
    <w:rsid w:val="00DF3532"/>
    <w:rsid w:val="00DF3DC3"/>
    <w:rsid w:val="00DF3DF6"/>
    <w:rsid w:val="00DF47BF"/>
    <w:rsid w:val="00DF49D9"/>
    <w:rsid w:val="00DF4B1F"/>
    <w:rsid w:val="00DF5032"/>
    <w:rsid w:val="00DF519E"/>
    <w:rsid w:val="00DF5811"/>
    <w:rsid w:val="00DF5A6E"/>
    <w:rsid w:val="00DF666D"/>
    <w:rsid w:val="00DF769D"/>
    <w:rsid w:val="00DF7BD6"/>
    <w:rsid w:val="00DF7C2F"/>
    <w:rsid w:val="00E004DD"/>
    <w:rsid w:val="00E00CC0"/>
    <w:rsid w:val="00E026E4"/>
    <w:rsid w:val="00E0323D"/>
    <w:rsid w:val="00E03B12"/>
    <w:rsid w:val="00E03B57"/>
    <w:rsid w:val="00E04830"/>
    <w:rsid w:val="00E04B76"/>
    <w:rsid w:val="00E04B8B"/>
    <w:rsid w:val="00E04DAE"/>
    <w:rsid w:val="00E056F2"/>
    <w:rsid w:val="00E05F9D"/>
    <w:rsid w:val="00E06193"/>
    <w:rsid w:val="00E066F7"/>
    <w:rsid w:val="00E06C1F"/>
    <w:rsid w:val="00E10A75"/>
    <w:rsid w:val="00E12C88"/>
    <w:rsid w:val="00E12D5F"/>
    <w:rsid w:val="00E1395A"/>
    <w:rsid w:val="00E14026"/>
    <w:rsid w:val="00E1440D"/>
    <w:rsid w:val="00E145C3"/>
    <w:rsid w:val="00E147CB"/>
    <w:rsid w:val="00E14BCD"/>
    <w:rsid w:val="00E15C08"/>
    <w:rsid w:val="00E15F66"/>
    <w:rsid w:val="00E16293"/>
    <w:rsid w:val="00E16E61"/>
    <w:rsid w:val="00E17168"/>
    <w:rsid w:val="00E17384"/>
    <w:rsid w:val="00E17520"/>
    <w:rsid w:val="00E20760"/>
    <w:rsid w:val="00E21C7D"/>
    <w:rsid w:val="00E226F7"/>
    <w:rsid w:val="00E22B43"/>
    <w:rsid w:val="00E23100"/>
    <w:rsid w:val="00E23644"/>
    <w:rsid w:val="00E23B11"/>
    <w:rsid w:val="00E23DD2"/>
    <w:rsid w:val="00E23DDB"/>
    <w:rsid w:val="00E2439F"/>
    <w:rsid w:val="00E2464F"/>
    <w:rsid w:val="00E248CC"/>
    <w:rsid w:val="00E249B0"/>
    <w:rsid w:val="00E250C1"/>
    <w:rsid w:val="00E262C2"/>
    <w:rsid w:val="00E26849"/>
    <w:rsid w:val="00E26901"/>
    <w:rsid w:val="00E274B2"/>
    <w:rsid w:val="00E27787"/>
    <w:rsid w:val="00E3000E"/>
    <w:rsid w:val="00E301B2"/>
    <w:rsid w:val="00E3086B"/>
    <w:rsid w:val="00E31B71"/>
    <w:rsid w:val="00E32158"/>
    <w:rsid w:val="00E32B19"/>
    <w:rsid w:val="00E33429"/>
    <w:rsid w:val="00E33CE8"/>
    <w:rsid w:val="00E3521C"/>
    <w:rsid w:val="00E3524D"/>
    <w:rsid w:val="00E35B9E"/>
    <w:rsid w:val="00E364A6"/>
    <w:rsid w:val="00E36506"/>
    <w:rsid w:val="00E368DD"/>
    <w:rsid w:val="00E37BA2"/>
    <w:rsid w:val="00E37F3D"/>
    <w:rsid w:val="00E400FA"/>
    <w:rsid w:val="00E40424"/>
    <w:rsid w:val="00E4089E"/>
    <w:rsid w:val="00E40BA9"/>
    <w:rsid w:val="00E40D8C"/>
    <w:rsid w:val="00E41124"/>
    <w:rsid w:val="00E41C6A"/>
    <w:rsid w:val="00E41ECE"/>
    <w:rsid w:val="00E4251E"/>
    <w:rsid w:val="00E426A5"/>
    <w:rsid w:val="00E43B82"/>
    <w:rsid w:val="00E44409"/>
    <w:rsid w:val="00E4541C"/>
    <w:rsid w:val="00E458C0"/>
    <w:rsid w:val="00E45B06"/>
    <w:rsid w:val="00E46B75"/>
    <w:rsid w:val="00E50822"/>
    <w:rsid w:val="00E50A50"/>
    <w:rsid w:val="00E50CF4"/>
    <w:rsid w:val="00E50D96"/>
    <w:rsid w:val="00E514B5"/>
    <w:rsid w:val="00E51E03"/>
    <w:rsid w:val="00E52E8D"/>
    <w:rsid w:val="00E52F75"/>
    <w:rsid w:val="00E532C4"/>
    <w:rsid w:val="00E5350C"/>
    <w:rsid w:val="00E53737"/>
    <w:rsid w:val="00E54463"/>
    <w:rsid w:val="00E5469D"/>
    <w:rsid w:val="00E5501B"/>
    <w:rsid w:val="00E55497"/>
    <w:rsid w:val="00E55A3E"/>
    <w:rsid w:val="00E55F17"/>
    <w:rsid w:val="00E563A5"/>
    <w:rsid w:val="00E56798"/>
    <w:rsid w:val="00E56BA1"/>
    <w:rsid w:val="00E56BAE"/>
    <w:rsid w:val="00E570F5"/>
    <w:rsid w:val="00E5784B"/>
    <w:rsid w:val="00E57C11"/>
    <w:rsid w:val="00E57F74"/>
    <w:rsid w:val="00E57F8B"/>
    <w:rsid w:val="00E606C4"/>
    <w:rsid w:val="00E60C79"/>
    <w:rsid w:val="00E61405"/>
    <w:rsid w:val="00E61958"/>
    <w:rsid w:val="00E61A8F"/>
    <w:rsid w:val="00E61ED8"/>
    <w:rsid w:val="00E6235E"/>
    <w:rsid w:val="00E625AE"/>
    <w:rsid w:val="00E6266B"/>
    <w:rsid w:val="00E62836"/>
    <w:rsid w:val="00E62D3B"/>
    <w:rsid w:val="00E62DEA"/>
    <w:rsid w:val="00E63880"/>
    <w:rsid w:val="00E641EE"/>
    <w:rsid w:val="00E655D5"/>
    <w:rsid w:val="00E66039"/>
    <w:rsid w:val="00E66230"/>
    <w:rsid w:val="00E66A9F"/>
    <w:rsid w:val="00E701BC"/>
    <w:rsid w:val="00E70CE6"/>
    <w:rsid w:val="00E7218D"/>
    <w:rsid w:val="00E7257E"/>
    <w:rsid w:val="00E72C43"/>
    <w:rsid w:val="00E72C8F"/>
    <w:rsid w:val="00E73115"/>
    <w:rsid w:val="00E73217"/>
    <w:rsid w:val="00E7337A"/>
    <w:rsid w:val="00E7462F"/>
    <w:rsid w:val="00E748DB"/>
    <w:rsid w:val="00E751EA"/>
    <w:rsid w:val="00E75ECC"/>
    <w:rsid w:val="00E76410"/>
    <w:rsid w:val="00E77BC9"/>
    <w:rsid w:val="00E80C9F"/>
    <w:rsid w:val="00E8185D"/>
    <w:rsid w:val="00E8215A"/>
    <w:rsid w:val="00E828BD"/>
    <w:rsid w:val="00E82B4A"/>
    <w:rsid w:val="00E83202"/>
    <w:rsid w:val="00E83775"/>
    <w:rsid w:val="00E8415E"/>
    <w:rsid w:val="00E85802"/>
    <w:rsid w:val="00E85829"/>
    <w:rsid w:val="00E861D4"/>
    <w:rsid w:val="00E864DC"/>
    <w:rsid w:val="00E870CE"/>
    <w:rsid w:val="00E871B1"/>
    <w:rsid w:val="00E871EC"/>
    <w:rsid w:val="00E87210"/>
    <w:rsid w:val="00E87615"/>
    <w:rsid w:val="00E87D94"/>
    <w:rsid w:val="00E87FEF"/>
    <w:rsid w:val="00E90937"/>
    <w:rsid w:val="00E90C6B"/>
    <w:rsid w:val="00E92564"/>
    <w:rsid w:val="00E9266A"/>
    <w:rsid w:val="00E927F8"/>
    <w:rsid w:val="00E9295E"/>
    <w:rsid w:val="00E92A0B"/>
    <w:rsid w:val="00E93665"/>
    <w:rsid w:val="00E93780"/>
    <w:rsid w:val="00E93D2B"/>
    <w:rsid w:val="00E93F8F"/>
    <w:rsid w:val="00E95802"/>
    <w:rsid w:val="00E96713"/>
    <w:rsid w:val="00E96859"/>
    <w:rsid w:val="00E976D8"/>
    <w:rsid w:val="00E97C66"/>
    <w:rsid w:val="00EA0751"/>
    <w:rsid w:val="00EA0FEA"/>
    <w:rsid w:val="00EA1C53"/>
    <w:rsid w:val="00EA26D1"/>
    <w:rsid w:val="00EA26F8"/>
    <w:rsid w:val="00EA29C1"/>
    <w:rsid w:val="00EA30F0"/>
    <w:rsid w:val="00EA3882"/>
    <w:rsid w:val="00EA3C7C"/>
    <w:rsid w:val="00EA400A"/>
    <w:rsid w:val="00EA4B3F"/>
    <w:rsid w:val="00EA4BB8"/>
    <w:rsid w:val="00EA50FD"/>
    <w:rsid w:val="00EA53B6"/>
    <w:rsid w:val="00EA56DC"/>
    <w:rsid w:val="00EA5A5D"/>
    <w:rsid w:val="00EA63A0"/>
    <w:rsid w:val="00EA6793"/>
    <w:rsid w:val="00EA6F0C"/>
    <w:rsid w:val="00EA7946"/>
    <w:rsid w:val="00EB0855"/>
    <w:rsid w:val="00EB0A53"/>
    <w:rsid w:val="00EB12FA"/>
    <w:rsid w:val="00EB17DD"/>
    <w:rsid w:val="00EB192D"/>
    <w:rsid w:val="00EB1F75"/>
    <w:rsid w:val="00EB2BAA"/>
    <w:rsid w:val="00EB3277"/>
    <w:rsid w:val="00EB3E00"/>
    <w:rsid w:val="00EB4476"/>
    <w:rsid w:val="00EB4848"/>
    <w:rsid w:val="00EB4A09"/>
    <w:rsid w:val="00EB4BF0"/>
    <w:rsid w:val="00EB4E93"/>
    <w:rsid w:val="00EB5277"/>
    <w:rsid w:val="00EB58E6"/>
    <w:rsid w:val="00EB5B2C"/>
    <w:rsid w:val="00EB60B3"/>
    <w:rsid w:val="00EB64B5"/>
    <w:rsid w:val="00EB6AE0"/>
    <w:rsid w:val="00EB79A0"/>
    <w:rsid w:val="00EB79BE"/>
    <w:rsid w:val="00EC0614"/>
    <w:rsid w:val="00EC0920"/>
    <w:rsid w:val="00EC1FDE"/>
    <w:rsid w:val="00EC261D"/>
    <w:rsid w:val="00EC2BE1"/>
    <w:rsid w:val="00EC2BE8"/>
    <w:rsid w:val="00EC334F"/>
    <w:rsid w:val="00EC3456"/>
    <w:rsid w:val="00EC3704"/>
    <w:rsid w:val="00EC3BF1"/>
    <w:rsid w:val="00EC3EA8"/>
    <w:rsid w:val="00EC5129"/>
    <w:rsid w:val="00EC5DE2"/>
    <w:rsid w:val="00EC6B6D"/>
    <w:rsid w:val="00EC74C9"/>
    <w:rsid w:val="00EC7C68"/>
    <w:rsid w:val="00EC7CEE"/>
    <w:rsid w:val="00ED05A7"/>
    <w:rsid w:val="00ED05B4"/>
    <w:rsid w:val="00ED178E"/>
    <w:rsid w:val="00ED1A98"/>
    <w:rsid w:val="00ED21CE"/>
    <w:rsid w:val="00ED2994"/>
    <w:rsid w:val="00ED2CDC"/>
    <w:rsid w:val="00ED3800"/>
    <w:rsid w:val="00ED4022"/>
    <w:rsid w:val="00ED5127"/>
    <w:rsid w:val="00ED54AA"/>
    <w:rsid w:val="00ED5763"/>
    <w:rsid w:val="00ED5B05"/>
    <w:rsid w:val="00ED6899"/>
    <w:rsid w:val="00ED6909"/>
    <w:rsid w:val="00ED6D11"/>
    <w:rsid w:val="00ED6D14"/>
    <w:rsid w:val="00ED6FAB"/>
    <w:rsid w:val="00EE0BA3"/>
    <w:rsid w:val="00EE19FF"/>
    <w:rsid w:val="00EE20E8"/>
    <w:rsid w:val="00EE21B5"/>
    <w:rsid w:val="00EE22C3"/>
    <w:rsid w:val="00EE3325"/>
    <w:rsid w:val="00EE35A4"/>
    <w:rsid w:val="00EE4749"/>
    <w:rsid w:val="00EE4D46"/>
    <w:rsid w:val="00EE5330"/>
    <w:rsid w:val="00EE5F2A"/>
    <w:rsid w:val="00EE6C47"/>
    <w:rsid w:val="00EF0EC5"/>
    <w:rsid w:val="00EF14A9"/>
    <w:rsid w:val="00EF1F8B"/>
    <w:rsid w:val="00EF2A34"/>
    <w:rsid w:val="00EF2D92"/>
    <w:rsid w:val="00EF3671"/>
    <w:rsid w:val="00EF38E0"/>
    <w:rsid w:val="00EF3CD9"/>
    <w:rsid w:val="00EF541C"/>
    <w:rsid w:val="00EF5625"/>
    <w:rsid w:val="00EF6027"/>
    <w:rsid w:val="00EF649A"/>
    <w:rsid w:val="00EF68DE"/>
    <w:rsid w:val="00EF6B13"/>
    <w:rsid w:val="00EF6F7A"/>
    <w:rsid w:val="00EF7609"/>
    <w:rsid w:val="00EF7673"/>
    <w:rsid w:val="00F00960"/>
    <w:rsid w:val="00F00BF0"/>
    <w:rsid w:val="00F00C82"/>
    <w:rsid w:val="00F0130A"/>
    <w:rsid w:val="00F01541"/>
    <w:rsid w:val="00F018B0"/>
    <w:rsid w:val="00F018CC"/>
    <w:rsid w:val="00F022A8"/>
    <w:rsid w:val="00F02F4A"/>
    <w:rsid w:val="00F03C9C"/>
    <w:rsid w:val="00F03D70"/>
    <w:rsid w:val="00F04699"/>
    <w:rsid w:val="00F04B97"/>
    <w:rsid w:val="00F05B44"/>
    <w:rsid w:val="00F05F30"/>
    <w:rsid w:val="00F06A25"/>
    <w:rsid w:val="00F070AE"/>
    <w:rsid w:val="00F07299"/>
    <w:rsid w:val="00F07B0A"/>
    <w:rsid w:val="00F10786"/>
    <w:rsid w:val="00F10FAB"/>
    <w:rsid w:val="00F11312"/>
    <w:rsid w:val="00F11DD5"/>
    <w:rsid w:val="00F11EE4"/>
    <w:rsid w:val="00F12143"/>
    <w:rsid w:val="00F12911"/>
    <w:rsid w:val="00F1307C"/>
    <w:rsid w:val="00F13DD3"/>
    <w:rsid w:val="00F155C9"/>
    <w:rsid w:val="00F15985"/>
    <w:rsid w:val="00F167EC"/>
    <w:rsid w:val="00F169F7"/>
    <w:rsid w:val="00F16AAF"/>
    <w:rsid w:val="00F16E94"/>
    <w:rsid w:val="00F17486"/>
    <w:rsid w:val="00F17676"/>
    <w:rsid w:val="00F203B1"/>
    <w:rsid w:val="00F20485"/>
    <w:rsid w:val="00F20DFF"/>
    <w:rsid w:val="00F20F85"/>
    <w:rsid w:val="00F21750"/>
    <w:rsid w:val="00F2226B"/>
    <w:rsid w:val="00F227DE"/>
    <w:rsid w:val="00F228D6"/>
    <w:rsid w:val="00F22921"/>
    <w:rsid w:val="00F22EE4"/>
    <w:rsid w:val="00F22F73"/>
    <w:rsid w:val="00F23082"/>
    <w:rsid w:val="00F2326C"/>
    <w:rsid w:val="00F2362E"/>
    <w:rsid w:val="00F23F5B"/>
    <w:rsid w:val="00F240FA"/>
    <w:rsid w:val="00F243B7"/>
    <w:rsid w:val="00F2478F"/>
    <w:rsid w:val="00F24A81"/>
    <w:rsid w:val="00F24F59"/>
    <w:rsid w:val="00F258DE"/>
    <w:rsid w:val="00F26315"/>
    <w:rsid w:val="00F26389"/>
    <w:rsid w:val="00F263E9"/>
    <w:rsid w:val="00F26C76"/>
    <w:rsid w:val="00F27658"/>
    <w:rsid w:val="00F30A16"/>
    <w:rsid w:val="00F31012"/>
    <w:rsid w:val="00F31092"/>
    <w:rsid w:val="00F31260"/>
    <w:rsid w:val="00F313B3"/>
    <w:rsid w:val="00F31EFF"/>
    <w:rsid w:val="00F326BE"/>
    <w:rsid w:val="00F326CE"/>
    <w:rsid w:val="00F32BDE"/>
    <w:rsid w:val="00F33425"/>
    <w:rsid w:val="00F33BAC"/>
    <w:rsid w:val="00F3502B"/>
    <w:rsid w:val="00F35C0F"/>
    <w:rsid w:val="00F35C43"/>
    <w:rsid w:val="00F36E9F"/>
    <w:rsid w:val="00F372C6"/>
    <w:rsid w:val="00F373E7"/>
    <w:rsid w:val="00F40422"/>
    <w:rsid w:val="00F40857"/>
    <w:rsid w:val="00F410E8"/>
    <w:rsid w:val="00F411CC"/>
    <w:rsid w:val="00F41964"/>
    <w:rsid w:val="00F41B5F"/>
    <w:rsid w:val="00F41CC3"/>
    <w:rsid w:val="00F4246E"/>
    <w:rsid w:val="00F43898"/>
    <w:rsid w:val="00F45B26"/>
    <w:rsid w:val="00F45FA7"/>
    <w:rsid w:val="00F46636"/>
    <w:rsid w:val="00F47567"/>
    <w:rsid w:val="00F479E7"/>
    <w:rsid w:val="00F47A33"/>
    <w:rsid w:val="00F507C8"/>
    <w:rsid w:val="00F51565"/>
    <w:rsid w:val="00F51E71"/>
    <w:rsid w:val="00F51EF3"/>
    <w:rsid w:val="00F530B1"/>
    <w:rsid w:val="00F530B5"/>
    <w:rsid w:val="00F535F7"/>
    <w:rsid w:val="00F53721"/>
    <w:rsid w:val="00F53B9E"/>
    <w:rsid w:val="00F5433E"/>
    <w:rsid w:val="00F54FC9"/>
    <w:rsid w:val="00F55382"/>
    <w:rsid w:val="00F555DC"/>
    <w:rsid w:val="00F56036"/>
    <w:rsid w:val="00F56454"/>
    <w:rsid w:val="00F60842"/>
    <w:rsid w:val="00F611CF"/>
    <w:rsid w:val="00F61701"/>
    <w:rsid w:val="00F617B3"/>
    <w:rsid w:val="00F623F4"/>
    <w:rsid w:val="00F62A9A"/>
    <w:rsid w:val="00F6382F"/>
    <w:rsid w:val="00F641BB"/>
    <w:rsid w:val="00F64420"/>
    <w:rsid w:val="00F64AFA"/>
    <w:rsid w:val="00F64E2C"/>
    <w:rsid w:val="00F6545C"/>
    <w:rsid w:val="00F65645"/>
    <w:rsid w:val="00F65906"/>
    <w:rsid w:val="00F665CD"/>
    <w:rsid w:val="00F66873"/>
    <w:rsid w:val="00F66CFD"/>
    <w:rsid w:val="00F6744B"/>
    <w:rsid w:val="00F67C62"/>
    <w:rsid w:val="00F67CC7"/>
    <w:rsid w:val="00F70C59"/>
    <w:rsid w:val="00F731F5"/>
    <w:rsid w:val="00F734F1"/>
    <w:rsid w:val="00F7378F"/>
    <w:rsid w:val="00F7399B"/>
    <w:rsid w:val="00F73A05"/>
    <w:rsid w:val="00F73ECC"/>
    <w:rsid w:val="00F73F6E"/>
    <w:rsid w:val="00F73FC8"/>
    <w:rsid w:val="00F75970"/>
    <w:rsid w:val="00F75C02"/>
    <w:rsid w:val="00F76B39"/>
    <w:rsid w:val="00F7762F"/>
    <w:rsid w:val="00F80D81"/>
    <w:rsid w:val="00F81228"/>
    <w:rsid w:val="00F813AE"/>
    <w:rsid w:val="00F81B0D"/>
    <w:rsid w:val="00F81B79"/>
    <w:rsid w:val="00F8218B"/>
    <w:rsid w:val="00F82530"/>
    <w:rsid w:val="00F82647"/>
    <w:rsid w:val="00F82DD2"/>
    <w:rsid w:val="00F834D6"/>
    <w:rsid w:val="00F837B2"/>
    <w:rsid w:val="00F83CAB"/>
    <w:rsid w:val="00F83CE3"/>
    <w:rsid w:val="00F844D7"/>
    <w:rsid w:val="00F84C01"/>
    <w:rsid w:val="00F858CC"/>
    <w:rsid w:val="00F85BEE"/>
    <w:rsid w:val="00F85DF2"/>
    <w:rsid w:val="00F85F94"/>
    <w:rsid w:val="00F8613D"/>
    <w:rsid w:val="00F86393"/>
    <w:rsid w:val="00F868BE"/>
    <w:rsid w:val="00F86919"/>
    <w:rsid w:val="00F86D9F"/>
    <w:rsid w:val="00F87433"/>
    <w:rsid w:val="00F87B4A"/>
    <w:rsid w:val="00F90A4B"/>
    <w:rsid w:val="00F90D7F"/>
    <w:rsid w:val="00F91800"/>
    <w:rsid w:val="00F91CB1"/>
    <w:rsid w:val="00F9212A"/>
    <w:rsid w:val="00F924D1"/>
    <w:rsid w:val="00F92541"/>
    <w:rsid w:val="00F92E1B"/>
    <w:rsid w:val="00F93181"/>
    <w:rsid w:val="00F933FF"/>
    <w:rsid w:val="00F94B49"/>
    <w:rsid w:val="00F95BC5"/>
    <w:rsid w:val="00F9617F"/>
    <w:rsid w:val="00F961E5"/>
    <w:rsid w:val="00F97730"/>
    <w:rsid w:val="00F97849"/>
    <w:rsid w:val="00FA0054"/>
    <w:rsid w:val="00FA1A39"/>
    <w:rsid w:val="00FA2B87"/>
    <w:rsid w:val="00FA2E9C"/>
    <w:rsid w:val="00FA312C"/>
    <w:rsid w:val="00FA36A1"/>
    <w:rsid w:val="00FA43F2"/>
    <w:rsid w:val="00FA45A7"/>
    <w:rsid w:val="00FA5225"/>
    <w:rsid w:val="00FA54D8"/>
    <w:rsid w:val="00FA5FD3"/>
    <w:rsid w:val="00FA6312"/>
    <w:rsid w:val="00FA6EBA"/>
    <w:rsid w:val="00FA6F14"/>
    <w:rsid w:val="00FA764A"/>
    <w:rsid w:val="00FA7650"/>
    <w:rsid w:val="00FA76D3"/>
    <w:rsid w:val="00FA7821"/>
    <w:rsid w:val="00FB0FC0"/>
    <w:rsid w:val="00FB1610"/>
    <w:rsid w:val="00FB279D"/>
    <w:rsid w:val="00FB31D3"/>
    <w:rsid w:val="00FB335A"/>
    <w:rsid w:val="00FB3966"/>
    <w:rsid w:val="00FB4370"/>
    <w:rsid w:val="00FB46C5"/>
    <w:rsid w:val="00FB53A7"/>
    <w:rsid w:val="00FB54A1"/>
    <w:rsid w:val="00FB59FF"/>
    <w:rsid w:val="00FB6012"/>
    <w:rsid w:val="00FB6776"/>
    <w:rsid w:val="00FB6809"/>
    <w:rsid w:val="00FB6926"/>
    <w:rsid w:val="00FB70EC"/>
    <w:rsid w:val="00FB7E46"/>
    <w:rsid w:val="00FC0713"/>
    <w:rsid w:val="00FC0902"/>
    <w:rsid w:val="00FC0ACE"/>
    <w:rsid w:val="00FC15BC"/>
    <w:rsid w:val="00FC178B"/>
    <w:rsid w:val="00FC1B0A"/>
    <w:rsid w:val="00FC2CEC"/>
    <w:rsid w:val="00FC3004"/>
    <w:rsid w:val="00FC311F"/>
    <w:rsid w:val="00FC35E5"/>
    <w:rsid w:val="00FC38C1"/>
    <w:rsid w:val="00FC42E5"/>
    <w:rsid w:val="00FC4868"/>
    <w:rsid w:val="00FC4C1A"/>
    <w:rsid w:val="00FC4DD4"/>
    <w:rsid w:val="00FC502B"/>
    <w:rsid w:val="00FC5230"/>
    <w:rsid w:val="00FC6A1E"/>
    <w:rsid w:val="00FC6F85"/>
    <w:rsid w:val="00FC7316"/>
    <w:rsid w:val="00FC74F7"/>
    <w:rsid w:val="00FD06A9"/>
    <w:rsid w:val="00FD0A25"/>
    <w:rsid w:val="00FD18EF"/>
    <w:rsid w:val="00FD19DB"/>
    <w:rsid w:val="00FD21CE"/>
    <w:rsid w:val="00FD3A6D"/>
    <w:rsid w:val="00FD3B7D"/>
    <w:rsid w:val="00FD3D23"/>
    <w:rsid w:val="00FD3D48"/>
    <w:rsid w:val="00FD5C18"/>
    <w:rsid w:val="00FD6939"/>
    <w:rsid w:val="00FD6C64"/>
    <w:rsid w:val="00FD7795"/>
    <w:rsid w:val="00FD7E14"/>
    <w:rsid w:val="00FE010F"/>
    <w:rsid w:val="00FE0EC2"/>
    <w:rsid w:val="00FE11DE"/>
    <w:rsid w:val="00FE13E6"/>
    <w:rsid w:val="00FE18FD"/>
    <w:rsid w:val="00FE23EB"/>
    <w:rsid w:val="00FE2724"/>
    <w:rsid w:val="00FE28CB"/>
    <w:rsid w:val="00FE3378"/>
    <w:rsid w:val="00FE375E"/>
    <w:rsid w:val="00FE3A1F"/>
    <w:rsid w:val="00FE3F07"/>
    <w:rsid w:val="00FE3FAD"/>
    <w:rsid w:val="00FE4D2A"/>
    <w:rsid w:val="00FE685B"/>
    <w:rsid w:val="00FE6962"/>
    <w:rsid w:val="00FE6BD6"/>
    <w:rsid w:val="00FE7118"/>
    <w:rsid w:val="00FE78B1"/>
    <w:rsid w:val="00FE7917"/>
    <w:rsid w:val="00FE79F7"/>
    <w:rsid w:val="00FE7B1E"/>
    <w:rsid w:val="00FF07AE"/>
    <w:rsid w:val="00FF083D"/>
    <w:rsid w:val="00FF10A5"/>
    <w:rsid w:val="00FF12E5"/>
    <w:rsid w:val="00FF1600"/>
    <w:rsid w:val="00FF1F42"/>
    <w:rsid w:val="00FF2067"/>
    <w:rsid w:val="00FF255B"/>
    <w:rsid w:val="00FF2785"/>
    <w:rsid w:val="00FF27CF"/>
    <w:rsid w:val="00FF2926"/>
    <w:rsid w:val="00FF29D9"/>
    <w:rsid w:val="00FF2F48"/>
    <w:rsid w:val="00FF33B3"/>
    <w:rsid w:val="00FF3EFF"/>
    <w:rsid w:val="00FF4009"/>
    <w:rsid w:val="00FF43E9"/>
    <w:rsid w:val="00FF441A"/>
    <w:rsid w:val="00FF486B"/>
    <w:rsid w:val="00FF4FA4"/>
    <w:rsid w:val="00FF5C26"/>
    <w:rsid w:val="00FF5F26"/>
    <w:rsid w:val="00FF6881"/>
    <w:rsid w:val="00FF796E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3D6CA6"/>
  <w15:chartTrackingRefBased/>
  <w15:docId w15:val="{9A40E924-8333-4D83-B162-95B861F1E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0D0B"/>
    <w:rPr>
      <w:lang w:eastAsia="en-US"/>
    </w:rPr>
  </w:style>
  <w:style w:type="paragraph" w:styleId="Nagwek1">
    <w:name w:val="heading 1"/>
    <w:basedOn w:val="Normalny"/>
    <w:next w:val="Normalny"/>
    <w:qFormat/>
    <w:rsid w:val="00F66873"/>
    <w:pPr>
      <w:keepNext/>
      <w:spacing w:line="360" w:lineRule="auto"/>
      <w:jc w:val="center"/>
      <w:outlineLvl w:val="0"/>
    </w:pPr>
    <w:rPr>
      <w:rFonts w:ascii="Arial Narrow" w:hAnsi="Arial Narrow"/>
      <w:sz w:val="28"/>
    </w:rPr>
  </w:style>
  <w:style w:type="paragraph" w:styleId="Nagwek2">
    <w:name w:val="heading 2"/>
    <w:basedOn w:val="Normalny"/>
    <w:next w:val="Normalny"/>
    <w:qFormat/>
    <w:rsid w:val="00F66873"/>
    <w:pPr>
      <w:keepNext/>
      <w:spacing w:line="360" w:lineRule="auto"/>
      <w:outlineLvl w:val="1"/>
    </w:pPr>
    <w:rPr>
      <w:rFonts w:ascii="Arial Narrow" w:hAnsi="Arial Narrow"/>
      <w:b/>
      <w:sz w:val="24"/>
    </w:rPr>
  </w:style>
  <w:style w:type="paragraph" w:styleId="Nagwek3">
    <w:name w:val="heading 3"/>
    <w:basedOn w:val="Normalny"/>
    <w:next w:val="Normalny"/>
    <w:qFormat/>
    <w:rsid w:val="00F66873"/>
    <w:pPr>
      <w:keepNext/>
      <w:spacing w:line="360" w:lineRule="auto"/>
      <w:jc w:val="center"/>
      <w:outlineLvl w:val="2"/>
    </w:pPr>
    <w:rPr>
      <w:rFonts w:ascii="Arial Narrow" w:hAnsi="Arial Narrow"/>
      <w:sz w:val="24"/>
    </w:rPr>
  </w:style>
  <w:style w:type="paragraph" w:styleId="Nagwek4">
    <w:name w:val="heading 4"/>
    <w:basedOn w:val="Normalny"/>
    <w:next w:val="Normalny"/>
    <w:qFormat/>
    <w:rsid w:val="00F66873"/>
    <w:pPr>
      <w:keepNext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F66873"/>
    <w:pPr>
      <w:keepNext/>
      <w:jc w:val="center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F66873"/>
    <w:pPr>
      <w:keepNext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F66873"/>
    <w:pPr>
      <w:keepNext/>
      <w:jc w:val="center"/>
      <w:outlineLvl w:val="6"/>
    </w:pPr>
    <w:rPr>
      <w:b/>
      <w:bCs/>
      <w:sz w:val="22"/>
      <w:szCs w:val="22"/>
      <w:lang w:val="de-DE" w:eastAsia="pl-PL"/>
    </w:rPr>
  </w:style>
  <w:style w:type="paragraph" w:styleId="Nagwek9">
    <w:name w:val="heading 9"/>
    <w:basedOn w:val="Normalny"/>
    <w:next w:val="Normalny"/>
    <w:qFormat/>
    <w:rsid w:val="00F66873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b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66873"/>
    <w:pPr>
      <w:spacing w:line="360" w:lineRule="auto"/>
      <w:jc w:val="center"/>
    </w:pPr>
    <w:rPr>
      <w:rFonts w:ascii="Arial Narrow" w:hAnsi="Arial Narrow"/>
      <w:b/>
      <w:sz w:val="28"/>
      <w:lang w:val="x-none"/>
    </w:rPr>
  </w:style>
  <w:style w:type="paragraph" w:styleId="Tekstpodstawowywcity">
    <w:name w:val="Body Text Indent"/>
    <w:basedOn w:val="Normalny"/>
    <w:rsid w:val="00F66873"/>
    <w:pPr>
      <w:spacing w:line="360" w:lineRule="auto"/>
      <w:ind w:left="360" w:firstLine="348"/>
      <w:jc w:val="both"/>
    </w:pPr>
    <w:rPr>
      <w:rFonts w:ascii="Arial Narrow" w:hAnsi="Arial Narrow"/>
      <w:sz w:val="28"/>
    </w:rPr>
  </w:style>
  <w:style w:type="paragraph" w:styleId="Tekstpodstawowy2">
    <w:name w:val="Body Text 2"/>
    <w:basedOn w:val="Normalny"/>
    <w:link w:val="Tekstpodstawowy2Znak"/>
    <w:rsid w:val="00F66873"/>
    <w:rPr>
      <w:sz w:val="24"/>
    </w:rPr>
  </w:style>
  <w:style w:type="character" w:styleId="Numerstrony">
    <w:name w:val="page number"/>
    <w:basedOn w:val="Domylnaczcionkaakapitu"/>
    <w:rsid w:val="00F66873"/>
  </w:style>
  <w:style w:type="paragraph" w:styleId="Stopka">
    <w:name w:val="footer"/>
    <w:basedOn w:val="Normalny"/>
    <w:link w:val="StopkaZnak"/>
    <w:uiPriority w:val="99"/>
    <w:rsid w:val="00F6687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rsid w:val="00F66873"/>
    <w:pPr>
      <w:jc w:val="center"/>
    </w:pPr>
    <w:rPr>
      <w:rFonts w:ascii="Arial" w:hAnsi="Arial"/>
      <w:b/>
      <w:sz w:val="28"/>
    </w:rPr>
  </w:style>
  <w:style w:type="paragraph" w:styleId="Tekstpodstawowywcity3">
    <w:name w:val="Body Text Indent 3"/>
    <w:basedOn w:val="Normalny"/>
    <w:rsid w:val="00F66873"/>
    <w:pPr>
      <w:ind w:left="708"/>
    </w:pPr>
    <w:rPr>
      <w:sz w:val="24"/>
    </w:rPr>
  </w:style>
  <w:style w:type="paragraph" w:styleId="Tekstpodstawowy3">
    <w:name w:val="Body Text 3"/>
    <w:basedOn w:val="Normalny"/>
    <w:rsid w:val="00F66873"/>
    <w:pPr>
      <w:spacing w:line="360" w:lineRule="auto"/>
    </w:pPr>
    <w:rPr>
      <w:sz w:val="24"/>
    </w:rPr>
  </w:style>
  <w:style w:type="paragraph" w:customStyle="1" w:styleId="pole">
    <w:name w:val="pole"/>
    <w:basedOn w:val="Normalny"/>
    <w:rsid w:val="00F66873"/>
    <w:rPr>
      <w:rFonts w:ascii="Bookman Old Style" w:hAnsi="Bookman Old Style"/>
      <w:sz w:val="22"/>
      <w:szCs w:val="22"/>
      <w:lang w:eastAsia="pl-PL"/>
    </w:rPr>
  </w:style>
  <w:style w:type="paragraph" w:customStyle="1" w:styleId="ust">
    <w:name w:val="ust"/>
    <w:rsid w:val="00F66873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F66873"/>
    <w:pPr>
      <w:spacing w:before="60" w:after="60"/>
      <w:ind w:left="851" w:hanging="295"/>
      <w:jc w:val="both"/>
    </w:pPr>
    <w:rPr>
      <w:sz w:val="24"/>
      <w:szCs w:val="24"/>
      <w:lang w:eastAsia="pl-PL"/>
    </w:rPr>
  </w:style>
  <w:style w:type="paragraph" w:customStyle="1" w:styleId="tekst">
    <w:name w:val="tekst"/>
    <w:basedOn w:val="Normalny"/>
    <w:rsid w:val="00F66873"/>
    <w:pPr>
      <w:suppressLineNumbers/>
      <w:spacing w:before="60" w:after="60"/>
      <w:jc w:val="both"/>
    </w:pPr>
    <w:rPr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F66873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rsid w:val="00F66873"/>
    <w:rPr>
      <w:rFonts w:ascii="Courier New" w:hAnsi="Courier New"/>
      <w:lang w:eastAsia="pl-PL"/>
    </w:rPr>
  </w:style>
  <w:style w:type="character" w:customStyle="1" w:styleId="ZwykytekstZnak">
    <w:name w:val="Zwykły tekst Znak"/>
    <w:link w:val="Zwykytekst"/>
    <w:rsid w:val="00F66873"/>
    <w:rPr>
      <w:rFonts w:ascii="Courier New" w:hAnsi="Courier New"/>
      <w:lang w:val="pl-PL" w:eastAsia="pl-PL" w:bidi="ar-SA"/>
    </w:rPr>
  </w:style>
  <w:style w:type="character" w:styleId="Hipercze">
    <w:name w:val="Hyperlink"/>
    <w:rsid w:val="00F66873"/>
    <w:rPr>
      <w:color w:val="000000"/>
      <w:u w:val="single"/>
    </w:rPr>
  </w:style>
  <w:style w:type="character" w:styleId="UyteHipercze">
    <w:name w:val="FollowedHyperlink"/>
    <w:rsid w:val="00F66873"/>
    <w:rPr>
      <w:color w:val="800080"/>
      <w:u w:val="single"/>
    </w:rPr>
  </w:style>
  <w:style w:type="paragraph" w:styleId="Nagweknotatki">
    <w:name w:val="Note Heading"/>
    <w:basedOn w:val="Normalny"/>
    <w:next w:val="Normalny"/>
    <w:rsid w:val="00F66873"/>
    <w:rPr>
      <w:sz w:val="24"/>
      <w:szCs w:val="24"/>
      <w:lang w:eastAsia="pl-PL"/>
    </w:rPr>
  </w:style>
  <w:style w:type="paragraph" w:styleId="Tekstpodstawowywcity2">
    <w:name w:val="Body Text Indent 2"/>
    <w:basedOn w:val="Normalny"/>
    <w:rsid w:val="00F66873"/>
    <w:pPr>
      <w:widowControl w:val="0"/>
      <w:autoSpaceDE w:val="0"/>
      <w:autoSpaceDN w:val="0"/>
      <w:adjustRightInd w:val="0"/>
      <w:ind w:left="851"/>
      <w:jc w:val="both"/>
    </w:pPr>
    <w:rPr>
      <w:color w:val="000000"/>
      <w:sz w:val="24"/>
      <w:szCs w:val="24"/>
      <w:lang w:eastAsia="pl-PL"/>
    </w:rPr>
  </w:style>
  <w:style w:type="paragraph" w:customStyle="1" w:styleId="xl39">
    <w:name w:val="xl39"/>
    <w:basedOn w:val="Normalny"/>
    <w:rsid w:val="00F66873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  <w:lang w:eastAsia="pl-PL"/>
    </w:rPr>
  </w:style>
  <w:style w:type="paragraph" w:customStyle="1" w:styleId="NormalnyCzarny">
    <w:name w:val="Normalny + Czarny"/>
    <w:basedOn w:val="Normalny"/>
    <w:rsid w:val="00F66873"/>
    <w:rPr>
      <w:color w:val="000000"/>
      <w:sz w:val="24"/>
      <w:szCs w:val="24"/>
      <w:lang w:eastAsia="pl-PL"/>
    </w:rPr>
  </w:style>
  <w:style w:type="paragraph" w:customStyle="1" w:styleId="StylArialNarrowPogrubienieWyjustowanyPrzed6pt1">
    <w:name w:val="Styl Arial Narrow Pogrubienie Wyjustowany Przed:  6 pt1"/>
    <w:basedOn w:val="Nagweknotatki"/>
    <w:rsid w:val="00F66873"/>
    <w:pPr>
      <w:keepNext/>
      <w:keepLines/>
      <w:pBdr>
        <w:top w:val="dotted" w:sz="4" w:space="1" w:color="auto"/>
        <w:left w:val="dotted" w:sz="4" w:space="1" w:color="auto"/>
        <w:bottom w:val="dotted" w:sz="4" w:space="1" w:color="auto"/>
        <w:right w:val="dotted" w:sz="4" w:space="1" w:color="auto"/>
      </w:pBdr>
      <w:tabs>
        <w:tab w:val="num" w:pos="864"/>
      </w:tabs>
      <w:spacing w:before="60"/>
      <w:ind w:left="864" w:hanging="144"/>
      <w:jc w:val="both"/>
      <w:outlineLvl w:val="3"/>
    </w:pPr>
    <w:rPr>
      <w:rFonts w:ascii="Arial Narrow" w:hAnsi="Arial Narrow"/>
      <w:b/>
      <w:bCs/>
      <w:spacing w:val="20"/>
      <w:kern w:val="24"/>
    </w:rPr>
  </w:style>
  <w:style w:type="paragraph" w:customStyle="1" w:styleId="StylStylArialNarrowPogrubienieWyjustowanyPrzed6pt1Zl1">
    <w:name w:val="Styl Styl Arial Narrow Pogrubienie Wyjustowany Przed:  6 pt1 + Z l...1"/>
    <w:basedOn w:val="StylArialNarrowPogrubienieWyjustowanyPrzed6pt1"/>
    <w:rsid w:val="00F6687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lear" w:pos="864"/>
      </w:tabs>
      <w:ind w:left="0" w:firstLine="0"/>
    </w:pPr>
    <w:rPr>
      <w:szCs w:val="20"/>
    </w:rPr>
  </w:style>
  <w:style w:type="paragraph" w:styleId="Lista">
    <w:name w:val="List"/>
    <w:basedOn w:val="Normalny"/>
    <w:rsid w:val="00F66873"/>
    <w:pPr>
      <w:overflowPunct w:val="0"/>
      <w:autoSpaceDE w:val="0"/>
      <w:autoSpaceDN w:val="0"/>
      <w:adjustRightInd w:val="0"/>
      <w:ind w:left="360" w:hanging="360"/>
    </w:pPr>
    <w:rPr>
      <w:rFonts w:ascii="Arial" w:hAnsi="Arial"/>
      <w:sz w:val="24"/>
      <w:lang w:eastAsia="pl-PL"/>
    </w:rPr>
  </w:style>
  <w:style w:type="paragraph" w:customStyle="1" w:styleId="ProPublico">
    <w:name w:val="ProPublico"/>
    <w:rsid w:val="00F66873"/>
    <w:pPr>
      <w:spacing w:line="360" w:lineRule="auto"/>
    </w:pPr>
    <w:rPr>
      <w:rFonts w:ascii="Arial" w:hAnsi="Arial"/>
      <w:noProof/>
      <w:sz w:val="22"/>
    </w:rPr>
  </w:style>
  <w:style w:type="paragraph" w:styleId="Tekstblokowy">
    <w:name w:val="Block Text"/>
    <w:basedOn w:val="Normalny"/>
    <w:rsid w:val="00F66873"/>
    <w:pPr>
      <w:widowControl w:val="0"/>
      <w:ind w:left="426" w:right="-1" w:hanging="426"/>
      <w:jc w:val="both"/>
    </w:pPr>
    <w:rPr>
      <w:snapToGrid w:val="0"/>
      <w:sz w:val="28"/>
      <w:szCs w:val="24"/>
      <w:lang w:eastAsia="pl-PL"/>
    </w:rPr>
  </w:style>
  <w:style w:type="paragraph" w:customStyle="1" w:styleId="Tekstpodstawowy1">
    <w:name w:val="Tekst podstawowy1"/>
    <w:rsid w:val="00F66873"/>
    <w:pPr>
      <w:suppressAutoHyphens/>
    </w:pPr>
    <w:rPr>
      <w:rFonts w:ascii="Tms Rmn" w:hAnsi="Tms Rmn"/>
      <w:color w:val="000000"/>
      <w:sz w:val="24"/>
      <w:lang w:val="en-US" w:eastAsia="ar-SA"/>
    </w:rPr>
  </w:style>
  <w:style w:type="paragraph" w:customStyle="1" w:styleId="WW-Tekstpodstawowywcity21">
    <w:name w:val="WW-Tekst podstawowy wcięty 21"/>
    <w:basedOn w:val="Normalny"/>
    <w:rsid w:val="00F66873"/>
    <w:pPr>
      <w:widowControl w:val="0"/>
      <w:suppressAutoHyphens/>
      <w:spacing w:after="57"/>
      <w:ind w:left="150"/>
      <w:jc w:val="both"/>
    </w:pPr>
    <w:rPr>
      <w:rFonts w:eastAsia="Lucida Sans Unicode"/>
      <w:sz w:val="24"/>
      <w:szCs w:val="24"/>
      <w:lang w:eastAsia="ar-SA"/>
    </w:rPr>
  </w:style>
  <w:style w:type="character" w:customStyle="1" w:styleId="postbody1">
    <w:name w:val="postbody1"/>
    <w:rsid w:val="00F66873"/>
    <w:rPr>
      <w:sz w:val="12"/>
      <w:szCs w:val="12"/>
    </w:rPr>
  </w:style>
  <w:style w:type="paragraph" w:styleId="Akapitzlist">
    <w:name w:val="List Paragraph"/>
    <w:basedOn w:val="Normalny"/>
    <w:qFormat/>
    <w:rsid w:val="00F66873"/>
    <w:pPr>
      <w:ind w:left="708"/>
    </w:pPr>
  </w:style>
  <w:style w:type="paragraph" w:customStyle="1" w:styleId="Nagwek32">
    <w:name w:val="Nagłówek 32"/>
    <w:basedOn w:val="Normalny"/>
    <w:rsid w:val="00E52F75"/>
    <w:pPr>
      <w:outlineLvl w:val="3"/>
    </w:pPr>
    <w:rPr>
      <w:rFonts w:eastAsia="SimSun"/>
      <w:b/>
      <w:bCs/>
      <w:color w:val="000000"/>
      <w:sz w:val="18"/>
      <w:szCs w:val="18"/>
      <w:lang w:eastAsia="zh-CN"/>
    </w:rPr>
  </w:style>
  <w:style w:type="character" w:styleId="Pogrubienie">
    <w:name w:val="Strong"/>
    <w:uiPriority w:val="22"/>
    <w:qFormat/>
    <w:rsid w:val="00E52F75"/>
    <w:rPr>
      <w:b/>
      <w:bCs/>
    </w:rPr>
  </w:style>
  <w:style w:type="table" w:styleId="Tabela-Siatka">
    <w:name w:val="Table Grid"/>
    <w:basedOn w:val="Standardowy"/>
    <w:uiPriority w:val="59"/>
    <w:rsid w:val="00E52F75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malltext1">
    <w:name w:val="smalltext1"/>
    <w:rsid w:val="00E52F75"/>
    <w:rPr>
      <w:sz w:val="24"/>
      <w:szCs w:val="24"/>
    </w:rPr>
  </w:style>
  <w:style w:type="paragraph" w:styleId="NormalnyWeb">
    <w:name w:val="Normal (Web)"/>
    <w:basedOn w:val="Normalny"/>
    <w:rsid w:val="00ED6909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styleId="Odwoaniedokomentarza">
    <w:name w:val="annotation reference"/>
    <w:uiPriority w:val="99"/>
    <w:rsid w:val="003D7C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D7CDB"/>
    <w:rPr>
      <w:lang w:val="x-none"/>
    </w:rPr>
  </w:style>
  <w:style w:type="paragraph" w:styleId="Tematkomentarza">
    <w:name w:val="annotation subject"/>
    <w:basedOn w:val="Tekstkomentarza"/>
    <w:next w:val="Tekstkomentarza"/>
    <w:semiHidden/>
    <w:rsid w:val="003D7CDB"/>
    <w:rPr>
      <w:b/>
      <w:bCs/>
    </w:rPr>
  </w:style>
  <w:style w:type="paragraph" w:styleId="Tekstdymka">
    <w:name w:val="Balloon Text"/>
    <w:basedOn w:val="Normalny"/>
    <w:semiHidden/>
    <w:rsid w:val="003D7CDB"/>
    <w:rPr>
      <w:rFonts w:ascii="Tahoma" w:hAnsi="Tahoma" w:cs="Tahoma"/>
      <w:sz w:val="16"/>
      <w:szCs w:val="16"/>
    </w:rPr>
  </w:style>
  <w:style w:type="paragraph" w:customStyle="1" w:styleId="punkt1">
    <w:name w:val="punkt 1)"/>
    <w:rsid w:val="00F27658"/>
    <w:pPr>
      <w:keepNext/>
      <w:keepLines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line="210" w:lineRule="atLeast"/>
      <w:ind w:left="56"/>
    </w:pPr>
    <w:rPr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503C4"/>
    <w:rPr>
      <w:sz w:val="24"/>
      <w:szCs w:val="24"/>
      <w:lang w:eastAsia="pl-PL"/>
    </w:rPr>
  </w:style>
  <w:style w:type="character" w:styleId="Odwoanieprzypisudolnego">
    <w:name w:val="footnote reference"/>
    <w:uiPriority w:val="99"/>
    <w:unhideWhenUsed/>
    <w:rsid w:val="002503C4"/>
    <w:rPr>
      <w:vertAlign w:val="superscript"/>
    </w:rPr>
  </w:style>
  <w:style w:type="character" w:customStyle="1" w:styleId="Tekstpodstawowy2Znak">
    <w:name w:val="Tekst podstawowy 2 Znak"/>
    <w:link w:val="Tekstpodstawowy2"/>
    <w:rsid w:val="00D0576E"/>
    <w:rPr>
      <w:sz w:val="24"/>
      <w:lang w:val="pl-PL" w:eastAsia="en-US" w:bidi="ar-SA"/>
    </w:rPr>
  </w:style>
  <w:style w:type="paragraph" w:customStyle="1" w:styleId="Akapitzlist1">
    <w:name w:val="Akapit z listą1"/>
    <w:basedOn w:val="Normalny"/>
    <w:qFormat/>
    <w:rsid w:val="00D0576E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paragraph" w:customStyle="1" w:styleId="Style25">
    <w:name w:val="Style25"/>
    <w:basedOn w:val="Normalny"/>
    <w:rsid w:val="00D0576E"/>
    <w:pPr>
      <w:widowControl w:val="0"/>
      <w:autoSpaceDE w:val="0"/>
      <w:autoSpaceDN w:val="0"/>
      <w:adjustRightInd w:val="0"/>
      <w:spacing w:line="279" w:lineRule="exact"/>
      <w:ind w:hanging="353"/>
      <w:jc w:val="both"/>
    </w:pPr>
    <w:rPr>
      <w:rFonts w:ascii="Arial" w:hAnsi="Arial" w:cs="Arial"/>
      <w:sz w:val="24"/>
      <w:szCs w:val="24"/>
      <w:lang w:eastAsia="pl-PL"/>
    </w:rPr>
  </w:style>
  <w:style w:type="character" w:customStyle="1" w:styleId="FontStyle52">
    <w:name w:val="Font Style52"/>
    <w:rsid w:val="00D0576E"/>
    <w:rPr>
      <w:rFonts w:ascii="Arial" w:hAnsi="Arial" w:cs="Arial"/>
      <w:b/>
      <w:bCs/>
      <w:sz w:val="22"/>
      <w:szCs w:val="22"/>
    </w:rPr>
  </w:style>
  <w:style w:type="character" w:customStyle="1" w:styleId="FontStyle53">
    <w:name w:val="Font Style53"/>
    <w:rsid w:val="00D0576E"/>
    <w:rPr>
      <w:rFonts w:ascii="Arial" w:hAnsi="Arial" w:cs="Arial"/>
      <w:sz w:val="22"/>
      <w:szCs w:val="22"/>
    </w:rPr>
  </w:style>
  <w:style w:type="paragraph" w:customStyle="1" w:styleId="WW-Tekstpodstawowy3">
    <w:name w:val="WW-Tekst podstawowy 3"/>
    <w:basedOn w:val="Normalny"/>
    <w:rsid w:val="00C73E83"/>
    <w:pPr>
      <w:suppressAutoHyphens/>
      <w:spacing w:before="120" w:after="40" w:line="280" w:lineRule="atLeast"/>
      <w:jc w:val="both"/>
    </w:pPr>
    <w:rPr>
      <w:sz w:val="24"/>
      <w:lang w:eastAsia="pl-PL"/>
    </w:rPr>
  </w:style>
  <w:style w:type="paragraph" w:styleId="Poprawka">
    <w:name w:val="Revision"/>
    <w:hidden/>
    <w:uiPriority w:val="99"/>
    <w:semiHidden/>
    <w:rsid w:val="00C73E83"/>
    <w:rPr>
      <w:lang w:eastAsia="en-US"/>
    </w:rPr>
  </w:style>
  <w:style w:type="character" w:customStyle="1" w:styleId="TekstkomentarzaZnak">
    <w:name w:val="Tekst komentarza Znak"/>
    <w:link w:val="Tekstkomentarza"/>
    <w:uiPriority w:val="99"/>
    <w:rsid w:val="00975DDF"/>
    <w:rPr>
      <w:lang w:eastAsia="en-US"/>
    </w:rPr>
  </w:style>
  <w:style w:type="character" w:customStyle="1" w:styleId="tabulatory">
    <w:name w:val="tabulatory"/>
    <w:basedOn w:val="Domylnaczcionkaakapitu"/>
    <w:rsid w:val="00FA7821"/>
  </w:style>
  <w:style w:type="paragraph" w:customStyle="1" w:styleId="Znak">
    <w:name w:val="Znak"/>
    <w:basedOn w:val="Normalny"/>
    <w:rsid w:val="00713AFB"/>
    <w:rPr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270FB8"/>
    <w:rPr>
      <w:rFonts w:ascii="Arial Narrow" w:hAnsi="Arial Narrow"/>
      <w:b/>
      <w:sz w:val="28"/>
      <w:lang w:eastAsia="en-US"/>
    </w:rPr>
  </w:style>
  <w:style w:type="paragraph" w:customStyle="1" w:styleId="Default">
    <w:name w:val="Default"/>
    <w:rsid w:val="004F0ED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EA63A0"/>
    <w:rPr>
      <w:sz w:val="24"/>
      <w:szCs w:val="24"/>
    </w:rPr>
  </w:style>
  <w:style w:type="character" w:customStyle="1" w:styleId="Teksttreci">
    <w:name w:val="Tekst treści_"/>
    <w:link w:val="Teksttreci0"/>
    <w:rsid w:val="00E864DC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864DC"/>
    <w:pPr>
      <w:widowControl w:val="0"/>
      <w:shd w:val="clear" w:color="auto" w:fill="FFFFFF"/>
      <w:spacing w:after="180" w:line="0" w:lineRule="atLeast"/>
      <w:ind w:hanging="420"/>
      <w:jc w:val="right"/>
    </w:pPr>
    <w:rPr>
      <w:lang w:eastAsia="pl-PL"/>
    </w:rPr>
  </w:style>
  <w:style w:type="character" w:customStyle="1" w:styleId="TeksttreciOdstpy1pt">
    <w:name w:val="Tekst treści + Odstępy 1 pt"/>
    <w:rsid w:val="00E864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przypisudolnegoZnak">
    <w:name w:val="Tekst przypisu dolnego Znak"/>
    <w:link w:val="Tekstprzypisudolnego"/>
    <w:uiPriority w:val="99"/>
    <w:rsid w:val="00C25FE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9E75CB"/>
  </w:style>
  <w:style w:type="character" w:customStyle="1" w:styleId="TekstprzypisukocowegoZnak">
    <w:name w:val="Tekst przypisu końcowego Znak"/>
    <w:link w:val="Tekstprzypisukocowego"/>
    <w:rsid w:val="009E75CB"/>
    <w:rPr>
      <w:lang w:eastAsia="en-US"/>
    </w:rPr>
  </w:style>
  <w:style w:type="character" w:styleId="Odwoanieprzypisukocowego">
    <w:name w:val="endnote reference"/>
    <w:rsid w:val="009E75CB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0D15C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36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4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75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798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45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2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12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89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70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77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1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59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94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ur-lex.europa.eu/legal-content/PL/TXT/?uri=celex%3A32008D0768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50186-9406-43BB-B1E2-BB34D4195CF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04182D3-7DFA-4A04-9CB5-C48ACCBA9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10</Pages>
  <Words>3113</Words>
  <Characters>18683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2414</vt:lpstr>
    </vt:vector>
  </TitlesOfParts>
  <Company>MON</Company>
  <LinksUpToDate>false</LinksUpToDate>
  <CharactersWithSpaces>21753</CharactersWithSpaces>
  <SharedDoc>false</SharedDoc>
  <HLinks>
    <vt:vector size="6" baseType="variant">
      <vt:variant>
        <vt:i4>6815820</vt:i4>
      </vt:variant>
      <vt:variant>
        <vt:i4>0</vt:i4>
      </vt:variant>
      <vt:variant>
        <vt:i4>0</vt:i4>
      </vt:variant>
      <vt:variant>
        <vt:i4>5</vt:i4>
      </vt:variant>
      <vt:variant>
        <vt:lpwstr>mailto:ozgst.pgk@ron.mil.pl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2414</dc:title>
  <dc:subject/>
  <dc:creator>xxx</dc:creator>
  <cp:keywords/>
  <cp:lastModifiedBy>Zakrzewska Mariola</cp:lastModifiedBy>
  <cp:revision>22</cp:revision>
  <cp:lastPrinted>2024-11-21T07:29:00Z</cp:lastPrinted>
  <dcterms:created xsi:type="dcterms:W3CDTF">2024-10-17T12:18:00Z</dcterms:created>
  <dcterms:modified xsi:type="dcterms:W3CDTF">2024-11-22T13:18:00Z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75cc99db-83cb-4d7f-a99f-1a5561f58fac</vt:lpwstr>
  </property>
  <property fmtid="{D5CDD505-2E9C-101B-9397-08002B2CF9AE}" pid="3" name="bjSaver">
    <vt:lpwstr>VdsgpHfMn/w5Jdnv8s9NsX4zuTH07QOS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xxx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10.11.225.138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