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BEE" w:rsidRDefault="00304BEE" w:rsidP="00304BEE">
      <w:pPr>
        <w:rPr>
          <w:rFonts w:ascii="Tahoma" w:hAnsi="Tahoma" w:cs="Tahoma"/>
          <w:sz w:val="20"/>
          <w:szCs w:val="20"/>
        </w:rPr>
      </w:pPr>
    </w:p>
    <w:p w:rsidR="00304BEE" w:rsidRDefault="00304BEE" w:rsidP="00304BEE">
      <w:pPr>
        <w:jc w:val="right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1 do zapy</w:t>
      </w:r>
      <w:r w:rsidR="002D14B2">
        <w:rPr>
          <w:rFonts w:ascii="Tahoma" w:hAnsi="Tahoma" w:cs="Tahoma"/>
          <w:sz w:val="20"/>
          <w:szCs w:val="20"/>
        </w:rPr>
        <w:t>tania ofertowego nr ADM.26.2.1</w:t>
      </w:r>
      <w:r w:rsidR="005408E0">
        <w:rPr>
          <w:rFonts w:ascii="Tahoma" w:hAnsi="Tahoma" w:cs="Tahoma"/>
          <w:sz w:val="20"/>
          <w:szCs w:val="20"/>
        </w:rPr>
        <w:t>5</w:t>
      </w:r>
      <w:r w:rsidR="00F3418B">
        <w:rPr>
          <w:rFonts w:ascii="Tahoma" w:hAnsi="Tahoma" w:cs="Tahoma"/>
          <w:sz w:val="20"/>
          <w:szCs w:val="20"/>
        </w:rPr>
        <w:t>.202</w:t>
      </w:r>
      <w:r w:rsidR="005408E0">
        <w:rPr>
          <w:rFonts w:ascii="Tahoma" w:hAnsi="Tahoma" w:cs="Tahoma"/>
          <w:sz w:val="20"/>
          <w:szCs w:val="20"/>
        </w:rPr>
        <w:t>4</w:t>
      </w:r>
    </w:p>
    <w:p w:rsidR="00304BEE" w:rsidRDefault="00304BEE" w:rsidP="00304BEE">
      <w:pPr>
        <w:rPr>
          <w:rFonts w:ascii="Tahoma" w:hAnsi="Tahoma" w:cs="Tahoma"/>
          <w:sz w:val="20"/>
          <w:szCs w:val="20"/>
        </w:rPr>
      </w:pPr>
    </w:p>
    <w:p w:rsidR="00304BEE" w:rsidRDefault="00304BEE" w:rsidP="00304B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……………….……………………..……….</w:t>
      </w:r>
    </w:p>
    <w:p w:rsidR="00304BEE" w:rsidRDefault="00F3418B" w:rsidP="00304B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="00304BEE">
        <w:rPr>
          <w:rFonts w:ascii="Tahoma" w:hAnsi="Tahoma" w:cs="Tahoma"/>
          <w:sz w:val="20"/>
          <w:szCs w:val="20"/>
        </w:rPr>
        <w:t xml:space="preserve">pieczęć </w:t>
      </w:r>
      <w:r w:rsidR="006912A3">
        <w:rPr>
          <w:rFonts w:ascii="Tahoma" w:hAnsi="Tahoma" w:cs="Tahoma"/>
          <w:sz w:val="20"/>
          <w:szCs w:val="20"/>
        </w:rPr>
        <w:t>Wykonawcy</w:t>
      </w:r>
      <w:r w:rsidR="00304BEE">
        <w:rPr>
          <w:rFonts w:ascii="Tahoma" w:hAnsi="Tahoma" w:cs="Tahoma"/>
          <w:sz w:val="20"/>
          <w:szCs w:val="20"/>
        </w:rPr>
        <w:t xml:space="preserve">  </w:t>
      </w:r>
    </w:p>
    <w:p w:rsidR="003E2F78" w:rsidRDefault="003E2F78" w:rsidP="003E2F78">
      <w:pPr>
        <w:jc w:val="right"/>
        <w:outlineLvl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…………………..………………………</w:t>
      </w:r>
    </w:p>
    <w:p w:rsidR="003E2F78" w:rsidRDefault="003E2F78" w:rsidP="003E2F78">
      <w:pPr>
        <w:jc w:val="right"/>
        <w:outlineLvl w:val="0"/>
        <w:rPr>
          <w:rFonts w:asciiTheme="majorHAnsi" w:hAnsiTheme="majorHAnsi"/>
          <w:i/>
          <w:sz w:val="16"/>
          <w:szCs w:val="16"/>
        </w:rPr>
      </w:pPr>
      <w:r>
        <w:rPr>
          <w:rFonts w:asciiTheme="majorHAnsi" w:hAnsiTheme="majorHAnsi"/>
          <w:i/>
          <w:sz w:val="16"/>
          <w:szCs w:val="16"/>
        </w:rPr>
        <w:t>miejscowość i data sporządzenia oferty</w:t>
      </w:r>
    </w:p>
    <w:p w:rsidR="00304BEE" w:rsidRDefault="00304BEE" w:rsidP="00304BEE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:rsidR="00304BEE" w:rsidRPr="000A76CE" w:rsidRDefault="00304BEE" w:rsidP="00304BE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A76CE">
        <w:rPr>
          <w:rFonts w:ascii="Tahoma" w:hAnsi="Tahoma" w:cs="Tahoma"/>
          <w:b/>
          <w:sz w:val="22"/>
          <w:szCs w:val="22"/>
        </w:rPr>
        <w:t xml:space="preserve">Formularz Oferty Cenowej </w:t>
      </w:r>
    </w:p>
    <w:p w:rsidR="00304BEE" w:rsidRPr="00A9509F" w:rsidRDefault="00A9509F" w:rsidP="00304BEE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WYKONAWCA: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7000"/>
      </w:tblGrid>
      <w:tr w:rsidR="00304BEE" w:rsidTr="00BF1986">
        <w:tc>
          <w:tcPr>
            <w:tcW w:w="2122" w:type="dxa"/>
            <w:shd w:val="clear" w:color="auto" w:fill="D9D9D9"/>
            <w:vAlign w:val="center"/>
          </w:tcPr>
          <w:p w:rsidR="00304BEE" w:rsidRPr="00A809DE" w:rsidRDefault="00304BEE" w:rsidP="00BF1986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Firma: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304BEE" w:rsidRPr="00A809DE" w:rsidRDefault="00304BEE" w:rsidP="00BF1986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04BEE" w:rsidTr="00BF1986">
        <w:tc>
          <w:tcPr>
            <w:tcW w:w="2122" w:type="dxa"/>
            <w:shd w:val="clear" w:color="auto" w:fill="D9D9D9"/>
            <w:vAlign w:val="center"/>
          </w:tcPr>
          <w:p w:rsidR="00304BEE" w:rsidRPr="00A809DE" w:rsidRDefault="00304BEE" w:rsidP="00BF1986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Adres: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304BEE" w:rsidRPr="00A809DE" w:rsidRDefault="00304BEE" w:rsidP="00BF1986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04BEE" w:rsidTr="00BF1986">
        <w:tc>
          <w:tcPr>
            <w:tcW w:w="2122" w:type="dxa"/>
            <w:shd w:val="clear" w:color="auto" w:fill="D9D9D9"/>
            <w:vAlign w:val="center"/>
          </w:tcPr>
          <w:p w:rsidR="00304BEE" w:rsidRPr="00A809DE" w:rsidRDefault="00304BEE" w:rsidP="00BF1986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NIP: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304BEE" w:rsidRPr="00A809DE" w:rsidRDefault="00304BEE" w:rsidP="00BF1986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04BEE" w:rsidTr="00BF1986">
        <w:tc>
          <w:tcPr>
            <w:tcW w:w="2122" w:type="dxa"/>
            <w:shd w:val="clear" w:color="auto" w:fill="D9D9D9"/>
            <w:vAlign w:val="center"/>
          </w:tcPr>
          <w:p w:rsidR="00304BEE" w:rsidRPr="00A809DE" w:rsidRDefault="00304BEE" w:rsidP="00BF1986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REGON: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304BEE" w:rsidRPr="00A809DE" w:rsidRDefault="00304BEE" w:rsidP="00BF1986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04BEE" w:rsidTr="00BF1986">
        <w:tc>
          <w:tcPr>
            <w:tcW w:w="2122" w:type="dxa"/>
            <w:shd w:val="clear" w:color="auto" w:fill="D9D9D9"/>
            <w:vAlign w:val="center"/>
          </w:tcPr>
          <w:p w:rsidR="00304BEE" w:rsidRPr="00A809DE" w:rsidRDefault="00304BEE" w:rsidP="00BF1986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Strona www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304BEE" w:rsidRPr="00A809DE" w:rsidRDefault="00304BEE" w:rsidP="00BF1986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04BEE" w:rsidTr="00BF1986">
        <w:tc>
          <w:tcPr>
            <w:tcW w:w="2122" w:type="dxa"/>
            <w:shd w:val="clear" w:color="auto" w:fill="D9D9D9"/>
            <w:vAlign w:val="center"/>
          </w:tcPr>
          <w:p w:rsidR="00304BEE" w:rsidRPr="00A809DE" w:rsidRDefault="00304BEE" w:rsidP="00BF1986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Adres e-mail: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304BEE" w:rsidRPr="00A809DE" w:rsidRDefault="00304BEE" w:rsidP="00BF1986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04BEE" w:rsidTr="00BF1986">
        <w:tc>
          <w:tcPr>
            <w:tcW w:w="2122" w:type="dxa"/>
            <w:shd w:val="clear" w:color="auto" w:fill="D9D9D9"/>
            <w:vAlign w:val="center"/>
          </w:tcPr>
          <w:p w:rsidR="00304BEE" w:rsidRPr="00A809DE" w:rsidRDefault="00304BEE" w:rsidP="00BF1986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Telefon: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304BEE" w:rsidRPr="00A809DE" w:rsidRDefault="00304BEE" w:rsidP="00BF1986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04BEE" w:rsidTr="00BF1986">
        <w:tc>
          <w:tcPr>
            <w:tcW w:w="2122" w:type="dxa"/>
            <w:shd w:val="clear" w:color="auto" w:fill="D9D9D9"/>
            <w:vAlign w:val="center"/>
          </w:tcPr>
          <w:p w:rsidR="00304BEE" w:rsidRPr="00A809DE" w:rsidRDefault="00304BEE" w:rsidP="00BF1986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Fax: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304BEE" w:rsidRPr="00A809DE" w:rsidRDefault="00304BEE" w:rsidP="00BF1986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304BEE" w:rsidRDefault="00304BEE" w:rsidP="00304BE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9509F" w:rsidRPr="00A9509F" w:rsidRDefault="00A9509F" w:rsidP="00304BEE">
      <w:pPr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A9509F">
        <w:rPr>
          <w:rFonts w:ascii="Tahoma" w:hAnsi="Tahoma" w:cs="Tahoma"/>
          <w:b/>
          <w:sz w:val="20"/>
          <w:szCs w:val="20"/>
        </w:rPr>
        <w:t>OSOBA UPRAWNIONA DO KONTAKTÓW</w:t>
      </w:r>
      <w:r>
        <w:rPr>
          <w:rFonts w:ascii="Tahoma" w:hAnsi="Tahoma" w:cs="Tahoma"/>
          <w:b/>
          <w:sz w:val="20"/>
          <w:szCs w:val="20"/>
        </w:rPr>
        <w:t>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7000"/>
      </w:tblGrid>
      <w:tr w:rsidR="00A9509F" w:rsidRPr="00A809DE" w:rsidTr="00A9509F">
        <w:tc>
          <w:tcPr>
            <w:tcW w:w="2040" w:type="dxa"/>
            <w:shd w:val="clear" w:color="auto" w:fill="D9D9D9"/>
            <w:vAlign w:val="center"/>
          </w:tcPr>
          <w:p w:rsidR="00A9509F" w:rsidRPr="00A809DE" w:rsidRDefault="00A9509F" w:rsidP="00CA2B90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7000" w:type="dxa"/>
            <w:shd w:val="clear" w:color="auto" w:fill="auto"/>
            <w:vAlign w:val="center"/>
          </w:tcPr>
          <w:p w:rsidR="00A9509F" w:rsidRPr="00A809DE" w:rsidRDefault="00A9509F" w:rsidP="00CA2B90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509F" w:rsidRPr="00A809DE" w:rsidTr="00A9509F">
        <w:tc>
          <w:tcPr>
            <w:tcW w:w="2040" w:type="dxa"/>
            <w:shd w:val="clear" w:color="auto" w:fill="D9D9D9"/>
            <w:vAlign w:val="center"/>
          </w:tcPr>
          <w:p w:rsidR="00A9509F" w:rsidRPr="00A809DE" w:rsidRDefault="00A9509F" w:rsidP="00CA2B90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>Telefon:</w:t>
            </w:r>
          </w:p>
        </w:tc>
        <w:tc>
          <w:tcPr>
            <w:tcW w:w="7000" w:type="dxa"/>
            <w:shd w:val="clear" w:color="auto" w:fill="auto"/>
            <w:vAlign w:val="center"/>
          </w:tcPr>
          <w:p w:rsidR="00A9509F" w:rsidRPr="00A809DE" w:rsidRDefault="00A9509F" w:rsidP="00CA2B90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509F" w:rsidRPr="00A809DE" w:rsidTr="00A9509F">
        <w:tc>
          <w:tcPr>
            <w:tcW w:w="2040" w:type="dxa"/>
            <w:shd w:val="clear" w:color="auto" w:fill="D9D9D9"/>
            <w:vAlign w:val="center"/>
          </w:tcPr>
          <w:p w:rsidR="00A9509F" w:rsidRPr="00A809DE" w:rsidRDefault="00A9509F" w:rsidP="00CA2B90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809DE">
              <w:rPr>
                <w:rFonts w:ascii="Tahoma" w:hAnsi="Tahoma" w:cs="Tahoma"/>
                <w:sz w:val="20"/>
                <w:szCs w:val="20"/>
              </w:rPr>
              <w:t xml:space="preserve">Adres </w:t>
            </w:r>
            <w:r>
              <w:rPr>
                <w:rFonts w:ascii="Tahoma" w:hAnsi="Tahoma" w:cs="Tahoma"/>
                <w:sz w:val="20"/>
                <w:szCs w:val="20"/>
              </w:rPr>
              <w:t>e-mail</w:t>
            </w:r>
            <w:r w:rsidRPr="00A809D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7000" w:type="dxa"/>
            <w:shd w:val="clear" w:color="auto" w:fill="auto"/>
            <w:vAlign w:val="center"/>
          </w:tcPr>
          <w:p w:rsidR="00A9509F" w:rsidRPr="00A809DE" w:rsidRDefault="00A9509F" w:rsidP="00CA2B90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A9509F" w:rsidRPr="00AE6C67" w:rsidRDefault="00A9509F" w:rsidP="00304BE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304BEE" w:rsidRPr="00AE6C67" w:rsidRDefault="00304BEE" w:rsidP="00304BE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 xml:space="preserve">Odpowiadając na ogłoszenie Biblioteki Publicznej w Dzielnicy Włochy m.st. Warszawy </w:t>
      </w:r>
      <w:r w:rsidR="0066203F" w:rsidRPr="00AE6C67">
        <w:rPr>
          <w:rFonts w:ascii="Tahoma" w:hAnsi="Tahoma" w:cs="Tahoma"/>
          <w:sz w:val="20"/>
          <w:szCs w:val="20"/>
        </w:rPr>
        <w:t xml:space="preserve">                                </w:t>
      </w:r>
      <w:r w:rsidRPr="00AE6C67">
        <w:rPr>
          <w:rFonts w:ascii="Tahoma" w:hAnsi="Tahoma" w:cs="Tahoma"/>
          <w:sz w:val="20"/>
          <w:szCs w:val="20"/>
        </w:rPr>
        <w:t>nr ADM.26.2</w:t>
      </w:r>
      <w:r w:rsidR="002D14B2" w:rsidRPr="00AE6C67">
        <w:rPr>
          <w:rFonts w:ascii="Tahoma" w:hAnsi="Tahoma" w:cs="Tahoma"/>
          <w:sz w:val="20"/>
          <w:szCs w:val="20"/>
        </w:rPr>
        <w:t>.1</w:t>
      </w:r>
      <w:r w:rsidR="005408E0">
        <w:rPr>
          <w:rFonts w:ascii="Tahoma" w:hAnsi="Tahoma" w:cs="Tahoma"/>
          <w:sz w:val="20"/>
          <w:szCs w:val="20"/>
        </w:rPr>
        <w:t>5</w:t>
      </w:r>
      <w:r w:rsidR="00FC22CD" w:rsidRPr="00AE6C67">
        <w:rPr>
          <w:rFonts w:ascii="Tahoma" w:hAnsi="Tahoma" w:cs="Tahoma"/>
          <w:sz w:val="20"/>
          <w:szCs w:val="20"/>
        </w:rPr>
        <w:t>.202</w:t>
      </w:r>
      <w:r w:rsidR="005408E0">
        <w:rPr>
          <w:rFonts w:ascii="Tahoma" w:hAnsi="Tahoma" w:cs="Tahoma"/>
          <w:sz w:val="20"/>
          <w:szCs w:val="20"/>
        </w:rPr>
        <w:t>4</w:t>
      </w:r>
      <w:r w:rsidRPr="00AE6C67">
        <w:rPr>
          <w:rFonts w:ascii="Tahoma" w:hAnsi="Tahoma" w:cs="Tahoma"/>
          <w:sz w:val="20"/>
          <w:szCs w:val="20"/>
        </w:rPr>
        <w:t xml:space="preserve"> </w:t>
      </w:r>
      <w:r w:rsidRPr="00AE6C67">
        <w:rPr>
          <w:rFonts w:ascii="Tahoma" w:hAnsi="Tahoma" w:cs="Tahoma"/>
          <w:b/>
          <w:sz w:val="20"/>
          <w:szCs w:val="20"/>
        </w:rPr>
        <w:t xml:space="preserve">na </w:t>
      </w:r>
      <w:r w:rsidR="00683BCF" w:rsidRPr="00AE6C67">
        <w:rPr>
          <w:rFonts w:ascii="Tahoma" w:hAnsi="Tahoma" w:cs="Tahoma"/>
          <w:b/>
          <w:sz w:val="20"/>
          <w:szCs w:val="20"/>
        </w:rPr>
        <w:t>dostawę paliwa gazowego</w:t>
      </w:r>
      <w:r w:rsidR="00925F3E" w:rsidRPr="00AE6C67">
        <w:rPr>
          <w:rFonts w:ascii="Tahoma" w:hAnsi="Tahoma" w:cs="Tahoma"/>
          <w:b/>
          <w:sz w:val="20"/>
          <w:szCs w:val="20"/>
        </w:rPr>
        <w:t xml:space="preserve"> </w:t>
      </w:r>
      <w:r w:rsidRPr="00AE6C67">
        <w:rPr>
          <w:rFonts w:ascii="Tahoma" w:hAnsi="Tahoma" w:cs="Tahoma"/>
          <w:sz w:val="20"/>
          <w:szCs w:val="20"/>
        </w:rPr>
        <w:t xml:space="preserve">oferujemy wykonanie przedmiotu zamówienia jak niżej:  </w:t>
      </w:r>
    </w:p>
    <w:p w:rsidR="00304BEE" w:rsidRPr="00AE6C67" w:rsidRDefault="00304BEE" w:rsidP="00304BEE">
      <w:pPr>
        <w:jc w:val="both"/>
        <w:rPr>
          <w:rFonts w:ascii="Tahoma" w:hAnsi="Tahoma" w:cs="Tahoma"/>
          <w:b/>
          <w:sz w:val="20"/>
          <w:szCs w:val="20"/>
        </w:rPr>
      </w:pPr>
    </w:p>
    <w:p w:rsidR="00304BEE" w:rsidRPr="00AE6C67" w:rsidRDefault="00304BEE" w:rsidP="00304BEE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 xml:space="preserve">cena łączna netto: </w:t>
      </w:r>
      <w:r w:rsidRPr="00AE6C67">
        <w:rPr>
          <w:rFonts w:ascii="Tahoma" w:hAnsi="Tahoma" w:cs="Tahoma"/>
          <w:sz w:val="20"/>
          <w:szCs w:val="20"/>
        </w:rPr>
        <w:tab/>
      </w:r>
      <w:r w:rsidRPr="00AE6C67">
        <w:rPr>
          <w:rFonts w:ascii="Tahoma" w:hAnsi="Tahoma" w:cs="Tahoma"/>
          <w:b/>
          <w:sz w:val="20"/>
          <w:szCs w:val="20"/>
        </w:rPr>
        <w:t>………………………</w:t>
      </w:r>
    </w:p>
    <w:p w:rsidR="00304BEE" w:rsidRPr="00AE6C67" w:rsidRDefault="00304BEE" w:rsidP="00304BEE">
      <w:pPr>
        <w:spacing w:line="360" w:lineRule="auto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 xml:space="preserve">słownie: </w:t>
      </w:r>
      <w:r w:rsidRPr="00AE6C67">
        <w:rPr>
          <w:rFonts w:ascii="Tahoma" w:hAnsi="Tahoma" w:cs="Tahoma"/>
          <w:sz w:val="20"/>
          <w:szCs w:val="20"/>
        </w:rPr>
        <w:tab/>
      </w:r>
      <w:r w:rsidRPr="00AE6C67">
        <w:rPr>
          <w:rFonts w:ascii="Tahoma" w:hAnsi="Tahoma" w:cs="Tahoma"/>
          <w:sz w:val="20"/>
          <w:szCs w:val="20"/>
        </w:rPr>
        <w:tab/>
        <w:t>…………………………………………………….………. zł.</w:t>
      </w:r>
    </w:p>
    <w:p w:rsidR="00304BEE" w:rsidRPr="00AE6C67" w:rsidRDefault="00304BEE" w:rsidP="00304BEE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 xml:space="preserve">cena łączna brutto: </w:t>
      </w:r>
      <w:r w:rsidRPr="00AE6C67">
        <w:rPr>
          <w:rFonts w:ascii="Tahoma" w:hAnsi="Tahoma" w:cs="Tahoma"/>
          <w:sz w:val="20"/>
          <w:szCs w:val="20"/>
        </w:rPr>
        <w:tab/>
      </w:r>
      <w:r w:rsidRPr="00AE6C67">
        <w:rPr>
          <w:rFonts w:ascii="Tahoma" w:hAnsi="Tahoma" w:cs="Tahoma"/>
          <w:b/>
          <w:sz w:val="20"/>
          <w:szCs w:val="20"/>
        </w:rPr>
        <w:t>.……………..……..</w:t>
      </w:r>
    </w:p>
    <w:p w:rsidR="00304BEE" w:rsidRPr="00AE6C67" w:rsidRDefault="00304BEE" w:rsidP="00304BEE">
      <w:pPr>
        <w:spacing w:line="360" w:lineRule="auto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 xml:space="preserve">słownie: </w:t>
      </w:r>
      <w:r w:rsidRPr="00AE6C67">
        <w:rPr>
          <w:rFonts w:ascii="Tahoma" w:hAnsi="Tahoma" w:cs="Tahoma"/>
          <w:sz w:val="20"/>
          <w:szCs w:val="20"/>
        </w:rPr>
        <w:tab/>
      </w:r>
      <w:r w:rsidRPr="00AE6C67">
        <w:rPr>
          <w:rFonts w:ascii="Tahoma" w:hAnsi="Tahoma" w:cs="Tahoma"/>
          <w:sz w:val="20"/>
          <w:szCs w:val="20"/>
        </w:rPr>
        <w:tab/>
        <w:t>…………………………………….………………………. zł.</w:t>
      </w:r>
    </w:p>
    <w:p w:rsidR="00683BCF" w:rsidRPr="00AE6C67" w:rsidRDefault="00683BCF" w:rsidP="00683BCF">
      <w:pPr>
        <w:widowControl w:val="0"/>
        <w:suppressAutoHyphens/>
        <w:rPr>
          <w:rFonts w:ascii="Tahoma" w:hAnsi="Tahoma" w:cs="Tahoma"/>
          <w:b/>
          <w:sz w:val="20"/>
          <w:szCs w:val="20"/>
        </w:rPr>
      </w:pPr>
    </w:p>
    <w:p w:rsidR="00683BCF" w:rsidRPr="00AE6C67" w:rsidRDefault="00683BCF" w:rsidP="00683BCF">
      <w:pPr>
        <w:widowControl w:val="0"/>
        <w:suppressAutoHyphens/>
        <w:rPr>
          <w:rFonts w:ascii="Tahoma" w:hAnsi="Tahoma" w:cs="Tahoma"/>
          <w:b/>
          <w:sz w:val="20"/>
          <w:szCs w:val="20"/>
        </w:rPr>
      </w:pPr>
      <w:r w:rsidRPr="00AE6C67">
        <w:rPr>
          <w:rFonts w:ascii="Tahoma" w:hAnsi="Tahoma" w:cs="Tahoma"/>
          <w:b/>
          <w:sz w:val="20"/>
          <w:szCs w:val="20"/>
        </w:rPr>
        <w:t>ZESTAWIENIE CEN:</w:t>
      </w:r>
    </w:p>
    <w:tbl>
      <w:tblPr>
        <w:tblStyle w:val="Tabela-Siatka"/>
        <w:tblW w:w="9248" w:type="dxa"/>
        <w:tblInd w:w="38" w:type="dxa"/>
        <w:tblLayout w:type="fixed"/>
        <w:tblLook w:val="04A0" w:firstRow="1" w:lastRow="0" w:firstColumn="1" w:lastColumn="0" w:noHBand="0" w:noVBand="1"/>
      </w:tblPr>
      <w:tblGrid>
        <w:gridCol w:w="2622"/>
        <w:gridCol w:w="1163"/>
        <w:gridCol w:w="1388"/>
        <w:gridCol w:w="1356"/>
        <w:gridCol w:w="1279"/>
        <w:gridCol w:w="1440"/>
      </w:tblGrid>
      <w:tr w:rsidR="00683BCF" w:rsidRPr="00683BCF" w:rsidTr="00912658">
        <w:trPr>
          <w:trHeight w:val="842"/>
        </w:trPr>
        <w:tc>
          <w:tcPr>
            <w:tcW w:w="2622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Obiekt: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 xml:space="preserve">ul. Ks. J. Chrościckiego 2, 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02-421 Warszawa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pkt poboru: 8707503448</w:t>
            </w:r>
          </w:p>
        </w:tc>
        <w:tc>
          <w:tcPr>
            <w:tcW w:w="1163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Ilość jednostek: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</w:tcPr>
          <w:p w:rsidR="00912658" w:rsidRPr="00683BCF" w:rsidRDefault="00912658" w:rsidP="0091265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Cena jednostkowa </w:t>
            </w:r>
            <w:r w:rsidR="00683BCF" w:rsidRPr="00683BCF">
              <w:rPr>
                <w:rFonts w:ascii="Tahoma" w:hAnsi="Tahoma" w:cs="Tahoma"/>
                <w:b/>
                <w:sz w:val="16"/>
                <w:szCs w:val="16"/>
              </w:rPr>
              <w:t>netto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56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Wartość netto w PLN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(kol.2xkol.3)</w:t>
            </w:r>
          </w:p>
        </w:tc>
        <w:tc>
          <w:tcPr>
            <w:tcW w:w="1279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Wartość VAT w PLN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(kol.4x23%)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 xml:space="preserve">Wartość brutto 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w PLN</w:t>
            </w: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(kol.4+kol.5)</w:t>
            </w:r>
          </w:p>
        </w:tc>
      </w:tr>
      <w:tr w:rsidR="00683BCF" w:rsidRPr="00683BCF" w:rsidTr="00912658">
        <w:tc>
          <w:tcPr>
            <w:tcW w:w="2622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388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356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279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:rsidR="00683BCF" w:rsidRPr="00683BCF" w:rsidRDefault="00683BCF" w:rsidP="009014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3BCF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</w:tr>
      <w:tr w:rsidR="00683BCF" w:rsidRPr="00683BCF" w:rsidTr="00912658">
        <w:trPr>
          <w:trHeight w:val="700"/>
        </w:trPr>
        <w:tc>
          <w:tcPr>
            <w:tcW w:w="2622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paliwo gazowe</w:t>
            </w:r>
          </w:p>
        </w:tc>
        <w:tc>
          <w:tcPr>
            <w:tcW w:w="1163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 xml:space="preserve">11 800 m3 </w:t>
            </w: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lub</w:t>
            </w: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129 800 kWh</w:t>
            </w:r>
          </w:p>
        </w:tc>
        <w:tc>
          <w:tcPr>
            <w:tcW w:w="1388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56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9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40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3BCF" w:rsidRPr="00683BCF" w:rsidTr="00912658">
        <w:trPr>
          <w:trHeight w:val="539"/>
        </w:trPr>
        <w:tc>
          <w:tcPr>
            <w:tcW w:w="2622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opłata – abonament za sprzedaż paliwa gazowego</w:t>
            </w:r>
          </w:p>
        </w:tc>
        <w:tc>
          <w:tcPr>
            <w:tcW w:w="1163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12 m-</w:t>
            </w:r>
            <w:proofErr w:type="spellStart"/>
            <w:r w:rsidRPr="00683BCF">
              <w:rPr>
                <w:rFonts w:ascii="Tahoma" w:hAnsi="Tahoma" w:cs="Tahoma"/>
                <w:sz w:val="16"/>
                <w:szCs w:val="16"/>
              </w:rPr>
              <w:t>cy</w:t>
            </w:r>
            <w:proofErr w:type="spellEnd"/>
          </w:p>
        </w:tc>
        <w:tc>
          <w:tcPr>
            <w:tcW w:w="1388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56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9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40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3BCF" w:rsidRPr="00683BCF" w:rsidTr="00912658">
        <w:trPr>
          <w:trHeight w:val="719"/>
        </w:trPr>
        <w:tc>
          <w:tcPr>
            <w:tcW w:w="2622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 xml:space="preserve">opłata stała </w:t>
            </w: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(dystrybucja)</w:t>
            </w:r>
          </w:p>
        </w:tc>
        <w:tc>
          <w:tcPr>
            <w:tcW w:w="1163" w:type="dxa"/>
          </w:tcPr>
          <w:p w:rsidR="00647AF4" w:rsidRDefault="00647AF4" w:rsidP="009014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83BCF" w:rsidRPr="00683BCF" w:rsidRDefault="00647AF4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1427A3">
              <w:rPr>
                <w:rFonts w:ascii="Tahoma" w:hAnsi="Tahoma" w:cs="Tahoma"/>
                <w:sz w:val="16"/>
                <w:szCs w:val="16"/>
              </w:rPr>
              <w:t>12 m-</w:t>
            </w:r>
            <w:proofErr w:type="spellStart"/>
            <w:r w:rsidRPr="001427A3">
              <w:rPr>
                <w:rFonts w:ascii="Tahoma" w:hAnsi="Tahoma" w:cs="Tahoma"/>
                <w:sz w:val="16"/>
                <w:szCs w:val="16"/>
              </w:rPr>
              <w:t>cy</w:t>
            </w:r>
            <w:proofErr w:type="spellEnd"/>
          </w:p>
        </w:tc>
        <w:tc>
          <w:tcPr>
            <w:tcW w:w="1388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56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9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40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3BCF" w:rsidRPr="00683BCF" w:rsidTr="00912658">
        <w:trPr>
          <w:trHeight w:val="700"/>
        </w:trPr>
        <w:tc>
          <w:tcPr>
            <w:tcW w:w="2622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opłata zmienna (dystrybucja)</w:t>
            </w:r>
          </w:p>
        </w:tc>
        <w:tc>
          <w:tcPr>
            <w:tcW w:w="1163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 xml:space="preserve">11 800 m3 </w:t>
            </w: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lub</w:t>
            </w: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129 800 kWh</w:t>
            </w:r>
          </w:p>
        </w:tc>
        <w:tc>
          <w:tcPr>
            <w:tcW w:w="1388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56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9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40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3BCF" w:rsidRPr="00683BCF" w:rsidTr="00912658">
        <w:trPr>
          <w:trHeight w:val="696"/>
        </w:trPr>
        <w:tc>
          <w:tcPr>
            <w:tcW w:w="2622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lastRenderedPageBreak/>
              <w:t>podatek akcyzowy</w:t>
            </w:r>
          </w:p>
        </w:tc>
        <w:tc>
          <w:tcPr>
            <w:tcW w:w="1163" w:type="dxa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 xml:space="preserve">11 800 m3 </w:t>
            </w: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 xml:space="preserve">lub </w:t>
            </w: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129 800 kWh</w:t>
            </w:r>
          </w:p>
        </w:tc>
        <w:tc>
          <w:tcPr>
            <w:tcW w:w="1388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56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9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40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3BCF" w:rsidRPr="00683BCF" w:rsidTr="00683BCF">
        <w:tc>
          <w:tcPr>
            <w:tcW w:w="7808" w:type="dxa"/>
            <w:gridSpan w:val="5"/>
          </w:tcPr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  <w:r w:rsidRPr="00683BCF">
              <w:rPr>
                <w:rFonts w:ascii="Tahoma" w:hAnsi="Tahoma" w:cs="Tahoma"/>
                <w:sz w:val="16"/>
                <w:szCs w:val="16"/>
              </w:rPr>
              <w:t>C = cena brutto z tabeli (suma z kol.6)</w:t>
            </w:r>
          </w:p>
          <w:p w:rsidR="00683BCF" w:rsidRPr="00683BCF" w:rsidRDefault="00683BCF" w:rsidP="009014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40" w:type="dxa"/>
          </w:tcPr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  <w:p w:rsidR="00683BCF" w:rsidRPr="00683BCF" w:rsidRDefault="00683BCF" w:rsidP="009014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83BCF" w:rsidRPr="00AE6C67" w:rsidRDefault="00683BCF" w:rsidP="00304BEE">
      <w:pPr>
        <w:spacing w:line="360" w:lineRule="auto"/>
        <w:rPr>
          <w:rFonts w:ascii="Tahoma" w:hAnsi="Tahoma" w:cs="Tahoma"/>
          <w:sz w:val="20"/>
          <w:szCs w:val="20"/>
        </w:rPr>
      </w:pPr>
    </w:p>
    <w:p w:rsidR="00304BEE" w:rsidRPr="00AE6C67" w:rsidRDefault="00AE6C67" w:rsidP="00304BEE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Oświadczam</w:t>
      </w:r>
      <w:r w:rsidR="00304BEE" w:rsidRPr="00AE6C67">
        <w:rPr>
          <w:rFonts w:ascii="Tahoma" w:hAnsi="Tahoma" w:cs="Tahoma"/>
          <w:b/>
          <w:sz w:val="20"/>
          <w:szCs w:val="20"/>
          <w:u w:val="single"/>
        </w:rPr>
        <w:t>, że:</w:t>
      </w:r>
    </w:p>
    <w:p w:rsidR="00304BEE" w:rsidRPr="00AE6C67" w:rsidRDefault="00AE6C67" w:rsidP="00304BEE">
      <w:pPr>
        <w:widowControl w:val="0"/>
        <w:numPr>
          <w:ilvl w:val="0"/>
          <w:numId w:val="2"/>
        </w:numPr>
        <w:suppressAutoHyphens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Zapoznałem</w:t>
      </w:r>
      <w:r w:rsidR="00304BEE" w:rsidRPr="00AE6C67">
        <w:rPr>
          <w:rFonts w:ascii="Tahoma" w:hAnsi="Tahoma" w:cs="Tahoma"/>
          <w:sz w:val="20"/>
          <w:szCs w:val="20"/>
        </w:rPr>
        <w:t xml:space="preserve"> się z treścią Zapytania ofertowego i zawarte w nim warunki oraz zasady realizacji zostały przeze mnie/przez nas zaakceptowane.</w:t>
      </w:r>
    </w:p>
    <w:p w:rsidR="00304BEE" w:rsidRPr="00AE6C67" w:rsidRDefault="00AE6C67" w:rsidP="00304BEE">
      <w:pPr>
        <w:widowControl w:val="0"/>
        <w:numPr>
          <w:ilvl w:val="0"/>
          <w:numId w:val="2"/>
        </w:numPr>
        <w:suppressAutoHyphens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Uzyskałem</w:t>
      </w:r>
      <w:r w:rsidR="00304BEE" w:rsidRPr="00AE6C67">
        <w:rPr>
          <w:rFonts w:ascii="Tahoma" w:hAnsi="Tahoma" w:cs="Tahoma"/>
          <w:sz w:val="20"/>
          <w:szCs w:val="20"/>
        </w:rPr>
        <w:t xml:space="preserve"> wszelkie niezbędne informacje do przygotowania i złożenia oferty oraz wykonania zamówienia w sposób należyty.</w:t>
      </w:r>
    </w:p>
    <w:p w:rsidR="00304BEE" w:rsidRPr="00AE6C67" w:rsidRDefault="00304BEE" w:rsidP="00304BEE">
      <w:pPr>
        <w:widowControl w:val="0"/>
        <w:numPr>
          <w:ilvl w:val="0"/>
          <w:numId w:val="2"/>
        </w:numPr>
        <w:suppressAutoHyphens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>Oferowana cena uwzględnia wszystkie uwarunkowania oraz czynniki związane z realizacją zamówienia, z którymi zapoznaliśmy się i obejmuje cały zakres rzeczowy zamówienia.</w:t>
      </w:r>
    </w:p>
    <w:p w:rsidR="00683BCF" w:rsidRPr="00AE6C67" w:rsidRDefault="00683BCF" w:rsidP="00683BCF">
      <w:pPr>
        <w:widowControl w:val="0"/>
        <w:numPr>
          <w:ilvl w:val="0"/>
          <w:numId w:val="2"/>
        </w:numPr>
        <w:suppressAutoHyphens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>Potwierdzam/my termin realizacji przedmiotu zamówienia od 01.01.202</w:t>
      </w:r>
      <w:r w:rsidR="005408E0">
        <w:rPr>
          <w:rFonts w:ascii="Tahoma" w:hAnsi="Tahoma" w:cs="Tahoma"/>
          <w:sz w:val="20"/>
          <w:szCs w:val="20"/>
        </w:rPr>
        <w:t>5</w:t>
      </w:r>
      <w:r w:rsidRPr="00AE6C67">
        <w:rPr>
          <w:rFonts w:ascii="Tahoma" w:hAnsi="Tahoma" w:cs="Tahoma"/>
          <w:sz w:val="20"/>
          <w:szCs w:val="20"/>
        </w:rPr>
        <w:t xml:space="preserve"> r. do 31.12.202</w:t>
      </w:r>
      <w:r w:rsidR="005408E0">
        <w:rPr>
          <w:rFonts w:ascii="Tahoma" w:hAnsi="Tahoma" w:cs="Tahoma"/>
          <w:sz w:val="20"/>
          <w:szCs w:val="20"/>
        </w:rPr>
        <w:t>5</w:t>
      </w:r>
      <w:bookmarkStart w:id="0" w:name="_GoBack"/>
      <w:bookmarkEnd w:id="0"/>
      <w:r w:rsidRPr="00AE6C67">
        <w:rPr>
          <w:rFonts w:ascii="Tahoma" w:hAnsi="Tahoma" w:cs="Tahoma"/>
          <w:sz w:val="20"/>
          <w:szCs w:val="20"/>
        </w:rPr>
        <w:t xml:space="preserve"> r.</w:t>
      </w:r>
    </w:p>
    <w:p w:rsidR="00304BEE" w:rsidRPr="00AE6C67" w:rsidRDefault="00304BEE" w:rsidP="00304BEE">
      <w:pPr>
        <w:widowControl w:val="0"/>
        <w:numPr>
          <w:ilvl w:val="0"/>
          <w:numId w:val="2"/>
        </w:numPr>
        <w:suppressAutoHyphens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>Zdobyliśmy wszelkie informacje, które były niezbędne do przygotowania oferty oraz wyceniliśmy wszystkie elementy niezbędne do prawidłowego wykonania przedmiotu umowy.</w:t>
      </w:r>
    </w:p>
    <w:p w:rsidR="00AE6C67" w:rsidRPr="00DA3B78" w:rsidRDefault="00AE6C67" w:rsidP="00DA3B78">
      <w:pPr>
        <w:widowControl w:val="0"/>
        <w:numPr>
          <w:ilvl w:val="0"/>
          <w:numId w:val="2"/>
        </w:numPr>
        <w:suppressAutoHyphens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Posiadam</w:t>
      </w:r>
      <w:r w:rsidR="00DA3B78">
        <w:rPr>
          <w:rFonts w:ascii="Tahoma" w:hAnsi="Tahoma" w:cs="Tahoma"/>
          <w:sz w:val="20"/>
          <w:szCs w:val="20"/>
        </w:rPr>
        <w:t>:</w:t>
      </w:r>
      <w:r w:rsidRPr="00DA3B78">
        <w:rPr>
          <w:rFonts w:ascii="Tahoma" w:hAnsi="Tahoma" w:cs="Tahoma"/>
          <w:sz w:val="20"/>
          <w:szCs w:val="20"/>
        </w:rPr>
        <w:t xml:space="preserve"> </w:t>
      </w:r>
    </w:p>
    <w:p w:rsidR="00AE6C67" w:rsidRDefault="00DA3B78" w:rsidP="00AE6C67">
      <w:pPr>
        <w:pStyle w:val="Akapitzlist"/>
        <w:widowControl w:val="0"/>
        <w:numPr>
          <w:ilvl w:val="0"/>
          <w:numId w:val="7"/>
        </w:numPr>
        <w:suppressAutoHyphens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="00AE6C67">
        <w:rPr>
          <w:rFonts w:ascii="Tahoma" w:hAnsi="Tahoma" w:cs="Tahoma"/>
          <w:sz w:val="20"/>
          <w:szCs w:val="20"/>
        </w:rPr>
        <w:t xml:space="preserve">prawnienia </w:t>
      </w:r>
      <w:r w:rsidRPr="00AE6C67">
        <w:rPr>
          <w:rFonts w:ascii="Tahoma" w:hAnsi="Tahoma" w:cs="Tahoma"/>
          <w:sz w:val="20"/>
          <w:szCs w:val="20"/>
        </w:rPr>
        <w:t>niezbędne do wykonywania działalności gospodarczej w zakresie obrotu paliwami gazowymi</w:t>
      </w:r>
    </w:p>
    <w:p w:rsidR="00DA3B78" w:rsidRDefault="00AE6C67" w:rsidP="00DA3B78">
      <w:pPr>
        <w:pStyle w:val="Akapitzlist"/>
        <w:widowControl w:val="0"/>
        <w:numPr>
          <w:ilvl w:val="0"/>
          <w:numId w:val="7"/>
        </w:numPr>
        <w:suppressAutoHyphens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>uprawnienia niezbędne do wykonywania działalności gospodarczej w zakresie dy</w:t>
      </w:r>
      <w:r w:rsidR="00DA3B78">
        <w:rPr>
          <w:rFonts w:ascii="Tahoma" w:hAnsi="Tahoma" w:cs="Tahoma"/>
          <w:sz w:val="20"/>
          <w:szCs w:val="20"/>
        </w:rPr>
        <w:t>strybucji gazu ziemnego.</w:t>
      </w:r>
    </w:p>
    <w:p w:rsidR="00DA3B78" w:rsidRPr="00DA3B78" w:rsidRDefault="00DA3B78" w:rsidP="00DA3B78">
      <w:pPr>
        <w:pStyle w:val="Akapitzlist"/>
        <w:widowControl w:val="0"/>
        <w:suppressAutoHyphens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lub</w:t>
      </w:r>
    </w:p>
    <w:p w:rsidR="00AE6C67" w:rsidRPr="0069493D" w:rsidRDefault="00DA3B78" w:rsidP="0069493D">
      <w:pPr>
        <w:pStyle w:val="Akapitzlist"/>
        <w:widowControl w:val="0"/>
        <w:numPr>
          <w:ilvl w:val="0"/>
          <w:numId w:val="7"/>
        </w:numPr>
        <w:suppressAutoHyphens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podpisaną</w:t>
      </w:r>
      <w:r w:rsidRPr="00DA3B78">
        <w:rPr>
          <w:rFonts w:ascii="Tahoma" w:eastAsia="Times New Roman" w:hAnsi="Tahoma" w:cs="Tahoma"/>
          <w:sz w:val="20"/>
          <w:szCs w:val="20"/>
        </w:rPr>
        <w:t xml:space="preserve"> </w:t>
      </w:r>
      <w:r w:rsidRPr="00AE6C67">
        <w:rPr>
          <w:rFonts w:ascii="Tahoma" w:eastAsia="Times New Roman" w:hAnsi="Tahoma" w:cs="Tahoma"/>
          <w:sz w:val="20"/>
          <w:szCs w:val="20"/>
        </w:rPr>
        <w:t>umowę z Operatorem Systemu Dystrybucyjnego (OSD na świadczenie u</w:t>
      </w:r>
      <w:r>
        <w:rPr>
          <w:rFonts w:ascii="Tahoma" w:hAnsi="Tahoma" w:cs="Tahoma"/>
          <w:sz w:val="20"/>
          <w:szCs w:val="20"/>
        </w:rPr>
        <w:t>sługi dystrybucji gazu ziemnego)</w:t>
      </w:r>
      <w:r w:rsidRPr="00AE6C67">
        <w:rPr>
          <w:rFonts w:ascii="Tahoma" w:eastAsia="Times New Roman" w:hAnsi="Tahoma" w:cs="Tahoma"/>
          <w:sz w:val="20"/>
          <w:szCs w:val="20"/>
        </w:rPr>
        <w:t xml:space="preserve"> posiadam aktualną koncesję na prowadzenie działalności gospodarczej w zakresie dystrybucji gazu ziemnego wydanej przez Prezesa Urzędu Regulacji Energetyki</w:t>
      </w:r>
      <w:r w:rsidRPr="00AE6C67">
        <w:rPr>
          <w:rFonts w:ascii="Tahoma" w:hAnsi="Tahoma" w:cs="Tahoma"/>
          <w:sz w:val="20"/>
          <w:szCs w:val="20"/>
        </w:rPr>
        <w:t>*</w:t>
      </w:r>
    </w:p>
    <w:p w:rsidR="00AE6C67" w:rsidRPr="00AE6C67" w:rsidRDefault="00AE6C67" w:rsidP="00304BEE">
      <w:pPr>
        <w:widowControl w:val="0"/>
        <w:numPr>
          <w:ilvl w:val="0"/>
          <w:numId w:val="2"/>
        </w:numPr>
        <w:suppressAutoHyphens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Dysponuję</w:t>
      </w:r>
      <w:r w:rsidRPr="00AE6C67">
        <w:rPr>
          <w:rFonts w:ascii="Tahoma" w:hAnsi="Tahoma" w:cs="Tahoma"/>
          <w:sz w:val="20"/>
          <w:szCs w:val="20"/>
        </w:rPr>
        <w:t xml:space="preserve"> potencjałem technicznym, osobami, wiedzą i doświadczeniem potrzebnymi do realizacji zamówienia.</w:t>
      </w:r>
    </w:p>
    <w:p w:rsidR="00304BEE" w:rsidRPr="00AE6C67" w:rsidRDefault="00AE6C67" w:rsidP="00304BEE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Posiadam</w:t>
      </w:r>
      <w:r w:rsidR="00304BEE" w:rsidRPr="00AE6C67">
        <w:rPr>
          <w:rFonts w:ascii="Tahoma" w:hAnsi="Tahoma" w:cs="Tahoma"/>
          <w:sz w:val="20"/>
          <w:szCs w:val="20"/>
        </w:rPr>
        <w:t xml:space="preserve"> wiedzę i doświadczenie niezbędne do wykonania zamówienia.</w:t>
      </w:r>
    </w:p>
    <w:p w:rsidR="00304BEE" w:rsidRPr="00AE6C67" w:rsidRDefault="00AE6C67" w:rsidP="00304BEE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Uważam</w:t>
      </w:r>
      <w:r w:rsidR="00304BEE" w:rsidRPr="00AE6C67">
        <w:rPr>
          <w:rFonts w:ascii="Tahoma" w:hAnsi="Tahoma" w:cs="Tahoma"/>
          <w:sz w:val="20"/>
          <w:szCs w:val="20"/>
        </w:rPr>
        <w:t xml:space="preserve"> się za związanego ofertą przez 30 dni od upływu terminu składania ofert.</w:t>
      </w:r>
    </w:p>
    <w:p w:rsidR="00304BEE" w:rsidRPr="00AE6C67" w:rsidRDefault="00304BEE" w:rsidP="00304BEE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>Za</w:t>
      </w:r>
      <w:r w:rsidR="00AE6C67">
        <w:rPr>
          <w:rFonts w:ascii="Tahoma" w:hAnsi="Tahoma" w:cs="Tahoma"/>
          <w:sz w:val="20"/>
          <w:szCs w:val="20"/>
        </w:rPr>
        <w:t>poznałem</w:t>
      </w:r>
      <w:r w:rsidRPr="00AE6C67">
        <w:rPr>
          <w:rFonts w:ascii="Tahoma" w:hAnsi="Tahoma" w:cs="Tahoma"/>
          <w:sz w:val="20"/>
          <w:szCs w:val="20"/>
        </w:rPr>
        <w:t xml:space="preserve"> się z informacjami o zasadach przetwarzania danych osobowych przez Zamawiając</w:t>
      </w:r>
      <w:r w:rsidR="00683BCF" w:rsidRPr="00AE6C67">
        <w:rPr>
          <w:rFonts w:ascii="Tahoma" w:hAnsi="Tahoma" w:cs="Tahoma"/>
          <w:sz w:val="20"/>
          <w:szCs w:val="20"/>
        </w:rPr>
        <w:t>ego określonych w zapytaniu ofertowym.</w:t>
      </w:r>
    </w:p>
    <w:p w:rsidR="00AE6C67" w:rsidRPr="00AE6C67" w:rsidRDefault="00AE6C67" w:rsidP="00304BEE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 xml:space="preserve">Oświadczam, że </w:t>
      </w:r>
      <w:r w:rsidRPr="00AE6C67">
        <w:rPr>
          <w:rFonts w:ascii="Tahoma" w:eastAsia="Times New Roman" w:hAnsi="Tahoma" w:cs="Tahoma"/>
          <w:sz w:val="20"/>
          <w:szCs w:val="20"/>
        </w:rPr>
        <w:t>zawarte istotne postanowienia i warunki umowne zostały przez nas zaakceptowane i zobowiązujemy się, w przypadku wybrania naszej oferty, do uwzględnienia ich w umowie.</w:t>
      </w:r>
    </w:p>
    <w:p w:rsidR="00304BEE" w:rsidRPr="00AE6C67" w:rsidRDefault="00304BEE" w:rsidP="00304BEE">
      <w:pPr>
        <w:pStyle w:val="Akapitzlist"/>
        <w:widowControl w:val="0"/>
        <w:suppressAutoHyphens/>
        <w:ind w:left="360"/>
        <w:jc w:val="both"/>
        <w:rPr>
          <w:rFonts w:ascii="Tahoma" w:hAnsi="Tahoma" w:cs="Tahoma"/>
          <w:sz w:val="20"/>
          <w:szCs w:val="20"/>
        </w:rPr>
      </w:pPr>
    </w:p>
    <w:p w:rsidR="00304BEE" w:rsidRPr="00AE6C67" w:rsidRDefault="00304BEE" w:rsidP="00304BEE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>Załączniki do oferty:</w:t>
      </w:r>
    </w:p>
    <w:p w:rsidR="00304BEE" w:rsidRPr="00AE6C67" w:rsidRDefault="00304BEE" w:rsidP="00304BEE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>………………………………..</w:t>
      </w:r>
    </w:p>
    <w:p w:rsidR="00304BEE" w:rsidRPr="00AE6C67" w:rsidRDefault="00304BEE" w:rsidP="00304BEE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E6C67">
        <w:rPr>
          <w:rFonts w:ascii="Tahoma" w:hAnsi="Tahoma" w:cs="Tahoma"/>
          <w:sz w:val="20"/>
          <w:szCs w:val="20"/>
        </w:rPr>
        <w:t>………………………………..</w:t>
      </w:r>
    </w:p>
    <w:p w:rsidR="00304BEE" w:rsidRDefault="00304BEE" w:rsidP="00304BEE">
      <w:pPr>
        <w:rPr>
          <w:rFonts w:ascii="Tahoma" w:hAnsi="Tahoma" w:cs="Tahoma"/>
          <w:sz w:val="20"/>
          <w:szCs w:val="20"/>
        </w:rPr>
      </w:pPr>
    </w:p>
    <w:p w:rsidR="00912658" w:rsidRDefault="00912658" w:rsidP="00304BEE">
      <w:pPr>
        <w:rPr>
          <w:rFonts w:ascii="Tahoma" w:hAnsi="Tahoma" w:cs="Tahoma"/>
          <w:sz w:val="20"/>
          <w:szCs w:val="20"/>
        </w:rPr>
      </w:pPr>
    </w:p>
    <w:p w:rsidR="00912658" w:rsidRPr="00AE6C67" w:rsidRDefault="00912658" w:rsidP="00304BEE">
      <w:pPr>
        <w:rPr>
          <w:rFonts w:ascii="Tahoma" w:hAnsi="Tahoma" w:cs="Tahoma"/>
          <w:sz w:val="20"/>
          <w:szCs w:val="20"/>
        </w:rPr>
      </w:pPr>
    </w:p>
    <w:p w:rsidR="00304BEE" w:rsidRPr="001D6E17" w:rsidRDefault="00304BEE" w:rsidP="00304BEE">
      <w:pPr>
        <w:pStyle w:val="Akapitzlist"/>
        <w:jc w:val="right"/>
        <w:rPr>
          <w:rFonts w:ascii="Tahoma" w:hAnsi="Tahoma" w:cs="Tahoma"/>
          <w:sz w:val="20"/>
          <w:szCs w:val="20"/>
        </w:rPr>
      </w:pPr>
      <w:r w:rsidRPr="001D6E17">
        <w:rPr>
          <w:rFonts w:ascii="Tahoma" w:hAnsi="Tahoma" w:cs="Tahoma"/>
          <w:sz w:val="20"/>
          <w:szCs w:val="20"/>
        </w:rPr>
        <w:t>………..…………………………………………</w:t>
      </w:r>
    </w:p>
    <w:p w:rsidR="00304BEE" w:rsidRPr="001D6E17" w:rsidRDefault="003E2F78" w:rsidP="00304BEE">
      <w:pPr>
        <w:pStyle w:val="Akapitzlist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C</w:t>
      </w:r>
      <w:r w:rsidR="00304BEE" w:rsidRPr="001D6E17">
        <w:rPr>
          <w:rFonts w:ascii="Tahoma" w:hAnsi="Tahoma" w:cs="Tahoma"/>
          <w:sz w:val="16"/>
          <w:szCs w:val="16"/>
        </w:rPr>
        <w:t>zytelny podpis lub podpis z pieczątką</w:t>
      </w:r>
    </w:p>
    <w:p w:rsidR="00304BEE" w:rsidRPr="001D6E17" w:rsidRDefault="00304BEE" w:rsidP="00304BEE">
      <w:pPr>
        <w:pStyle w:val="Akapitzlist"/>
        <w:jc w:val="right"/>
        <w:rPr>
          <w:rFonts w:ascii="Tahoma" w:hAnsi="Tahoma" w:cs="Tahoma"/>
          <w:sz w:val="16"/>
          <w:szCs w:val="16"/>
        </w:rPr>
      </w:pPr>
      <w:r w:rsidRPr="001D6E17">
        <w:rPr>
          <w:rFonts w:ascii="Tahoma" w:hAnsi="Tahoma" w:cs="Tahoma"/>
          <w:sz w:val="16"/>
          <w:szCs w:val="16"/>
        </w:rPr>
        <w:t>imienną osoby (osób) upoważnionej</w:t>
      </w:r>
    </w:p>
    <w:p w:rsidR="00304BEE" w:rsidRDefault="00304BEE" w:rsidP="00FC22CD">
      <w:pPr>
        <w:pStyle w:val="Akapitzlist"/>
        <w:jc w:val="right"/>
        <w:rPr>
          <w:rFonts w:ascii="Tahoma" w:hAnsi="Tahoma" w:cs="Tahoma"/>
          <w:sz w:val="16"/>
          <w:szCs w:val="16"/>
        </w:rPr>
      </w:pPr>
      <w:r w:rsidRPr="001D6E17">
        <w:rPr>
          <w:rFonts w:ascii="Tahoma" w:hAnsi="Tahoma" w:cs="Tahoma"/>
          <w:sz w:val="16"/>
          <w:szCs w:val="16"/>
        </w:rPr>
        <w:t>(upoważnionyc</w:t>
      </w:r>
      <w:r>
        <w:rPr>
          <w:rFonts w:ascii="Tahoma" w:hAnsi="Tahoma" w:cs="Tahoma"/>
          <w:sz w:val="16"/>
          <w:szCs w:val="16"/>
        </w:rPr>
        <w:t>h) do reprezentowania Wykonawcy</w:t>
      </w:r>
    </w:p>
    <w:p w:rsidR="00AE6C67" w:rsidRPr="00AE6C67" w:rsidRDefault="00AE6C67" w:rsidP="00AE6C67">
      <w:pPr>
        <w:rPr>
          <w:rFonts w:ascii="Tahoma" w:hAnsi="Tahoma" w:cs="Tahoma"/>
          <w:sz w:val="16"/>
          <w:szCs w:val="16"/>
        </w:rPr>
      </w:pPr>
    </w:p>
    <w:p w:rsidR="00AE6C67" w:rsidRDefault="00AE6C67" w:rsidP="00AE6C67">
      <w:pPr>
        <w:rPr>
          <w:rFonts w:ascii="Tahoma" w:hAnsi="Tahoma" w:cs="Tahoma"/>
          <w:sz w:val="16"/>
          <w:szCs w:val="16"/>
        </w:rPr>
      </w:pPr>
    </w:p>
    <w:p w:rsidR="00912658" w:rsidRDefault="00912658" w:rsidP="00AE6C67">
      <w:pPr>
        <w:rPr>
          <w:rFonts w:ascii="Tahoma" w:hAnsi="Tahoma" w:cs="Tahoma"/>
          <w:sz w:val="16"/>
          <w:szCs w:val="16"/>
        </w:rPr>
      </w:pPr>
    </w:p>
    <w:p w:rsidR="00912658" w:rsidRDefault="00912658" w:rsidP="00AE6C67">
      <w:pPr>
        <w:rPr>
          <w:rFonts w:ascii="Tahoma" w:hAnsi="Tahoma" w:cs="Tahoma"/>
          <w:sz w:val="16"/>
          <w:szCs w:val="16"/>
        </w:rPr>
      </w:pPr>
    </w:p>
    <w:p w:rsidR="00912658" w:rsidRDefault="00912658" w:rsidP="00AE6C67">
      <w:pPr>
        <w:rPr>
          <w:rFonts w:ascii="Tahoma" w:hAnsi="Tahoma" w:cs="Tahoma"/>
          <w:sz w:val="16"/>
          <w:szCs w:val="16"/>
        </w:rPr>
      </w:pPr>
    </w:p>
    <w:p w:rsidR="00912658" w:rsidRDefault="00912658" w:rsidP="00AE6C67">
      <w:pPr>
        <w:rPr>
          <w:rFonts w:ascii="Tahoma" w:hAnsi="Tahoma" w:cs="Tahoma"/>
          <w:sz w:val="16"/>
          <w:szCs w:val="16"/>
        </w:rPr>
      </w:pPr>
    </w:p>
    <w:p w:rsidR="00912658" w:rsidRPr="00AE6C67" w:rsidRDefault="00912658" w:rsidP="00AE6C67">
      <w:pPr>
        <w:rPr>
          <w:rFonts w:ascii="Tahoma" w:hAnsi="Tahoma" w:cs="Tahoma"/>
          <w:sz w:val="16"/>
          <w:szCs w:val="16"/>
        </w:rPr>
      </w:pPr>
    </w:p>
    <w:p w:rsidR="00AE6C67" w:rsidRPr="00AE6C67" w:rsidRDefault="00AE6C67" w:rsidP="00AE6C67">
      <w:pPr>
        <w:rPr>
          <w:rFonts w:ascii="Tahoma" w:hAnsi="Tahoma" w:cs="Tahoma"/>
          <w:sz w:val="18"/>
          <w:szCs w:val="18"/>
        </w:rPr>
      </w:pPr>
      <w:r w:rsidRPr="00AE6C67">
        <w:rPr>
          <w:rFonts w:ascii="Tahoma" w:hAnsi="Tahoma" w:cs="Tahoma"/>
          <w:sz w:val="18"/>
          <w:szCs w:val="18"/>
        </w:rPr>
        <w:t>* niepotrzebne skreślić</w:t>
      </w:r>
    </w:p>
    <w:p w:rsidR="00AE6C67" w:rsidRPr="00AE6C67" w:rsidRDefault="00AE6C67" w:rsidP="00AE6C67">
      <w:pPr>
        <w:rPr>
          <w:rFonts w:ascii="Tahoma" w:hAnsi="Tahoma" w:cs="Tahoma"/>
          <w:sz w:val="16"/>
          <w:szCs w:val="16"/>
        </w:rPr>
      </w:pPr>
    </w:p>
    <w:sectPr w:rsidR="00AE6C67" w:rsidRPr="00AE6C67" w:rsidSect="00FC22C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6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C"/>
    <w:multiLevelType w:val="multilevel"/>
    <w:tmpl w:val="0000000C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D"/>
    <w:multiLevelType w:val="multilevel"/>
    <w:tmpl w:val="0000000D"/>
    <w:name w:val="WWNum2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219248A"/>
    <w:multiLevelType w:val="hybridMultilevel"/>
    <w:tmpl w:val="9434368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B7B7219"/>
    <w:multiLevelType w:val="multilevel"/>
    <w:tmpl w:val="94FE4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11" w:hanging="36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4812F25"/>
    <w:multiLevelType w:val="hybridMultilevel"/>
    <w:tmpl w:val="B6A6B1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76BB0"/>
    <w:multiLevelType w:val="multilevel"/>
    <w:tmpl w:val="28FA8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C86"/>
    <w:rsid w:val="000F51A8"/>
    <w:rsid w:val="00131378"/>
    <w:rsid w:val="001427A3"/>
    <w:rsid w:val="002555FF"/>
    <w:rsid w:val="002D14B2"/>
    <w:rsid w:val="00300F0B"/>
    <w:rsid w:val="00304BEE"/>
    <w:rsid w:val="003E2F78"/>
    <w:rsid w:val="00442578"/>
    <w:rsid w:val="00466E37"/>
    <w:rsid w:val="005408E0"/>
    <w:rsid w:val="00551EA3"/>
    <w:rsid w:val="00566B6A"/>
    <w:rsid w:val="00647AF4"/>
    <w:rsid w:val="0066203F"/>
    <w:rsid w:val="00683BCF"/>
    <w:rsid w:val="006912A3"/>
    <w:rsid w:val="0069493D"/>
    <w:rsid w:val="006D3C2E"/>
    <w:rsid w:val="006E0C5E"/>
    <w:rsid w:val="006F207E"/>
    <w:rsid w:val="0076713B"/>
    <w:rsid w:val="00865A51"/>
    <w:rsid w:val="00912658"/>
    <w:rsid w:val="00925F3E"/>
    <w:rsid w:val="00A9509F"/>
    <w:rsid w:val="00A961F3"/>
    <w:rsid w:val="00AE6C67"/>
    <w:rsid w:val="00B671BB"/>
    <w:rsid w:val="00B87542"/>
    <w:rsid w:val="00BA497B"/>
    <w:rsid w:val="00CA56DF"/>
    <w:rsid w:val="00DA3B78"/>
    <w:rsid w:val="00E36705"/>
    <w:rsid w:val="00EC5A44"/>
    <w:rsid w:val="00EF2C86"/>
    <w:rsid w:val="00F3418B"/>
    <w:rsid w:val="00FC22CD"/>
    <w:rsid w:val="00FD4080"/>
    <w:rsid w:val="00FF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13AF"/>
  <w15:chartTrackingRefBased/>
  <w15:docId w15:val="{4867B00B-9777-42A7-BDF8-1AC1776B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4B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4B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83BCF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683BCF"/>
    <w:pPr>
      <w:suppressAutoHyphens/>
      <w:spacing w:after="160" w:line="256" w:lineRule="auto"/>
      <w:ind w:left="720"/>
    </w:pPr>
    <w:rPr>
      <w:rFonts w:ascii="Calibri" w:eastAsia="SimSun" w:hAnsi="Calibri" w:cs="font396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Piętara</dc:creator>
  <cp:keywords/>
  <dc:description/>
  <cp:lastModifiedBy>Renata Piętara</cp:lastModifiedBy>
  <cp:revision>27</cp:revision>
  <dcterms:created xsi:type="dcterms:W3CDTF">2021-05-10T09:35:00Z</dcterms:created>
  <dcterms:modified xsi:type="dcterms:W3CDTF">2024-11-13T11:09:00Z</dcterms:modified>
</cp:coreProperties>
</file>