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2E564" w14:textId="4A385372" w:rsidR="00F10405" w:rsidRPr="00CA7C3C" w:rsidRDefault="00F10405" w:rsidP="00F10405">
      <w:pPr>
        <w:pStyle w:val="Nagwek1"/>
        <w:jc w:val="right"/>
        <w:rPr>
          <w:szCs w:val="22"/>
        </w:rPr>
      </w:pPr>
      <w:bookmarkStart w:id="0" w:name="_Toc250626899"/>
      <w:bookmarkStart w:id="1" w:name="_Toc31628224"/>
      <w:bookmarkStart w:id="2" w:name="_Toc31628228"/>
      <w:bookmarkStart w:id="3" w:name="_Toc151372457"/>
      <w:bookmarkStart w:id="4" w:name="_Toc160608426"/>
      <w:bookmarkStart w:id="5" w:name="_Toc160515805"/>
      <w:bookmarkStart w:id="6" w:name="_Toc160539030"/>
      <w:r w:rsidRPr="00CA7C3C">
        <w:rPr>
          <w:szCs w:val="22"/>
        </w:rPr>
        <w:t>Z</w:t>
      </w:r>
      <w:r w:rsidR="00F60605">
        <w:rPr>
          <w:szCs w:val="22"/>
        </w:rPr>
        <w:t>ałącznik nr 1</w:t>
      </w:r>
      <w:r w:rsidRPr="00CA7C3C">
        <w:rPr>
          <w:szCs w:val="22"/>
        </w:rPr>
        <w:t xml:space="preserve"> do SWZ</w:t>
      </w:r>
      <w:bookmarkEnd w:id="2"/>
      <w:r w:rsidRPr="00CA7C3C">
        <w:rPr>
          <w:szCs w:val="22"/>
        </w:rPr>
        <w:t xml:space="preserve"> – Wykaz osób</w:t>
      </w:r>
      <w:bookmarkEnd w:id="3"/>
      <w:bookmarkEnd w:id="4"/>
    </w:p>
    <w:p w14:paraId="5F971900" w14:textId="77777777" w:rsidR="00F10405" w:rsidRPr="00CA7C3C" w:rsidRDefault="00F10405" w:rsidP="00F10405">
      <w:pPr>
        <w:rPr>
          <w:rFonts w:cs="Arial"/>
        </w:rPr>
      </w:pPr>
    </w:p>
    <w:p w14:paraId="42A6EF97" w14:textId="77777777" w:rsidR="00F10405" w:rsidRPr="00CA7C3C" w:rsidRDefault="00F10405" w:rsidP="00F10405">
      <w:pPr>
        <w:spacing w:before="120" w:after="120"/>
        <w:jc w:val="center"/>
        <w:rPr>
          <w:rFonts w:cs="Arial"/>
          <w:b/>
          <w:sz w:val="20"/>
          <w:szCs w:val="20"/>
        </w:rPr>
      </w:pPr>
      <w:r w:rsidRPr="00CA7C3C">
        <w:rPr>
          <w:rFonts w:cs="Arial"/>
          <w:b/>
          <w:sz w:val="20"/>
          <w:szCs w:val="20"/>
        </w:rPr>
        <w:t>WYKAZ OSÓB</w:t>
      </w:r>
    </w:p>
    <w:p w14:paraId="19423E7D" w14:textId="77777777" w:rsidR="00F10405" w:rsidRPr="00CA7C3C" w:rsidRDefault="00F10405" w:rsidP="00F10405">
      <w:pPr>
        <w:widowControl w:val="0"/>
        <w:autoSpaceDE w:val="0"/>
        <w:autoSpaceDN w:val="0"/>
        <w:adjustRightInd w:val="0"/>
        <w:spacing w:before="120"/>
        <w:rPr>
          <w:rFonts w:cs="Arial"/>
          <w:sz w:val="20"/>
          <w:szCs w:val="20"/>
        </w:rPr>
      </w:pPr>
      <w:r w:rsidRPr="00CA7C3C">
        <w:rPr>
          <w:rFonts w:cs="Arial"/>
          <w:sz w:val="20"/>
          <w:szCs w:val="20"/>
        </w:rPr>
        <w:t>Dotyczy postępowania na:</w:t>
      </w:r>
    </w:p>
    <w:p w14:paraId="0B54B4DD" w14:textId="77777777" w:rsidR="00F25E5E" w:rsidRDefault="00F25E5E" w:rsidP="00C56C14">
      <w:pPr>
        <w:shd w:val="clear" w:color="auto" w:fill="FFFFFF"/>
        <w:tabs>
          <w:tab w:val="left" w:pos="1701"/>
        </w:tabs>
        <w:spacing w:before="240"/>
        <w:jc w:val="center"/>
        <w:rPr>
          <w:rFonts w:cs="Arial"/>
          <w:b/>
          <w:sz w:val="20"/>
          <w:szCs w:val="20"/>
        </w:rPr>
      </w:pPr>
      <w:r w:rsidRPr="00F25E5E">
        <w:rPr>
          <w:rFonts w:cs="Arial"/>
          <w:b/>
          <w:sz w:val="20"/>
          <w:szCs w:val="20"/>
        </w:rPr>
        <w:t>Wykonanie dokumentacji techniczno-prawnej dla zadania: Przyłączenie do sieci TD SA elektrowni PV Ścinawa 3.1, dz. 13/1 (41/2024/ZAK2)</w:t>
      </w:r>
    </w:p>
    <w:p w14:paraId="70B1EE47" w14:textId="77777777" w:rsidR="00F25E5E" w:rsidRDefault="00F25E5E" w:rsidP="00F10405">
      <w:pPr>
        <w:shd w:val="clear" w:color="auto" w:fill="FFFFFF"/>
        <w:tabs>
          <w:tab w:val="left" w:pos="1701"/>
        </w:tabs>
        <w:spacing w:before="240"/>
        <w:rPr>
          <w:rFonts w:cs="Arial"/>
          <w:b/>
          <w:sz w:val="20"/>
          <w:szCs w:val="20"/>
        </w:rPr>
      </w:pPr>
    </w:p>
    <w:p w14:paraId="1E37FFD4" w14:textId="30561009" w:rsidR="00F10405" w:rsidRPr="00CA7C3C" w:rsidRDefault="00F10405" w:rsidP="00F10405">
      <w:pPr>
        <w:shd w:val="clear" w:color="auto" w:fill="FFFFFF"/>
        <w:tabs>
          <w:tab w:val="left" w:pos="1701"/>
        </w:tabs>
        <w:spacing w:before="240"/>
        <w:rPr>
          <w:rFonts w:cs="Arial"/>
          <w:spacing w:val="-14"/>
        </w:rPr>
      </w:pPr>
      <w:r w:rsidRPr="00CA7C3C">
        <w:rPr>
          <w:rFonts w:cs="Arial"/>
          <w:spacing w:val="-14"/>
        </w:rPr>
        <w:t>Wykonawca:</w:t>
      </w:r>
    </w:p>
    <w:p w14:paraId="655E36EA" w14:textId="77777777" w:rsidR="00F10405" w:rsidRPr="00CA7C3C" w:rsidRDefault="00F10405" w:rsidP="00F10405">
      <w:pPr>
        <w:shd w:val="clear" w:color="auto" w:fill="FFFFFF"/>
        <w:tabs>
          <w:tab w:val="left" w:pos="1701"/>
        </w:tabs>
        <w:rPr>
          <w:rFonts w:cs="Arial"/>
        </w:rPr>
      </w:pPr>
      <w:r w:rsidRPr="00CA7C3C">
        <w:rPr>
          <w:rFonts w:cs="Arial"/>
          <w:spacing w:val="-14"/>
        </w:rPr>
        <w:t>Nazwa</w:t>
      </w:r>
      <w:r w:rsidRPr="00CA7C3C">
        <w:rPr>
          <w:rFonts w:cs="Arial"/>
          <w:spacing w:val="-14"/>
        </w:rPr>
        <w:tab/>
      </w:r>
      <w:r w:rsidRPr="00CA7C3C">
        <w:rPr>
          <w:rFonts w:cs="Arial"/>
        </w:rPr>
        <w:t>……………………………………………………..</w:t>
      </w:r>
    </w:p>
    <w:p w14:paraId="6A6D931C" w14:textId="77777777" w:rsidR="00F10405" w:rsidRPr="00CA7C3C" w:rsidRDefault="00F10405" w:rsidP="00F10405">
      <w:pPr>
        <w:shd w:val="clear" w:color="auto" w:fill="FFFFFF"/>
        <w:tabs>
          <w:tab w:val="left" w:pos="1701"/>
        </w:tabs>
        <w:spacing w:before="240"/>
        <w:rPr>
          <w:rFonts w:cs="Arial"/>
        </w:rPr>
      </w:pPr>
      <w:r w:rsidRPr="00CA7C3C">
        <w:rPr>
          <w:rFonts w:cs="Arial"/>
          <w:spacing w:val="-14"/>
        </w:rPr>
        <w:t>Adres</w:t>
      </w:r>
      <w:r w:rsidRPr="00CA7C3C">
        <w:rPr>
          <w:rFonts w:cs="Arial"/>
          <w:spacing w:val="-14"/>
        </w:rPr>
        <w:tab/>
      </w:r>
      <w:r w:rsidRPr="00CA7C3C">
        <w:rPr>
          <w:rFonts w:cs="Arial"/>
        </w:rPr>
        <w:t>……………………………………………………..</w:t>
      </w:r>
      <w:r w:rsidRPr="00CA7C3C">
        <w:rPr>
          <w:rFonts w:cs="Arial"/>
        </w:rPr>
        <w:br/>
      </w:r>
    </w:p>
    <w:p w14:paraId="7063F4C2" w14:textId="77777777" w:rsidR="008E37FC" w:rsidRDefault="008E37FC" w:rsidP="00F10405">
      <w:pPr>
        <w:jc w:val="both"/>
        <w:rPr>
          <w:rFonts w:cs="Arial"/>
          <w:sz w:val="20"/>
          <w:szCs w:val="20"/>
        </w:rPr>
      </w:pPr>
    </w:p>
    <w:p w14:paraId="08B18CCA" w14:textId="79C40796" w:rsidR="00F10405" w:rsidRPr="00CA7C3C" w:rsidRDefault="00F10405" w:rsidP="00F10405">
      <w:pPr>
        <w:jc w:val="both"/>
        <w:rPr>
          <w:rFonts w:cs="Arial"/>
          <w:sz w:val="20"/>
          <w:szCs w:val="20"/>
        </w:rPr>
      </w:pPr>
      <w:r w:rsidRPr="00CA7C3C">
        <w:rPr>
          <w:rFonts w:cs="Arial"/>
          <w:sz w:val="20"/>
          <w:szCs w:val="20"/>
        </w:rPr>
        <w:t>Oświadczamy, że dysponujemy lub będziemy dysponować osobami, które zostaną skierowane do realizacji zamówienia:</w:t>
      </w:r>
    </w:p>
    <w:p w14:paraId="1E72DF47" w14:textId="3DB36DB6" w:rsidR="00F10405" w:rsidRPr="008E37FC" w:rsidRDefault="00F10405" w:rsidP="00883DBF">
      <w:pPr>
        <w:pStyle w:val="Akapitzlist"/>
        <w:numPr>
          <w:ilvl w:val="0"/>
          <w:numId w:val="5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C3C">
        <w:rPr>
          <w:rFonts w:asciiTheme="minorHAnsi" w:hAnsiTheme="minorHAnsi" w:cstheme="minorHAnsi"/>
          <w:sz w:val="20"/>
          <w:szCs w:val="20"/>
        </w:rPr>
        <w:t xml:space="preserve">osobami, które posiadają uprawnienia do wykonywania samodzielnych funkcji w budownictwie w rozumieniu ustawy z dnia 7 lipca 1994 r. prawo budowlane (Dz.U. 2018, poz. 1202  z późniejszymi zmianami) </w:t>
      </w:r>
      <w:r w:rsidRPr="00CA7C3C">
        <w:rPr>
          <w:rFonts w:asciiTheme="minorHAnsi" w:hAnsiTheme="minorHAnsi" w:cstheme="minorHAnsi"/>
          <w:sz w:val="20"/>
          <w:szCs w:val="20"/>
          <w:u w:val="single"/>
        </w:rPr>
        <w:t>w zakresie ………..:</w:t>
      </w:r>
    </w:p>
    <w:p w14:paraId="2784B284" w14:textId="77777777" w:rsidR="008E37FC" w:rsidRPr="00CA7C3C" w:rsidRDefault="008E37FC" w:rsidP="008E37FC">
      <w:pPr>
        <w:pStyle w:val="Akapitzlis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1"/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"/>
        <w:gridCol w:w="1081"/>
        <w:gridCol w:w="1533"/>
        <w:gridCol w:w="4321"/>
        <w:gridCol w:w="2181"/>
      </w:tblGrid>
      <w:tr w:rsidR="00F10405" w:rsidRPr="00CA7C3C" w14:paraId="3674BEA5" w14:textId="77777777" w:rsidTr="00E81B18">
        <w:trPr>
          <w:trHeight w:val="580"/>
        </w:trPr>
        <w:tc>
          <w:tcPr>
            <w:tcW w:w="178" w:type="pct"/>
            <w:tcBorders>
              <w:bottom w:val="single" w:sz="4" w:space="0" w:color="auto"/>
            </w:tcBorders>
            <w:vAlign w:val="center"/>
          </w:tcPr>
          <w:p w14:paraId="37EC5B9E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0183986A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Imię i nazwisko</w:t>
            </w: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307AD015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 xml:space="preserve">Przewidywane stanowisko </w:t>
            </w:r>
          </w:p>
        </w:tc>
        <w:tc>
          <w:tcPr>
            <w:tcW w:w="2357" w:type="pct"/>
            <w:tcBorders>
              <w:bottom w:val="single" w:sz="4" w:space="0" w:color="auto"/>
            </w:tcBorders>
            <w:vAlign w:val="center"/>
          </w:tcPr>
          <w:p w14:paraId="728D8A99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 xml:space="preserve">Informacje na temat kwalifikacji zawodowych, nr uprawnień, </w:t>
            </w:r>
          </w:p>
          <w:p w14:paraId="3B0AF42D" w14:textId="77777777" w:rsidR="00F10405" w:rsidRPr="00CA7C3C" w:rsidRDefault="00F10405" w:rsidP="00E81B18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C3C">
              <w:rPr>
                <w:rFonts w:ascii="Arial" w:hAnsi="Arial" w:cs="Arial"/>
                <w:sz w:val="18"/>
                <w:szCs w:val="16"/>
              </w:rPr>
              <w:t xml:space="preserve">zaświadczenie PIIB </w:t>
            </w:r>
          </w:p>
        </w:tc>
        <w:tc>
          <w:tcPr>
            <w:tcW w:w="905" w:type="pct"/>
            <w:vAlign w:val="center"/>
          </w:tcPr>
          <w:p w14:paraId="2E462376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Podstawa dysponowania osobą</w:t>
            </w:r>
          </w:p>
          <w:p w14:paraId="53CB39C9" w14:textId="77777777" w:rsidR="00F10405" w:rsidRPr="00CA7C3C" w:rsidDel="008D4387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10405" w:rsidRPr="00CA7C3C" w14:paraId="1FEEE555" w14:textId="77777777" w:rsidTr="00E81B18">
        <w:trPr>
          <w:trHeight w:val="525"/>
        </w:trPr>
        <w:tc>
          <w:tcPr>
            <w:tcW w:w="178" w:type="pct"/>
            <w:vAlign w:val="center"/>
          </w:tcPr>
          <w:p w14:paraId="37C285A0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662" w:type="pct"/>
            <w:vAlign w:val="center"/>
          </w:tcPr>
          <w:p w14:paraId="3C8D221E" w14:textId="77777777" w:rsidR="00F10405" w:rsidRPr="00CA7C3C" w:rsidRDefault="00F10405" w:rsidP="00E81B18">
            <w:pPr>
              <w:rPr>
                <w:sz w:val="20"/>
                <w:szCs w:val="20"/>
              </w:rPr>
            </w:pPr>
          </w:p>
        </w:tc>
        <w:tc>
          <w:tcPr>
            <w:tcW w:w="898" w:type="pct"/>
            <w:vMerge w:val="restart"/>
            <w:vAlign w:val="center"/>
          </w:tcPr>
          <w:p w14:paraId="0D62AE52" w14:textId="77777777" w:rsidR="00F10405" w:rsidRPr="00CA7C3C" w:rsidRDefault="00F10405" w:rsidP="00E81B18">
            <w:pPr>
              <w:jc w:val="center"/>
            </w:pPr>
            <w:r w:rsidRPr="00CA7C3C">
              <w:rPr>
                <w:rFonts w:cs="Arial"/>
                <w:sz w:val="16"/>
                <w:szCs w:val="16"/>
              </w:rPr>
              <w:t>Projektant</w:t>
            </w:r>
          </w:p>
        </w:tc>
        <w:tc>
          <w:tcPr>
            <w:tcW w:w="2357" w:type="pct"/>
            <w:vMerge w:val="restart"/>
            <w:shd w:val="clear" w:color="auto" w:fill="auto"/>
            <w:vAlign w:val="center"/>
          </w:tcPr>
          <w:p w14:paraId="1DC635F7" w14:textId="1BF20D00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b/>
                <w:sz w:val="16"/>
                <w:szCs w:val="16"/>
              </w:rPr>
              <w:t>nie mniej niż 1 osobę</w:t>
            </w:r>
            <w:r w:rsidR="00597977">
              <w:rPr>
                <w:rFonts w:cs="Arial"/>
                <w:sz w:val="16"/>
                <w:szCs w:val="16"/>
              </w:rPr>
              <w:t xml:space="preserve"> </w:t>
            </w:r>
            <w:r w:rsidR="00597977" w:rsidRPr="00597977">
              <w:rPr>
                <w:rFonts w:cs="Arial"/>
                <w:sz w:val="16"/>
                <w:szCs w:val="16"/>
              </w:rPr>
              <w:t xml:space="preserve">z uprawnieniami do pełnienia </w:t>
            </w:r>
            <w:r w:rsidR="00597977" w:rsidRPr="00597977">
              <w:rPr>
                <w:rFonts w:cs="Arial"/>
                <w:b/>
                <w:sz w:val="16"/>
                <w:szCs w:val="16"/>
              </w:rPr>
              <w:t>funkcji projektanta</w:t>
            </w:r>
            <w:r w:rsidR="00597977" w:rsidRPr="00597977">
              <w:rPr>
                <w:rFonts w:cs="Arial"/>
                <w:sz w:val="16"/>
                <w:szCs w:val="16"/>
              </w:rPr>
              <w:t xml:space="preserve"> posiadającą uprawnienia budowlane do projektowania bez ograniczeń w zakresie sieci, instalacji i urządzeń elektrycznych i elektroenergetycznych zgodnie z wymogami ustawy Prawo budowlane i przynależnością do Izby Inżynierów Budownictwa.</w:t>
            </w:r>
          </w:p>
        </w:tc>
        <w:tc>
          <w:tcPr>
            <w:tcW w:w="905" w:type="pct"/>
            <w:vAlign w:val="center"/>
          </w:tcPr>
          <w:p w14:paraId="581104B8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……………………………….</w:t>
            </w:r>
          </w:p>
        </w:tc>
      </w:tr>
      <w:tr w:rsidR="00F10405" w:rsidRPr="00CA7C3C" w14:paraId="5EA6B2E9" w14:textId="77777777" w:rsidTr="00E81B18">
        <w:trPr>
          <w:trHeight w:val="584"/>
        </w:trPr>
        <w:tc>
          <w:tcPr>
            <w:tcW w:w="178" w:type="pct"/>
            <w:vAlign w:val="center"/>
          </w:tcPr>
          <w:p w14:paraId="2AE0A33B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2.</w:t>
            </w:r>
          </w:p>
        </w:tc>
        <w:tc>
          <w:tcPr>
            <w:tcW w:w="662" w:type="pct"/>
            <w:vAlign w:val="center"/>
          </w:tcPr>
          <w:p w14:paraId="06E2CE80" w14:textId="77777777" w:rsidR="00F10405" w:rsidRPr="00CA7C3C" w:rsidRDefault="00F10405" w:rsidP="00E81B18">
            <w:pPr>
              <w:rPr>
                <w:sz w:val="20"/>
                <w:szCs w:val="20"/>
              </w:rPr>
            </w:pPr>
          </w:p>
        </w:tc>
        <w:tc>
          <w:tcPr>
            <w:tcW w:w="898" w:type="pct"/>
            <w:vMerge/>
            <w:vAlign w:val="center"/>
          </w:tcPr>
          <w:p w14:paraId="4618C397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357" w:type="pct"/>
            <w:vMerge/>
            <w:vAlign w:val="center"/>
          </w:tcPr>
          <w:p w14:paraId="3F144F72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05" w:type="pct"/>
            <w:vAlign w:val="center"/>
          </w:tcPr>
          <w:p w14:paraId="0938AF38" w14:textId="77777777" w:rsidR="00F10405" w:rsidRPr="00CA7C3C" w:rsidRDefault="00F10405" w:rsidP="00E81B18">
            <w:pPr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……………………………….</w:t>
            </w:r>
          </w:p>
        </w:tc>
      </w:tr>
    </w:tbl>
    <w:p w14:paraId="6541EF17" w14:textId="77777777" w:rsidR="008E37FC" w:rsidRDefault="00F10405" w:rsidP="00F10405">
      <w:pPr>
        <w:jc w:val="both"/>
        <w:rPr>
          <w:rFonts w:cs="Arial"/>
        </w:rPr>
      </w:pPr>
      <w:r w:rsidRPr="00CA7C3C">
        <w:rPr>
          <w:rFonts w:cs="Arial"/>
        </w:rPr>
        <w:t xml:space="preserve"> </w:t>
      </w:r>
    </w:p>
    <w:p w14:paraId="3C2A7DFF" w14:textId="20B1EF9C" w:rsidR="00F10405" w:rsidRPr="00CA7C3C" w:rsidRDefault="00F10405" w:rsidP="00F10405">
      <w:pPr>
        <w:jc w:val="both"/>
        <w:rPr>
          <w:rFonts w:cs="Arial"/>
          <w:u w:val="single"/>
        </w:rPr>
      </w:pPr>
      <w:r w:rsidRPr="00CA7C3C">
        <w:rPr>
          <w:rFonts w:cs="Arial"/>
          <w:sz w:val="20"/>
        </w:rPr>
        <w:t xml:space="preserve">Oświadczamy, że osoby podane w powyższym wykazie zostały wpisane do centralnego rejestru osób posiadających uprawnienia budowlane oraz zostały wpisane na listę członków właściwej izby samorządu zawodowego, potwierdzony aktualnym zaświadczeniem wydanym przez izbę – </w:t>
      </w:r>
      <w:r w:rsidRPr="00CA7C3C">
        <w:rPr>
          <w:rFonts w:cs="Arial"/>
          <w:b/>
          <w:sz w:val="20"/>
        </w:rPr>
        <w:t>należy dołączyć zaświadczenie</w:t>
      </w:r>
      <w:r w:rsidRPr="00CA7C3C">
        <w:rPr>
          <w:rFonts w:cs="Arial"/>
          <w:sz w:val="20"/>
        </w:rPr>
        <w:t>.</w:t>
      </w:r>
    </w:p>
    <w:p w14:paraId="453061F3" w14:textId="77777777" w:rsidR="00F10405" w:rsidRPr="00CA7C3C" w:rsidRDefault="00F10405" w:rsidP="00F10405">
      <w:pPr>
        <w:ind w:left="360"/>
        <w:jc w:val="both"/>
        <w:rPr>
          <w:rFonts w:cs="Arial"/>
          <w:i/>
          <w:sz w:val="20"/>
          <w:szCs w:val="20"/>
        </w:rPr>
      </w:pPr>
      <w:r w:rsidRPr="00CA7C3C">
        <w:rPr>
          <w:rFonts w:cs="Arial"/>
          <w:i/>
          <w:sz w:val="20"/>
          <w:szCs w:val="20"/>
        </w:rPr>
        <w:t>UWAGA:</w:t>
      </w:r>
    </w:p>
    <w:p w14:paraId="6C2A7799" w14:textId="77777777" w:rsidR="00F10405" w:rsidRPr="00CA7C3C" w:rsidRDefault="00F10405" w:rsidP="00883DBF">
      <w:pPr>
        <w:numPr>
          <w:ilvl w:val="0"/>
          <w:numId w:val="53"/>
        </w:numPr>
        <w:jc w:val="both"/>
        <w:rPr>
          <w:rFonts w:cs="Arial"/>
          <w:i/>
          <w:sz w:val="20"/>
          <w:szCs w:val="20"/>
        </w:rPr>
      </w:pPr>
      <w:r w:rsidRPr="00CA7C3C">
        <w:rPr>
          <w:rFonts w:cs="Arial"/>
          <w:i/>
          <w:sz w:val="20"/>
          <w:szCs w:val="20"/>
        </w:rPr>
        <w:t>Informacje o uprawnieniach powinny być podane w sposób wyczerpujący, nie pozostawiający wątpliwości w szczególności co do specjalności i rodzaju uprawnień;</w:t>
      </w:r>
    </w:p>
    <w:p w14:paraId="343B1DFF" w14:textId="77777777" w:rsidR="00F10405" w:rsidRPr="00CA7C3C" w:rsidRDefault="00F10405" w:rsidP="00883DBF">
      <w:pPr>
        <w:numPr>
          <w:ilvl w:val="0"/>
          <w:numId w:val="53"/>
        </w:numPr>
        <w:jc w:val="both"/>
        <w:rPr>
          <w:rFonts w:cs="Arial"/>
          <w:i/>
          <w:sz w:val="20"/>
          <w:szCs w:val="20"/>
        </w:rPr>
      </w:pPr>
      <w:r w:rsidRPr="00CA7C3C">
        <w:rPr>
          <w:rFonts w:cs="Arial"/>
          <w:i/>
          <w:sz w:val="20"/>
          <w:szCs w:val="20"/>
        </w:rPr>
        <w:t>Wykaz nie powinien zawierać innych danych osobowych niż wskazane w tabeli – w szczególności takich jak nr PESEL czy też adres zamieszkania;</w:t>
      </w:r>
    </w:p>
    <w:p w14:paraId="5AFA8B63" w14:textId="77777777" w:rsidR="00F10405" w:rsidRPr="00CA7C3C" w:rsidRDefault="00F10405" w:rsidP="00883DBF">
      <w:pPr>
        <w:numPr>
          <w:ilvl w:val="0"/>
          <w:numId w:val="53"/>
        </w:numPr>
        <w:jc w:val="both"/>
        <w:rPr>
          <w:rFonts w:cs="Arial"/>
          <w:b/>
          <w:i/>
          <w:sz w:val="20"/>
          <w:szCs w:val="20"/>
        </w:rPr>
      </w:pPr>
      <w:r w:rsidRPr="00CA7C3C">
        <w:rPr>
          <w:rFonts w:cs="Arial"/>
          <w:i/>
          <w:sz w:val="20"/>
          <w:szCs w:val="20"/>
        </w:rPr>
        <w:t xml:space="preserve">Załączenie kopii uprawnień jest wymagane – Wykonawca zobowiązany jest do załączenia kopii uprawnień do oferty a także do </w:t>
      </w:r>
      <w:r w:rsidRPr="00CA7C3C">
        <w:rPr>
          <w:rFonts w:cs="Arial"/>
          <w:b/>
          <w:i/>
          <w:sz w:val="20"/>
          <w:szCs w:val="20"/>
        </w:rPr>
        <w:t>anonimizacji wszelkich danych osobowych wykraczających poza zakres wskazany w tabeli.</w:t>
      </w:r>
    </w:p>
    <w:p w14:paraId="58C2474E" w14:textId="77777777" w:rsidR="00F10405" w:rsidRPr="00CA7C3C" w:rsidRDefault="00F10405" w:rsidP="00F10405">
      <w:pPr>
        <w:ind w:left="360"/>
        <w:jc w:val="both"/>
        <w:rPr>
          <w:rFonts w:cs="Arial"/>
          <w:b/>
          <w:i/>
          <w:sz w:val="20"/>
          <w:szCs w:val="20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F10405" w:rsidRPr="00CA7C3C" w14:paraId="307CA4DD" w14:textId="77777777" w:rsidTr="00E81B18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30365C38" w14:textId="77777777" w:rsidR="00F10405" w:rsidRPr="00CA7C3C" w:rsidRDefault="00F10405" w:rsidP="00E81B18">
            <w:pPr>
              <w:ind w:right="136"/>
              <w:jc w:val="center"/>
              <w:rPr>
                <w:rFonts w:cs="Arial"/>
                <w:sz w:val="20"/>
                <w:szCs w:val="20"/>
              </w:rPr>
            </w:pPr>
            <w:r w:rsidRPr="00CA7C3C">
              <w:rPr>
                <w:rFonts w:cs="Arial"/>
                <w:sz w:val="20"/>
                <w:szCs w:val="20"/>
              </w:rPr>
              <w:t>………………………………………………..</w:t>
            </w:r>
          </w:p>
        </w:tc>
      </w:tr>
      <w:tr w:rsidR="00F10405" w:rsidRPr="00CA7C3C" w14:paraId="3FE4808A" w14:textId="77777777" w:rsidTr="00E81B18">
        <w:trPr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38CD87EE" w14:textId="77777777" w:rsidR="00F10405" w:rsidRPr="00CA7C3C" w:rsidRDefault="00F10405" w:rsidP="00E81B18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 w:rsidRPr="00CA7C3C">
              <w:rPr>
                <w:rFonts w:cs="Arial"/>
                <w:sz w:val="16"/>
                <w:szCs w:val="16"/>
              </w:rPr>
              <w:t>podpis/y i pieczęć/ci</w:t>
            </w:r>
            <w:r w:rsidRPr="00CA7C3C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CA7C3C"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3C24081F" w14:textId="77777777" w:rsidR="00F10405" w:rsidRPr="00CA7C3C" w:rsidRDefault="00F10405" w:rsidP="00F10405">
      <w:pPr>
        <w:jc w:val="center"/>
        <w:rPr>
          <w:rFonts w:cs="Arial"/>
          <w:i/>
          <w:sz w:val="20"/>
          <w:szCs w:val="20"/>
        </w:rPr>
      </w:pPr>
    </w:p>
    <w:p w14:paraId="4D586CDF" w14:textId="77777777" w:rsidR="00F10405" w:rsidRPr="004521B6" w:rsidRDefault="00F10405" w:rsidP="00F10405"/>
    <w:p w14:paraId="54557828" w14:textId="77777777" w:rsidR="00F10405" w:rsidRPr="008A2282" w:rsidRDefault="00F10405" w:rsidP="00F10405">
      <w:pPr>
        <w:spacing w:line="276" w:lineRule="auto"/>
        <w:rPr>
          <w:rFonts w:cs="Arial"/>
          <w:b/>
          <w:szCs w:val="22"/>
        </w:rPr>
      </w:pPr>
    </w:p>
    <w:p w14:paraId="708DA8BF" w14:textId="2DF4DD87" w:rsidR="00F10405" w:rsidRDefault="00F10405" w:rsidP="000B7475">
      <w:pPr>
        <w:pStyle w:val="Nagwek1"/>
        <w:spacing w:before="0" w:after="0"/>
        <w:jc w:val="right"/>
        <w:rPr>
          <w:szCs w:val="22"/>
        </w:rPr>
      </w:pPr>
    </w:p>
    <w:p w14:paraId="25E35C9C" w14:textId="5FEDBD19" w:rsidR="00F10405" w:rsidRDefault="00F10405" w:rsidP="00F10405"/>
    <w:p w14:paraId="44E8A7F7" w14:textId="09634F5C" w:rsidR="00F10405" w:rsidRDefault="00F10405" w:rsidP="006968A3">
      <w:pPr>
        <w:pStyle w:val="Nagwek1"/>
        <w:spacing w:before="0" w:after="0"/>
        <w:rPr>
          <w:rFonts w:cs="Times New Roman"/>
          <w:b w:val="0"/>
          <w:bCs w:val="0"/>
          <w:kern w:val="0"/>
          <w:szCs w:val="24"/>
        </w:rPr>
      </w:pPr>
    </w:p>
    <w:p w14:paraId="1E3F0C7A" w14:textId="7B717974" w:rsidR="00F10405" w:rsidRDefault="00F10405" w:rsidP="00722821">
      <w:pPr>
        <w:pStyle w:val="Nagwek1"/>
        <w:spacing w:before="0" w:after="0"/>
        <w:rPr>
          <w:rFonts w:cs="Times New Roman"/>
          <w:b w:val="0"/>
          <w:bCs w:val="0"/>
          <w:kern w:val="0"/>
          <w:szCs w:val="24"/>
        </w:rPr>
      </w:pPr>
    </w:p>
    <w:p w14:paraId="4B4D52C6" w14:textId="77777777" w:rsidR="00722821" w:rsidRPr="00722821" w:rsidRDefault="00722821" w:rsidP="00722821">
      <w:bookmarkStart w:id="7" w:name="_GoBack"/>
      <w:bookmarkEnd w:id="7"/>
    </w:p>
    <w:p w14:paraId="2C3060D1" w14:textId="77777777" w:rsidR="00F10405" w:rsidRDefault="00F10405" w:rsidP="000B7475">
      <w:pPr>
        <w:pStyle w:val="Nagwek1"/>
        <w:spacing w:before="0" w:after="0"/>
        <w:jc w:val="right"/>
        <w:rPr>
          <w:szCs w:val="22"/>
        </w:rPr>
      </w:pPr>
    </w:p>
    <w:p w14:paraId="28B0C96B" w14:textId="373C342F" w:rsidR="000B7475" w:rsidRDefault="00B10CFD" w:rsidP="000B7475">
      <w:pPr>
        <w:pStyle w:val="Nagwek1"/>
        <w:spacing w:before="0" w:after="0"/>
        <w:jc w:val="right"/>
        <w:rPr>
          <w:szCs w:val="22"/>
        </w:rPr>
      </w:pPr>
      <w:r>
        <w:rPr>
          <w:szCs w:val="22"/>
        </w:rPr>
        <w:t xml:space="preserve">Załącznik </w:t>
      </w:r>
      <w:r w:rsidR="00F60605">
        <w:rPr>
          <w:szCs w:val="22"/>
        </w:rPr>
        <w:t>nr 2</w:t>
      </w:r>
      <w:r w:rsidR="00CB52EA" w:rsidRPr="008A2282">
        <w:rPr>
          <w:szCs w:val="22"/>
        </w:rPr>
        <w:t xml:space="preserve"> do SWZ</w:t>
      </w:r>
      <w:bookmarkEnd w:id="5"/>
      <w:r w:rsidR="000B7475">
        <w:rPr>
          <w:szCs w:val="22"/>
        </w:rPr>
        <w:t>-</w:t>
      </w:r>
      <w:bookmarkEnd w:id="6"/>
    </w:p>
    <w:p w14:paraId="1A941F44" w14:textId="593B2374" w:rsidR="00CB52EA" w:rsidRPr="000B7475" w:rsidRDefault="000B7475" w:rsidP="000B7475">
      <w:pPr>
        <w:pStyle w:val="Nagwek1"/>
        <w:spacing w:before="0" w:after="0"/>
        <w:jc w:val="right"/>
        <w:rPr>
          <w:szCs w:val="22"/>
        </w:rPr>
      </w:pPr>
      <w:bookmarkStart w:id="8" w:name="_Toc160534065"/>
      <w:bookmarkStart w:id="9" w:name="_Toc160539031"/>
      <w:r w:rsidRPr="00C72DAE">
        <w:rPr>
          <w:sz w:val="20"/>
          <w:szCs w:val="20"/>
        </w:rPr>
        <w:t>Ankieta weryfikacyjna Wykonawcy</w:t>
      </w:r>
      <w:bookmarkEnd w:id="8"/>
      <w:bookmarkEnd w:id="9"/>
      <w:r w:rsidR="00CB52EA" w:rsidRPr="008A2282">
        <w:rPr>
          <w:szCs w:val="22"/>
        </w:rPr>
        <w:t xml:space="preserve">  </w:t>
      </w:r>
    </w:p>
    <w:p w14:paraId="3F80242F" w14:textId="77777777" w:rsidR="00CB52EA" w:rsidRPr="008A2282" w:rsidRDefault="00CB52EA" w:rsidP="00CB52EA">
      <w:pPr>
        <w:spacing w:line="276" w:lineRule="auto"/>
        <w:rPr>
          <w:rFonts w:cs="Arial"/>
          <w:b/>
          <w:szCs w:val="22"/>
        </w:rPr>
      </w:pPr>
    </w:p>
    <w:p w14:paraId="78872ABD" w14:textId="77777777" w:rsidR="000B7475" w:rsidRPr="00741F02" w:rsidRDefault="000B7475" w:rsidP="000B7475">
      <w:pPr>
        <w:spacing w:line="360" w:lineRule="auto"/>
        <w:rPr>
          <w:rFonts w:cs="Arial"/>
          <w:sz w:val="20"/>
          <w:szCs w:val="20"/>
        </w:rPr>
      </w:pPr>
      <w:r w:rsidRPr="00741F02">
        <w:rPr>
          <w:rFonts w:cs="Arial"/>
          <w:sz w:val="20"/>
          <w:szCs w:val="20"/>
        </w:rPr>
        <w:t>Wykonawca:</w:t>
      </w:r>
    </w:p>
    <w:p w14:paraId="747F8E1E" w14:textId="77777777" w:rsidR="000B7475" w:rsidRPr="00741F02" w:rsidRDefault="000B7475" w:rsidP="000B7475">
      <w:pPr>
        <w:spacing w:line="360" w:lineRule="auto"/>
        <w:rPr>
          <w:rFonts w:cs="Arial"/>
          <w:sz w:val="20"/>
          <w:szCs w:val="20"/>
        </w:rPr>
      </w:pPr>
      <w:r w:rsidRPr="00741F02">
        <w:rPr>
          <w:rFonts w:cs="Arial"/>
          <w:sz w:val="20"/>
          <w:szCs w:val="20"/>
        </w:rPr>
        <w:t>nazwa ………………………………………………….........</w:t>
      </w:r>
    </w:p>
    <w:p w14:paraId="5C7BFFAB" w14:textId="77777777" w:rsidR="000B7475" w:rsidRPr="00741F02" w:rsidRDefault="000B7475" w:rsidP="000B7475">
      <w:pPr>
        <w:spacing w:line="360" w:lineRule="auto"/>
        <w:rPr>
          <w:rFonts w:cs="Arial"/>
          <w:sz w:val="20"/>
          <w:szCs w:val="20"/>
        </w:rPr>
      </w:pPr>
      <w:r w:rsidRPr="00741F02">
        <w:rPr>
          <w:rFonts w:cs="Arial"/>
          <w:sz w:val="20"/>
          <w:szCs w:val="20"/>
        </w:rPr>
        <w:t>adres…………………………………………………………</w:t>
      </w:r>
    </w:p>
    <w:p w14:paraId="1C0C3D2F" w14:textId="77777777" w:rsidR="000B7475" w:rsidRPr="00741F02" w:rsidRDefault="000B7475" w:rsidP="000B7475">
      <w:pPr>
        <w:spacing w:line="240" w:lineRule="exact"/>
        <w:jc w:val="center"/>
        <w:rPr>
          <w:rFonts w:cs="Arial"/>
          <w:b/>
          <w:sz w:val="20"/>
          <w:szCs w:val="20"/>
        </w:rPr>
      </w:pPr>
      <w:r w:rsidRPr="00741F02">
        <w:rPr>
          <w:rFonts w:cs="Arial"/>
          <w:sz w:val="20"/>
          <w:szCs w:val="20"/>
        </w:rPr>
        <w:br/>
      </w:r>
      <w:r w:rsidRPr="00741F02">
        <w:rPr>
          <w:rFonts w:cs="Arial"/>
          <w:b/>
          <w:sz w:val="20"/>
          <w:szCs w:val="20"/>
        </w:rPr>
        <w:t>ANKIETA WERYFIKACYJNA WYKONAWCY</w:t>
      </w:r>
    </w:p>
    <w:p w14:paraId="1C93E36E" w14:textId="77777777" w:rsidR="000B7475" w:rsidRPr="004C5DEC" w:rsidRDefault="000B7475" w:rsidP="000B7475">
      <w:pPr>
        <w:jc w:val="both"/>
        <w:rPr>
          <w:rFonts w:cs="Arial"/>
          <w:sz w:val="20"/>
          <w:szCs w:val="20"/>
        </w:rPr>
      </w:pPr>
    </w:p>
    <w:tbl>
      <w:tblPr>
        <w:tblW w:w="9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7730"/>
        <w:gridCol w:w="1330"/>
      </w:tblGrid>
      <w:tr w:rsidR="000B7475" w:rsidRPr="00741F02" w14:paraId="31C8AE5A" w14:textId="77777777" w:rsidTr="00A32EE0">
        <w:trPr>
          <w:trHeight w:val="972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7088C501" w14:textId="77777777" w:rsidR="000B7475" w:rsidRPr="00741F02" w:rsidRDefault="000B7475" w:rsidP="00A32EE0">
            <w:pPr>
              <w:jc w:val="center"/>
              <w:rPr>
                <w:rFonts w:ascii="Calibri" w:hAnsi="Calibri" w:cs="Calibri"/>
                <w:b/>
                <w:bCs/>
                <w:color w:val="FFFFFF"/>
                <w:szCs w:val="22"/>
              </w:rPr>
            </w:pPr>
            <w:r w:rsidRPr="00741F02">
              <w:rPr>
                <w:rFonts w:ascii="Calibri" w:hAnsi="Calibri" w:cs="Calibri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90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AB1F22"/>
            <w:vAlign w:val="center"/>
            <w:hideMark/>
          </w:tcPr>
          <w:p w14:paraId="49FAB398" w14:textId="77777777" w:rsidR="000B7475" w:rsidRPr="00741F02" w:rsidRDefault="000B7475" w:rsidP="00A32EE0">
            <w:pPr>
              <w:jc w:val="center"/>
              <w:rPr>
                <w:rFonts w:ascii="Calibri" w:hAnsi="Calibri" w:cs="Calibri"/>
                <w:b/>
                <w:bCs/>
                <w:color w:val="FFFFFF"/>
                <w:szCs w:val="22"/>
              </w:rPr>
            </w:pPr>
            <w:r w:rsidRPr="00741F02">
              <w:rPr>
                <w:rFonts w:ascii="Calibri" w:hAnsi="Calibri" w:cs="Calibri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  <w:r w:rsidRPr="00741F02">
              <w:rPr>
                <w:rFonts w:ascii="Calibri" w:hAnsi="Calibri" w:cs="Calibri"/>
                <w:b/>
                <w:bCs/>
                <w:color w:val="FFFFFF"/>
                <w:szCs w:val="22"/>
              </w:rPr>
              <w:br/>
              <w:t>Działając w imieniu  n.w. przedsiębiorstwa (zwanego dalej "Kontrahentem"), niniejszym oświadczam co następuje:</w:t>
            </w:r>
          </w:p>
        </w:tc>
      </w:tr>
      <w:tr w:rsidR="000B7475" w:rsidRPr="00741F02" w14:paraId="5FCB8D00" w14:textId="77777777" w:rsidTr="00A32EE0">
        <w:trPr>
          <w:trHeight w:val="600"/>
        </w:trPr>
        <w:tc>
          <w:tcPr>
            <w:tcW w:w="82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7AD58E41" w14:textId="77777777" w:rsidR="000B7475" w:rsidRPr="00741F02" w:rsidRDefault="000B7475" w:rsidP="00A32EE0">
            <w:pPr>
              <w:jc w:val="center"/>
              <w:rPr>
                <w:rFonts w:ascii="Calibri" w:hAnsi="Calibri" w:cs="Calibri"/>
                <w:b/>
                <w:bCs/>
                <w:color w:val="FFFFFF"/>
                <w:szCs w:val="22"/>
              </w:rPr>
            </w:pPr>
            <w:r w:rsidRPr="00741F02">
              <w:rPr>
                <w:rFonts w:ascii="Calibri" w:hAnsi="Calibri" w:cs="Calibri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404040"/>
            <w:vAlign w:val="center"/>
            <w:hideMark/>
          </w:tcPr>
          <w:p w14:paraId="6DBF5277" w14:textId="77777777" w:rsidR="000B7475" w:rsidRPr="00741F02" w:rsidRDefault="000B7475" w:rsidP="00A32EE0">
            <w:pPr>
              <w:jc w:val="center"/>
              <w:rPr>
                <w:rFonts w:ascii="Calibri" w:hAnsi="Calibri" w:cs="Calibri"/>
                <w:b/>
                <w:bCs/>
                <w:color w:val="FFFFFF"/>
                <w:szCs w:val="22"/>
              </w:rPr>
            </w:pPr>
            <w:r w:rsidRPr="00741F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Odpowiedź</w:t>
            </w:r>
            <w:r>
              <w:rPr>
                <w:rFonts w:ascii="Calibri" w:hAnsi="Calibri" w:cs="Calibri"/>
                <w:b/>
                <w:bCs/>
                <w:color w:val="FFFFFF"/>
                <w:szCs w:val="22"/>
              </w:rPr>
              <w:t xml:space="preserve"> *</w:t>
            </w:r>
          </w:p>
        </w:tc>
      </w:tr>
      <w:tr w:rsidR="000B7475" w:rsidRPr="00741F02" w14:paraId="74D47CBF" w14:textId="77777777" w:rsidTr="00A32EE0">
        <w:trPr>
          <w:trHeight w:val="79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16E3" w14:textId="77777777" w:rsidR="000B7475" w:rsidRPr="00741F02" w:rsidRDefault="000B7475" w:rsidP="00A32EE0">
            <w:pPr>
              <w:jc w:val="center"/>
              <w:rPr>
                <w:rFonts w:cs="Arial"/>
                <w:sz w:val="20"/>
                <w:szCs w:val="20"/>
              </w:rPr>
            </w:pPr>
            <w:r w:rsidRPr="00741F0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CCCC" w14:textId="77777777" w:rsidR="000B7475" w:rsidRPr="00741F02" w:rsidRDefault="000B7475" w:rsidP="00A32EE0">
            <w:pPr>
              <w:rPr>
                <w:rFonts w:cs="Arial"/>
                <w:sz w:val="20"/>
                <w:szCs w:val="20"/>
              </w:rPr>
            </w:pPr>
            <w:r w:rsidRPr="00741F02">
              <w:rPr>
                <w:rFonts w:cs="Arial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468C8" w14:textId="77777777" w:rsidR="000B7475" w:rsidRPr="00741F02" w:rsidRDefault="000B7475" w:rsidP="00A32EE0">
            <w:pPr>
              <w:jc w:val="center"/>
              <w:rPr>
                <w:rFonts w:cs="Arial"/>
                <w:color w:val="000000"/>
                <w:szCs w:val="22"/>
              </w:rPr>
            </w:pPr>
            <w:r w:rsidRPr="00741F02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B7475" w:rsidRPr="00741F02" w14:paraId="2A47F5C8" w14:textId="77777777" w:rsidTr="00A32EE0">
        <w:trPr>
          <w:trHeight w:val="79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9F27" w14:textId="77777777" w:rsidR="000B7475" w:rsidRPr="00741F02" w:rsidRDefault="000B7475" w:rsidP="00A32EE0">
            <w:pPr>
              <w:jc w:val="center"/>
              <w:rPr>
                <w:rFonts w:cs="Arial"/>
                <w:sz w:val="20"/>
                <w:szCs w:val="20"/>
              </w:rPr>
            </w:pPr>
            <w:r w:rsidRPr="00741F0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6712" w14:textId="77777777" w:rsidR="000B7475" w:rsidRPr="00741F02" w:rsidRDefault="000B7475" w:rsidP="00A32EE0">
            <w:pPr>
              <w:rPr>
                <w:rFonts w:cs="Arial"/>
                <w:sz w:val="20"/>
                <w:szCs w:val="20"/>
              </w:rPr>
            </w:pPr>
            <w:r w:rsidRPr="00741F02">
              <w:rPr>
                <w:rFonts w:cs="Arial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EF773" w14:textId="77777777" w:rsidR="000B7475" w:rsidRPr="00741F02" w:rsidRDefault="000B7475" w:rsidP="00A32EE0">
            <w:pPr>
              <w:jc w:val="center"/>
              <w:rPr>
                <w:rFonts w:cs="Arial"/>
                <w:color w:val="000000"/>
                <w:szCs w:val="22"/>
              </w:rPr>
            </w:pPr>
            <w:r w:rsidRPr="00741F02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B7475" w:rsidRPr="00741F02" w14:paraId="144678B7" w14:textId="77777777" w:rsidTr="00A32EE0">
        <w:trPr>
          <w:trHeight w:val="79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CEED" w14:textId="77777777" w:rsidR="000B7475" w:rsidRPr="00741F02" w:rsidRDefault="000B7475" w:rsidP="00A32EE0">
            <w:pPr>
              <w:jc w:val="center"/>
              <w:rPr>
                <w:rFonts w:cs="Arial"/>
                <w:sz w:val="20"/>
                <w:szCs w:val="20"/>
              </w:rPr>
            </w:pPr>
            <w:r w:rsidRPr="00741F0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28B2" w14:textId="77777777" w:rsidR="000B7475" w:rsidRPr="00741F02" w:rsidRDefault="000B7475" w:rsidP="00A32EE0">
            <w:pPr>
              <w:rPr>
                <w:rFonts w:cs="Arial"/>
                <w:sz w:val="20"/>
                <w:szCs w:val="20"/>
              </w:rPr>
            </w:pPr>
            <w:r w:rsidRPr="00741F02">
              <w:rPr>
                <w:rFonts w:cs="Arial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52343" w14:textId="77777777" w:rsidR="000B7475" w:rsidRPr="00741F02" w:rsidRDefault="000B7475" w:rsidP="00A32EE0">
            <w:pPr>
              <w:jc w:val="center"/>
              <w:rPr>
                <w:rFonts w:cs="Arial"/>
                <w:color w:val="000000"/>
                <w:szCs w:val="22"/>
              </w:rPr>
            </w:pPr>
            <w:r w:rsidRPr="00741F02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B7475" w:rsidRPr="00741F02" w14:paraId="38967FF3" w14:textId="77777777" w:rsidTr="00A32EE0">
        <w:trPr>
          <w:trHeight w:val="52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C0DF" w14:textId="77777777" w:rsidR="000B7475" w:rsidRPr="00741F02" w:rsidRDefault="000B7475" w:rsidP="00A32EE0">
            <w:pPr>
              <w:jc w:val="center"/>
              <w:rPr>
                <w:rFonts w:cs="Arial"/>
                <w:sz w:val="20"/>
                <w:szCs w:val="20"/>
              </w:rPr>
            </w:pPr>
            <w:r w:rsidRPr="00741F0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2B49" w14:textId="77777777" w:rsidR="000B7475" w:rsidRPr="00741F02" w:rsidRDefault="000B7475" w:rsidP="00A32EE0">
            <w:pPr>
              <w:rPr>
                <w:rFonts w:cs="Arial"/>
                <w:sz w:val="20"/>
                <w:szCs w:val="20"/>
              </w:rPr>
            </w:pPr>
            <w:r w:rsidRPr="00741F02">
              <w:rPr>
                <w:rFonts w:cs="Arial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68E87" w14:textId="77777777" w:rsidR="000B7475" w:rsidRPr="00741F02" w:rsidRDefault="000B7475" w:rsidP="00A32EE0">
            <w:pPr>
              <w:jc w:val="center"/>
              <w:rPr>
                <w:rFonts w:cs="Arial"/>
                <w:color w:val="000000"/>
                <w:szCs w:val="22"/>
              </w:rPr>
            </w:pPr>
            <w:r w:rsidRPr="00741F02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B7475" w:rsidRPr="00741F02" w14:paraId="1954BC46" w14:textId="77777777" w:rsidTr="00A32EE0">
        <w:trPr>
          <w:trHeight w:val="105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5BE2" w14:textId="77777777" w:rsidR="000B7475" w:rsidRPr="00741F02" w:rsidRDefault="000B7475" w:rsidP="00A32EE0">
            <w:pPr>
              <w:jc w:val="center"/>
              <w:rPr>
                <w:rFonts w:cs="Arial"/>
                <w:sz w:val="20"/>
                <w:szCs w:val="20"/>
              </w:rPr>
            </w:pPr>
            <w:r w:rsidRPr="00741F0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8EF9" w14:textId="77777777" w:rsidR="000B7475" w:rsidRPr="00741F02" w:rsidRDefault="000B7475" w:rsidP="00A32EE0">
            <w:pPr>
              <w:rPr>
                <w:rFonts w:cs="Arial"/>
                <w:sz w:val="20"/>
                <w:szCs w:val="20"/>
              </w:rPr>
            </w:pPr>
            <w:r w:rsidRPr="00741F02">
              <w:rPr>
                <w:rFonts w:cs="Arial"/>
                <w:sz w:val="20"/>
                <w:szCs w:val="20"/>
              </w:rPr>
              <w:t>Czy Kontrahent oświadcza, iż działając sam, a w przypadku zatrudniania personelu - również ten personel - posiadają niezbędną wiedzę dotyczącą ochrony danych osobowych oraz zobowiązują si</w:t>
            </w:r>
            <w:r>
              <w:rPr>
                <w:rFonts w:cs="Arial"/>
                <w:sz w:val="20"/>
                <w:szCs w:val="20"/>
              </w:rPr>
              <w:t>ę</w:t>
            </w:r>
            <w:r w:rsidRPr="00741F02">
              <w:rPr>
                <w:rFonts w:cs="Arial"/>
                <w:sz w:val="20"/>
                <w:szCs w:val="20"/>
              </w:rPr>
              <w:t xml:space="preserve"> do zachowania w poufności powierzonych im danych osobo</w:t>
            </w:r>
            <w:r>
              <w:rPr>
                <w:rFonts w:cs="Arial"/>
                <w:sz w:val="20"/>
                <w:szCs w:val="20"/>
              </w:rPr>
              <w:t>wych?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59DD5" w14:textId="77777777" w:rsidR="000B7475" w:rsidRPr="00741F02" w:rsidRDefault="000B7475" w:rsidP="00A32EE0">
            <w:pPr>
              <w:jc w:val="center"/>
              <w:rPr>
                <w:rFonts w:cs="Arial"/>
                <w:color w:val="000000"/>
                <w:szCs w:val="22"/>
              </w:rPr>
            </w:pPr>
            <w:r w:rsidRPr="00741F02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B7475" w:rsidRPr="00741F02" w14:paraId="5D0E459B" w14:textId="77777777" w:rsidTr="00A32EE0">
        <w:trPr>
          <w:trHeight w:val="80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9AFD" w14:textId="77777777" w:rsidR="000B7475" w:rsidRPr="00741F02" w:rsidRDefault="000B7475" w:rsidP="00A32EE0">
            <w:pPr>
              <w:jc w:val="center"/>
              <w:rPr>
                <w:rFonts w:cs="Arial"/>
                <w:sz w:val="20"/>
                <w:szCs w:val="20"/>
              </w:rPr>
            </w:pPr>
            <w:r w:rsidRPr="00741F0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BE08" w14:textId="77777777" w:rsidR="000B7475" w:rsidRPr="00741F02" w:rsidRDefault="000B7475" w:rsidP="00A32EE0">
            <w:pPr>
              <w:rPr>
                <w:rFonts w:cs="Arial"/>
                <w:sz w:val="20"/>
                <w:szCs w:val="20"/>
              </w:rPr>
            </w:pPr>
            <w:r w:rsidRPr="00741F02">
              <w:rPr>
                <w:rFonts w:cs="Arial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3FA18" w14:textId="77777777" w:rsidR="000B7475" w:rsidRPr="00741F02" w:rsidRDefault="000B7475" w:rsidP="00A32EE0">
            <w:pPr>
              <w:jc w:val="center"/>
              <w:rPr>
                <w:rFonts w:cs="Arial"/>
                <w:color w:val="000000"/>
                <w:szCs w:val="22"/>
              </w:rPr>
            </w:pPr>
            <w:r w:rsidRPr="00741F02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0B7475" w:rsidRPr="00741F02" w14:paraId="6830BE9E" w14:textId="77777777" w:rsidTr="00A32EE0">
        <w:trPr>
          <w:trHeight w:val="600"/>
        </w:trPr>
        <w:tc>
          <w:tcPr>
            <w:tcW w:w="95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079131D0" w14:textId="77777777" w:rsidR="000B7475" w:rsidRPr="00741F02" w:rsidRDefault="000B7475" w:rsidP="00A32EE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741F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Nazwa przedsiębiorstwa (Kontrahenta) oraz Podpis osoby uprawnionej do reprezentowania</w:t>
            </w:r>
          </w:p>
        </w:tc>
      </w:tr>
      <w:tr w:rsidR="000B7475" w:rsidRPr="00741F02" w14:paraId="74BB979B" w14:textId="77777777" w:rsidTr="00A32EE0">
        <w:trPr>
          <w:trHeight w:val="804"/>
        </w:trPr>
        <w:tc>
          <w:tcPr>
            <w:tcW w:w="95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10DAD3C" w14:textId="77777777" w:rsidR="000B7475" w:rsidRPr="00741F02" w:rsidRDefault="000B7475" w:rsidP="00A32EE0">
            <w:pPr>
              <w:rPr>
                <w:rFonts w:cs="Arial"/>
                <w:color w:val="000000"/>
                <w:sz w:val="20"/>
                <w:szCs w:val="20"/>
              </w:rPr>
            </w:pPr>
            <w:r w:rsidRPr="00741F02">
              <w:rPr>
                <w:rFonts w:cs="Arial"/>
                <w:color w:val="000000"/>
                <w:sz w:val="20"/>
                <w:szCs w:val="20"/>
              </w:rPr>
              <w:t>Nazwa przedsiębiorstwa (Kontrahenta, proszę podać pełną nazwę):</w:t>
            </w:r>
          </w:p>
        </w:tc>
      </w:tr>
      <w:tr w:rsidR="000B7475" w:rsidRPr="00741F02" w14:paraId="27596C60" w14:textId="77777777" w:rsidTr="00A32EE0">
        <w:trPr>
          <w:trHeight w:val="588"/>
        </w:trPr>
        <w:tc>
          <w:tcPr>
            <w:tcW w:w="95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BB41A15" w14:textId="77777777" w:rsidR="000B7475" w:rsidRPr="00741F02" w:rsidRDefault="000B7475" w:rsidP="00A32EE0">
            <w:pPr>
              <w:rPr>
                <w:rFonts w:ascii="Calibri" w:hAnsi="Calibri" w:cs="Calibri"/>
                <w:color w:val="000000"/>
                <w:szCs w:val="22"/>
              </w:rPr>
            </w:pPr>
            <w:r w:rsidRPr="00741F02">
              <w:rPr>
                <w:rFonts w:ascii="Calibri" w:hAnsi="Calibri" w:cs="Calibri"/>
                <w:b/>
                <w:bCs/>
                <w:color w:val="000000"/>
                <w:szCs w:val="22"/>
              </w:rPr>
              <w:t>Oświadczenie</w:t>
            </w:r>
            <w:r w:rsidRPr="00741F02">
              <w:rPr>
                <w:rFonts w:ascii="Calibri" w:hAnsi="Calibri" w:cs="Calibri"/>
                <w:b/>
                <w:bCs/>
                <w:color w:val="000000"/>
                <w:szCs w:val="22"/>
              </w:rPr>
              <w:br/>
            </w:r>
            <w:r w:rsidRPr="00741F02">
              <w:rPr>
                <w:rFonts w:ascii="Calibri" w:hAnsi="Calibri" w:cs="Calibri"/>
                <w:color w:val="000000"/>
                <w:szCs w:val="22"/>
              </w:rPr>
              <w:t xml:space="preserve"> Posiadając stosowne upoważnienie, w imieniu Kontrahenta oświadczam, że powyżej przekazane informacje są zgodne z prawdą. </w:t>
            </w:r>
          </w:p>
        </w:tc>
      </w:tr>
      <w:tr w:rsidR="000B7475" w:rsidRPr="00741F02" w14:paraId="4134E528" w14:textId="77777777" w:rsidTr="00A32EE0">
        <w:trPr>
          <w:trHeight w:val="1140"/>
        </w:trPr>
        <w:tc>
          <w:tcPr>
            <w:tcW w:w="82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2C9F6310" w14:textId="77777777" w:rsidR="000B7475" w:rsidRPr="00741F02" w:rsidRDefault="000B7475" w:rsidP="00A32EE0">
            <w:pPr>
              <w:rPr>
                <w:rFonts w:cs="Arial"/>
                <w:color w:val="000000"/>
                <w:sz w:val="20"/>
                <w:szCs w:val="20"/>
              </w:rPr>
            </w:pPr>
            <w:r w:rsidRPr="00741F02">
              <w:rPr>
                <w:rFonts w:cs="Arial"/>
                <w:color w:val="000000"/>
                <w:sz w:val="20"/>
                <w:szCs w:val="20"/>
              </w:rPr>
              <w:t xml:space="preserve">Imię, nazwisko, podpis osoby reprezentującej przedsiębiorstwo (Kontrahenta):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9A81B86" w14:textId="77777777" w:rsidR="000B7475" w:rsidRPr="00741F02" w:rsidRDefault="000B7475" w:rsidP="00A32EE0">
            <w:pPr>
              <w:rPr>
                <w:rFonts w:cs="Arial"/>
                <w:color w:val="000000"/>
                <w:sz w:val="20"/>
                <w:szCs w:val="20"/>
              </w:rPr>
            </w:pPr>
            <w:r w:rsidRPr="00741F02">
              <w:rPr>
                <w:rFonts w:cs="Arial"/>
                <w:color w:val="000000"/>
                <w:sz w:val="20"/>
                <w:szCs w:val="20"/>
              </w:rPr>
              <w:t xml:space="preserve">Miejscowość, Data: </w:t>
            </w:r>
          </w:p>
        </w:tc>
      </w:tr>
    </w:tbl>
    <w:p w14:paraId="25480494" w14:textId="77777777" w:rsidR="000B7475" w:rsidRDefault="000B7475" w:rsidP="000B7475">
      <w:pPr>
        <w:rPr>
          <w:rFonts w:cs="Arial"/>
          <w:sz w:val="20"/>
          <w:szCs w:val="20"/>
        </w:rPr>
      </w:pPr>
    </w:p>
    <w:p w14:paraId="56E45B76" w14:textId="77777777" w:rsidR="000B7475" w:rsidRPr="00C14F54" w:rsidRDefault="000B7475" w:rsidP="000B7475">
      <w:pPr>
        <w:rPr>
          <w:rFonts w:cs="Arial"/>
          <w:b/>
          <w:sz w:val="20"/>
          <w:szCs w:val="20"/>
        </w:rPr>
      </w:pPr>
      <w:r w:rsidRPr="00C14F54">
        <w:rPr>
          <w:rFonts w:cs="Arial"/>
          <w:b/>
          <w:sz w:val="20"/>
          <w:szCs w:val="20"/>
        </w:rPr>
        <w:t>(*) – Należy jednoznacznie udzielić odpowiedzi, wpisując TAK lub NIE.</w:t>
      </w:r>
    </w:p>
    <w:p w14:paraId="67143670" w14:textId="77777777" w:rsidR="00CB52EA" w:rsidRPr="00B4429B" w:rsidRDefault="00CB52EA" w:rsidP="00CB52EA">
      <w:pPr>
        <w:rPr>
          <w:rFonts w:cs="Arial"/>
          <w:i/>
          <w:sz w:val="20"/>
          <w:szCs w:val="20"/>
        </w:rPr>
      </w:pPr>
      <w:r w:rsidRPr="00B4429B">
        <w:rPr>
          <w:rFonts w:cs="Arial"/>
          <w:i/>
          <w:sz w:val="20"/>
          <w:szCs w:val="20"/>
        </w:rPr>
        <w:br w:type="page"/>
      </w:r>
    </w:p>
    <w:p w14:paraId="00DE1E29" w14:textId="657DCD7D" w:rsidR="00B10CFD" w:rsidRDefault="00F60605" w:rsidP="00B10CFD">
      <w:pPr>
        <w:keepNext/>
        <w:spacing w:before="120"/>
        <w:jc w:val="right"/>
        <w:outlineLvl w:val="0"/>
        <w:rPr>
          <w:rFonts w:cs="Arial"/>
          <w:b/>
          <w:bCs/>
          <w:kern w:val="32"/>
          <w:sz w:val="20"/>
          <w:szCs w:val="20"/>
        </w:rPr>
      </w:pPr>
      <w:bookmarkStart w:id="10" w:name="_Toc151372465"/>
      <w:bookmarkStart w:id="11" w:name="_Toc138147314"/>
      <w:bookmarkStart w:id="12" w:name="_Toc132628761"/>
      <w:bookmarkStart w:id="13" w:name="_Toc129864401"/>
      <w:bookmarkStart w:id="14" w:name="_Toc129848523"/>
      <w:bookmarkStart w:id="15" w:name="_Toc129680801"/>
      <w:bookmarkStart w:id="16" w:name="_Toc129680650"/>
      <w:bookmarkStart w:id="17" w:name="_Toc129606509"/>
      <w:bookmarkStart w:id="18" w:name="_Toc129598003"/>
      <w:bookmarkStart w:id="19" w:name="_Toc129590395"/>
      <w:bookmarkStart w:id="20" w:name="_Toc117494660"/>
      <w:bookmarkStart w:id="21" w:name="_Toc102634820"/>
      <w:bookmarkStart w:id="22" w:name="_Toc102565462"/>
      <w:bookmarkStart w:id="23" w:name="_Toc66432399"/>
      <w:bookmarkStart w:id="24" w:name="_Toc65158108"/>
      <w:bookmarkStart w:id="25" w:name="_Toc65157357"/>
      <w:bookmarkStart w:id="26" w:name="_Toc31628236"/>
      <w:bookmarkStart w:id="27" w:name="_Toc160528971"/>
      <w:bookmarkStart w:id="28" w:name="_Toc160539032"/>
      <w:r>
        <w:rPr>
          <w:rFonts w:cs="Arial"/>
          <w:b/>
          <w:bCs/>
          <w:kern w:val="32"/>
          <w:sz w:val="20"/>
          <w:szCs w:val="20"/>
        </w:rPr>
        <w:lastRenderedPageBreak/>
        <w:t>Załącznik nr 3</w:t>
      </w:r>
      <w:r w:rsidR="00B10CFD">
        <w:rPr>
          <w:rFonts w:cs="Arial"/>
          <w:b/>
          <w:bCs/>
          <w:kern w:val="32"/>
          <w:sz w:val="20"/>
          <w:szCs w:val="20"/>
        </w:rPr>
        <w:t xml:space="preserve"> do 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="00B10CFD">
        <w:rPr>
          <w:rFonts w:cs="Arial"/>
          <w:b/>
          <w:bCs/>
          <w:kern w:val="32"/>
          <w:sz w:val="20"/>
          <w:szCs w:val="20"/>
        </w:rPr>
        <w:t>SWZ</w:t>
      </w:r>
      <w:bookmarkEnd w:id="28"/>
    </w:p>
    <w:p w14:paraId="6437B54D" w14:textId="77777777" w:rsidR="00B10CFD" w:rsidRDefault="00B10CFD" w:rsidP="00B10CFD">
      <w:pPr>
        <w:spacing w:before="120" w:after="120"/>
        <w:jc w:val="center"/>
        <w:rPr>
          <w:rFonts w:cs="Arial"/>
          <w:b/>
          <w:szCs w:val="22"/>
        </w:rPr>
      </w:pPr>
    </w:p>
    <w:p w14:paraId="483343D5" w14:textId="77777777" w:rsidR="00B10CFD" w:rsidRDefault="00B10CFD" w:rsidP="00B10CFD">
      <w:pPr>
        <w:spacing w:before="120"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Oświadczenie dla potrzeb zryczałtowanego podatku dochodowego </w:t>
      </w:r>
    </w:p>
    <w:p w14:paraId="71BE2728" w14:textId="4BDBCCE7" w:rsidR="00B10CFD" w:rsidRDefault="00B10CFD" w:rsidP="00B10CFD">
      <w:pPr>
        <w:spacing w:before="120"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oraz innych obowiązków raportowych w Polsce</w:t>
      </w:r>
    </w:p>
    <w:p w14:paraId="26F10F23" w14:textId="77777777" w:rsidR="00B10CFD" w:rsidRDefault="00B10CFD" w:rsidP="00B10CFD">
      <w:pPr>
        <w:jc w:val="both"/>
        <w:rPr>
          <w:rFonts w:eastAsia="Calibri" w:cs="Arial"/>
          <w:i/>
          <w:iCs/>
          <w:sz w:val="18"/>
          <w:szCs w:val="18"/>
          <w:lang w:eastAsia="en-US"/>
        </w:rPr>
      </w:pPr>
      <w:r>
        <w:rPr>
          <w:rFonts w:eastAsia="Calibri" w:cs="Arial"/>
          <w:i/>
          <w:iCs/>
          <w:sz w:val="18"/>
          <w:szCs w:val="18"/>
          <w:lang w:eastAsia="en-US"/>
        </w:rPr>
        <w:t xml:space="preserve">(Należy wypełnić i podpisać tylko w przypadku, </w:t>
      </w:r>
      <w:r w:rsidRPr="0082548F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jeżeli Wykonawca nie jest rezydentem </w:t>
      </w:r>
      <w:r>
        <w:rPr>
          <w:rFonts w:eastAsia="Calibri" w:cs="Arial"/>
          <w:i/>
          <w:iCs/>
          <w:sz w:val="18"/>
          <w:szCs w:val="18"/>
          <w:lang w:eastAsia="en-US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 podobnym charakterze), z tytułu opłat za wywóz ładunków i pasażerów).</w:t>
      </w:r>
    </w:p>
    <w:p w14:paraId="08DE70E2" w14:textId="77777777" w:rsidR="00B10CFD" w:rsidRDefault="00B10CFD" w:rsidP="00B10CFD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589D464C" w14:textId="77777777" w:rsidR="00B10CFD" w:rsidRDefault="00B10CFD" w:rsidP="00B10CFD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Na podstawie zawartej umowy/udzielonego Zamówienia z dnia ………………... nr ………..……….. </w:t>
      </w:r>
    </w:p>
    <w:p w14:paraId="249EB44B" w14:textId="77777777" w:rsidR="00B10CFD" w:rsidRDefault="00B10CFD" w:rsidP="00B10CFD">
      <w:pPr>
        <w:tabs>
          <w:tab w:val="left" w:pos="426"/>
        </w:tabs>
        <w:spacing w:line="360" w:lineRule="auto"/>
        <w:jc w:val="both"/>
        <w:rPr>
          <w:rFonts w:cs="Arial"/>
          <w:i/>
          <w:szCs w:val="22"/>
        </w:rPr>
      </w:pPr>
      <w:r>
        <w:rPr>
          <w:rFonts w:cs="Arial"/>
          <w:szCs w:val="22"/>
        </w:rPr>
        <w:t xml:space="preserve">z/przez </w:t>
      </w:r>
      <w:r>
        <w:rPr>
          <w:rFonts w:cs="Arial"/>
          <w:b/>
          <w:szCs w:val="22"/>
        </w:rPr>
        <w:t xml:space="preserve">TAURON Dystrybucja S.A. </w:t>
      </w:r>
      <w:r>
        <w:rPr>
          <w:rFonts w:cs="Arial"/>
          <w:b/>
          <w:i/>
          <w:szCs w:val="22"/>
        </w:rPr>
        <w:t>Oddział w Legnicy</w:t>
      </w:r>
    </w:p>
    <w:p w14:paraId="77775D30" w14:textId="77777777" w:rsidR="00B10CFD" w:rsidRDefault="00B10CFD" w:rsidP="00B10CFD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>
        <w:rPr>
          <w:rFonts w:cs="Arial"/>
          <w:i/>
          <w:sz w:val="16"/>
          <w:szCs w:val="16"/>
        </w:rPr>
        <w:t>(nazwa podmiotu)</w:t>
      </w:r>
    </w:p>
    <w:p w14:paraId="393EE044" w14:textId="77777777" w:rsidR="00B10CFD" w:rsidRDefault="00B10CFD" w:rsidP="00B10CFD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oraz związaną z tym wypłatą środków pieniężnych niniejszym oświadczam,</w:t>
      </w:r>
      <w:r>
        <w:rPr>
          <w:rFonts w:cs="Arial"/>
          <w:szCs w:val="22"/>
        </w:rPr>
        <w:br/>
        <w:t xml:space="preserve">że </w:t>
      </w:r>
      <w:r>
        <w:rPr>
          <w:rFonts w:cs="Arial"/>
          <w:b/>
          <w:szCs w:val="22"/>
        </w:rPr>
        <w:t>……………………………………………………….…………………..</w:t>
      </w:r>
    </w:p>
    <w:p w14:paraId="3C2E64D9" w14:textId="77777777" w:rsidR="00B10CFD" w:rsidRDefault="00B10CFD" w:rsidP="00B10CFD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>(</w:t>
      </w:r>
      <w:r>
        <w:rPr>
          <w:rFonts w:cs="Arial"/>
          <w:i/>
          <w:sz w:val="16"/>
          <w:szCs w:val="16"/>
        </w:rPr>
        <w:t>nazwa Wykonawcy</w:t>
      </w:r>
      <w:r>
        <w:rPr>
          <w:rFonts w:cs="Arial"/>
          <w:sz w:val="16"/>
          <w:szCs w:val="16"/>
        </w:rPr>
        <w:t>):</w:t>
      </w:r>
    </w:p>
    <w:p w14:paraId="5ADFB1FF" w14:textId="77777777" w:rsidR="00B10CFD" w:rsidRDefault="00B10CFD" w:rsidP="00883DBF">
      <w:pPr>
        <w:numPr>
          <w:ilvl w:val="2"/>
          <w:numId w:val="35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jest rzeczywistym właścicielem wypłacanych należności tj.</w:t>
      </w:r>
    </w:p>
    <w:p w14:paraId="52BC6352" w14:textId="77777777" w:rsidR="00B10CFD" w:rsidRDefault="00B10CFD" w:rsidP="00883DBF">
      <w:pPr>
        <w:numPr>
          <w:ilvl w:val="0"/>
          <w:numId w:val="36"/>
        </w:numPr>
        <w:spacing w:after="12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 należność</w:t>
      </w:r>
      <w:r>
        <w:rPr>
          <w:rFonts w:cs="Arial"/>
          <w:color w:val="FF0000"/>
          <w:szCs w:val="22"/>
        </w:rPr>
        <w:t xml:space="preserve"> </w:t>
      </w:r>
      <w:r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203B18E8" w14:textId="77777777" w:rsidR="00B10CFD" w:rsidRDefault="00B10CFD" w:rsidP="00883DBF">
      <w:pPr>
        <w:numPr>
          <w:ilvl w:val="0"/>
          <w:numId w:val="36"/>
        </w:numPr>
        <w:spacing w:after="12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16374723" w14:textId="77777777" w:rsidR="00B10CFD" w:rsidRDefault="00B10CFD" w:rsidP="00883DBF">
      <w:pPr>
        <w:numPr>
          <w:ilvl w:val="0"/>
          <w:numId w:val="36"/>
        </w:numPr>
        <w:tabs>
          <w:tab w:val="left" w:pos="284"/>
          <w:tab w:val="left" w:pos="426"/>
        </w:tabs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prowadzi rzeczywistą działalność gospodarczą w kraju siedziby, z którą wiąże się uzyskany przychód.</w:t>
      </w:r>
    </w:p>
    <w:p w14:paraId="61B0CECC" w14:textId="77777777" w:rsidR="00B10CFD" w:rsidRDefault="00B10CFD" w:rsidP="00883DBF">
      <w:pPr>
        <w:numPr>
          <w:ilvl w:val="2"/>
          <w:numId w:val="35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posiada/nie posiada w Polsce </w:t>
      </w:r>
      <w:r>
        <w:rPr>
          <w:rFonts w:cs="Arial"/>
          <w:szCs w:val="22"/>
        </w:rPr>
        <w:t>oddział/u, przedstawicielstwo/a i przedsiębiorstwo/a</w:t>
      </w:r>
      <w:r>
        <w:rPr>
          <w:rFonts w:cs="Arial"/>
          <w:szCs w:val="22"/>
        </w:rPr>
        <w:br/>
        <w:t>na moment udzielenia przedmiotowego Zamówienia/zawarcia przedmiotowej umowy.</w:t>
      </w:r>
    </w:p>
    <w:p w14:paraId="56FA5414" w14:textId="77777777" w:rsidR="00B10CFD" w:rsidRDefault="00B10CFD" w:rsidP="00883DBF">
      <w:pPr>
        <w:numPr>
          <w:ilvl w:val="2"/>
          <w:numId w:val="35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5C7879A7" w14:textId="77777777" w:rsidR="00B10CFD" w:rsidRDefault="00B10CFD" w:rsidP="00B10CFD">
      <w:pPr>
        <w:rPr>
          <w:rFonts w:cs="Arial"/>
          <w:bCs/>
          <w:kern w:val="32"/>
          <w:szCs w:val="22"/>
        </w:rPr>
      </w:pPr>
    </w:p>
    <w:p w14:paraId="14DFD536" w14:textId="77777777" w:rsidR="00B10CFD" w:rsidRDefault="00B10CFD" w:rsidP="00B10CFD">
      <w:pPr>
        <w:rPr>
          <w:rFonts w:cs="Arial"/>
          <w:bCs/>
          <w:kern w:val="32"/>
          <w:szCs w:val="22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B10CFD" w14:paraId="17188262" w14:textId="77777777" w:rsidTr="00A32EE0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6A032E6A" w14:textId="77777777" w:rsidR="00B10CFD" w:rsidRDefault="00B10CFD" w:rsidP="00A32EE0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………………….…………………………………………………..</w:t>
            </w:r>
          </w:p>
        </w:tc>
      </w:tr>
      <w:tr w:rsidR="00B10CFD" w14:paraId="40B58E5B" w14:textId="77777777" w:rsidTr="00A32EE0">
        <w:trPr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224EB655" w14:textId="77777777" w:rsidR="00B10CFD" w:rsidRDefault="00B10CFD" w:rsidP="00A32EE0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Data/ podpis/y i pieczęć/ci</w:t>
            </w:r>
            <w:r>
              <w:rPr>
                <w:rFonts w:cs="Arial"/>
                <w:i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10230ABC" w14:textId="77777777" w:rsidR="00B10CFD" w:rsidRDefault="00B10CFD" w:rsidP="00B10CFD">
      <w:pPr>
        <w:rPr>
          <w:rFonts w:cs="Arial"/>
          <w:bCs/>
          <w:kern w:val="32"/>
          <w:szCs w:val="22"/>
        </w:rPr>
      </w:pPr>
    </w:p>
    <w:bookmarkEnd w:id="0"/>
    <w:bookmarkEnd w:id="1"/>
    <w:p w14:paraId="2B5F8153" w14:textId="645FE236" w:rsidR="00B10CFD" w:rsidRDefault="00B10CFD" w:rsidP="00B10CFD">
      <w:pPr>
        <w:rPr>
          <w:rFonts w:cs="Arial"/>
          <w:bCs/>
          <w:kern w:val="32"/>
          <w:szCs w:val="22"/>
        </w:rPr>
      </w:pPr>
    </w:p>
    <w:sectPr w:rsidR="00B10CFD" w:rsidSect="005C5543">
      <w:footerReference w:type="even" r:id="rId12"/>
      <w:footerReference w:type="default" r:id="rId13"/>
      <w:pgSz w:w="11906" w:h="16838"/>
      <w:pgMar w:top="1247" w:right="1134" w:bottom="1247" w:left="124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0CB132F" w16cex:dateUtc="2024-03-06T13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77D133" w16cid:durableId="20CB132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94EC9" w14:textId="77777777" w:rsidR="00C030AC" w:rsidRDefault="00C030AC">
      <w:r>
        <w:separator/>
      </w:r>
    </w:p>
  </w:endnote>
  <w:endnote w:type="continuationSeparator" w:id="0">
    <w:p w14:paraId="280A0AFA" w14:textId="77777777" w:rsidR="00C030AC" w:rsidRDefault="00C030AC">
      <w:r>
        <w:continuationSeparator/>
      </w:r>
    </w:p>
  </w:endnote>
  <w:endnote w:type="continuationNotice" w:id="1">
    <w:p w14:paraId="4377303B" w14:textId="77777777" w:rsidR="00C030AC" w:rsidRDefault="00C030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BFC1E" w14:textId="77777777" w:rsidR="001672B9" w:rsidRDefault="001672B9" w:rsidP="00A56A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23F945" w14:textId="77777777" w:rsidR="001672B9" w:rsidRDefault="001672B9" w:rsidP="00A56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21288635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79409977"/>
          <w:docPartObj>
            <w:docPartGallery w:val="Page Numbers (Top of Page)"/>
            <w:docPartUnique/>
          </w:docPartObj>
        </w:sdtPr>
        <w:sdtEndPr/>
        <w:sdtContent>
          <w:p w14:paraId="7AD77969" w14:textId="77777777" w:rsidR="001672B9" w:rsidRPr="0003136F" w:rsidRDefault="001672B9" w:rsidP="006968A3">
            <w:pPr>
              <w:pStyle w:val="Stopka"/>
              <w:rPr>
                <w:rFonts w:cs="Arial"/>
                <w:b/>
                <w:color w:val="999999"/>
                <w:sz w:val="16"/>
                <w:szCs w:val="16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</w:pPr>
            <w:r w:rsidRPr="0003136F">
              <w:rPr>
                <w:rFonts w:cs="Arial"/>
                <w:b/>
                <w:color w:val="999999"/>
                <w:sz w:val="16"/>
                <w:szCs w:val="16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PNP/TD-OLG/04275/2024</w:t>
            </w:r>
            <w:r w:rsidRPr="0003136F">
              <w:rPr>
                <w:rFonts w:cs="Arial"/>
                <w:b/>
                <w:color w:val="999999"/>
                <w:sz w:val="16"/>
                <w:szCs w:val="16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</w:p>
          <w:p w14:paraId="7833BE5D" w14:textId="29C165A9" w:rsidR="001672B9" w:rsidRPr="00473BBB" w:rsidRDefault="001672B9" w:rsidP="006968A3">
            <w:pPr>
              <w:pStyle w:val="Stopka"/>
              <w:rPr>
                <w:sz w:val="20"/>
                <w:szCs w:val="20"/>
              </w:rPr>
            </w:pPr>
            <w:r w:rsidRPr="0003136F">
              <w:rPr>
                <w:rFonts w:cs="Arial"/>
                <w:b/>
                <w:color w:val="999999"/>
                <w:sz w:val="16"/>
                <w:szCs w:val="16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41/2024/ZAK2</w:t>
            </w:r>
            <w:r w:rsidRPr="009F748F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  <w:r w:rsidRPr="00473BBB">
              <w:rPr>
                <w:sz w:val="20"/>
                <w:szCs w:val="20"/>
              </w:rPr>
              <w:t xml:space="preserve">Strona </w:t>
            </w:r>
            <w:r w:rsidRPr="00473BBB">
              <w:rPr>
                <w:b/>
                <w:bCs/>
                <w:sz w:val="20"/>
                <w:szCs w:val="20"/>
              </w:rPr>
              <w:fldChar w:fldCharType="begin"/>
            </w:r>
            <w:r w:rsidRPr="00473BBB">
              <w:rPr>
                <w:b/>
                <w:bCs/>
                <w:sz w:val="20"/>
                <w:szCs w:val="20"/>
              </w:rPr>
              <w:instrText>PAGE</w:instrText>
            </w:r>
            <w:r w:rsidRPr="00473BBB">
              <w:rPr>
                <w:b/>
                <w:bCs/>
                <w:sz w:val="20"/>
                <w:szCs w:val="20"/>
              </w:rPr>
              <w:fldChar w:fldCharType="separate"/>
            </w:r>
            <w:r w:rsidR="00722821">
              <w:rPr>
                <w:b/>
                <w:bCs/>
                <w:noProof/>
                <w:sz w:val="20"/>
                <w:szCs w:val="20"/>
              </w:rPr>
              <w:t>3</w:t>
            </w:r>
            <w:r w:rsidRPr="00473BBB">
              <w:rPr>
                <w:b/>
                <w:bCs/>
                <w:sz w:val="20"/>
                <w:szCs w:val="20"/>
              </w:rPr>
              <w:fldChar w:fldCharType="end"/>
            </w:r>
            <w:r w:rsidRPr="00473BBB">
              <w:rPr>
                <w:sz w:val="20"/>
                <w:szCs w:val="20"/>
              </w:rPr>
              <w:t xml:space="preserve"> z </w:t>
            </w:r>
            <w:r w:rsidRPr="00473BBB">
              <w:rPr>
                <w:b/>
                <w:bCs/>
                <w:sz w:val="20"/>
                <w:szCs w:val="20"/>
              </w:rPr>
              <w:fldChar w:fldCharType="begin"/>
            </w:r>
            <w:r w:rsidRPr="00473BBB">
              <w:rPr>
                <w:b/>
                <w:bCs/>
                <w:sz w:val="20"/>
                <w:szCs w:val="20"/>
              </w:rPr>
              <w:instrText>NUMPAGES</w:instrText>
            </w:r>
            <w:r w:rsidRPr="00473BBB">
              <w:rPr>
                <w:b/>
                <w:bCs/>
                <w:sz w:val="20"/>
                <w:szCs w:val="20"/>
              </w:rPr>
              <w:fldChar w:fldCharType="separate"/>
            </w:r>
            <w:r w:rsidR="00722821">
              <w:rPr>
                <w:b/>
                <w:bCs/>
                <w:noProof/>
                <w:sz w:val="20"/>
                <w:szCs w:val="20"/>
              </w:rPr>
              <w:t>3</w:t>
            </w:r>
            <w:r w:rsidRPr="00473BB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313E0" w14:textId="77777777" w:rsidR="00C030AC" w:rsidRDefault="00C030AC">
      <w:r>
        <w:separator/>
      </w:r>
    </w:p>
  </w:footnote>
  <w:footnote w:type="continuationSeparator" w:id="0">
    <w:p w14:paraId="2FDCB66C" w14:textId="77777777" w:rsidR="00C030AC" w:rsidRDefault="00C030AC">
      <w:r>
        <w:continuationSeparator/>
      </w:r>
    </w:p>
  </w:footnote>
  <w:footnote w:type="continuationNotice" w:id="1">
    <w:p w14:paraId="109B839E" w14:textId="77777777" w:rsidR="00C030AC" w:rsidRDefault="00C030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20189420"/>
    <w:name w:val="WW8Num33"/>
    <w:lvl w:ilvl="0">
      <w:start w:val="1"/>
      <w:numFmt w:val="decimal"/>
      <w:lvlText w:val="%1."/>
      <w:lvlJc w:val="left"/>
      <w:pPr>
        <w:tabs>
          <w:tab w:val="num" w:pos="3765"/>
        </w:tabs>
        <w:ind w:left="3765" w:hanging="36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2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6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9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numFmt w:val="decimal"/>
      <w:lvlText w:val="%4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00000B"/>
    <w:multiLevelType w:val="multilevel"/>
    <w:tmpl w:val="0000000A"/>
    <w:lvl w:ilvl="0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0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8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6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7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01E85EA7"/>
    <w:multiLevelType w:val="hybridMultilevel"/>
    <w:tmpl w:val="B3DEFBE4"/>
    <w:lvl w:ilvl="0" w:tplc="492EF07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260B90"/>
    <w:multiLevelType w:val="multilevel"/>
    <w:tmpl w:val="E3F84BB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2773E45"/>
    <w:multiLevelType w:val="hybridMultilevel"/>
    <w:tmpl w:val="7D56D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A8287F6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3F2E89"/>
    <w:multiLevelType w:val="multilevel"/>
    <w:tmpl w:val="8E5AB754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3" w15:restartNumberingAfterBreak="0">
    <w:nsid w:val="03700B26"/>
    <w:multiLevelType w:val="hybridMultilevel"/>
    <w:tmpl w:val="A142FFEC"/>
    <w:lvl w:ilvl="0" w:tplc="9878AE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1843BB"/>
    <w:multiLevelType w:val="multilevel"/>
    <w:tmpl w:val="912A8CB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04305992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0B52027C"/>
    <w:multiLevelType w:val="hybridMultilevel"/>
    <w:tmpl w:val="1A8CD0C0"/>
    <w:lvl w:ilvl="0" w:tplc="E66AECF6">
      <w:start w:val="1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206875"/>
    <w:multiLevelType w:val="hybridMultilevel"/>
    <w:tmpl w:val="40A2E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401722"/>
    <w:multiLevelType w:val="multilevel"/>
    <w:tmpl w:val="4BEE7078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21" w15:restartNumberingAfterBreak="0">
    <w:nsid w:val="14647270"/>
    <w:multiLevelType w:val="multilevel"/>
    <w:tmpl w:val="279857E4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14E66D1F"/>
    <w:multiLevelType w:val="hybridMultilevel"/>
    <w:tmpl w:val="44DC03B2"/>
    <w:lvl w:ilvl="0" w:tplc="1A9E957A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0"/>
        <w:szCs w:val="20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DFA0A4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6AC0A4F"/>
    <w:multiLevelType w:val="hybridMultilevel"/>
    <w:tmpl w:val="64023E9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9477608"/>
    <w:multiLevelType w:val="hybridMultilevel"/>
    <w:tmpl w:val="9092B1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9725015"/>
    <w:multiLevelType w:val="hybridMultilevel"/>
    <w:tmpl w:val="1E7E2C5E"/>
    <w:lvl w:ilvl="0" w:tplc="0415000F">
      <w:start w:val="1"/>
      <w:numFmt w:val="decimal"/>
      <w:lvlText w:val="%1."/>
      <w:lvlJc w:val="left"/>
      <w:pPr>
        <w:ind w:left="914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868" w:hanging="360"/>
      </w:pPr>
    </w:lvl>
    <w:lvl w:ilvl="2" w:tplc="0415001B">
      <w:start w:val="1"/>
      <w:numFmt w:val="lowerRoman"/>
      <w:lvlText w:val="%3."/>
      <w:lvlJc w:val="right"/>
      <w:pPr>
        <w:ind w:left="10588" w:hanging="180"/>
      </w:pPr>
    </w:lvl>
    <w:lvl w:ilvl="3" w:tplc="0415000F">
      <w:start w:val="1"/>
      <w:numFmt w:val="decimal"/>
      <w:lvlText w:val="%4."/>
      <w:lvlJc w:val="left"/>
      <w:pPr>
        <w:ind w:left="11308" w:hanging="360"/>
      </w:pPr>
    </w:lvl>
    <w:lvl w:ilvl="4" w:tplc="04150019">
      <w:start w:val="1"/>
      <w:numFmt w:val="lowerLetter"/>
      <w:lvlText w:val="%5."/>
      <w:lvlJc w:val="left"/>
      <w:pPr>
        <w:ind w:left="12028" w:hanging="360"/>
      </w:pPr>
    </w:lvl>
    <w:lvl w:ilvl="5" w:tplc="0415001B">
      <w:start w:val="1"/>
      <w:numFmt w:val="lowerRoman"/>
      <w:lvlText w:val="%6."/>
      <w:lvlJc w:val="right"/>
      <w:pPr>
        <w:ind w:left="12748" w:hanging="180"/>
      </w:pPr>
    </w:lvl>
    <w:lvl w:ilvl="6" w:tplc="0415000F">
      <w:start w:val="1"/>
      <w:numFmt w:val="decimal"/>
      <w:lvlText w:val="%7."/>
      <w:lvlJc w:val="left"/>
      <w:pPr>
        <w:ind w:left="13468" w:hanging="360"/>
      </w:pPr>
    </w:lvl>
    <w:lvl w:ilvl="7" w:tplc="04150019">
      <w:start w:val="1"/>
      <w:numFmt w:val="lowerLetter"/>
      <w:lvlText w:val="%8."/>
      <w:lvlJc w:val="left"/>
      <w:pPr>
        <w:ind w:left="14188" w:hanging="360"/>
      </w:pPr>
    </w:lvl>
    <w:lvl w:ilvl="8" w:tplc="0415001B">
      <w:start w:val="1"/>
      <w:numFmt w:val="lowerRoman"/>
      <w:lvlText w:val="%9."/>
      <w:lvlJc w:val="right"/>
      <w:pPr>
        <w:ind w:left="14908" w:hanging="180"/>
      </w:pPr>
    </w:lvl>
  </w:abstractNum>
  <w:abstractNum w:abstractNumId="26" w15:restartNumberingAfterBreak="0">
    <w:nsid w:val="19B90A87"/>
    <w:multiLevelType w:val="hybridMultilevel"/>
    <w:tmpl w:val="42728F0C"/>
    <w:lvl w:ilvl="0" w:tplc="9ADA48A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  <w:lvl w:ilvl="1" w:tplc="7012E174">
      <w:start w:val="1"/>
      <w:numFmt w:val="decimal"/>
      <w:lvlText w:val="%2."/>
      <w:lvlJc w:val="left"/>
      <w:pPr>
        <w:tabs>
          <w:tab w:val="num" w:pos="967"/>
        </w:tabs>
        <w:ind w:left="967" w:hanging="28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27" w15:restartNumberingAfterBreak="0">
    <w:nsid w:val="1E3D45F6"/>
    <w:multiLevelType w:val="hybridMultilevel"/>
    <w:tmpl w:val="5EAC7BBC"/>
    <w:styleLink w:val="1111111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211B43B0"/>
    <w:multiLevelType w:val="multilevel"/>
    <w:tmpl w:val="E80EF0B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4" w:hanging="284"/>
      </w:pPr>
      <w:rPr>
        <w:rFonts w:ascii="Arial" w:eastAsia="Calibri" w:hAnsi="Arial" w:cs="Arial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2CB7851"/>
    <w:multiLevelType w:val="hybridMultilevel"/>
    <w:tmpl w:val="679E7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4632ED2"/>
    <w:multiLevelType w:val="multilevel"/>
    <w:tmpl w:val="D9EA8F1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4" w15:restartNumberingAfterBreak="0">
    <w:nsid w:val="2576514B"/>
    <w:multiLevelType w:val="hybridMultilevel"/>
    <w:tmpl w:val="050608B6"/>
    <w:name w:val="WW8Num152"/>
    <w:lvl w:ilvl="0" w:tplc="CA56DC4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9170207"/>
    <w:multiLevelType w:val="hybridMultilevel"/>
    <w:tmpl w:val="1EB0A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9444FC7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39" w15:restartNumberingAfterBreak="0">
    <w:nsid w:val="29C40B4D"/>
    <w:multiLevelType w:val="hybridMultilevel"/>
    <w:tmpl w:val="FF504C10"/>
    <w:styleLink w:val="1111117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2BA62850"/>
    <w:multiLevelType w:val="hybridMultilevel"/>
    <w:tmpl w:val="C5ACEEE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C475121"/>
    <w:multiLevelType w:val="multilevel"/>
    <w:tmpl w:val="BE706BF0"/>
    <w:lvl w:ilvl="0">
      <w:start w:val="7"/>
      <w:numFmt w:val="bullet"/>
      <w:lvlText w:val="-"/>
      <w:lvlJc w:val="left"/>
      <w:pPr>
        <w:ind w:left="0" w:firstLine="0"/>
      </w:pPr>
      <w:rPr>
        <w:rFonts w:ascii="Arial" w:hAnsi="Arial" w:cs="Arial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6"/>
      <w:numFmt w:val="decimal"/>
      <w:lvlText w:val="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numFmt w:val="decimal"/>
      <w:lvlText w:val="%4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3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5" w15:restartNumberingAfterBreak="0">
    <w:nsid w:val="2F087508"/>
    <w:multiLevelType w:val="multilevel"/>
    <w:tmpl w:val="1C5A03F8"/>
    <w:lvl w:ilvl="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310D7A60"/>
    <w:multiLevelType w:val="multilevel"/>
    <w:tmpl w:val="80F00A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33CA7DFB"/>
    <w:multiLevelType w:val="hybridMultilevel"/>
    <w:tmpl w:val="A5846A00"/>
    <w:lvl w:ilvl="0" w:tplc="209C7BB4">
      <w:start w:val="1"/>
      <w:numFmt w:val="decimal"/>
      <w:lvlText w:val="%1."/>
      <w:lvlJc w:val="left"/>
      <w:pPr>
        <w:ind w:left="835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AE20DA8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56DE1F6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D0471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DA2F28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7F60214E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5DEFBC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430EDCD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376A48F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1" w15:restartNumberingAfterBreak="0">
    <w:nsid w:val="38BF39B2"/>
    <w:multiLevelType w:val="hybridMultilevel"/>
    <w:tmpl w:val="59EC4412"/>
    <w:lvl w:ilvl="0" w:tplc="06F4FC94">
      <w:start w:val="1"/>
      <w:numFmt w:val="decimal"/>
      <w:lvlText w:val="%1)"/>
      <w:lvlJc w:val="left"/>
      <w:pPr>
        <w:tabs>
          <w:tab w:val="num" w:pos="709"/>
        </w:tabs>
        <w:ind w:left="709" w:hanging="284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3AF454DC"/>
    <w:multiLevelType w:val="hybridMultilevel"/>
    <w:tmpl w:val="D3DADEEA"/>
    <w:lvl w:ilvl="0" w:tplc="3676C46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FA3FF8"/>
    <w:multiLevelType w:val="hybridMultilevel"/>
    <w:tmpl w:val="EB769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55" w15:restartNumberingAfterBreak="0">
    <w:nsid w:val="3D010AE5"/>
    <w:multiLevelType w:val="hybridMultilevel"/>
    <w:tmpl w:val="2CA410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7" w15:restartNumberingAfterBreak="0">
    <w:nsid w:val="40507508"/>
    <w:multiLevelType w:val="hybridMultilevel"/>
    <w:tmpl w:val="20CE0AC8"/>
    <w:lvl w:ilvl="0" w:tplc="8758C250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42353E41"/>
    <w:multiLevelType w:val="hybridMultilevel"/>
    <w:tmpl w:val="162A8D7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0" w15:restartNumberingAfterBreak="0">
    <w:nsid w:val="4322291F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44583964"/>
    <w:multiLevelType w:val="hybridMultilevel"/>
    <w:tmpl w:val="797AC652"/>
    <w:lvl w:ilvl="0" w:tplc="7D28C53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B326337A">
      <w:start w:val="1"/>
      <w:numFmt w:val="decimal"/>
      <w:lvlText w:val="%4)"/>
      <w:lvlJc w:val="left"/>
      <w:pPr>
        <w:ind w:left="360" w:hanging="360"/>
      </w:pPr>
      <w:rPr>
        <w:rFonts w:cs="Times New Roman"/>
        <w:b w:val="0"/>
      </w:rPr>
    </w:lvl>
    <w:lvl w:ilvl="4" w:tplc="B9DCD584">
      <w:start w:val="1"/>
      <w:numFmt w:val="upperRoman"/>
      <w:lvlText w:val="%5."/>
      <w:lvlJc w:val="left"/>
      <w:pPr>
        <w:ind w:left="3960" w:hanging="72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4E36B2A"/>
    <w:multiLevelType w:val="multilevel"/>
    <w:tmpl w:val="A39657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4" w15:restartNumberingAfterBreak="0">
    <w:nsid w:val="4CEE7FA8"/>
    <w:multiLevelType w:val="multilevel"/>
    <w:tmpl w:val="A7A2833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Calibri" w:hAnsi="Calibri" w:cs="Calibri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7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68" w15:restartNumberingAfterBreak="0">
    <w:nsid w:val="52221638"/>
    <w:multiLevelType w:val="hybridMultilevel"/>
    <w:tmpl w:val="D1122596"/>
    <w:lvl w:ilvl="0" w:tplc="62DE78A8">
      <w:start w:val="1"/>
      <w:numFmt w:val="lowerLetter"/>
      <w:lvlText w:val="%1)"/>
      <w:lvlJc w:val="left"/>
      <w:pPr>
        <w:ind w:left="1506" w:hanging="360"/>
      </w:pPr>
      <w:rPr>
        <w:rFonts w:ascii="Arial" w:hAnsi="Arial" w:cs="Arial"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9" w15:restartNumberingAfterBreak="0">
    <w:nsid w:val="54F17128"/>
    <w:multiLevelType w:val="hybridMultilevel"/>
    <w:tmpl w:val="E4623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5321E4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 w15:restartNumberingAfterBreak="0">
    <w:nsid w:val="55AC7340"/>
    <w:multiLevelType w:val="multilevel"/>
    <w:tmpl w:val="E80EF0B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4" w:hanging="284"/>
      </w:pPr>
      <w:rPr>
        <w:rFonts w:ascii="Arial" w:eastAsia="Calibri" w:hAnsi="Arial" w:cs="Arial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8B4364C"/>
    <w:multiLevelType w:val="multilevel"/>
    <w:tmpl w:val="B568099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4" w15:restartNumberingAfterBreak="0">
    <w:nsid w:val="5B7C5C4B"/>
    <w:multiLevelType w:val="hybridMultilevel"/>
    <w:tmpl w:val="CFACB012"/>
    <w:lvl w:ilvl="0" w:tplc="4EC0A7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7" w15:restartNumberingAfterBreak="0">
    <w:nsid w:val="5F726DC9"/>
    <w:multiLevelType w:val="hybridMultilevel"/>
    <w:tmpl w:val="24F65426"/>
    <w:lvl w:ilvl="0" w:tplc="67A83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57"/>
        </w:tabs>
        <w:ind w:left="757" w:hanging="615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0236E48"/>
    <w:multiLevelType w:val="hybridMultilevel"/>
    <w:tmpl w:val="B53A1FEC"/>
    <w:lvl w:ilvl="0" w:tplc="F954CA38">
      <w:start w:val="1"/>
      <w:numFmt w:val="decimal"/>
      <w:lvlText w:val="%1."/>
      <w:lvlJc w:val="left"/>
      <w:pPr>
        <w:ind w:left="31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9" w15:restartNumberingAfterBreak="0">
    <w:nsid w:val="63EF2562"/>
    <w:multiLevelType w:val="hybridMultilevel"/>
    <w:tmpl w:val="5E1CE1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4FF5978"/>
    <w:multiLevelType w:val="hybridMultilevel"/>
    <w:tmpl w:val="10B2EF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FFA581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56C2D9C"/>
    <w:multiLevelType w:val="hybridMultilevel"/>
    <w:tmpl w:val="1B7EF5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10E418">
      <w:start w:val="1"/>
      <w:numFmt w:val="lowerLetter"/>
      <w:lvlText w:val="%2)"/>
      <w:lvlJc w:val="left"/>
      <w:pPr>
        <w:ind w:left="1080" w:hanging="360"/>
      </w:pPr>
      <w:rPr>
        <w:rFonts w:ascii="Arial" w:hAnsi="Arial" w:cs="Times New Roman" w:hint="default"/>
        <w:b w:val="0"/>
        <w:i w:val="0"/>
        <w:position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ADF3298"/>
    <w:multiLevelType w:val="hybridMultilevel"/>
    <w:tmpl w:val="5FA229E0"/>
    <w:lvl w:ilvl="0" w:tplc="F70666B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C9E2FD8"/>
    <w:multiLevelType w:val="hybridMultilevel"/>
    <w:tmpl w:val="0FE04D82"/>
    <w:lvl w:ilvl="0" w:tplc="1FD6BCEA">
      <w:start w:val="7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895CDB"/>
    <w:multiLevelType w:val="hybridMultilevel"/>
    <w:tmpl w:val="11D6A0B8"/>
    <w:lvl w:ilvl="0" w:tplc="CFFA581A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DDF52B6"/>
    <w:multiLevelType w:val="hybridMultilevel"/>
    <w:tmpl w:val="06D8FB2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>
      <w:start w:val="1"/>
      <w:numFmt w:val="decimal"/>
      <w:lvlText w:val="%4."/>
      <w:lvlJc w:val="left"/>
      <w:pPr>
        <w:ind w:left="3371" w:hanging="360"/>
      </w:pPr>
    </w:lvl>
    <w:lvl w:ilvl="4" w:tplc="FFFFFFFF">
      <w:start w:val="1"/>
      <w:numFmt w:val="lowerLetter"/>
      <w:lvlText w:val="%5."/>
      <w:lvlJc w:val="left"/>
      <w:pPr>
        <w:ind w:left="4091" w:hanging="360"/>
      </w:pPr>
    </w:lvl>
    <w:lvl w:ilvl="5" w:tplc="FFFFFFFF">
      <w:start w:val="1"/>
      <w:numFmt w:val="lowerRoman"/>
      <w:lvlText w:val="%6."/>
      <w:lvlJc w:val="right"/>
      <w:pPr>
        <w:ind w:left="4811" w:hanging="180"/>
      </w:pPr>
    </w:lvl>
    <w:lvl w:ilvl="6" w:tplc="FFFFFFFF">
      <w:start w:val="1"/>
      <w:numFmt w:val="decimal"/>
      <w:lvlText w:val="%7."/>
      <w:lvlJc w:val="left"/>
      <w:pPr>
        <w:ind w:left="5531" w:hanging="360"/>
      </w:pPr>
    </w:lvl>
    <w:lvl w:ilvl="7" w:tplc="FFFFFFFF">
      <w:start w:val="1"/>
      <w:numFmt w:val="lowerLetter"/>
      <w:lvlText w:val="%8."/>
      <w:lvlJc w:val="left"/>
      <w:pPr>
        <w:ind w:left="6251" w:hanging="360"/>
      </w:pPr>
    </w:lvl>
    <w:lvl w:ilvl="8" w:tplc="FFFFFFFF">
      <w:start w:val="1"/>
      <w:numFmt w:val="lowerRoman"/>
      <w:lvlText w:val="%9."/>
      <w:lvlJc w:val="right"/>
      <w:pPr>
        <w:ind w:left="6971" w:hanging="180"/>
      </w:pPr>
    </w:lvl>
  </w:abstractNum>
  <w:abstractNum w:abstractNumId="86" w15:restartNumberingAfterBreak="0">
    <w:nsid w:val="6F130D01"/>
    <w:multiLevelType w:val="hybridMultilevel"/>
    <w:tmpl w:val="CAC233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B99AF8A0">
      <w:start w:val="18"/>
      <w:numFmt w:val="decimal"/>
      <w:lvlText w:val="%3"/>
      <w:lvlJc w:val="left"/>
      <w:pPr>
        <w:ind w:left="2766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8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9" w15:restartNumberingAfterBreak="0">
    <w:nsid w:val="73D75ABA"/>
    <w:multiLevelType w:val="hybridMultilevel"/>
    <w:tmpl w:val="9116614A"/>
    <w:name w:val="WW8Num153"/>
    <w:lvl w:ilvl="0" w:tplc="5546E2E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6CA7428"/>
    <w:multiLevelType w:val="hybridMultilevel"/>
    <w:tmpl w:val="C18E1012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85412D9"/>
    <w:multiLevelType w:val="hybridMultilevel"/>
    <w:tmpl w:val="91AE6D6E"/>
    <w:lvl w:ilvl="0" w:tplc="B20039FA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8E12D7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 w15:restartNumberingAfterBreak="0">
    <w:nsid w:val="7D8D53CE"/>
    <w:multiLevelType w:val="multilevel"/>
    <w:tmpl w:val="A39657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4" w15:restartNumberingAfterBreak="0">
    <w:nsid w:val="7F70526C"/>
    <w:multiLevelType w:val="hybridMultilevel"/>
    <w:tmpl w:val="888E1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F843086"/>
    <w:multiLevelType w:val="hybridMultilevel"/>
    <w:tmpl w:val="784455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0"/>
  </w:num>
  <w:num w:numId="2">
    <w:abstractNumId w:val="39"/>
  </w:num>
  <w:num w:numId="3">
    <w:abstractNumId w:val="28"/>
  </w:num>
  <w:num w:numId="4">
    <w:abstractNumId w:val="27"/>
  </w:num>
  <w:num w:numId="5">
    <w:abstractNumId w:val="19"/>
  </w:num>
  <w:num w:numId="6">
    <w:abstractNumId w:val="75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6"/>
  </w:num>
  <w:num w:numId="9">
    <w:abstractNumId w:val="16"/>
  </w:num>
  <w:num w:numId="10">
    <w:abstractNumId w:val="67"/>
  </w:num>
  <w:num w:numId="11">
    <w:abstractNumId w:val="63"/>
  </w:num>
  <w:num w:numId="12">
    <w:abstractNumId w:val="22"/>
  </w:num>
  <w:num w:numId="13">
    <w:abstractNumId w:val="68"/>
  </w:num>
  <w:num w:numId="14">
    <w:abstractNumId w:val="44"/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65"/>
  </w:num>
  <w:num w:numId="18">
    <w:abstractNumId w:val="33"/>
  </w:num>
  <w:num w:numId="19">
    <w:abstractNumId w:val="35"/>
  </w:num>
  <w:num w:numId="20">
    <w:abstractNumId w:val="87"/>
  </w:num>
  <w:num w:numId="21">
    <w:abstractNumId w:val="48"/>
  </w:num>
  <w:num w:numId="22">
    <w:abstractNumId w:val="30"/>
  </w:num>
  <w:num w:numId="23">
    <w:abstractNumId w:val="76"/>
  </w:num>
  <w:num w:numId="24">
    <w:abstractNumId w:val="43"/>
  </w:num>
  <w:num w:numId="25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6"/>
  </w:num>
  <w:num w:numId="35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1"/>
  </w:num>
  <w:num w:numId="39">
    <w:abstractNumId w:val="2"/>
  </w:num>
  <w:num w:numId="40">
    <w:abstractNumId w:val="3"/>
  </w:num>
  <w:num w:numId="41">
    <w:abstractNumId w:val="4"/>
  </w:num>
  <w:num w:numId="42">
    <w:abstractNumId w:val="5"/>
  </w:num>
  <w:num w:numId="43">
    <w:abstractNumId w:val="38"/>
  </w:num>
  <w:num w:numId="44">
    <w:abstractNumId w:val="42"/>
  </w:num>
  <w:num w:numId="45">
    <w:abstractNumId w:val="61"/>
  </w:num>
  <w:num w:numId="46">
    <w:abstractNumId w:val="80"/>
  </w:num>
  <w:num w:numId="47">
    <w:abstractNumId w:val="72"/>
  </w:num>
  <w:num w:numId="48">
    <w:abstractNumId w:val="15"/>
  </w:num>
  <w:num w:numId="49">
    <w:abstractNumId w:val="93"/>
  </w:num>
  <w:num w:numId="50">
    <w:abstractNumId w:val="77"/>
  </w:num>
  <w:num w:numId="51">
    <w:abstractNumId w:val="62"/>
  </w:num>
  <w:num w:numId="52">
    <w:abstractNumId w:val="41"/>
  </w:num>
  <w:num w:numId="53">
    <w:abstractNumId w:val="52"/>
  </w:num>
  <w:num w:numId="54">
    <w:abstractNumId w:val="14"/>
  </w:num>
  <w:num w:numId="55">
    <w:abstractNumId w:val="73"/>
  </w:num>
  <w:num w:numId="56">
    <w:abstractNumId w:val="29"/>
  </w:num>
  <w:num w:numId="57">
    <w:abstractNumId w:val="51"/>
  </w:num>
  <w:num w:numId="58">
    <w:abstractNumId w:val="45"/>
  </w:num>
  <w:num w:numId="59">
    <w:abstractNumId w:val="78"/>
  </w:num>
  <w:num w:numId="60">
    <w:abstractNumId w:val="36"/>
  </w:num>
  <w:num w:numId="61">
    <w:abstractNumId w:val="85"/>
  </w:num>
  <w:num w:numId="62">
    <w:abstractNumId w:val="11"/>
  </w:num>
  <w:num w:numId="63">
    <w:abstractNumId w:val="13"/>
  </w:num>
  <w:num w:numId="64">
    <w:abstractNumId w:val="26"/>
  </w:num>
  <w:num w:numId="65">
    <w:abstractNumId w:val="59"/>
  </w:num>
  <w:num w:numId="66">
    <w:abstractNumId w:val="86"/>
  </w:num>
  <w:num w:numId="67">
    <w:abstractNumId w:val="23"/>
  </w:num>
  <w:num w:numId="68">
    <w:abstractNumId w:val="91"/>
  </w:num>
  <w:num w:numId="69">
    <w:abstractNumId w:val="24"/>
  </w:num>
  <w:num w:numId="70">
    <w:abstractNumId w:val="94"/>
  </w:num>
  <w:num w:numId="71">
    <w:abstractNumId w:val="53"/>
  </w:num>
  <w:num w:numId="72">
    <w:abstractNumId w:val="25"/>
  </w:num>
  <w:num w:numId="73">
    <w:abstractNumId w:val="60"/>
  </w:num>
  <w:num w:numId="74">
    <w:abstractNumId w:val="49"/>
  </w:num>
  <w:num w:numId="75">
    <w:abstractNumId w:val="83"/>
  </w:num>
  <w:num w:numId="76">
    <w:abstractNumId w:val="8"/>
  </w:num>
  <w:num w:numId="77">
    <w:abstractNumId w:val="54"/>
  </w:num>
  <w:num w:numId="78">
    <w:abstractNumId w:val="31"/>
  </w:num>
  <w:num w:numId="79">
    <w:abstractNumId w:val="95"/>
  </w:num>
  <w:num w:numId="80">
    <w:abstractNumId w:val="18"/>
  </w:num>
  <w:num w:numId="81">
    <w:abstractNumId w:val="82"/>
  </w:num>
  <w:num w:numId="82">
    <w:abstractNumId w:val="10"/>
  </w:num>
  <w:num w:numId="83">
    <w:abstractNumId w:val="17"/>
  </w:num>
  <w:num w:numId="84">
    <w:abstractNumId w:val="57"/>
  </w:num>
  <w:num w:numId="85">
    <w:abstractNumId w:val="55"/>
  </w:num>
  <w:num w:numId="86">
    <w:abstractNumId w:val="20"/>
  </w:num>
  <w:num w:numId="87">
    <w:abstractNumId w:val="6"/>
  </w:num>
  <w:num w:numId="88">
    <w:abstractNumId w:val="92"/>
  </w:num>
  <w:num w:numId="89">
    <w:abstractNumId w:val="70"/>
  </w:num>
  <w:num w:numId="90">
    <w:abstractNumId w:val="37"/>
  </w:num>
  <w:num w:numId="91">
    <w:abstractNumId w:val="71"/>
  </w:num>
  <w:num w:numId="92">
    <w:abstractNumId w:val="89"/>
  </w:num>
  <w:num w:numId="93">
    <w:abstractNumId w:val="74"/>
  </w:num>
  <w:num w:numId="94">
    <w:abstractNumId w:val="88"/>
  </w:num>
  <w:num w:numId="95">
    <w:abstractNumId w:val="84"/>
  </w:num>
  <w:num w:numId="96">
    <w:abstractNumId w:val="79"/>
  </w:num>
  <w:num w:numId="97">
    <w:abstractNumId w:val="47"/>
  </w:num>
  <w:num w:numId="98">
    <w:abstractNumId w:val="50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68B"/>
    <w:rsid w:val="0000079A"/>
    <w:rsid w:val="00001148"/>
    <w:rsid w:val="000011C6"/>
    <w:rsid w:val="00002529"/>
    <w:rsid w:val="00004134"/>
    <w:rsid w:val="00006874"/>
    <w:rsid w:val="0000750D"/>
    <w:rsid w:val="000078BA"/>
    <w:rsid w:val="00007901"/>
    <w:rsid w:val="00007FA4"/>
    <w:rsid w:val="0001039B"/>
    <w:rsid w:val="000103FE"/>
    <w:rsid w:val="00012223"/>
    <w:rsid w:val="00012C02"/>
    <w:rsid w:val="0001373B"/>
    <w:rsid w:val="00013A63"/>
    <w:rsid w:val="00014FF2"/>
    <w:rsid w:val="000150E4"/>
    <w:rsid w:val="000154C7"/>
    <w:rsid w:val="00015D44"/>
    <w:rsid w:val="000168B8"/>
    <w:rsid w:val="00016DDC"/>
    <w:rsid w:val="000204C4"/>
    <w:rsid w:val="00020515"/>
    <w:rsid w:val="0002066B"/>
    <w:rsid w:val="000209A1"/>
    <w:rsid w:val="000211B9"/>
    <w:rsid w:val="00021BF4"/>
    <w:rsid w:val="00021BFC"/>
    <w:rsid w:val="00021C12"/>
    <w:rsid w:val="000224A3"/>
    <w:rsid w:val="00022EA5"/>
    <w:rsid w:val="0002417B"/>
    <w:rsid w:val="0002437A"/>
    <w:rsid w:val="000243C2"/>
    <w:rsid w:val="000246C4"/>
    <w:rsid w:val="00024A8B"/>
    <w:rsid w:val="00025596"/>
    <w:rsid w:val="00026301"/>
    <w:rsid w:val="00026771"/>
    <w:rsid w:val="00026BCE"/>
    <w:rsid w:val="00026DAF"/>
    <w:rsid w:val="00027FE0"/>
    <w:rsid w:val="00030F54"/>
    <w:rsid w:val="0003136F"/>
    <w:rsid w:val="00031736"/>
    <w:rsid w:val="00032E29"/>
    <w:rsid w:val="0003301F"/>
    <w:rsid w:val="0003453F"/>
    <w:rsid w:val="00035CC9"/>
    <w:rsid w:val="00037079"/>
    <w:rsid w:val="00037369"/>
    <w:rsid w:val="00037478"/>
    <w:rsid w:val="00037854"/>
    <w:rsid w:val="000401E6"/>
    <w:rsid w:val="000402C9"/>
    <w:rsid w:val="0004035B"/>
    <w:rsid w:val="00040A88"/>
    <w:rsid w:val="0004175F"/>
    <w:rsid w:val="00042641"/>
    <w:rsid w:val="00042678"/>
    <w:rsid w:val="000426F7"/>
    <w:rsid w:val="00042B13"/>
    <w:rsid w:val="00042BB0"/>
    <w:rsid w:val="00044337"/>
    <w:rsid w:val="000444AC"/>
    <w:rsid w:val="00044DCB"/>
    <w:rsid w:val="00044FA7"/>
    <w:rsid w:val="00044FB8"/>
    <w:rsid w:val="00045126"/>
    <w:rsid w:val="000452EB"/>
    <w:rsid w:val="00045460"/>
    <w:rsid w:val="00045FCA"/>
    <w:rsid w:val="0004692D"/>
    <w:rsid w:val="00047AFC"/>
    <w:rsid w:val="000502CD"/>
    <w:rsid w:val="00050C6C"/>
    <w:rsid w:val="00050F9F"/>
    <w:rsid w:val="0005128A"/>
    <w:rsid w:val="00051B9E"/>
    <w:rsid w:val="0005218C"/>
    <w:rsid w:val="0005229B"/>
    <w:rsid w:val="00052CB4"/>
    <w:rsid w:val="0005322B"/>
    <w:rsid w:val="00054E22"/>
    <w:rsid w:val="00056041"/>
    <w:rsid w:val="00057147"/>
    <w:rsid w:val="000605FA"/>
    <w:rsid w:val="00061109"/>
    <w:rsid w:val="000624BE"/>
    <w:rsid w:val="00062611"/>
    <w:rsid w:val="00062C8A"/>
    <w:rsid w:val="0006350B"/>
    <w:rsid w:val="00063A46"/>
    <w:rsid w:val="000644F6"/>
    <w:rsid w:val="00065866"/>
    <w:rsid w:val="00066988"/>
    <w:rsid w:val="00067586"/>
    <w:rsid w:val="00067C17"/>
    <w:rsid w:val="0007094F"/>
    <w:rsid w:val="000709B9"/>
    <w:rsid w:val="00070B03"/>
    <w:rsid w:val="00070B81"/>
    <w:rsid w:val="000710C2"/>
    <w:rsid w:val="00071B56"/>
    <w:rsid w:val="0007261F"/>
    <w:rsid w:val="00072760"/>
    <w:rsid w:val="0007282F"/>
    <w:rsid w:val="00073EE1"/>
    <w:rsid w:val="000744F5"/>
    <w:rsid w:val="000766AC"/>
    <w:rsid w:val="00076C52"/>
    <w:rsid w:val="00076F01"/>
    <w:rsid w:val="00077996"/>
    <w:rsid w:val="000804AE"/>
    <w:rsid w:val="000806DA"/>
    <w:rsid w:val="000808A0"/>
    <w:rsid w:val="00081A5E"/>
    <w:rsid w:val="00082CF9"/>
    <w:rsid w:val="00083447"/>
    <w:rsid w:val="000835C3"/>
    <w:rsid w:val="00083E52"/>
    <w:rsid w:val="00083EAC"/>
    <w:rsid w:val="00085163"/>
    <w:rsid w:val="00085DA3"/>
    <w:rsid w:val="00087258"/>
    <w:rsid w:val="00087355"/>
    <w:rsid w:val="00090DF2"/>
    <w:rsid w:val="00090FD8"/>
    <w:rsid w:val="00092847"/>
    <w:rsid w:val="00092F12"/>
    <w:rsid w:val="000941E7"/>
    <w:rsid w:val="00094A4D"/>
    <w:rsid w:val="00094EA6"/>
    <w:rsid w:val="000950F2"/>
    <w:rsid w:val="00095D97"/>
    <w:rsid w:val="000963A6"/>
    <w:rsid w:val="00097C30"/>
    <w:rsid w:val="000A0546"/>
    <w:rsid w:val="000A05C8"/>
    <w:rsid w:val="000A0B09"/>
    <w:rsid w:val="000A1651"/>
    <w:rsid w:val="000A18BD"/>
    <w:rsid w:val="000A233F"/>
    <w:rsid w:val="000A3521"/>
    <w:rsid w:val="000A3561"/>
    <w:rsid w:val="000A371B"/>
    <w:rsid w:val="000A3BC3"/>
    <w:rsid w:val="000A4B9C"/>
    <w:rsid w:val="000A5203"/>
    <w:rsid w:val="000A59A3"/>
    <w:rsid w:val="000A5BE8"/>
    <w:rsid w:val="000A6A0A"/>
    <w:rsid w:val="000B0AC3"/>
    <w:rsid w:val="000B27D3"/>
    <w:rsid w:val="000B3FBD"/>
    <w:rsid w:val="000B581D"/>
    <w:rsid w:val="000B5ECE"/>
    <w:rsid w:val="000B5F26"/>
    <w:rsid w:val="000B6B5E"/>
    <w:rsid w:val="000B6C2C"/>
    <w:rsid w:val="000B7475"/>
    <w:rsid w:val="000B7B22"/>
    <w:rsid w:val="000B7B98"/>
    <w:rsid w:val="000C03F8"/>
    <w:rsid w:val="000C0BDA"/>
    <w:rsid w:val="000C1B5F"/>
    <w:rsid w:val="000C2265"/>
    <w:rsid w:val="000C2351"/>
    <w:rsid w:val="000C3CB0"/>
    <w:rsid w:val="000C4457"/>
    <w:rsid w:val="000C58A1"/>
    <w:rsid w:val="000C5D99"/>
    <w:rsid w:val="000C6C69"/>
    <w:rsid w:val="000C7A3F"/>
    <w:rsid w:val="000D036B"/>
    <w:rsid w:val="000D0A68"/>
    <w:rsid w:val="000D1A8D"/>
    <w:rsid w:val="000D1AAE"/>
    <w:rsid w:val="000D1C59"/>
    <w:rsid w:val="000D249F"/>
    <w:rsid w:val="000D326F"/>
    <w:rsid w:val="000D3C26"/>
    <w:rsid w:val="000D3D9B"/>
    <w:rsid w:val="000D42FC"/>
    <w:rsid w:val="000D453C"/>
    <w:rsid w:val="000D5178"/>
    <w:rsid w:val="000D568F"/>
    <w:rsid w:val="000D5E43"/>
    <w:rsid w:val="000D638A"/>
    <w:rsid w:val="000D6C45"/>
    <w:rsid w:val="000D72AC"/>
    <w:rsid w:val="000E08E5"/>
    <w:rsid w:val="000E1248"/>
    <w:rsid w:val="000E2AE2"/>
    <w:rsid w:val="000E3766"/>
    <w:rsid w:val="000E44C0"/>
    <w:rsid w:val="000E4969"/>
    <w:rsid w:val="000E5895"/>
    <w:rsid w:val="000E5BBD"/>
    <w:rsid w:val="000E6C20"/>
    <w:rsid w:val="000E797E"/>
    <w:rsid w:val="000F05BD"/>
    <w:rsid w:val="000F0A2C"/>
    <w:rsid w:val="000F0E86"/>
    <w:rsid w:val="000F22CE"/>
    <w:rsid w:val="000F2AC5"/>
    <w:rsid w:val="000F34AA"/>
    <w:rsid w:val="000F3BAE"/>
    <w:rsid w:val="000F3BBA"/>
    <w:rsid w:val="000F3FDA"/>
    <w:rsid w:val="000F426B"/>
    <w:rsid w:val="000F4636"/>
    <w:rsid w:val="000F4851"/>
    <w:rsid w:val="000F5EEC"/>
    <w:rsid w:val="000F687C"/>
    <w:rsid w:val="000F6C84"/>
    <w:rsid w:val="000F7832"/>
    <w:rsid w:val="00100237"/>
    <w:rsid w:val="001005BB"/>
    <w:rsid w:val="00101235"/>
    <w:rsid w:val="00101A1B"/>
    <w:rsid w:val="001035B8"/>
    <w:rsid w:val="001045B4"/>
    <w:rsid w:val="00104F5F"/>
    <w:rsid w:val="00105658"/>
    <w:rsid w:val="001056CF"/>
    <w:rsid w:val="00106893"/>
    <w:rsid w:val="001071C3"/>
    <w:rsid w:val="00107CEC"/>
    <w:rsid w:val="00107EDB"/>
    <w:rsid w:val="00110760"/>
    <w:rsid w:val="001107F2"/>
    <w:rsid w:val="00110942"/>
    <w:rsid w:val="001117AF"/>
    <w:rsid w:val="0011260B"/>
    <w:rsid w:val="00112B80"/>
    <w:rsid w:val="00112D6B"/>
    <w:rsid w:val="00113391"/>
    <w:rsid w:val="00113C19"/>
    <w:rsid w:val="00114613"/>
    <w:rsid w:val="0011487D"/>
    <w:rsid w:val="001150BA"/>
    <w:rsid w:val="00115B5C"/>
    <w:rsid w:val="001160A6"/>
    <w:rsid w:val="00116436"/>
    <w:rsid w:val="0011790D"/>
    <w:rsid w:val="0012088F"/>
    <w:rsid w:val="0012182C"/>
    <w:rsid w:val="001233B8"/>
    <w:rsid w:val="00124908"/>
    <w:rsid w:val="00127051"/>
    <w:rsid w:val="00127240"/>
    <w:rsid w:val="00127B18"/>
    <w:rsid w:val="00127EA2"/>
    <w:rsid w:val="00130B46"/>
    <w:rsid w:val="00130C5E"/>
    <w:rsid w:val="001315BA"/>
    <w:rsid w:val="00131670"/>
    <w:rsid w:val="00131793"/>
    <w:rsid w:val="00131E55"/>
    <w:rsid w:val="00132219"/>
    <w:rsid w:val="0013234B"/>
    <w:rsid w:val="00132E07"/>
    <w:rsid w:val="001330BB"/>
    <w:rsid w:val="0013340B"/>
    <w:rsid w:val="001338D0"/>
    <w:rsid w:val="00133B0C"/>
    <w:rsid w:val="0013564F"/>
    <w:rsid w:val="00135979"/>
    <w:rsid w:val="00135CC6"/>
    <w:rsid w:val="0013698A"/>
    <w:rsid w:val="001373A1"/>
    <w:rsid w:val="00140ABF"/>
    <w:rsid w:val="001416E5"/>
    <w:rsid w:val="0014178D"/>
    <w:rsid w:val="0014333F"/>
    <w:rsid w:val="0014383E"/>
    <w:rsid w:val="00144132"/>
    <w:rsid w:val="0014420D"/>
    <w:rsid w:val="00144D2E"/>
    <w:rsid w:val="00144EDE"/>
    <w:rsid w:val="00145A0F"/>
    <w:rsid w:val="00145A83"/>
    <w:rsid w:val="001461B2"/>
    <w:rsid w:val="001462B3"/>
    <w:rsid w:val="001475B5"/>
    <w:rsid w:val="00147AD0"/>
    <w:rsid w:val="00152E23"/>
    <w:rsid w:val="00153911"/>
    <w:rsid w:val="00153DA1"/>
    <w:rsid w:val="00154952"/>
    <w:rsid w:val="00155107"/>
    <w:rsid w:val="001551D6"/>
    <w:rsid w:val="00155425"/>
    <w:rsid w:val="00155C25"/>
    <w:rsid w:val="001560C2"/>
    <w:rsid w:val="001567C6"/>
    <w:rsid w:val="00156C24"/>
    <w:rsid w:val="00160981"/>
    <w:rsid w:val="00160E1F"/>
    <w:rsid w:val="0016320F"/>
    <w:rsid w:val="00163307"/>
    <w:rsid w:val="00163806"/>
    <w:rsid w:val="00163C17"/>
    <w:rsid w:val="00164CAA"/>
    <w:rsid w:val="001654AE"/>
    <w:rsid w:val="00166681"/>
    <w:rsid w:val="00166747"/>
    <w:rsid w:val="001672B9"/>
    <w:rsid w:val="001672C2"/>
    <w:rsid w:val="00167CB3"/>
    <w:rsid w:val="001702F8"/>
    <w:rsid w:val="001723DD"/>
    <w:rsid w:val="00172815"/>
    <w:rsid w:val="00172862"/>
    <w:rsid w:val="001731F1"/>
    <w:rsid w:val="001735D9"/>
    <w:rsid w:val="00173768"/>
    <w:rsid w:val="00173BFC"/>
    <w:rsid w:val="00174528"/>
    <w:rsid w:val="00174DA5"/>
    <w:rsid w:val="00175085"/>
    <w:rsid w:val="00175936"/>
    <w:rsid w:val="001764AF"/>
    <w:rsid w:val="00176B51"/>
    <w:rsid w:val="0017704B"/>
    <w:rsid w:val="00177078"/>
    <w:rsid w:val="00180E04"/>
    <w:rsid w:val="00180E15"/>
    <w:rsid w:val="00181A23"/>
    <w:rsid w:val="00182108"/>
    <w:rsid w:val="00183195"/>
    <w:rsid w:val="0018391F"/>
    <w:rsid w:val="001860EF"/>
    <w:rsid w:val="001866CE"/>
    <w:rsid w:val="001867EB"/>
    <w:rsid w:val="00186854"/>
    <w:rsid w:val="0019046E"/>
    <w:rsid w:val="001905DF"/>
    <w:rsid w:val="001917C1"/>
    <w:rsid w:val="00192358"/>
    <w:rsid w:val="001929BC"/>
    <w:rsid w:val="00193853"/>
    <w:rsid w:val="0019435F"/>
    <w:rsid w:val="001951F7"/>
    <w:rsid w:val="001958C4"/>
    <w:rsid w:val="00195EE7"/>
    <w:rsid w:val="001978A5"/>
    <w:rsid w:val="001A1095"/>
    <w:rsid w:val="001A12D6"/>
    <w:rsid w:val="001A15FB"/>
    <w:rsid w:val="001A17C1"/>
    <w:rsid w:val="001A1993"/>
    <w:rsid w:val="001A2F6A"/>
    <w:rsid w:val="001A3ED5"/>
    <w:rsid w:val="001A40C9"/>
    <w:rsid w:val="001A4310"/>
    <w:rsid w:val="001A4A95"/>
    <w:rsid w:val="001A4C6C"/>
    <w:rsid w:val="001A5FFF"/>
    <w:rsid w:val="001A6992"/>
    <w:rsid w:val="001A725F"/>
    <w:rsid w:val="001B0036"/>
    <w:rsid w:val="001B0259"/>
    <w:rsid w:val="001B0EBD"/>
    <w:rsid w:val="001B1FBA"/>
    <w:rsid w:val="001B25F3"/>
    <w:rsid w:val="001B2D9B"/>
    <w:rsid w:val="001B2F74"/>
    <w:rsid w:val="001B33BA"/>
    <w:rsid w:val="001B387D"/>
    <w:rsid w:val="001B3D4D"/>
    <w:rsid w:val="001B4058"/>
    <w:rsid w:val="001B4277"/>
    <w:rsid w:val="001B42B7"/>
    <w:rsid w:val="001B52D0"/>
    <w:rsid w:val="001B5323"/>
    <w:rsid w:val="001B54D9"/>
    <w:rsid w:val="001B5A31"/>
    <w:rsid w:val="001B68B4"/>
    <w:rsid w:val="001B7392"/>
    <w:rsid w:val="001C05D3"/>
    <w:rsid w:val="001C0624"/>
    <w:rsid w:val="001C0EDD"/>
    <w:rsid w:val="001C2074"/>
    <w:rsid w:val="001C2146"/>
    <w:rsid w:val="001C40BE"/>
    <w:rsid w:val="001C44D2"/>
    <w:rsid w:val="001C4A99"/>
    <w:rsid w:val="001C573C"/>
    <w:rsid w:val="001C7426"/>
    <w:rsid w:val="001D09DD"/>
    <w:rsid w:val="001D0EE6"/>
    <w:rsid w:val="001D292E"/>
    <w:rsid w:val="001D4ADE"/>
    <w:rsid w:val="001D56F8"/>
    <w:rsid w:val="001D6BA7"/>
    <w:rsid w:val="001D77E2"/>
    <w:rsid w:val="001D7EB2"/>
    <w:rsid w:val="001E0BA7"/>
    <w:rsid w:val="001E0D45"/>
    <w:rsid w:val="001E0E18"/>
    <w:rsid w:val="001E1043"/>
    <w:rsid w:val="001E1A03"/>
    <w:rsid w:val="001E3194"/>
    <w:rsid w:val="001E36EE"/>
    <w:rsid w:val="001E5E83"/>
    <w:rsid w:val="001E74EB"/>
    <w:rsid w:val="001E75A4"/>
    <w:rsid w:val="001E7F79"/>
    <w:rsid w:val="001F09F7"/>
    <w:rsid w:val="001F0D9D"/>
    <w:rsid w:val="001F1DED"/>
    <w:rsid w:val="001F2196"/>
    <w:rsid w:val="001F32AC"/>
    <w:rsid w:val="001F50D3"/>
    <w:rsid w:val="001F5127"/>
    <w:rsid w:val="001F6418"/>
    <w:rsid w:val="001F76DD"/>
    <w:rsid w:val="001F7F81"/>
    <w:rsid w:val="00200904"/>
    <w:rsid w:val="00200B7F"/>
    <w:rsid w:val="00200EE3"/>
    <w:rsid w:val="002014B1"/>
    <w:rsid w:val="00201B11"/>
    <w:rsid w:val="002029AF"/>
    <w:rsid w:val="00202BB4"/>
    <w:rsid w:val="00203FFB"/>
    <w:rsid w:val="002040D0"/>
    <w:rsid w:val="0020430B"/>
    <w:rsid w:val="00204C49"/>
    <w:rsid w:val="00205365"/>
    <w:rsid w:val="002063BF"/>
    <w:rsid w:val="00210769"/>
    <w:rsid w:val="002108BD"/>
    <w:rsid w:val="002111DA"/>
    <w:rsid w:val="0021346E"/>
    <w:rsid w:val="00213BD5"/>
    <w:rsid w:val="00214628"/>
    <w:rsid w:val="00214CAE"/>
    <w:rsid w:val="002153C8"/>
    <w:rsid w:val="00215AC7"/>
    <w:rsid w:val="002160C7"/>
    <w:rsid w:val="002161C7"/>
    <w:rsid w:val="00216944"/>
    <w:rsid w:val="002175E1"/>
    <w:rsid w:val="002178D1"/>
    <w:rsid w:val="00220946"/>
    <w:rsid w:val="002210A9"/>
    <w:rsid w:val="002212BF"/>
    <w:rsid w:val="00221FD6"/>
    <w:rsid w:val="002223BD"/>
    <w:rsid w:val="002223E6"/>
    <w:rsid w:val="0022398E"/>
    <w:rsid w:val="00223E68"/>
    <w:rsid w:val="002244BC"/>
    <w:rsid w:val="00224AD0"/>
    <w:rsid w:val="00226400"/>
    <w:rsid w:val="0022668D"/>
    <w:rsid w:val="0022711C"/>
    <w:rsid w:val="00227B79"/>
    <w:rsid w:val="00230080"/>
    <w:rsid w:val="002305CB"/>
    <w:rsid w:val="002306BA"/>
    <w:rsid w:val="0023201A"/>
    <w:rsid w:val="002334D9"/>
    <w:rsid w:val="00233786"/>
    <w:rsid w:val="002346AB"/>
    <w:rsid w:val="00234C82"/>
    <w:rsid w:val="00234D73"/>
    <w:rsid w:val="002365E4"/>
    <w:rsid w:val="00236A1F"/>
    <w:rsid w:val="002375E8"/>
    <w:rsid w:val="002401F0"/>
    <w:rsid w:val="0024069E"/>
    <w:rsid w:val="0024207E"/>
    <w:rsid w:val="00242700"/>
    <w:rsid w:val="00242C3E"/>
    <w:rsid w:val="00243571"/>
    <w:rsid w:val="0024394E"/>
    <w:rsid w:val="002448BF"/>
    <w:rsid w:val="00244E4E"/>
    <w:rsid w:val="00245B81"/>
    <w:rsid w:val="00245F83"/>
    <w:rsid w:val="00246B81"/>
    <w:rsid w:val="00250B1A"/>
    <w:rsid w:val="00251C99"/>
    <w:rsid w:val="00251D57"/>
    <w:rsid w:val="00251F1C"/>
    <w:rsid w:val="002529AE"/>
    <w:rsid w:val="00252A5C"/>
    <w:rsid w:val="0025356C"/>
    <w:rsid w:val="00253C63"/>
    <w:rsid w:val="002544C9"/>
    <w:rsid w:val="00254993"/>
    <w:rsid w:val="00255AA3"/>
    <w:rsid w:val="00256361"/>
    <w:rsid w:val="002579BE"/>
    <w:rsid w:val="00257D1A"/>
    <w:rsid w:val="002604AF"/>
    <w:rsid w:val="002605AD"/>
    <w:rsid w:val="002613B4"/>
    <w:rsid w:val="002625A7"/>
    <w:rsid w:val="00262736"/>
    <w:rsid w:val="00262B97"/>
    <w:rsid w:val="002638F4"/>
    <w:rsid w:val="00263A6C"/>
    <w:rsid w:val="00264B35"/>
    <w:rsid w:val="00264F65"/>
    <w:rsid w:val="00265AEA"/>
    <w:rsid w:val="00265E64"/>
    <w:rsid w:val="0026657B"/>
    <w:rsid w:val="0026777D"/>
    <w:rsid w:val="00267780"/>
    <w:rsid w:val="00267BA7"/>
    <w:rsid w:val="00267EE8"/>
    <w:rsid w:val="002709EC"/>
    <w:rsid w:val="002712F3"/>
    <w:rsid w:val="00273325"/>
    <w:rsid w:val="002734DC"/>
    <w:rsid w:val="002736B0"/>
    <w:rsid w:val="002742D8"/>
    <w:rsid w:val="00275400"/>
    <w:rsid w:val="002762D7"/>
    <w:rsid w:val="002764B1"/>
    <w:rsid w:val="00277477"/>
    <w:rsid w:val="00277609"/>
    <w:rsid w:val="002776F0"/>
    <w:rsid w:val="002807C2"/>
    <w:rsid w:val="0028083F"/>
    <w:rsid w:val="00280B8B"/>
    <w:rsid w:val="00281F52"/>
    <w:rsid w:val="00283613"/>
    <w:rsid w:val="00283872"/>
    <w:rsid w:val="002845BB"/>
    <w:rsid w:val="00285EFA"/>
    <w:rsid w:val="002866C0"/>
    <w:rsid w:val="00286C1A"/>
    <w:rsid w:val="002879DD"/>
    <w:rsid w:val="00287EB0"/>
    <w:rsid w:val="00290602"/>
    <w:rsid w:val="002908E2"/>
    <w:rsid w:val="00291296"/>
    <w:rsid w:val="0029213B"/>
    <w:rsid w:val="00292F3F"/>
    <w:rsid w:val="00293841"/>
    <w:rsid w:val="00294CE9"/>
    <w:rsid w:val="0029545F"/>
    <w:rsid w:val="00295DFF"/>
    <w:rsid w:val="002960D0"/>
    <w:rsid w:val="00296A5D"/>
    <w:rsid w:val="00296E67"/>
    <w:rsid w:val="00297676"/>
    <w:rsid w:val="002979DE"/>
    <w:rsid w:val="002A0640"/>
    <w:rsid w:val="002A2A20"/>
    <w:rsid w:val="002A3278"/>
    <w:rsid w:val="002A3B91"/>
    <w:rsid w:val="002A46E7"/>
    <w:rsid w:val="002A5223"/>
    <w:rsid w:val="002A5B96"/>
    <w:rsid w:val="002A5DA1"/>
    <w:rsid w:val="002A60E9"/>
    <w:rsid w:val="002A657B"/>
    <w:rsid w:val="002A701C"/>
    <w:rsid w:val="002A74EC"/>
    <w:rsid w:val="002B01F6"/>
    <w:rsid w:val="002B21AC"/>
    <w:rsid w:val="002B28FE"/>
    <w:rsid w:val="002B3ADD"/>
    <w:rsid w:val="002B3DC3"/>
    <w:rsid w:val="002B7F44"/>
    <w:rsid w:val="002C00CF"/>
    <w:rsid w:val="002C0302"/>
    <w:rsid w:val="002C03C4"/>
    <w:rsid w:val="002C043F"/>
    <w:rsid w:val="002C0591"/>
    <w:rsid w:val="002C0934"/>
    <w:rsid w:val="002C0DE3"/>
    <w:rsid w:val="002C116E"/>
    <w:rsid w:val="002C1327"/>
    <w:rsid w:val="002C141F"/>
    <w:rsid w:val="002C18C3"/>
    <w:rsid w:val="002C20F6"/>
    <w:rsid w:val="002C20FD"/>
    <w:rsid w:val="002C48A1"/>
    <w:rsid w:val="002C522A"/>
    <w:rsid w:val="002C544E"/>
    <w:rsid w:val="002C5702"/>
    <w:rsid w:val="002C7E23"/>
    <w:rsid w:val="002D0787"/>
    <w:rsid w:val="002D0F87"/>
    <w:rsid w:val="002D1354"/>
    <w:rsid w:val="002E0010"/>
    <w:rsid w:val="002E0449"/>
    <w:rsid w:val="002E0A2A"/>
    <w:rsid w:val="002E0A4E"/>
    <w:rsid w:val="002E1CCF"/>
    <w:rsid w:val="002E1D35"/>
    <w:rsid w:val="002E20F9"/>
    <w:rsid w:val="002E2441"/>
    <w:rsid w:val="002E2DDD"/>
    <w:rsid w:val="002E48B3"/>
    <w:rsid w:val="002E49F3"/>
    <w:rsid w:val="002E4C42"/>
    <w:rsid w:val="002E5164"/>
    <w:rsid w:val="002E5930"/>
    <w:rsid w:val="002E5F91"/>
    <w:rsid w:val="002E61FB"/>
    <w:rsid w:val="002E6293"/>
    <w:rsid w:val="002E6CC9"/>
    <w:rsid w:val="002E6F0C"/>
    <w:rsid w:val="002E6F52"/>
    <w:rsid w:val="002E7A30"/>
    <w:rsid w:val="002E7E39"/>
    <w:rsid w:val="002F12EB"/>
    <w:rsid w:val="002F12F5"/>
    <w:rsid w:val="002F1682"/>
    <w:rsid w:val="002F1896"/>
    <w:rsid w:val="002F2346"/>
    <w:rsid w:val="002F2F7C"/>
    <w:rsid w:val="002F389A"/>
    <w:rsid w:val="002F390A"/>
    <w:rsid w:val="002F3FD5"/>
    <w:rsid w:val="002F4A38"/>
    <w:rsid w:val="002F53A8"/>
    <w:rsid w:val="002F7DA4"/>
    <w:rsid w:val="00300EB6"/>
    <w:rsid w:val="003014E8"/>
    <w:rsid w:val="00301559"/>
    <w:rsid w:val="00301E58"/>
    <w:rsid w:val="00302A75"/>
    <w:rsid w:val="00303175"/>
    <w:rsid w:val="0030378C"/>
    <w:rsid w:val="00303AC1"/>
    <w:rsid w:val="00304E8D"/>
    <w:rsid w:val="003070A0"/>
    <w:rsid w:val="0030778C"/>
    <w:rsid w:val="0030783A"/>
    <w:rsid w:val="00311921"/>
    <w:rsid w:val="00312983"/>
    <w:rsid w:val="00312DAE"/>
    <w:rsid w:val="00312F40"/>
    <w:rsid w:val="003132C0"/>
    <w:rsid w:val="00313483"/>
    <w:rsid w:val="00313A0A"/>
    <w:rsid w:val="00313C18"/>
    <w:rsid w:val="003148C6"/>
    <w:rsid w:val="00314E9C"/>
    <w:rsid w:val="003159C6"/>
    <w:rsid w:val="00316853"/>
    <w:rsid w:val="00316A73"/>
    <w:rsid w:val="003173F6"/>
    <w:rsid w:val="003175A1"/>
    <w:rsid w:val="0031765D"/>
    <w:rsid w:val="00317E21"/>
    <w:rsid w:val="003205AA"/>
    <w:rsid w:val="00321082"/>
    <w:rsid w:val="003212FB"/>
    <w:rsid w:val="00321961"/>
    <w:rsid w:val="003219F5"/>
    <w:rsid w:val="003237C8"/>
    <w:rsid w:val="00324256"/>
    <w:rsid w:val="00324F47"/>
    <w:rsid w:val="00325FE2"/>
    <w:rsid w:val="003265A4"/>
    <w:rsid w:val="00326BC4"/>
    <w:rsid w:val="00327225"/>
    <w:rsid w:val="003275E2"/>
    <w:rsid w:val="00327CCB"/>
    <w:rsid w:val="0033051B"/>
    <w:rsid w:val="0033053B"/>
    <w:rsid w:val="0033055A"/>
    <w:rsid w:val="00330FFF"/>
    <w:rsid w:val="003312A5"/>
    <w:rsid w:val="003339F4"/>
    <w:rsid w:val="00334E2D"/>
    <w:rsid w:val="00334FBD"/>
    <w:rsid w:val="00335257"/>
    <w:rsid w:val="003352EF"/>
    <w:rsid w:val="003355A9"/>
    <w:rsid w:val="00335B8C"/>
    <w:rsid w:val="00335D1A"/>
    <w:rsid w:val="00336028"/>
    <w:rsid w:val="00336485"/>
    <w:rsid w:val="0033670F"/>
    <w:rsid w:val="00337468"/>
    <w:rsid w:val="003376E4"/>
    <w:rsid w:val="003406B8"/>
    <w:rsid w:val="00340B74"/>
    <w:rsid w:val="0034334A"/>
    <w:rsid w:val="003440E4"/>
    <w:rsid w:val="00344312"/>
    <w:rsid w:val="003458A1"/>
    <w:rsid w:val="00345F31"/>
    <w:rsid w:val="00346AD1"/>
    <w:rsid w:val="00350C00"/>
    <w:rsid w:val="00350ED5"/>
    <w:rsid w:val="00351204"/>
    <w:rsid w:val="00351653"/>
    <w:rsid w:val="0035306C"/>
    <w:rsid w:val="003532B9"/>
    <w:rsid w:val="003535E2"/>
    <w:rsid w:val="0035389C"/>
    <w:rsid w:val="0035395E"/>
    <w:rsid w:val="00353DF2"/>
    <w:rsid w:val="00353FAB"/>
    <w:rsid w:val="003540C0"/>
    <w:rsid w:val="00354387"/>
    <w:rsid w:val="00355BA1"/>
    <w:rsid w:val="00357B60"/>
    <w:rsid w:val="00357C41"/>
    <w:rsid w:val="003615BB"/>
    <w:rsid w:val="003616C0"/>
    <w:rsid w:val="00362F39"/>
    <w:rsid w:val="003631BB"/>
    <w:rsid w:val="0036367F"/>
    <w:rsid w:val="00364665"/>
    <w:rsid w:val="00365FD5"/>
    <w:rsid w:val="00366CB9"/>
    <w:rsid w:val="00366CFB"/>
    <w:rsid w:val="00366FA2"/>
    <w:rsid w:val="003673C3"/>
    <w:rsid w:val="00367751"/>
    <w:rsid w:val="00367ECF"/>
    <w:rsid w:val="0037024C"/>
    <w:rsid w:val="003707B1"/>
    <w:rsid w:val="00372147"/>
    <w:rsid w:val="0037223D"/>
    <w:rsid w:val="003729BD"/>
    <w:rsid w:val="00372ECD"/>
    <w:rsid w:val="003744D5"/>
    <w:rsid w:val="003746F6"/>
    <w:rsid w:val="00375732"/>
    <w:rsid w:val="0037585A"/>
    <w:rsid w:val="00375BEF"/>
    <w:rsid w:val="003765F3"/>
    <w:rsid w:val="00376661"/>
    <w:rsid w:val="00377B70"/>
    <w:rsid w:val="00377C58"/>
    <w:rsid w:val="003811E0"/>
    <w:rsid w:val="00381DC5"/>
    <w:rsid w:val="00381EBE"/>
    <w:rsid w:val="00381F38"/>
    <w:rsid w:val="00382308"/>
    <w:rsid w:val="00384114"/>
    <w:rsid w:val="00384405"/>
    <w:rsid w:val="00384A84"/>
    <w:rsid w:val="00384AF5"/>
    <w:rsid w:val="00384B01"/>
    <w:rsid w:val="0038546B"/>
    <w:rsid w:val="003855A1"/>
    <w:rsid w:val="00386075"/>
    <w:rsid w:val="003868EE"/>
    <w:rsid w:val="00386996"/>
    <w:rsid w:val="00386BBD"/>
    <w:rsid w:val="0038704B"/>
    <w:rsid w:val="003871E7"/>
    <w:rsid w:val="003916DF"/>
    <w:rsid w:val="00391740"/>
    <w:rsid w:val="003918E7"/>
    <w:rsid w:val="00392919"/>
    <w:rsid w:val="003934A4"/>
    <w:rsid w:val="00393CF8"/>
    <w:rsid w:val="00393FEB"/>
    <w:rsid w:val="00394A04"/>
    <w:rsid w:val="00394E06"/>
    <w:rsid w:val="00395275"/>
    <w:rsid w:val="003957C4"/>
    <w:rsid w:val="00395E99"/>
    <w:rsid w:val="003968FF"/>
    <w:rsid w:val="0039740F"/>
    <w:rsid w:val="00397A22"/>
    <w:rsid w:val="00397F86"/>
    <w:rsid w:val="003A0113"/>
    <w:rsid w:val="003A08B7"/>
    <w:rsid w:val="003A1DD4"/>
    <w:rsid w:val="003A20E4"/>
    <w:rsid w:val="003A231D"/>
    <w:rsid w:val="003A2956"/>
    <w:rsid w:val="003A29F0"/>
    <w:rsid w:val="003A2B57"/>
    <w:rsid w:val="003A2ED5"/>
    <w:rsid w:val="003A3998"/>
    <w:rsid w:val="003A3C17"/>
    <w:rsid w:val="003A405E"/>
    <w:rsid w:val="003A5156"/>
    <w:rsid w:val="003A7F65"/>
    <w:rsid w:val="003B0E3A"/>
    <w:rsid w:val="003B15F7"/>
    <w:rsid w:val="003B1626"/>
    <w:rsid w:val="003B28AE"/>
    <w:rsid w:val="003B2A0D"/>
    <w:rsid w:val="003B30B7"/>
    <w:rsid w:val="003B3427"/>
    <w:rsid w:val="003B3451"/>
    <w:rsid w:val="003B36E9"/>
    <w:rsid w:val="003B4177"/>
    <w:rsid w:val="003B4976"/>
    <w:rsid w:val="003B561D"/>
    <w:rsid w:val="003B5CA3"/>
    <w:rsid w:val="003B66EA"/>
    <w:rsid w:val="003B6876"/>
    <w:rsid w:val="003B6A84"/>
    <w:rsid w:val="003B7E05"/>
    <w:rsid w:val="003C0432"/>
    <w:rsid w:val="003C0B04"/>
    <w:rsid w:val="003C1DC3"/>
    <w:rsid w:val="003C2218"/>
    <w:rsid w:val="003C3457"/>
    <w:rsid w:val="003C4C62"/>
    <w:rsid w:val="003C594D"/>
    <w:rsid w:val="003C5DD3"/>
    <w:rsid w:val="003C775B"/>
    <w:rsid w:val="003C7E7E"/>
    <w:rsid w:val="003C7FFE"/>
    <w:rsid w:val="003D0B46"/>
    <w:rsid w:val="003D13E9"/>
    <w:rsid w:val="003D1752"/>
    <w:rsid w:val="003D1A41"/>
    <w:rsid w:val="003D2F31"/>
    <w:rsid w:val="003D32E3"/>
    <w:rsid w:val="003D4315"/>
    <w:rsid w:val="003D48E3"/>
    <w:rsid w:val="003D4A48"/>
    <w:rsid w:val="003D4DDE"/>
    <w:rsid w:val="003D4F78"/>
    <w:rsid w:val="003D56CA"/>
    <w:rsid w:val="003D693D"/>
    <w:rsid w:val="003D73D3"/>
    <w:rsid w:val="003E0434"/>
    <w:rsid w:val="003E0577"/>
    <w:rsid w:val="003E0B00"/>
    <w:rsid w:val="003E11A9"/>
    <w:rsid w:val="003E180F"/>
    <w:rsid w:val="003E25C2"/>
    <w:rsid w:val="003E3378"/>
    <w:rsid w:val="003E3D89"/>
    <w:rsid w:val="003E4324"/>
    <w:rsid w:val="003E4D85"/>
    <w:rsid w:val="003E57C5"/>
    <w:rsid w:val="003E5AB6"/>
    <w:rsid w:val="003E60CE"/>
    <w:rsid w:val="003F0283"/>
    <w:rsid w:val="003F0E22"/>
    <w:rsid w:val="003F123F"/>
    <w:rsid w:val="003F14EF"/>
    <w:rsid w:val="003F19C2"/>
    <w:rsid w:val="003F1ABF"/>
    <w:rsid w:val="003F26D7"/>
    <w:rsid w:val="003F281A"/>
    <w:rsid w:val="003F4863"/>
    <w:rsid w:val="003F49A7"/>
    <w:rsid w:val="003F54CC"/>
    <w:rsid w:val="003F5AA9"/>
    <w:rsid w:val="003F5AC0"/>
    <w:rsid w:val="003F5BAF"/>
    <w:rsid w:val="003F5D33"/>
    <w:rsid w:val="003F6CDC"/>
    <w:rsid w:val="004004A4"/>
    <w:rsid w:val="00400F59"/>
    <w:rsid w:val="004012DF"/>
    <w:rsid w:val="00401752"/>
    <w:rsid w:val="0040222B"/>
    <w:rsid w:val="00402435"/>
    <w:rsid w:val="0040344A"/>
    <w:rsid w:val="00404192"/>
    <w:rsid w:val="00404387"/>
    <w:rsid w:val="00404960"/>
    <w:rsid w:val="004053A9"/>
    <w:rsid w:val="00405656"/>
    <w:rsid w:val="0041064F"/>
    <w:rsid w:val="00414451"/>
    <w:rsid w:val="004146B0"/>
    <w:rsid w:val="00414769"/>
    <w:rsid w:val="00415E30"/>
    <w:rsid w:val="00416290"/>
    <w:rsid w:val="00417183"/>
    <w:rsid w:val="004201BA"/>
    <w:rsid w:val="00422A80"/>
    <w:rsid w:val="00423BB6"/>
    <w:rsid w:val="004248D3"/>
    <w:rsid w:val="0042504F"/>
    <w:rsid w:val="0042509A"/>
    <w:rsid w:val="00425230"/>
    <w:rsid w:val="0042578C"/>
    <w:rsid w:val="0042590E"/>
    <w:rsid w:val="00425BE0"/>
    <w:rsid w:val="004269F6"/>
    <w:rsid w:val="00426BCA"/>
    <w:rsid w:val="0042756B"/>
    <w:rsid w:val="00427A6C"/>
    <w:rsid w:val="004306CF"/>
    <w:rsid w:val="00430EF8"/>
    <w:rsid w:val="00431A88"/>
    <w:rsid w:val="00431BA5"/>
    <w:rsid w:val="00431FE6"/>
    <w:rsid w:val="00432E73"/>
    <w:rsid w:val="00433C2C"/>
    <w:rsid w:val="004354D1"/>
    <w:rsid w:val="00435690"/>
    <w:rsid w:val="0043690A"/>
    <w:rsid w:val="00440D6D"/>
    <w:rsid w:val="004410B7"/>
    <w:rsid w:val="00442007"/>
    <w:rsid w:val="004428F4"/>
    <w:rsid w:val="004445F5"/>
    <w:rsid w:val="00444F59"/>
    <w:rsid w:val="004452B3"/>
    <w:rsid w:val="00445856"/>
    <w:rsid w:val="00445C6D"/>
    <w:rsid w:val="00445F48"/>
    <w:rsid w:val="00446289"/>
    <w:rsid w:val="004462C4"/>
    <w:rsid w:val="004503C9"/>
    <w:rsid w:val="004508AF"/>
    <w:rsid w:val="00450B66"/>
    <w:rsid w:val="00450FE0"/>
    <w:rsid w:val="00451256"/>
    <w:rsid w:val="00451643"/>
    <w:rsid w:val="00451700"/>
    <w:rsid w:val="00451774"/>
    <w:rsid w:val="004522F5"/>
    <w:rsid w:val="00452C44"/>
    <w:rsid w:val="004533B3"/>
    <w:rsid w:val="00453BB8"/>
    <w:rsid w:val="0045418A"/>
    <w:rsid w:val="0045425C"/>
    <w:rsid w:val="004551B4"/>
    <w:rsid w:val="0045669E"/>
    <w:rsid w:val="00457452"/>
    <w:rsid w:val="004576F3"/>
    <w:rsid w:val="004604FE"/>
    <w:rsid w:val="004609DC"/>
    <w:rsid w:val="00460D41"/>
    <w:rsid w:val="0046280A"/>
    <w:rsid w:val="00462C2F"/>
    <w:rsid w:val="00463D6A"/>
    <w:rsid w:val="004640A3"/>
    <w:rsid w:val="0046433F"/>
    <w:rsid w:val="004646DD"/>
    <w:rsid w:val="00464775"/>
    <w:rsid w:val="00465789"/>
    <w:rsid w:val="00466BEF"/>
    <w:rsid w:val="00470065"/>
    <w:rsid w:val="004705E9"/>
    <w:rsid w:val="00470796"/>
    <w:rsid w:val="004711EC"/>
    <w:rsid w:val="00473BBB"/>
    <w:rsid w:val="0047496B"/>
    <w:rsid w:val="00474BBC"/>
    <w:rsid w:val="00474DCF"/>
    <w:rsid w:val="00474E18"/>
    <w:rsid w:val="00474F1B"/>
    <w:rsid w:val="00474F25"/>
    <w:rsid w:val="00475B15"/>
    <w:rsid w:val="00476C09"/>
    <w:rsid w:val="004815AF"/>
    <w:rsid w:val="00481D91"/>
    <w:rsid w:val="004823C8"/>
    <w:rsid w:val="004835F5"/>
    <w:rsid w:val="00484269"/>
    <w:rsid w:val="00484607"/>
    <w:rsid w:val="00484B84"/>
    <w:rsid w:val="00484C58"/>
    <w:rsid w:val="0048553B"/>
    <w:rsid w:val="00485A8A"/>
    <w:rsid w:val="00485EA7"/>
    <w:rsid w:val="00486955"/>
    <w:rsid w:val="00487CE7"/>
    <w:rsid w:val="00487E28"/>
    <w:rsid w:val="0049133E"/>
    <w:rsid w:val="004925DB"/>
    <w:rsid w:val="004928F7"/>
    <w:rsid w:val="00493F2B"/>
    <w:rsid w:val="0049494B"/>
    <w:rsid w:val="00494AFB"/>
    <w:rsid w:val="00494BC6"/>
    <w:rsid w:val="004954D0"/>
    <w:rsid w:val="00496222"/>
    <w:rsid w:val="00496751"/>
    <w:rsid w:val="00496AEB"/>
    <w:rsid w:val="00497D34"/>
    <w:rsid w:val="004A000F"/>
    <w:rsid w:val="004A052F"/>
    <w:rsid w:val="004A0FFA"/>
    <w:rsid w:val="004A15E2"/>
    <w:rsid w:val="004A1D3C"/>
    <w:rsid w:val="004A245C"/>
    <w:rsid w:val="004A2900"/>
    <w:rsid w:val="004A2E86"/>
    <w:rsid w:val="004A35D1"/>
    <w:rsid w:val="004A3654"/>
    <w:rsid w:val="004A3DF3"/>
    <w:rsid w:val="004A401B"/>
    <w:rsid w:val="004A4665"/>
    <w:rsid w:val="004A52C6"/>
    <w:rsid w:val="004A54E4"/>
    <w:rsid w:val="004A5794"/>
    <w:rsid w:val="004A6780"/>
    <w:rsid w:val="004A6CB6"/>
    <w:rsid w:val="004B082C"/>
    <w:rsid w:val="004B0D98"/>
    <w:rsid w:val="004B1041"/>
    <w:rsid w:val="004B10EA"/>
    <w:rsid w:val="004B1326"/>
    <w:rsid w:val="004B1E30"/>
    <w:rsid w:val="004B2B5F"/>
    <w:rsid w:val="004B2E75"/>
    <w:rsid w:val="004B3B41"/>
    <w:rsid w:val="004B4284"/>
    <w:rsid w:val="004B5261"/>
    <w:rsid w:val="004B6042"/>
    <w:rsid w:val="004B761B"/>
    <w:rsid w:val="004C0C79"/>
    <w:rsid w:val="004C0CD7"/>
    <w:rsid w:val="004C0FBC"/>
    <w:rsid w:val="004C202B"/>
    <w:rsid w:val="004C2530"/>
    <w:rsid w:val="004C26DD"/>
    <w:rsid w:val="004C2DE5"/>
    <w:rsid w:val="004C31B6"/>
    <w:rsid w:val="004C4134"/>
    <w:rsid w:val="004C4B5A"/>
    <w:rsid w:val="004C4BA9"/>
    <w:rsid w:val="004C5CD6"/>
    <w:rsid w:val="004C6A56"/>
    <w:rsid w:val="004C6BAC"/>
    <w:rsid w:val="004D03A4"/>
    <w:rsid w:val="004D0B17"/>
    <w:rsid w:val="004D0C60"/>
    <w:rsid w:val="004D1932"/>
    <w:rsid w:val="004D1C8F"/>
    <w:rsid w:val="004D23CC"/>
    <w:rsid w:val="004D23DB"/>
    <w:rsid w:val="004D2AB3"/>
    <w:rsid w:val="004D3CA5"/>
    <w:rsid w:val="004D4A26"/>
    <w:rsid w:val="004D5353"/>
    <w:rsid w:val="004D5388"/>
    <w:rsid w:val="004D587B"/>
    <w:rsid w:val="004D5D95"/>
    <w:rsid w:val="004D7677"/>
    <w:rsid w:val="004D7D2E"/>
    <w:rsid w:val="004D7FD3"/>
    <w:rsid w:val="004E0178"/>
    <w:rsid w:val="004E1335"/>
    <w:rsid w:val="004E150B"/>
    <w:rsid w:val="004E2FEE"/>
    <w:rsid w:val="004E340F"/>
    <w:rsid w:val="004E3F33"/>
    <w:rsid w:val="004E42E5"/>
    <w:rsid w:val="004E48F4"/>
    <w:rsid w:val="004E49FD"/>
    <w:rsid w:val="004E5070"/>
    <w:rsid w:val="004E5761"/>
    <w:rsid w:val="004E5D28"/>
    <w:rsid w:val="004E5E35"/>
    <w:rsid w:val="004E6104"/>
    <w:rsid w:val="004E6527"/>
    <w:rsid w:val="004E6F36"/>
    <w:rsid w:val="004F1078"/>
    <w:rsid w:val="004F160C"/>
    <w:rsid w:val="004F1A63"/>
    <w:rsid w:val="004F2016"/>
    <w:rsid w:val="004F2190"/>
    <w:rsid w:val="004F38BC"/>
    <w:rsid w:val="004F4C6C"/>
    <w:rsid w:val="004F52D1"/>
    <w:rsid w:val="004F5D4F"/>
    <w:rsid w:val="00501B80"/>
    <w:rsid w:val="005026A5"/>
    <w:rsid w:val="00503C70"/>
    <w:rsid w:val="005043F3"/>
    <w:rsid w:val="00504441"/>
    <w:rsid w:val="00504C13"/>
    <w:rsid w:val="00505025"/>
    <w:rsid w:val="005061F0"/>
    <w:rsid w:val="00510896"/>
    <w:rsid w:val="00510E1F"/>
    <w:rsid w:val="00511A06"/>
    <w:rsid w:val="005122A7"/>
    <w:rsid w:val="005126E0"/>
    <w:rsid w:val="00512E76"/>
    <w:rsid w:val="00512F49"/>
    <w:rsid w:val="00515F44"/>
    <w:rsid w:val="005168EF"/>
    <w:rsid w:val="00516900"/>
    <w:rsid w:val="00516A0B"/>
    <w:rsid w:val="00516F3B"/>
    <w:rsid w:val="00516FDB"/>
    <w:rsid w:val="00517153"/>
    <w:rsid w:val="005177E0"/>
    <w:rsid w:val="0052019A"/>
    <w:rsid w:val="00520F5A"/>
    <w:rsid w:val="00521502"/>
    <w:rsid w:val="00521691"/>
    <w:rsid w:val="005237CB"/>
    <w:rsid w:val="00523FBE"/>
    <w:rsid w:val="0052446C"/>
    <w:rsid w:val="0052774E"/>
    <w:rsid w:val="00527D91"/>
    <w:rsid w:val="00531D1F"/>
    <w:rsid w:val="00531D92"/>
    <w:rsid w:val="00532531"/>
    <w:rsid w:val="005327B2"/>
    <w:rsid w:val="00533AED"/>
    <w:rsid w:val="00533E2C"/>
    <w:rsid w:val="00534583"/>
    <w:rsid w:val="005345F3"/>
    <w:rsid w:val="005348C2"/>
    <w:rsid w:val="0053572B"/>
    <w:rsid w:val="005364AF"/>
    <w:rsid w:val="00536B9C"/>
    <w:rsid w:val="00536FB9"/>
    <w:rsid w:val="00537145"/>
    <w:rsid w:val="0054095A"/>
    <w:rsid w:val="0054167C"/>
    <w:rsid w:val="00541D06"/>
    <w:rsid w:val="00541EAA"/>
    <w:rsid w:val="005421E0"/>
    <w:rsid w:val="0054408D"/>
    <w:rsid w:val="00544746"/>
    <w:rsid w:val="005450C1"/>
    <w:rsid w:val="0054593E"/>
    <w:rsid w:val="005459DB"/>
    <w:rsid w:val="00546513"/>
    <w:rsid w:val="00547B08"/>
    <w:rsid w:val="00550849"/>
    <w:rsid w:val="0055305B"/>
    <w:rsid w:val="00554764"/>
    <w:rsid w:val="005557FB"/>
    <w:rsid w:val="00555876"/>
    <w:rsid w:val="00555A03"/>
    <w:rsid w:val="00555E98"/>
    <w:rsid w:val="005566C4"/>
    <w:rsid w:val="0055748A"/>
    <w:rsid w:val="00557B41"/>
    <w:rsid w:val="00557FDE"/>
    <w:rsid w:val="0056193D"/>
    <w:rsid w:val="00562551"/>
    <w:rsid w:val="00562B96"/>
    <w:rsid w:val="005633B2"/>
    <w:rsid w:val="0056352F"/>
    <w:rsid w:val="00563675"/>
    <w:rsid w:val="00564BE9"/>
    <w:rsid w:val="00565671"/>
    <w:rsid w:val="00565872"/>
    <w:rsid w:val="0056608F"/>
    <w:rsid w:val="00566E9E"/>
    <w:rsid w:val="005671BA"/>
    <w:rsid w:val="00570341"/>
    <w:rsid w:val="00571155"/>
    <w:rsid w:val="0057213A"/>
    <w:rsid w:val="005722D1"/>
    <w:rsid w:val="00572852"/>
    <w:rsid w:val="00573A30"/>
    <w:rsid w:val="00575090"/>
    <w:rsid w:val="0057529A"/>
    <w:rsid w:val="005757B6"/>
    <w:rsid w:val="00576144"/>
    <w:rsid w:val="00576835"/>
    <w:rsid w:val="00577171"/>
    <w:rsid w:val="00580663"/>
    <w:rsid w:val="0058111A"/>
    <w:rsid w:val="005815A9"/>
    <w:rsid w:val="00581F0E"/>
    <w:rsid w:val="00582383"/>
    <w:rsid w:val="005825B9"/>
    <w:rsid w:val="00582E71"/>
    <w:rsid w:val="0058457D"/>
    <w:rsid w:val="00585C69"/>
    <w:rsid w:val="0058654A"/>
    <w:rsid w:val="00586664"/>
    <w:rsid w:val="005867CC"/>
    <w:rsid w:val="005867D8"/>
    <w:rsid w:val="00586821"/>
    <w:rsid w:val="0059006B"/>
    <w:rsid w:val="0059190A"/>
    <w:rsid w:val="005921E5"/>
    <w:rsid w:val="00592434"/>
    <w:rsid w:val="00592F46"/>
    <w:rsid w:val="0059474A"/>
    <w:rsid w:val="00595039"/>
    <w:rsid w:val="00595ECA"/>
    <w:rsid w:val="005970DF"/>
    <w:rsid w:val="0059738A"/>
    <w:rsid w:val="0059796E"/>
    <w:rsid w:val="00597977"/>
    <w:rsid w:val="00597ACB"/>
    <w:rsid w:val="00597ACE"/>
    <w:rsid w:val="005A0753"/>
    <w:rsid w:val="005A2291"/>
    <w:rsid w:val="005A3473"/>
    <w:rsid w:val="005A35F7"/>
    <w:rsid w:val="005A3B79"/>
    <w:rsid w:val="005A45DD"/>
    <w:rsid w:val="005A499B"/>
    <w:rsid w:val="005A4F45"/>
    <w:rsid w:val="005A4FD6"/>
    <w:rsid w:val="005A5259"/>
    <w:rsid w:val="005A5866"/>
    <w:rsid w:val="005A601F"/>
    <w:rsid w:val="005A6805"/>
    <w:rsid w:val="005B02DD"/>
    <w:rsid w:val="005B069A"/>
    <w:rsid w:val="005B1B58"/>
    <w:rsid w:val="005B2DC3"/>
    <w:rsid w:val="005B3383"/>
    <w:rsid w:val="005B3533"/>
    <w:rsid w:val="005B4F1B"/>
    <w:rsid w:val="005B5394"/>
    <w:rsid w:val="005B6788"/>
    <w:rsid w:val="005B7297"/>
    <w:rsid w:val="005B76B4"/>
    <w:rsid w:val="005B7DD6"/>
    <w:rsid w:val="005C00B7"/>
    <w:rsid w:val="005C0BB2"/>
    <w:rsid w:val="005C198C"/>
    <w:rsid w:val="005C2346"/>
    <w:rsid w:val="005C3169"/>
    <w:rsid w:val="005C4703"/>
    <w:rsid w:val="005C4C76"/>
    <w:rsid w:val="005C53D1"/>
    <w:rsid w:val="005C5543"/>
    <w:rsid w:val="005C67F5"/>
    <w:rsid w:val="005C79AD"/>
    <w:rsid w:val="005D144A"/>
    <w:rsid w:val="005D26D0"/>
    <w:rsid w:val="005D27CE"/>
    <w:rsid w:val="005D28E9"/>
    <w:rsid w:val="005D2CC5"/>
    <w:rsid w:val="005D394A"/>
    <w:rsid w:val="005D4309"/>
    <w:rsid w:val="005D5506"/>
    <w:rsid w:val="005D589D"/>
    <w:rsid w:val="005D6847"/>
    <w:rsid w:val="005D68AA"/>
    <w:rsid w:val="005E0381"/>
    <w:rsid w:val="005E053D"/>
    <w:rsid w:val="005E157A"/>
    <w:rsid w:val="005E27C2"/>
    <w:rsid w:val="005E2839"/>
    <w:rsid w:val="005E2AED"/>
    <w:rsid w:val="005E2F5E"/>
    <w:rsid w:val="005E38F2"/>
    <w:rsid w:val="005E3EF0"/>
    <w:rsid w:val="005E440C"/>
    <w:rsid w:val="005E4B74"/>
    <w:rsid w:val="005E4DCA"/>
    <w:rsid w:val="005E51A3"/>
    <w:rsid w:val="005E5798"/>
    <w:rsid w:val="005E602A"/>
    <w:rsid w:val="005E62C3"/>
    <w:rsid w:val="005E671D"/>
    <w:rsid w:val="005E6A12"/>
    <w:rsid w:val="005E6C3F"/>
    <w:rsid w:val="005E7A52"/>
    <w:rsid w:val="005F0FE5"/>
    <w:rsid w:val="005F1380"/>
    <w:rsid w:val="005F17C5"/>
    <w:rsid w:val="005F24AF"/>
    <w:rsid w:val="005F2623"/>
    <w:rsid w:val="005F2BD6"/>
    <w:rsid w:val="005F2DF3"/>
    <w:rsid w:val="005F38D8"/>
    <w:rsid w:val="005F3A44"/>
    <w:rsid w:val="005F41C9"/>
    <w:rsid w:val="005F5D72"/>
    <w:rsid w:val="005F5F85"/>
    <w:rsid w:val="005F6333"/>
    <w:rsid w:val="005F6DE5"/>
    <w:rsid w:val="005F70DC"/>
    <w:rsid w:val="005F742C"/>
    <w:rsid w:val="005F7B39"/>
    <w:rsid w:val="006001E2"/>
    <w:rsid w:val="0060075D"/>
    <w:rsid w:val="00600CC7"/>
    <w:rsid w:val="00600F6C"/>
    <w:rsid w:val="00601372"/>
    <w:rsid w:val="00601986"/>
    <w:rsid w:val="006022D6"/>
    <w:rsid w:val="00602419"/>
    <w:rsid w:val="00603D6D"/>
    <w:rsid w:val="0060404E"/>
    <w:rsid w:val="0060407C"/>
    <w:rsid w:val="006042D6"/>
    <w:rsid w:val="00604B03"/>
    <w:rsid w:val="0060593A"/>
    <w:rsid w:val="00605D30"/>
    <w:rsid w:val="00606CAA"/>
    <w:rsid w:val="00607455"/>
    <w:rsid w:val="0060788A"/>
    <w:rsid w:val="0060799B"/>
    <w:rsid w:val="0061068F"/>
    <w:rsid w:val="00611AF6"/>
    <w:rsid w:val="00611B63"/>
    <w:rsid w:val="00613759"/>
    <w:rsid w:val="00613D33"/>
    <w:rsid w:val="00614227"/>
    <w:rsid w:val="00614488"/>
    <w:rsid w:val="0061477D"/>
    <w:rsid w:val="00615059"/>
    <w:rsid w:val="0061564C"/>
    <w:rsid w:val="0061606C"/>
    <w:rsid w:val="006160B4"/>
    <w:rsid w:val="00617219"/>
    <w:rsid w:val="006174F6"/>
    <w:rsid w:val="0062040C"/>
    <w:rsid w:val="00620A7F"/>
    <w:rsid w:val="00620D21"/>
    <w:rsid w:val="00621707"/>
    <w:rsid w:val="006224B3"/>
    <w:rsid w:val="00622B6B"/>
    <w:rsid w:val="00625469"/>
    <w:rsid w:val="00625599"/>
    <w:rsid w:val="00625609"/>
    <w:rsid w:val="00625749"/>
    <w:rsid w:val="006259D5"/>
    <w:rsid w:val="00625A2B"/>
    <w:rsid w:val="0062658B"/>
    <w:rsid w:val="006279E0"/>
    <w:rsid w:val="00632DBB"/>
    <w:rsid w:val="00633392"/>
    <w:rsid w:val="0063469F"/>
    <w:rsid w:val="00636723"/>
    <w:rsid w:val="00636D23"/>
    <w:rsid w:val="00636DC9"/>
    <w:rsid w:val="006371D9"/>
    <w:rsid w:val="00637444"/>
    <w:rsid w:val="00637F37"/>
    <w:rsid w:val="00637F92"/>
    <w:rsid w:val="00641D72"/>
    <w:rsid w:val="00642E03"/>
    <w:rsid w:val="00643972"/>
    <w:rsid w:val="0064455C"/>
    <w:rsid w:val="00644957"/>
    <w:rsid w:val="0064528F"/>
    <w:rsid w:val="006453F9"/>
    <w:rsid w:val="00645463"/>
    <w:rsid w:val="00646323"/>
    <w:rsid w:val="00646772"/>
    <w:rsid w:val="00646B9D"/>
    <w:rsid w:val="00647BC8"/>
    <w:rsid w:val="00650269"/>
    <w:rsid w:val="006504E0"/>
    <w:rsid w:val="00650704"/>
    <w:rsid w:val="0065088C"/>
    <w:rsid w:val="00651B15"/>
    <w:rsid w:val="006529BA"/>
    <w:rsid w:val="00653467"/>
    <w:rsid w:val="006538B7"/>
    <w:rsid w:val="006548FC"/>
    <w:rsid w:val="006557BF"/>
    <w:rsid w:val="006609EF"/>
    <w:rsid w:val="00660C02"/>
    <w:rsid w:val="00661BF1"/>
    <w:rsid w:val="00662215"/>
    <w:rsid w:val="00662D7D"/>
    <w:rsid w:val="006642C9"/>
    <w:rsid w:val="00665887"/>
    <w:rsid w:val="00665EB1"/>
    <w:rsid w:val="00666B5F"/>
    <w:rsid w:val="00670084"/>
    <w:rsid w:val="0067107E"/>
    <w:rsid w:val="0067157A"/>
    <w:rsid w:val="00671F38"/>
    <w:rsid w:val="00671F3B"/>
    <w:rsid w:val="00672E39"/>
    <w:rsid w:val="00673253"/>
    <w:rsid w:val="006739EE"/>
    <w:rsid w:val="00673F2E"/>
    <w:rsid w:val="00675A03"/>
    <w:rsid w:val="006761D1"/>
    <w:rsid w:val="00676BC2"/>
    <w:rsid w:val="00677BD9"/>
    <w:rsid w:val="00677C06"/>
    <w:rsid w:val="0068099A"/>
    <w:rsid w:val="00681C30"/>
    <w:rsid w:val="00681C3D"/>
    <w:rsid w:val="00682BBD"/>
    <w:rsid w:val="00682E1C"/>
    <w:rsid w:val="006835A8"/>
    <w:rsid w:val="00683E2C"/>
    <w:rsid w:val="006843DA"/>
    <w:rsid w:val="00686188"/>
    <w:rsid w:val="00686626"/>
    <w:rsid w:val="00686F32"/>
    <w:rsid w:val="006875B6"/>
    <w:rsid w:val="006910E3"/>
    <w:rsid w:val="00691F78"/>
    <w:rsid w:val="006924A9"/>
    <w:rsid w:val="006930B9"/>
    <w:rsid w:val="00693733"/>
    <w:rsid w:val="00693AA3"/>
    <w:rsid w:val="006944A9"/>
    <w:rsid w:val="00694531"/>
    <w:rsid w:val="0069603C"/>
    <w:rsid w:val="00696546"/>
    <w:rsid w:val="006968A3"/>
    <w:rsid w:val="00697CDE"/>
    <w:rsid w:val="006A0961"/>
    <w:rsid w:val="006A0EB4"/>
    <w:rsid w:val="006A1186"/>
    <w:rsid w:val="006A19D7"/>
    <w:rsid w:val="006A1C85"/>
    <w:rsid w:val="006A1D1A"/>
    <w:rsid w:val="006A2275"/>
    <w:rsid w:val="006A268C"/>
    <w:rsid w:val="006A330C"/>
    <w:rsid w:val="006A3ECA"/>
    <w:rsid w:val="006A4AD1"/>
    <w:rsid w:val="006A5719"/>
    <w:rsid w:val="006A5AAD"/>
    <w:rsid w:val="006A5C45"/>
    <w:rsid w:val="006A76E9"/>
    <w:rsid w:val="006A79EB"/>
    <w:rsid w:val="006A7B8C"/>
    <w:rsid w:val="006A7F34"/>
    <w:rsid w:val="006B021A"/>
    <w:rsid w:val="006B03EF"/>
    <w:rsid w:val="006B0641"/>
    <w:rsid w:val="006B0E28"/>
    <w:rsid w:val="006B1D24"/>
    <w:rsid w:val="006B1E0E"/>
    <w:rsid w:val="006B23B4"/>
    <w:rsid w:val="006B425E"/>
    <w:rsid w:val="006B4E85"/>
    <w:rsid w:val="006B6497"/>
    <w:rsid w:val="006C0366"/>
    <w:rsid w:val="006C042A"/>
    <w:rsid w:val="006C0E59"/>
    <w:rsid w:val="006C0ED5"/>
    <w:rsid w:val="006C12DE"/>
    <w:rsid w:val="006C1E1A"/>
    <w:rsid w:val="006C26FB"/>
    <w:rsid w:val="006C3116"/>
    <w:rsid w:val="006C3920"/>
    <w:rsid w:val="006C572A"/>
    <w:rsid w:val="006C598C"/>
    <w:rsid w:val="006C6B4D"/>
    <w:rsid w:val="006C7587"/>
    <w:rsid w:val="006C7615"/>
    <w:rsid w:val="006D0A10"/>
    <w:rsid w:val="006D127C"/>
    <w:rsid w:val="006D14B6"/>
    <w:rsid w:val="006D2176"/>
    <w:rsid w:val="006D2F20"/>
    <w:rsid w:val="006D323B"/>
    <w:rsid w:val="006D3A06"/>
    <w:rsid w:val="006D3D9B"/>
    <w:rsid w:val="006D49E1"/>
    <w:rsid w:val="006D553C"/>
    <w:rsid w:val="006D572F"/>
    <w:rsid w:val="006D6F8E"/>
    <w:rsid w:val="006D73D8"/>
    <w:rsid w:val="006D7829"/>
    <w:rsid w:val="006E00D2"/>
    <w:rsid w:val="006E18A6"/>
    <w:rsid w:val="006E1B80"/>
    <w:rsid w:val="006E1C98"/>
    <w:rsid w:val="006E1CA6"/>
    <w:rsid w:val="006E1CDD"/>
    <w:rsid w:val="006E3C2D"/>
    <w:rsid w:val="006E3F28"/>
    <w:rsid w:val="006E403D"/>
    <w:rsid w:val="006E45B2"/>
    <w:rsid w:val="006E52D2"/>
    <w:rsid w:val="006E6C53"/>
    <w:rsid w:val="006E6FC0"/>
    <w:rsid w:val="006E768C"/>
    <w:rsid w:val="006F13FC"/>
    <w:rsid w:val="006F14D8"/>
    <w:rsid w:val="006F26A8"/>
    <w:rsid w:val="006F278F"/>
    <w:rsid w:val="006F3BE3"/>
    <w:rsid w:val="006F3F58"/>
    <w:rsid w:val="006F5A7B"/>
    <w:rsid w:val="006F64E8"/>
    <w:rsid w:val="006F6735"/>
    <w:rsid w:val="006F6FDE"/>
    <w:rsid w:val="006F707B"/>
    <w:rsid w:val="006F7731"/>
    <w:rsid w:val="006F7BC9"/>
    <w:rsid w:val="0070031E"/>
    <w:rsid w:val="00700905"/>
    <w:rsid w:val="00700AAB"/>
    <w:rsid w:val="007013E9"/>
    <w:rsid w:val="007018EA"/>
    <w:rsid w:val="00701EEB"/>
    <w:rsid w:val="007028FC"/>
    <w:rsid w:val="00702D03"/>
    <w:rsid w:val="00703404"/>
    <w:rsid w:val="00703647"/>
    <w:rsid w:val="00703EFD"/>
    <w:rsid w:val="007043DB"/>
    <w:rsid w:val="007045E5"/>
    <w:rsid w:val="007047DB"/>
    <w:rsid w:val="00704D92"/>
    <w:rsid w:val="007053A0"/>
    <w:rsid w:val="0070637A"/>
    <w:rsid w:val="0070639F"/>
    <w:rsid w:val="007066D4"/>
    <w:rsid w:val="00706780"/>
    <w:rsid w:val="007068D3"/>
    <w:rsid w:val="00706FC4"/>
    <w:rsid w:val="0070769F"/>
    <w:rsid w:val="00710107"/>
    <w:rsid w:val="0071130C"/>
    <w:rsid w:val="00711363"/>
    <w:rsid w:val="00711CB7"/>
    <w:rsid w:val="0071464C"/>
    <w:rsid w:val="007154E8"/>
    <w:rsid w:val="0071552D"/>
    <w:rsid w:val="007155A3"/>
    <w:rsid w:val="00715A1C"/>
    <w:rsid w:val="0071736E"/>
    <w:rsid w:val="00717846"/>
    <w:rsid w:val="00717F10"/>
    <w:rsid w:val="00720283"/>
    <w:rsid w:val="0072095D"/>
    <w:rsid w:val="00720C33"/>
    <w:rsid w:val="007215B9"/>
    <w:rsid w:val="007217CD"/>
    <w:rsid w:val="00721B94"/>
    <w:rsid w:val="00721C45"/>
    <w:rsid w:val="00722821"/>
    <w:rsid w:val="0072440E"/>
    <w:rsid w:val="0072443E"/>
    <w:rsid w:val="007248DF"/>
    <w:rsid w:val="007256F6"/>
    <w:rsid w:val="00725832"/>
    <w:rsid w:val="00725B5F"/>
    <w:rsid w:val="00727219"/>
    <w:rsid w:val="00727DB6"/>
    <w:rsid w:val="00730758"/>
    <w:rsid w:val="00730938"/>
    <w:rsid w:val="007309E5"/>
    <w:rsid w:val="007312DD"/>
    <w:rsid w:val="007320A8"/>
    <w:rsid w:val="00733201"/>
    <w:rsid w:val="00734096"/>
    <w:rsid w:val="007360DB"/>
    <w:rsid w:val="00736560"/>
    <w:rsid w:val="007375F9"/>
    <w:rsid w:val="00737950"/>
    <w:rsid w:val="00740F66"/>
    <w:rsid w:val="007411BC"/>
    <w:rsid w:val="00741F02"/>
    <w:rsid w:val="007424BC"/>
    <w:rsid w:val="00742E15"/>
    <w:rsid w:val="0074319A"/>
    <w:rsid w:val="0074378A"/>
    <w:rsid w:val="00743B41"/>
    <w:rsid w:val="00744336"/>
    <w:rsid w:val="00744BC9"/>
    <w:rsid w:val="00745B61"/>
    <w:rsid w:val="007509E2"/>
    <w:rsid w:val="00750F1A"/>
    <w:rsid w:val="007512B5"/>
    <w:rsid w:val="0075170D"/>
    <w:rsid w:val="0075204A"/>
    <w:rsid w:val="007521D3"/>
    <w:rsid w:val="00752D88"/>
    <w:rsid w:val="007530B8"/>
    <w:rsid w:val="007554A8"/>
    <w:rsid w:val="007558D1"/>
    <w:rsid w:val="00756CE1"/>
    <w:rsid w:val="007576BE"/>
    <w:rsid w:val="00757842"/>
    <w:rsid w:val="00757CEE"/>
    <w:rsid w:val="00760163"/>
    <w:rsid w:val="00760FD2"/>
    <w:rsid w:val="00761E5F"/>
    <w:rsid w:val="007623C0"/>
    <w:rsid w:val="00762F82"/>
    <w:rsid w:val="00763017"/>
    <w:rsid w:val="0076341D"/>
    <w:rsid w:val="00764A39"/>
    <w:rsid w:val="00764E98"/>
    <w:rsid w:val="00764F41"/>
    <w:rsid w:val="00765DD0"/>
    <w:rsid w:val="00766028"/>
    <w:rsid w:val="007673C3"/>
    <w:rsid w:val="00770E8D"/>
    <w:rsid w:val="00771AB6"/>
    <w:rsid w:val="00776114"/>
    <w:rsid w:val="00776FAC"/>
    <w:rsid w:val="00777DB7"/>
    <w:rsid w:val="007806D0"/>
    <w:rsid w:val="00780E38"/>
    <w:rsid w:val="007821BD"/>
    <w:rsid w:val="00782E91"/>
    <w:rsid w:val="007830C9"/>
    <w:rsid w:val="00783BC6"/>
    <w:rsid w:val="00783DA4"/>
    <w:rsid w:val="007847C6"/>
    <w:rsid w:val="007851BF"/>
    <w:rsid w:val="00786559"/>
    <w:rsid w:val="007868B9"/>
    <w:rsid w:val="007868BB"/>
    <w:rsid w:val="00786DE0"/>
    <w:rsid w:val="007877C2"/>
    <w:rsid w:val="00787AC3"/>
    <w:rsid w:val="00787F89"/>
    <w:rsid w:val="00790B9D"/>
    <w:rsid w:val="00790C63"/>
    <w:rsid w:val="00790F2E"/>
    <w:rsid w:val="00792735"/>
    <w:rsid w:val="00792EC9"/>
    <w:rsid w:val="0079343E"/>
    <w:rsid w:val="00793D62"/>
    <w:rsid w:val="00795273"/>
    <w:rsid w:val="007952EA"/>
    <w:rsid w:val="0079564E"/>
    <w:rsid w:val="007972FD"/>
    <w:rsid w:val="007A0632"/>
    <w:rsid w:val="007A10CE"/>
    <w:rsid w:val="007A13E1"/>
    <w:rsid w:val="007A15DC"/>
    <w:rsid w:val="007A167D"/>
    <w:rsid w:val="007A1722"/>
    <w:rsid w:val="007A1B19"/>
    <w:rsid w:val="007A2237"/>
    <w:rsid w:val="007A36CF"/>
    <w:rsid w:val="007A37BB"/>
    <w:rsid w:val="007A42A8"/>
    <w:rsid w:val="007A4512"/>
    <w:rsid w:val="007A4BFE"/>
    <w:rsid w:val="007A4ECC"/>
    <w:rsid w:val="007A54FC"/>
    <w:rsid w:val="007A5584"/>
    <w:rsid w:val="007A56E1"/>
    <w:rsid w:val="007A6358"/>
    <w:rsid w:val="007A694C"/>
    <w:rsid w:val="007A7D25"/>
    <w:rsid w:val="007A7DA0"/>
    <w:rsid w:val="007A7DB0"/>
    <w:rsid w:val="007B0534"/>
    <w:rsid w:val="007B0919"/>
    <w:rsid w:val="007B0A17"/>
    <w:rsid w:val="007B0AA9"/>
    <w:rsid w:val="007B0E17"/>
    <w:rsid w:val="007B10F1"/>
    <w:rsid w:val="007B12D2"/>
    <w:rsid w:val="007B1557"/>
    <w:rsid w:val="007B162F"/>
    <w:rsid w:val="007B19FD"/>
    <w:rsid w:val="007B1C52"/>
    <w:rsid w:val="007B2292"/>
    <w:rsid w:val="007B2EED"/>
    <w:rsid w:val="007B2F8C"/>
    <w:rsid w:val="007B3C0F"/>
    <w:rsid w:val="007B521D"/>
    <w:rsid w:val="007B55BA"/>
    <w:rsid w:val="007B5B92"/>
    <w:rsid w:val="007B6B00"/>
    <w:rsid w:val="007B7682"/>
    <w:rsid w:val="007B7730"/>
    <w:rsid w:val="007B797C"/>
    <w:rsid w:val="007B7B38"/>
    <w:rsid w:val="007C0094"/>
    <w:rsid w:val="007C07E6"/>
    <w:rsid w:val="007C099D"/>
    <w:rsid w:val="007C1821"/>
    <w:rsid w:val="007C305D"/>
    <w:rsid w:val="007C30DB"/>
    <w:rsid w:val="007C4163"/>
    <w:rsid w:val="007C5049"/>
    <w:rsid w:val="007C63DB"/>
    <w:rsid w:val="007C74DA"/>
    <w:rsid w:val="007D1463"/>
    <w:rsid w:val="007D33C1"/>
    <w:rsid w:val="007D3589"/>
    <w:rsid w:val="007D45D1"/>
    <w:rsid w:val="007D5E96"/>
    <w:rsid w:val="007D5EEC"/>
    <w:rsid w:val="007D6595"/>
    <w:rsid w:val="007D6ADF"/>
    <w:rsid w:val="007D6D6A"/>
    <w:rsid w:val="007D6E25"/>
    <w:rsid w:val="007D7D1C"/>
    <w:rsid w:val="007E053D"/>
    <w:rsid w:val="007E25FC"/>
    <w:rsid w:val="007E2FBB"/>
    <w:rsid w:val="007E45CD"/>
    <w:rsid w:val="007E594E"/>
    <w:rsid w:val="007E5CCA"/>
    <w:rsid w:val="007E5E97"/>
    <w:rsid w:val="007E6A41"/>
    <w:rsid w:val="007E6F6A"/>
    <w:rsid w:val="007E7131"/>
    <w:rsid w:val="007E72B1"/>
    <w:rsid w:val="007E773B"/>
    <w:rsid w:val="007E7C97"/>
    <w:rsid w:val="007E7ECC"/>
    <w:rsid w:val="007F0721"/>
    <w:rsid w:val="007F0E58"/>
    <w:rsid w:val="007F1372"/>
    <w:rsid w:val="007F1A4F"/>
    <w:rsid w:val="007F2135"/>
    <w:rsid w:val="007F259A"/>
    <w:rsid w:val="007F2667"/>
    <w:rsid w:val="007F3795"/>
    <w:rsid w:val="007F3B4E"/>
    <w:rsid w:val="007F49D2"/>
    <w:rsid w:val="007F52E6"/>
    <w:rsid w:val="007F539B"/>
    <w:rsid w:val="00800735"/>
    <w:rsid w:val="008014D3"/>
    <w:rsid w:val="00802096"/>
    <w:rsid w:val="008026AF"/>
    <w:rsid w:val="00802792"/>
    <w:rsid w:val="0080403B"/>
    <w:rsid w:val="008059B8"/>
    <w:rsid w:val="0080729A"/>
    <w:rsid w:val="00807DC2"/>
    <w:rsid w:val="008106C7"/>
    <w:rsid w:val="00811ED7"/>
    <w:rsid w:val="008120F1"/>
    <w:rsid w:val="008120F5"/>
    <w:rsid w:val="00812BA7"/>
    <w:rsid w:val="008138BD"/>
    <w:rsid w:val="00814BEC"/>
    <w:rsid w:val="00815850"/>
    <w:rsid w:val="00815BCF"/>
    <w:rsid w:val="0081674B"/>
    <w:rsid w:val="00816B85"/>
    <w:rsid w:val="008170FA"/>
    <w:rsid w:val="00817315"/>
    <w:rsid w:val="008203AB"/>
    <w:rsid w:val="008215A1"/>
    <w:rsid w:val="00821E24"/>
    <w:rsid w:val="0082216C"/>
    <w:rsid w:val="008222C9"/>
    <w:rsid w:val="00822F4F"/>
    <w:rsid w:val="0082325C"/>
    <w:rsid w:val="00823283"/>
    <w:rsid w:val="0082335D"/>
    <w:rsid w:val="00823C9D"/>
    <w:rsid w:val="00823D79"/>
    <w:rsid w:val="00823DB7"/>
    <w:rsid w:val="008240CF"/>
    <w:rsid w:val="008243C8"/>
    <w:rsid w:val="008245A9"/>
    <w:rsid w:val="0082548F"/>
    <w:rsid w:val="008257FF"/>
    <w:rsid w:val="00825B3C"/>
    <w:rsid w:val="008262CD"/>
    <w:rsid w:val="0082700B"/>
    <w:rsid w:val="008306E5"/>
    <w:rsid w:val="00830B03"/>
    <w:rsid w:val="00830B9B"/>
    <w:rsid w:val="00831244"/>
    <w:rsid w:val="00831976"/>
    <w:rsid w:val="00831BDA"/>
    <w:rsid w:val="00831CFE"/>
    <w:rsid w:val="008330FF"/>
    <w:rsid w:val="00833AB1"/>
    <w:rsid w:val="0083456B"/>
    <w:rsid w:val="00834AC1"/>
    <w:rsid w:val="00834B95"/>
    <w:rsid w:val="00835AA6"/>
    <w:rsid w:val="00835EBA"/>
    <w:rsid w:val="00840026"/>
    <w:rsid w:val="00840B0D"/>
    <w:rsid w:val="00840EF4"/>
    <w:rsid w:val="008415F2"/>
    <w:rsid w:val="008416EA"/>
    <w:rsid w:val="00841969"/>
    <w:rsid w:val="00841DAF"/>
    <w:rsid w:val="00841F07"/>
    <w:rsid w:val="00843EFA"/>
    <w:rsid w:val="00844159"/>
    <w:rsid w:val="0084526B"/>
    <w:rsid w:val="00846567"/>
    <w:rsid w:val="008477CA"/>
    <w:rsid w:val="00847D42"/>
    <w:rsid w:val="00847D72"/>
    <w:rsid w:val="0085093B"/>
    <w:rsid w:val="00850F7F"/>
    <w:rsid w:val="0085122B"/>
    <w:rsid w:val="0085197B"/>
    <w:rsid w:val="00851AEC"/>
    <w:rsid w:val="008526B3"/>
    <w:rsid w:val="00852784"/>
    <w:rsid w:val="00852D77"/>
    <w:rsid w:val="008532E4"/>
    <w:rsid w:val="0085422B"/>
    <w:rsid w:val="0085461A"/>
    <w:rsid w:val="008547CB"/>
    <w:rsid w:val="0085493A"/>
    <w:rsid w:val="008553BC"/>
    <w:rsid w:val="00855BBA"/>
    <w:rsid w:val="00855DBC"/>
    <w:rsid w:val="008572C6"/>
    <w:rsid w:val="00857F52"/>
    <w:rsid w:val="008604F4"/>
    <w:rsid w:val="00861949"/>
    <w:rsid w:val="00862003"/>
    <w:rsid w:val="00862EC7"/>
    <w:rsid w:val="00863A92"/>
    <w:rsid w:val="00863B6B"/>
    <w:rsid w:val="008649C0"/>
    <w:rsid w:val="008653EF"/>
    <w:rsid w:val="0086554D"/>
    <w:rsid w:val="008662E6"/>
    <w:rsid w:val="0086637E"/>
    <w:rsid w:val="00866695"/>
    <w:rsid w:val="008671E5"/>
    <w:rsid w:val="0086755E"/>
    <w:rsid w:val="008679F3"/>
    <w:rsid w:val="00870551"/>
    <w:rsid w:val="00870994"/>
    <w:rsid w:val="0087201F"/>
    <w:rsid w:val="008720B2"/>
    <w:rsid w:val="00872155"/>
    <w:rsid w:val="0087252B"/>
    <w:rsid w:val="00873BAB"/>
    <w:rsid w:val="008746BC"/>
    <w:rsid w:val="008763BE"/>
    <w:rsid w:val="00876D53"/>
    <w:rsid w:val="00876EB0"/>
    <w:rsid w:val="00877B65"/>
    <w:rsid w:val="0088081B"/>
    <w:rsid w:val="00880B02"/>
    <w:rsid w:val="00880FEA"/>
    <w:rsid w:val="00881690"/>
    <w:rsid w:val="00881CEF"/>
    <w:rsid w:val="00882D93"/>
    <w:rsid w:val="008834F0"/>
    <w:rsid w:val="00883555"/>
    <w:rsid w:val="00883843"/>
    <w:rsid w:val="00883A46"/>
    <w:rsid w:val="00883DBF"/>
    <w:rsid w:val="00883DD0"/>
    <w:rsid w:val="00883E5E"/>
    <w:rsid w:val="00885285"/>
    <w:rsid w:val="00885C84"/>
    <w:rsid w:val="008879B1"/>
    <w:rsid w:val="00887E5E"/>
    <w:rsid w:val="008915CA"/>
    <w:rsid w:val="008934BA"/>
    <w:rsid w:val="00893F25"/>
    <w:rsid w:val="008940C2"/>
    <w:rsid w:val="008948FF"/>
    <w:rsid w:val="00895F9A"/>
    <w:rsid w:val="008961A6"/>
    <w:rsid w:val="0089659A"/>
    <w:rsid w:val="0089670E"/>
    <w:rsid w:val="00897572"/>
    <w:rsid w:val="00897710"/>
    <w:rsid w:val="00897E08"/>
    <w:rsid w:val="008A1679"/>
    <w:rsid w:val="008A1A7B"/>
    <w:rsid w:val="008A1B9E"/>
    <w:rsid w:val="008A2282"/>
    <w:rsid w:val="008A25C8"/>
    <w:rsid w:val="008A2EA7"/>
    <w:rsid w:val="008A3138"/>
    <w:rsid w:val="008A3752"/>
    <w:rsid w:val="008A3CBE"/>
    <w:rsid w:val="008A4339"/>
    <w:rsid w:val="008A4E8D"/>
    <w:rsid w:val="008A60BF"/>
    <w:rsid w:val="008A64DD"/>
    <w:rsid w:val="008A6CE9"/>
    <w:rsid w:val="008A75E5"/>
    <w:rsid w:val="008A7F31"/>
    <w:rsid w:val="008B106A"/>
    <w:rsid w:val="008B1E15"/>
    <w:rsid w:val="008B202F"/>
    <w:rsid w:val="008B22E1"/>
    <w:rsid w:val="008B27BF"/>
    <w:rsid w:val="008B3C90"/>
    <w:rsid w:val="008B5C9F"/>
    <w:rsid w:val="008B7E63"/>
    <w:rsid w:val="008C4006"/>
    <w:rsid w:val="008C44B5"/>
    <w:rsid w:val="008C4975"/>
    <w:rsid w:val="008C551F"/>
    <w:rsid w:val="008C5F90"/>
    <w:rsid w:val="008C6046"/>
    <w:rsid w:val="008C7185"/>
    <w:rsid w:val="008C7425"/>
    <w:rsid w:val="008C76D0"/>
    <w:rsid w:val="008C7A1D"/>
    <w:rsid w:val="008C7CF3"/>
    <w:rsid w:val="008D11C7"/>
    <w:rsid w:val="008D184F"/>
    <w:rsid w:val="008D18A4"/>
    <w:rsid w:val="008D21E5"/>
    <w:rsid w:val="008D35F6"/>
    <w:rsid w:val="008D3626"/>
    <w:rsid w:val="008D36B0"/>
    <w:rsid w:val="008D3817"/>
    <w:rsid w:val="008D3981"/>
    <w:rsid w:val="008D39C3"/>
    <w:rsid w:val="008D43D0"/>
    <w:rsid w:val="008D4D3D"/>
    <w:rsid w:val="008D6379"/>
    <w:rsid w:val="008D63A8"/>
    <w:rsid w:val="008D6990"/>
    <w:rsid w:val="008D6DF8"/>
    <w:rsid w:val="008D7016"/>
    <w:rsid w:val="008D7347"/>
    <w:rsid w:val="008D7D13"/>
    <w:rsid w:val="008E24AA"/>
    <w:rsid w:val="008E2AFA"/>
    <w:rsid w:val="008E2DDB"/>
    <w:rsid w:val="008E37FC"/>
    <w:rsid w:val="008E40AF"/>
    <w:rsid w:val="008E5F26"/>
    <w:rsid w:val="008E73FC"/>
    <w:rsid w:val="008E795D"/>
    <w:rsid w:val="008E7E55"/>
    <w:rsid w:val="008F0010"/>
    <w:rsid w:val="008F0460"/>
    <w:rsid w:val="008F0BDE"/>
    <w:rsid w:val="008F118B"/>
    <w:rsid w:val="008F244F"/>
    <w:rsid w:val="008F38CF"/>
    <w:rsid w:val="008F4919"/>
    <w:rsid w:val="008F49FC"/>
    <w:rsid w:val="008F4BB9"/>
    <w:rsid w:val="008F4D4B"/>
    <w:rsid w:val="008F4E91"/>
    <w:rsid w:val="009005D3"/>
    <w:rsid w:val="0090128E"/>
    <w:rsid w:val="0090137A"/>
    <w:rsid w:val="009021CD"/>
    <w:rsid w:val="009026A1"/>
    <w:rsid w:val="00902788"/>
    <w:rsid w:val="009030FF"/>
    <w:rsid w:val="00903295"/>
    <w:rsid w:val="00904009"/>
    <w:rsid w:val="00904233"/>
    <w:rsid w:val="0090475F"/>
    <w:rsid w:val="0090485C"/>
    <w:rsid w:val="00904F61"/>
    <w:rsid w:val="009058A0"/>
    <w:rsid w:val="009063F3"/>
    <w:rsid w:val="00906449"/>
    <w:rsid w:val="00906F85"/>
    <w:rsid w:val="009074F7"/>
    <w:rsid w:val="009112FD"/>
    <w:rsid w:val="009121CF"/>
    <w:rsid w:val="00912FB4"/>
    <w:rsid w:val="00913199"/>
    <w:rsid w:val="009132E8"/>
    <w:rsid w:val="00913318"/>
    <w:rsid w:val="00914170"/>
    <w:rsid w:val="00914173"/>
    <w:rsid w:val="00914226"/>
    <w:rsid w:val="00914335"/>
    <w:rsid w:val="00917C96"/>
    <w:rsid w:val="009229CA"/>
    <w:rsid w:val="00923682"/>
    <w:rsid w:val="00924328"/>
    <w:rsid w:val="00924E03"/>
    <w:rsid w:val="00924E90"/>
    <w:rsid w:val="0092517B"/>
    <w:rsid w:val="00925AB5"/>
    <w:rsid w:val="00925D56"/>
    <w:rsid w:val="00926676"/>
    <w:rsid w:val="00926904"/>
    <w:rsid w:val="0092794B"/>
    <w:rsid w:val="0093003F"/>
    <w:rsid w:val="00931E45"/>
    <w:rsid w:val="00932EA6"/>
    <w:rsid w:val="0093370E"/>
    <w:rsid w:val="0093385B"/>
    <w:rsid w:val="009346CF"/>
    <w:rsid w:val="009358D6"/>
    <w:rsid w:val="00940D42"/>
    <w:rsid w:val="00940EA0"/>
    <w:rsid w:val="00941B56"/>
    <w:rsid w:val="00942592"/>
    <w:rsid w:val="00942F92"/>
    <w:rsid w:val="009439BB"/>
    <w:rsid w:val="00944192"/>
    <w:rsid w:val="009449DC"/>
    <w:rsid w:val="00945EE5"/>
    <w:rsid w:val="00950857"/>
    <w:rsid w:val="009513A4"/>
    <w:rsid w:val="00952713"/>
    <w:rsid w:val="00954A30"/>
    <w:rsid w:val="00957060"/>
    <w:rsid w:val="0095757A"/>
    <w:rsid w:val="009577B2"/>
    <w:rsid w:val="00960045"/>
    <w:rsid w:val="00960210"/>
    <w:rsid w:val="00960C90"/>
    <w:rsid w:val="00960F2B"/>
    <w:rsid w:val="00961228"/>
    <w:rsid w:val="00961A56"/>
    <w:rsid w:val="009639E1"/>
    <w:rsid w:val="009663D0"/>
    <w:rsid w:val="00966731"/>
    <w:rsid w:val="009673D9"/>
    <w:rsid w:val="00967B90"/>
    <w:rsid w:val="00967CBC"/>
    <w:rsid w:val="00970906"/>
    <w:rsid w:val="00970D2D"/>
    <w:rsid w:val="00971466"/>
    <w:rsid w:val="0097147C"/>
    <w:rsid w:val="009728B8"/>
    <w:rsid w:val="00973DD0"/>
    <w:rsid w:val="0097441B"/>
    <w:rsid w:val="009744E3"/>
    <w:rsid w:val="009758B5"/>
    <w:rsid w:val="00975955"/>
    <w:rsid w:val="009761B4"/>
    <w:rsid w:val="00976415"/>
    <w:rsid w:val="0097662B"/>
    <w:rsid w:val="00976BF9"/>
    <w:rsid w:val="00977A98"/>
    <w:rsid w:val="00980AA1"/>
    <w:rsid w:val="0098129C"/>
    <w:rsid w:val="0098302E"/>
    <w:rsid w:val="00983851"/>
    <w:rsid w:val="00983D0E"/>
    <w:rsid w:val="00983E05"/>
    <w:rsid w:val="00984493"/>
    <w:rsid w:val="009846D3"/>
    <w:rsid w:val="00984B89"/>
    <w:rsid w:val="009854F6"/>
    <w:rsid w:val="009863D0"/>
    <w:rsid w:val="0098643A"/>
    <w:rsid w:val="0098664B"/>
    <w:rsid w:val="00990F77"/>
    <w:rsid w:val="00991026"/>
    <w:rsid w:val="00991557"/>
    <w:rsid w:val="009916FF"/>
    <w:rsid w:val="00991991"/>
    <w:rsid w:val="00991F1A"/>
    <w:rsid w:val="00992386"/>
    <w:rsid w:val="00992F4F"/>
    <w:rsid w:val="00993AEE"/>
    <w:rsid w:val="00994991"/>
    <w:rsid w:val="00994BEF"/>
    <w:rsid w:val="00995A71"/>
    <w:rsid w:val="009962CB"/>
    <w:rsid w:val="00996709"/>
    <w:rsid w:val="00996A56"/>
    <w:rsid w:val="00997834"/>
    <w:rsid w:val="009A11EF"/>
    <w:rsid w:val="009A1403"/>
    <w:rsid w:val="009A1BFB"/>
    <w:rsid w:val="009A1EA0"/>
    <w:rsid w:val="009A2460"/>
    <w:rsid w:val="009A4081"/>
    <w:rsid w:val="009A5340"/>
    <w:rsid w:val="009A7269"/>
    <w:rsid w:val="009A7B99"/>
    <w:rsid w:val="009B02E6"/>
    <w:rsid w:val="009B0775"/>
    <w:rsid w:val="009B1B01"/>
    <w:rsid w:val="009B2150"/>
    <w:rsid w:val="009B281F"/>
    <w:rsid w:val="009B2A77"/>
    <w:rsid w:val="009B3C73"/>
    <w:rsid w:val="009B422E"/>
    <w:rsid w:val="009B4550"/>
    <w:rsid w:val="009B455E"/>
    <w:rsid w:val="009B4ADE"/>
    <w:rsid w:val="009B55AB"/>
    <w:rsid w:val="009B6809"/>
    <w:rsid w:val="009B6890"/>
    <w:rsid w:val="009B6A91"/>
    <w:rsid w:val="009C05C1"/>
    <w:rsid w:val="009C08A8"/>
    <w:rsid w:val="009C097D"/>
    <w:rsid w:val="009C0ABC"/>
    <w:rsid w:val="009C0EF2"/>
    <w:rsid w:val="009C1224"/>
    <w:rsid w:val="009C150B"/>
    <w:rsid w:val="009C1F93"/>
    <w:rsid w:val="009C243B"/>
    <w:rsid w:val="009C2D77"/>
    <w:rsid w:val="009C3A68"/>
    <w:rsid w:val="009C46C2"/>
    <w:rsid w:val="009C48E9"/>
    <w:rsid w:val="009C515A"/>
    <w:rsid w:val="009C6FC3"/>
    <w:rsid w:val="009C7300"/>
    <w:rsid w:val="009C7512"/>
    <w:rsid w:val="009C7D2D"/>
    <w:rsid w:val="009D053A"/>
    <w:rsid w:val="009D2D6B"/>
    <w:rsid w:val="009D30BE"/>
    <w:rsid w:val="009D37FD"/>
    <w:rsid w:val="009D485A"/>
    <w:rsid w:val="009D4A69"/>
    <w:rsid w:val="009D4F4E"/>
    <w:rsid w:val="009D50EB"/>
    <w:rsid w:val="009D5DD5"/>
    <w:rsid w:val="009D613A"/>
    <w:rsid w:val="009D6653"/>
    <w:rsid w:val="009D6F81"/>
    <w:rsid w:val="009D7FB6"/>
    <w:rsid w:val="009E0133"/>
    <w:rsid w:val="009E0792"/>
    <w:rsid w:val="009E15AE"/>
    <w:rsid w:val="009E15C5"/>
    <w:rsid w:val="009E22D8"/>
    <w:rsid w:val="009E3201"/>
    <w:rsid w:val="009E3A3B"/>
    <w:rsid w:val="009E3C17"/>
    <w:rsid w:val="009E496E"/>
    <w:rsid w:val="009E4D8F"/>
    <w:rsid w:val="009E5732"/>
    <w:rsid w:val="009E67EF"/>
    <w:rsid w:val="009E7147"/>
    <w:rsid w:val="009E7CF7"/>
    <w:rsid w:val="009E7D18"/>
    <w:rsid w:val="009E7EB1"/>
    <w:rsid w:val="009F0903"/>
    <w:rsid w:val="009F138C"/>
    <w:rsid w:val="009F3028"/>
    <w:rsid w:val="009F4035"/>
    <w:rsid w:val="009F48B5"/>
    <w:rsid w:val="009F4A6D"/>
    <w:rsid w:val="009F4E91"/>
    <w:rsid w:val="009F5315"/>
    <w:rsid w:val="009F5A34"/>
    <w:rsid w:val="009F6E9F"/>
    <w:rsid w:val="009F79DB"/>
    <w:rsid w:val="009F7B8A"/>
    <w:rsid w:val="00A00267"/>
    <w:rsid w:val="00A00725"/>
    <w:rsid w:val="00A00E4A"/>
    <w:rsid w:val="00A01CF0"/>
    <w:rsid w:val="00A0254D"/>
    <w:rsid w:val="00A032D0"/>
    <w:rsid w:val="00A03F00"/>
    <w:rsid w:val="00A044C9"/>
    <w:rsid w:val="00A04579"/>
    <w:rsid w:val="00A0532B"/>
    <w:rsid w:val="00A05719"/>
    <w:rsid w:val="00A0653F"/>
    <w:rsid w:val="00A079A0"/>
    <w:rsid w:val="00A10175"/>
    <w:rsid w:val="00A10E2B"/>
    <w:rsid w:val="00A10FA1"/>
    <w:rsid w:val="00A1160B"/>
    <w:rsid w:val="00A12846"/>
    <w:rsid w:val="00A12882"/>
    <w:rsid w:val="00A1306B"/>
    <w:rsid w:val="00A14F06"/>
    <w:rsid w:val="00A16523"/>
    <w:rsid w:val="00A201DC"/>
    <w:rsid w:val="00A20523"/>
    <w:rsid w:val="00A2134C"/>
    <w:rsid w:val="00A21900"/>
    <w:rsid w:val="00A2193C"/>
    <w:rsid w:val="00A21EF3"/>
    <w:rsid w:val="00A222E4"/>
    <w:rsid w:val="00A23959"/>
    <w:rsid w:val="00A239B5"/>
    <w:rsid w:val="00A23DB4"/>
    <w:rsid w:val="00A2405A"/>
    <w:rsid w:val="00A24B52"/>
    <w:rsid w:val="00A24E30"/>
    <w:rsid w:val="00A250CB"/>
    <w:rsid w:val="00A2539A"/>
    <w:rsid w:val="00A25FD3"/>
    <w:rsid w:val="00A26CAB"/>
    <w:rsid w:val="00A272ED"/>
    <w:rsid w:val="00A27C53"/>
    <w:rsid w:val="00A304EC"/>
    <w:rsid w:val="00A3219C"/>
    <w:rsid w:val="00A32EE0"/>
    <w:rsid w:val="00A35E9C"/>
    <w:rsid w:val="00A36F47"/>
    <w:rsid w:val="00A377A0"/>
    <w:rsid w:val="00A37AF4"/>
    <w:rsid w:val="00A403EC"/>
    <w:rsid w:val="00A403FE"/>
    <w:rsid w:val="00A4056E"/>
    <w:rsid w:val="00A418A9"/>
    <w:rsid w:val="00A429C5"/>
    <w:rsid w:val="00A43376"/>
    <w:rsid w:val="00A43982"/>
    <w:rsid w:val="00A4404F"/>
    <w:rsid w:val="00A4627C"/>
    <w:rsid w:val="00A508F7"/>
    <w:rsid w:val="00A50EC6"/>
    <w:rsid w:val="00A51214"/>
    <w:rsid w:val="00A51310"/>
    <w:rsid w:val="00A51375"/>
    <w:rsid w:val="00A519E0"/>
    <w:rsid w:val="00A51C4D"/>
    <w:rsid w:val="00A5290C"/>
    <w:rsid w:val="00A52AB8"/>
    <w:rsid w:val="00A52B93"/>
    <w:rsid w:val="00A53379"/>
    <w:rsid w:val="00A53A29"/>
    <w:rsid w:val="00A53BCD"/>
    <w:rsid w:val="00A53F57"/>
    <w:rsid w:val="00A542D6"/>
    <w:rsid w:val="00A5442D"/>
    <w:rsid w:val="00A5448F"/>
    <w:rsid w:val="00A544A0"/>
    <w:rsid w:val="00A55573"/>
    <w:rsid w:val="00A556EC"/>
    <w:rsid w:val="00A55B02"/>
    <w:rsid w:val="00A55F93"/>
    <w:rsid w:val="00A5675F"/>
    <w:rsid w:val="00A56AE2"/>
    <w:rsid w:val="00A57788"/>
    <w:rsid w:val="00A600B9"/>
    <w:rsid w:val="00A6038E"/>
    <w:rsid w:val="00A60EBE"/>
    <w:rsid w:val="00A60FBA"/>
    <w:rsid w:val="00A617C8"/>
    <w:rsid w:val="00A6196D"/>
    <w:rsid w:val="00A626F8"/>
    <w:rsid w:val="00A64D82"/>
    <w:rsid w:val="00A65661"/>
    <w:rsid w:val="00A65C5E"/>
    <w:rsid w:val="00A66118"/>
    <w:rsid w:val="00A66D9E"/>
    <w:rsid w:val="00A6797E"/>
    <w:rsid w:val="00A67AB7"/>
    <w:rsid w:val="00A67B0E"/>
    <w:rsid w:val="00A67B34"/>
    <w:rsid w:val="00A702DC"/>
    <w:rsid w:val="00A7172C"/>
    <w:rsid w:val="00A72A75"/>
    <w:rsid w:val="00A74163"/>
    <w:rsid w:val="00A77128"/>
    <w:rsid w:val="00A77136"/>
    <w:rsid w:val="00A775B9"/>
    <w:rsid w:val="00A775BB"/>
    <w:rsid w:val="00A77A46"/>
    <w:rsid w:val="00A8090F"/>
    <w:rsid w:val="00A80B59"/>
    <w:rsid w:val="00A811EC"/>
    <w:rsid w:val="00A81D95"/>
    <w:rsid w:val="00A82773"/>
    <w:rsid w:val="00A83A6E"/>
    <w:rsid w:val="00A83D83"/>
    <w:rsid w:val="00A84282"/>
    <w:rsid w:val="00A84450"/>
    <w:rsid w:val="00A8477F"/>
    <w:rsid w:val="00A84E3E"/>
    <w:rsid w:val="00A84F5D"/>
    <w:rsid w:val="00A85008"/>
    <w:rsid w:val="00A86105"/>
    <w:rsid w:val="00A90FAA"/>
    <w:rsid w:val="00A913D1"/>
    <w:rsid w:val="00A91AE3"/>
    <w:rsid w:val="00A923CD"/>
    <w:rsid w:val="00A92A55"/>
    <w:rsid w:val="00A92D7C"/>
    <w:rsid w:val="00A93935"/>
    <w:rsid w:val="00A944A3"/>
    <w:rsid w:val="00A9680C"/>
    <w:rsid w:val="00A96FE3"/>
    <w:rsid w:val="00AA0039"/>
    <w:rsid w:val="00AA06C9"/>
    <w:rsid w:val="00AA06CD"/>
    <w:rsid w:val="00AA0875"/>
    <w:rsid w:val="00AA1AE5"/>
    <w:rsid w:val="00AA22E2"/>
    <w:rsid w:val="00AA2518"/>
    <w:rsid w:val="00AA251D"/>
    <w:rsid w:val="00AA27E6"/>
    <w:rsid w:val="00AA2A65"/>
    <w:rsid w:val="00AA319B"/>
    <w:rsid w:val="00AA355C"/>
    <w:rsid w:val="00AA3F52"/>
    <w:rsid w:val="00AA4133"/>
    <w:rsid w:val="00AA4245"/>
    <w:rsid w:val="00AA49D2"/>
    <w:rsid w:val="00AA55D0"/>
    <w:rsid w:val="00AA5A28"/>
    <w:rsid w:val="00AA5C2E"/>
    <w:rsid w:val="00AA5DCB"/>
    <w:rsid w:val="00AA5EF7"/>
    <w:rsid w:val="00AA68B6"/>
    <w:rsid w:val="00AA75AA"/>
    <w:rsid w:val="00AB0B45"/>
    <w:rsid w:val="00AB1BC0"/>
    <w:rsid w:val="00AB2608"/>
    <w:rsid w:val="00AB267D"/>
    <w:rsid w:val="00AB28D8"/>
    <w:rsid w:val="00AB28EA"/>
    <w:rsid w:val="00AB2C40"/>
    <w:rsid w:val="00AB3120"/>
    <w:rsid w:val="00AB4668"/>
    <w:rsid w:val="00AB4938"/>
    <w:rsid w:val="00AB49B7"/>
    <w:rsid w:val="00AB6FCB"/>
    <w:rsid w:val="00AB6FF0"/>
    <w:rsid w:val="00AB728A"/>
    <w:rsid w:val="00AC08DE"/>
    <w:rsid w:val="00AC0B80"/>
    <w:rsid w:val="00AC1583"/>
    <w:rsid w:val="00AC1B26"/>
    <w:rsid w:val="00AC2AF9"/>
    <w:rsid w:val="00AC4380"/>
    <w:rsid w:val="00AC4EB2"/>
    <w:rsid w:val="00AC50A1"/>
    <w:rsid w:val="00AC52AA"/>
    <w:rsid w:val="00AC6430"/>
    <w:rsid w:val="00AC727C"/>
    <w:rsid w:val="00AC77C8"/>
    <w:rsid w:val="00AD01C4"/>
    <w:rsid w:val="00AD0355"/>
    <w:rsid w:val="00AD0C6D"/>
    <w:rsid w:val="00AD142D"/>
    <w:rsid w:val="00AD16B7"/>
    <w:rsid w:val="00AD1C2D"/>
    <w:rsid w:val="00AD1DEF"/>
    <w:rsid w:val="00AD1EFD"/>
    <w:rsid w:val="00AD2B07"/>
    <w:rsid w:val="00AD2D72"/>
    <w:rsid w:val="00AD33B4"/>
    <w:rsid w:val="00AD3B5E"/>
    <w:rsid w:val="00AD4765"/>
    <w:rsid w:val="00AD4E4E"/>
    <w:rsid w:val="00AD4EBA"/>
    <w:rsid w:val="00AD4FE5"/>
    <w:rsid w:val="00AD5613"/>
    <w:rsid w:val="00AD63F2"/>
    <w:rsid w:val="00AD6A73"/>
    <w:rsid w:val="00AD71EC"/>
    <w:rsid w:val="00AD7282"/>
    <w:rsid w:val="00AE0511"/>
    <w:rsid w:val="00AE0516"/>
    <w:rsid w:val="00AE07E9"/>
    <w:rsid w:val="00AE1096"/>
    <w:rsid w:val="00AE1C15"/>
    <w:rsid w:val="00AE5700"/>
    <w:rsid w:val="00AE6659"/>
    <w:rsid w:val="00AE68B7"/>
    <w:rsid w:val="00AE7019"/>
    <w:rsid w:val="00AE7A39"/>
    <w:rsid w:val="00AF09BF"/>
    <w:rsid w:val="00AF12FB"/>
    <w:rsid w:val="00AF208B"/>
    <w:rsid w:val="00AF2278"/>
    <w:rsid w:val="00AF28D4"/>
    <w:rsid w:val="00AF40AC"/>
    <w:rsid w:val="00AF4199"/>
    <w:rsid w:val="00AF4784"/>
    <w:rsid w:val="00AF47CB"/>
    <w:rsid w:val="00AF4E30"/>
    <w:rsid w:val="00B0078E"/>
    <w:rsid w:val="00B00B47"/>
    <w:rsid w:val="00B0194C"/>
    <w:rsid w:val="00B01AB2"/>
    <w:rsid w:val="00B024F0"/>
    <w:rsid w:val="00B03427"/>
    <w:rsid w:val="00B03DFC"/>
    <w:rsid w:val="00B03EAD"/>
    <w:rsid w:val="00B03FC0"/>
    <w:rsid w:val="00B05A54"/>
    <w:rsid w:val="00B07AD6"/>
    <w:rsid w:val="00B1050D"/>
    <w:rsid w:val="00B10A63"/>
    <w:rsid w:val="00B10CFD"/>
    <w:rsid w:val="00B111AE"/>
    <w:rsid w:val="00B11BA6"/>
    <w:rsid w:val="00B12008"/>
    <w:rsid w:val="00B134C7"/>
    <w:rsid w:val="00B135FE"/>
    <w:rsid w:val="00B14AA7"/>
    <w:rsid w:val="00B1519A"/>
    <w:rsid w:val="00B158E0"/>
    <w:rsid w:val="00B15BC0"/>
    <w:rsid w:val="00B15FCE"/>
    <w:rsid w:val="00B16227"/>
    <w:rsid w:val="00B16540"/>
    <w:rsid w:val="00B166C8"/>
    <w:rsid w:val="00B173B8"/>
    <w:rsid w:val="00B202BC"/>
    <w:rsid w:val="00B20598"/>
    <w:rsid w:val="00B22534"/>
    <w:rsid w:val="00B22A48"/>
    <w:rsid w:val="00B24A8E"/>
    <w:rsid w:val="00B24C21"/>
    <w:rsid w:val="00B24CF8"/>
    <w:rsid w:val="00B30F15"/>
    <w:rsid w:val="00B310F0"/>
    <w:rsid w:val="00B3145B"/>
    <w:rsid w:val="00B31BE8"/>
    <w:rsid w:val="00B32C6D"/>
    <w:rsid w:val="00B33B8F"/>
    <w:rsid w:val="00B34288"/>
    <w:rsid w:val="00B35663"/>
    <w:rsid w:val="00B35A8F"/>
    <w:rsid w:val="00B35CB1"/>
    <w:rsid w:val="00B35F49"/>
    <w:rsid w:val="00B3752F"/>
    <w:rsid w:val="00B37A6C"/>
    <w:rsid w:val="00B37E53"/>
    <w:rsid w:val="00B37F20"/>
    <w:rsid w:val="00B40EC8"/>
    <w:rsid w:val="00B421CC"/>
    <w:rsid w:val="00B42992"/>
    <w:rsid w:val="00B434CE"/>
    <w:rsid w:val="00B436E9"/>
    <w:rsid w:val="00B439A0"/>
    <w:rsid w:val="00B45145"/>
    <w:rsid w:val="00B516A0"/>
    <w:rsid w:val="00B54308"/>
    <w:rsid w:val="00B55412"/>
    <w:rsid w:val="00B555B2"/>
    <w:rsid w:val="00B55801"/>
    <w:rsid w:val="00B55E2E"/>
    <w:rsid w:val="00B56356"/>
    <w:rsid w:val="00B571A4"/>
    <w:rsid w:val="00B576D6"/>
    <w:rsid w:val="00B57AF3"/>
    <w:rsid w:val="00B57DCF"/>
    <w:rsid w:val="00B6029F"/>
    <w:rsid w:val="00B6090A"/>
    <w:rsid w:val="00B60D2E"/>
    <w:rsid w:val="00B60DEF"/>
    <w:rsid w:val="00B61B87"/>
    <w:rsid w:val="00B61F7B"/>
    <w:rsid w:val="00B62C10"/>
    <w:rsid w:val="00B62FE5"/>
    <w:rsid w:val="00B63B3D"/>
    <w:rsid w:val="00B63D7A"/>
    <w:rsid w:val="00B67064"/>
    <w:rsid w:val="00B67665"/>
    <w:rsid w:val="00B704EB"/>
    <w:rsid w:val="00B7064E"/>
    <w:rsid w:val="00B70737"/>
    <w:rsid w:val="00B709FD"/>
    <w:rsid w:val="00B71599"/>
    <w:rsid w:val="00B71A8C"/>
    <w:rsid w:val="00B722F1"/>
    <w:rsid w:val="00B72D5A"/>
    <w:rsid w:val="00B72DED"/>
    <w:rsid w:val="00B7310A"/>
    <w:rsid w:val="00B73294"/>
    <w:rsid w:val="00B734D3"/>
    <w:rsid w:val="00B734ED"/>
    <w:rsid w:val="00B7389D"/>
    <w:rsid w:val="00B740F1"/>
    <w:rsid w:val="00B74336"/>
    <w:rsid w:val="00B74E81"/>
    <w:rsid w:val="00B74FBD"/>
    <w:rsid w:val="00B758AE"/>
    <w:rsid w:val="00B766CB"/>
    <w:rsid w:val="00B77BB3"/>
    <w:rsid w:val="00B80CAD"/>
    <w:rsid w:val="00B82248"/>
    <w:rsid w:val="00B823FC"/>
    <w:rsid w:val="00B82EFA"/>
    <w:rsid w:val="00B836F2"/>
    <w:rsid w:val="00B83865"/>
    <w:rsid w:val="00B83DB4"/>
    <w:rsid w:val="00B850BB"/>
    <w:rsid w:val="00B85CC3"/>
    <w:rsid w:val="00B87B93"/>
    <w:rsid w:val="00B91162"/>
    <w:rsid w:val="00B911D5"/>
    <w:rsid w:val="00B9202D"/>
    <w:rsid w:val="00B92DFD"/>
    <w:rsid w:val="00B93496"/>
    <w:rsid w:val="00B93FB5"/>
    <w:rsid w:val="00B9487F"/>
    <w:rsid w:val="00B9496F"/>
    <w:rsid w:val="00B94CC6"/>
    <w:rsid w:val="00B95E36"/>
    <w:rsid w:val="00B96030"/>
    <w:rsid w:val="00B9734E"/>
    <w:rsid w:val="00B97A7D"/>
    <w:rsid w:val="00BA047D"/>
    <w:rsid w:val="00BA06A3"/>
    <w:rsid w:val="00BA0F00"/>
    <w:rsid w:val="00BA1288"/>
    <w:rsid w:val="00BA14FD"/>
    <w:rsid w:val="00BA1777"/>
    <w:rsid w:val="00BA1CB8"/>
    <w:rsid w:val="00BA2049"/>
    <w:rsid w:val="00BA2A1F"/>
    <w:rsid w:val="00BA3058"/>
    <w:rsid w:val="00BA4563"/>
    <w:rsid w:val="00BA55D9"/>
    <w:rsid w:val="00BA759A"/>
    <w:rsid w:val="00BB0367"/>
    <w:rsid w:val="00BB06DE"/>
    <w:rsid w:val="00BB0D9E"/>
    <w:rsid w:val="00BB1762"/>
    <w:rsid w:val="00BB180E"/>
    <w:rsid w:val="00BB2681"/>
    <w:rsid w:val="00BB2822"/>
    <w:rsid w:val="00BB3D9A"/>
    <w:rsid w:val="00BB4108"/>
    <w:rsid w:val="00BB42B6"/>
    <w:rsid w:val="00BB45BE"/>
    <w:rsid w:val="00BB45E7"/>
    <w:rsid w:val="00BB57FB"/>
    <w:rsid w:val="00BB66C9"/>
    <w:rsid w:val="00BB7849"/>
    <w:rsid w:val="00BC0436"/>
    <w:rsid w:val="00BC0D29"/>
    <w:rsid w:val="00BC1A77"/>
    <w:rsid w:val="00BC22FE"/>
    <w:rsid w:val="00BC4110"/>
    <w:rsid w:val="00BC629C"/>
    <w:rsid w:val="00BC6CAC"/>
    <w:rsid w:val="00BC6FE2"/>
    <w:rsid w:val="00BC74A8"/>
    <w:rsid w:val="00BD09A9"/>
    <w:rsid w:val="00BD0CF5"/>
    <w:rsid w:val="00BD1785"/>
    <w:rsid w:val="00BD2952"/>
    <w:rsid w:val="00BD2B43"/>
    <w:rsid w:val="00BD3079"/>
    <w:rsid w:val="00BD460A"/>
    <w:rsid w:val="00BD5333"/>
    <w:rsid w:val="00BD633E"/>
    <w:rsid w:val="00BE12AD"/>
    <w:rsid w:val="00BE13C4"/>
    <w:rsid w:val="00BE251C"/>
    <w:rsid w:val="00BE2F44"/>
    <w:rsid w:val="00BE318B"/>
    <w:rsid w:val="00BE3532"/>
    <w:rsid w:val="00BE3B2D"/>
    <w:rsid w:val="00BE42E0"/>
    <w:rsid w:val="00BE4E61"/>
    <w:rsid w:val="00BE50D6"/>
    <w:rsid w:val="00BE5CB1"/>
    <w:rsid w:val="00BE66FB"/>
    <w:rsid w:val="00BE6C7E"/>
    <w:rsid w:val="00BE70B3"/>
    <w:rsid w:val="00BE74F1"/>
    <w:rsid w:val="00BE75AB"/>
    <w:rsid w:val="00BE79A7"/>
    <w:rsid w:val="00BE7C32"/>
    <w:rsid w:val="00BF0FB6"/>
    <w:rsid w:val="00BF1A72"/>
    <w:rsid w:val="00BF3144"/>
    <w:rsid w:val="00BF35CB"/>
    <w:rsid w:val="00BF3D4D"/>
    <w:rsid w:val="00BF41B3"/>
    <w:rsid w:val="00BF4B2D"/>
    <w:rsid w:val="00BF5E33"/>
    <w:rsid w:val="00BF6FC3"/>
    <w:rsid w:val="00C02156"/>
    <w:rsid w:val="00C022FB"/>
    <w:rsid w:val="00C02CD9"/>
    <w:rsid w:val="00C02E3D"/>
    <w:rsid w:val="00C02F18"/>
    <w:rsid w:val="00C030AC"/>
    <w:rsid w:val="00C030BB"/>
    <w:rsid w:val="00C03862"/>
    <w:rsid w:val="00C04355"/>
    <w:rsid w:val="00C04CE1"/>
    <w:rsid w:val="00C05F3C"/>
    <w:rsid w:val="00C0711E"/>
    <w:rsid w:val="00C071AC"/>
    <w:rsid w:val="00C1099D"/>
    <w:rsid w:val="00C10D92"/>
    <w:rsid w:val="00C11E82"/>
    <w:rsid w:val="00C11EE3"/>
    <w:rsid w:val="00C12215"/>
    <w:rsid w:val="00C12D07"/>
    <w:rsid w:val="00C130B9"/>
    <w:rsid w:val="00C14B3A"/>
    <w:rsid w:val="00C1574F"/>
    <w:rsid w:val="00C222C3"/>
    <w:rsid w:val="00C22A0D"/>
    <w:rsid w:val="00C22E99"/>
    <w:rsid w:val="00C230ED"/>
    <w:rsid w:val="00C239AB"/>
    <w:rsid w:val="00C24ADF"/>
    <w:rsid w:val="00C26128"/>
    <w:rsid w:val="00C26BEC"/>
    <w:rsid w:val="00C26C73"/>
    <w:rsid w:val="00C26F61"/>
    <w:rsid w:val="00C2746B"/>
    <w:rsid w:val="00C3099B"/>
    <w:rsid w:val="00C323AE"/>
    <w:rsid w:val="00C32C40"/>
    <w:rsid w:val="00C32F27"/>
    <w:rsid w:val="00C33370"/>
    <w:rsid w:val="00C339DF"/>
    <w:rsid w:val="00C34359"/>
    <w:rsid w:val="00C34AD2"/>
    <w:rsid w:val="00C35EC4"/>
    <w:rsid w:val="00C361B7"/>
    <w:rsid w:val="00C36F89"/>
    <w:rsid w:val="00C37EB5"/>
    <w:rsid w:val="00C40760"/>
    <w:rsid w:val="00C415EC"/>
    <w:rsid w:val="00C41C30"/>
    <w:rsid w:val="00C42633"/>
    <w:rsid w:val="00C4289F"/>
    <w:rsid w:val="00C44463"/>
    <w:rsid w:val="00C44466"/>
    <w:rsid w:val="00C45976"/>
    <w:rsid w:val="00C47739"/>
    <w:rsid w:val="00C47741"/>
    <w:rsid w:val="00C50286"/>
    <w:rsid w:val="00C5124C"/>
    <w:rsid w:val="00C51E90"/>
    <w:rsid w:val="00C52368"/>
    <w:rsid w:val="00C52D1B"/>
    <w:rsid w:val="00C535B1"/>
    <w:rsid w:val="00C53803"/>
    <w:rsid w:val="00C54680"/>
    <w:rsid w:val="00C546E0"/>
    <w:rsid w:val="00C556B7"/>
    <w:rsid w:val="00C56499"/>
    <w:rsid w:val="00C56680"/>
    <w:rsid w:val="00C56C14"/>
    <w:rsid w:val="00C56F24"/>
    <w:rsid w:val="00C57F6D"/>
    <w:rsid w:val="00C6040C"/>
    <w:rsid w:val="00C606FA"/>
    <w:rsid w:val="00C6085B"/>
    <w:rsid w:val="00C611B7"/>
    <w:rsid w:val="00C61DDE"/>
    <w:rsid w:val="00C62B83"/>
    <w:rsid w:val="00C62D72"/>
    <w:rsid w:val="00C64AD0"/>
    <w:rsid w:val="00C6569F"/>
    <w:rsid w:val="00C66EE3"/>
    <w:rsid w:val="00C710DA"/>
    <w:rsid w:val="00C72746"/>
    <w:rsid w:val="00C732AA"/>
    <w:rsid w:val="00C73C44"/>
    <w:rsid w:val="00C73E22"/>
    <w:rsid w:val="00C74590"/>
    <w:rsid w:val="00C745A9"/>
    <w:rsid w:val="00C7520D"/>
    <w:rsid w:val="00C76019"/>
    <w:rsid w:val="00C76635"/>
    <w:rsid w:val="00C775B3"/>
    <w:rsid w:val="00C81521"/>
    <w:rsid w:val="00C81C61"/>
    <w:rsid w:val="00C82184"/>
    <w:rsid w:val="00C83747"/>
    <w:rsid w:val="00C8495E"/>
    <w:rsid w:val="00C8596F"/>
    <w:rsid w:val="00C86CBE"/>
    <w:rsid w:val="00C87308"/>
    <w:rsid w:val="00C87BB9"/>
    <w:rsid w:val="00C87DFB"/>
    <w:rsid w:val="00C91BDF"/>
    <w:rsid w:val="00C91C44"/>
    <w:rsid w:val="00C91FD9"/>
    <w:rsid w:val="00C92300"/>
    <w:rsid w:val="00C93D0D"/>
    <w:rsid w:val="00C94BFD"/>
    <w:rsid w:val="00C95534"/>
    <w:rsid w:val="00C95E3E"/>
    <w:rsid w:val="00C96565"/>
    <w:rsid w:val="00C96CFE"/>
    <w:rsid w:val="00C9777D"/>
    <w:rsid w:val="00C977F0"/>
    <w:rsid w:val="00C97F59"/>
    <w:rsid w:val="00CA016B"/>
    <w:rsid w:val="00CA0CAD"/>
    <w:rsid w:val="00CA165E"/>
    <w:rsid w:val="00CA2B33"/>
    <w:rsid w:val="00CA3A57"/>
    <w:rsid w:val="00CA3C7E"/>
    <w:rsid w:val="00CA46E2"/>
    <w:rsid w:val="00CA47E6"/>
    <w:rsid w:val="00CA568D"/>
    <w:rsid w:val="00CA5C03"/>
    <w:rsid w:val="00CA67F3"/>
    <w:rsid w:val="00CA6D94"/>
    <w:rsid w:val="00CA75C3"/>
    <w:rsid w:val="00CA761B"/>
    <w:rsid w:val="00CB1839"/>
    <w:rsid w:val="00CB185C"/>
    <w:rsid w:val="00CB18E5"/>
    <w:rsid w:val="00CB220B"/>
    <w:rsid w:val="00CB372C"/>
    <w:rsid w:val="00CB44E2"/>
    <w:rsid w:val="00CB453B"/>
    <w:rsid w:val="00CB49D2"/>
    <w:rsid w:val="00CB511A"/>
    <w:rsid w:val="00CB52EA"/>
    <w:rsid w:val="00CB584B"/>
    <w:rsid w:val="00CB5BEF"/>
    <w:rsid w:val="00CB5EB5"/>
    <w:rsid w:val="00CB65F8"/>
    <w:rsid w:val="00CB672B"/>
    <w:rsid w:val="00CB7697"/>
    <w:rsid w:val="00CC2305"/>
    <w:rsid w:val="00CC23C6"/>
    <w:rsid w:val="00CC37EA"/>
    <w:rsid w:val="00CC49E6"/>
    <w:rsid w:val="00CC578C"/>
    <w:rsid w:val="00CC58A9"/>
    <w:rsid w:val="00CC61D6"/>
    <w:rsid w:val="00CC67A9"/>
    <w:rsid w:val="00CC785F"/>
    <w:rsid w:val="00CC7D1B"/>
    <w:rsid w:val="00CC7DF8"/>
    <w:rsid w:val="00CD0683"/>
    <w:rsid w:val="00CD1BAA"/>
    <w:rsid w:val="00CD2E1A"/>
    <w:rsid w:val="00CD37BF"/>
    <w:rsid w:val="00CD40D2"/>
    <w:rsid w:val="00CD41B6"/>
    <w:rsid w:val="00CD44F7"/>
    <w:rsid w:val="00CD4E1E"/>
    <w:rsid w:val="00CD5B2C"/>
    <w:rsid w:val="00CD6238"/>
    <w:rsid w:val="00CD6982"/>
    <w:rsid w:val="00CD6D97"/>
    <w:rsid w:val="00CD7218"/>
    <w:rsid w:val="00CD751D"/>
    <w:rsid w:val="00CD75DF"/>
    <w:rsid w:val="00CD78D9"/>
    <w:rsid w:val="00CD7FBD"/>
    <w:rsid w:val="00CE02CD"/>
    <w:rsid w:val="00CE0AF0"/>
    <w:rsid w:val="00CE2362"/>
    <w:rsid w:val="00CE2444"/>
    <w:rsid w:val="00CE327A"/>
    <w:rsid w:val="00CE64DA"/>
    <w:rsid w:val="00CE681F"/>
    <w:rsid w:val="00CE6B60"/>
    <w:rsid w:val="00CE6E69"/>
    <w:rsid w:val="00CE790C"/>
    <w:rsid w:val="00CF0F72"/>
    <w:rsid w:val="00CF137A"/>
    <w:rsid w:val="00CF2819"/>
    <w:rsid w:val="00CF2A97"/>
    <w:rsid w:val="00CF31F9"/>
    <w:rsid w:val="00CF5362"/>
    <w:rsid w:val="00CF5EC5"/>
    <w:rsid w:val="00CF639A"/>
    <w:rsid w:val="00CF6639"/>
    <w:rsid w:val="00CF6CC5"/>
    <w:rsid w:val="00D004C1"/>
    <w:rsid w:val="00D00FA3"/>
    <w:rsid w:val="00D0150E"/>
    <w:rsid w:val="00D017B5"/>
    <w:rsid w:val="00D01DD8"/>
    <w:rsid w:val="00D02583"/>
    <w:rsid w:val="00D02721"/>
    <w:rsid w:val="00D027DB"/>
    <w:rsid w:val="00D02B62"/>
    <w:rsid w:val="00D03F1A"/>
    <w:rsid w:val="00D03F3B"/>
    <w:rsid w:val="00D04A11"/>
    <w:rsid w:val="00D05360"/>
    <w:rsid w:val="00D054A3"/>
    <w:rsid w:val="00D1302E"/>
    <w:rsid w:val="00D13573"/>
    <w:rsid w:val="00D1378D"/>
    <w:rsid w:val="00D13B2E"/>
    <w:rsid w:val="00D13E6E"/>
    <w:rsid w:val="00D140A1"/>
    <w:rsid w:val="00D14552"/>
    <w:rsid w:val="00D14A83"/>
    <w:rsid w:val="00D163C8"/>
    <w:rsid w:val="00D17FB5"/>
    <w:rsid w:val="00D201BD"/>
    <w:rsid w:val="00D207B1"/>
    <w:rsid w:val="00D2081C"/>
    <w:rsid w:val="00D20884"/>
    <w:rsid w:val="00D20BD6"/>
    <w:rsid w:val="00D21F4D"/>
    <w:rsid w:val="00D21FB6"/>
    <w:rsid w:val="00D22617"/>
    <w:rsid w:val="00D233B7"/>
    <w:rsid w:val="00D2351E"/>
    <w:rsid w:val="00D23C8C"/>
    <w:rsid w:val="00D24990"/>
    <w:rsid w:val="00D24F5F"/>
    <w:rsid w:val="00D25A92"/>
    <w:rsid w:val="00D26432"/>
    <w:rsid w:val="00D306C9"/>
    <w:rsid w:val="00D30FD7"/>
    <w:rsid w:val="00D33901"/>
    <w:rsid w:val="00D33B0A"/>
    <w:rsid w:val="00D33D90"/>
    <w:rsid w:val="00D35808"/>
    <w:rsid w:val="00D36775"/>
    <w:rsid w:val="00D37291"/>
    <w:rsid w:val="00D37A7D"/>
    <w:rsid w:val="00D400F1"/>
    <w:rsid w:val="00D40AD9"/>
    <w:rsid w:val="00D414C8"/>
    <w:rsid w:val="00D41596"/>
    <w:rsid w:val="00D424A9"/>
    <w:rsid w:val="00D4307E"/>
    <w:rsid w:val="00D44A37"/>
    <w:rsid w:val="00D44C35"/>
    <w:rsid w:val="00D44CEC"/>
    <w:rsid w:val="00D44D71"/>
    <w:rsid w:val="00D45369"/>
    <w:rsid w:val="00D45F34"/>
    <w:rsid w:val="00D47488"/>
    <w:rsid w:val="00D477E1"/>
    <w:rsid w:val="00D4781E"/>
    <w:rsid w:val="00D47D8C"/>
    <w:rsid w:val="00D47F63"/>
    <w:rsid w:val="00D50788"/>
    <w:rsid w:val="00D507D3"/>
    <w:rsid w:val="00D51003"/>
    <w:rsid w:val="00D514AD"/>
    <w:rsid w:val="00D51978"/>
    <w:rsid w:val="00D52886"/>
    <w:rsid w:val="00D53ABC"/>
    <w:rsid w:val="00D54705"/>
    <w:rsid w:val="00D5590C"/>
    <w:rsid w:val="00D56291"/>
    <w:rsid w:val="00D56594"/>
    <w:rsid w:val="00D5681C"/>
    <w:rsid w:val="00D56A17"/>
    <w:rsid w:val="00D57204"/>
    <w:rsid w:val="00D60B75"/>
    <w:rsid w:val="00D6178B"/>
    <w:rsid w:val="00D61A64"/>
    <w:rsid w:val="00D61ABA"/>
    <w:rsid w:val="00D61F69"/>
    <w:rsid w:val="00D61FF1"/>
    <w:rsid w:val="00D62329"/>
    <w:rsid w:val="00D625D8"/>
    <w:rsid w:val="00D62AD2"/>
    <w:rsid w:val="00D62D26"/>
    <w:rsid w:val="00D637C1"/>
    <w:rsid w:val="00D6389D"/>
    <w:rsid w:val="00D63C27"/>
    <w:rsid w:val="00D64C0F"/>
    <w:rsid w:val="00D64D48"/>
    <w:rsid w:val="00D64ED0"/>
    <w:rsid w:val="00D6555A"/>
    <w:rsid w:val="00D65A43"/>
    <w:rsid w:val="00D65ADE"/>
    <w:rsid w:val="00D670D3"/>
    <w:rsid w:val="00D67395"/>
    <w:rsid w:val="00D67A79"/>
    <w:rsid w:val="00D67EE7"/>
    <w:rsid w:val="00D705FD"/>
    <w:rsid w:val="00D70B81"/>
    <w:rsid w:val="00D70EEA"/>
    <w:rsid w:val="00D7289D"/>
    <w:rsid w:val="00D728BC"/>
    <w:rsid w:val="00D728E7"/>
    <w:rsid w:val="00D72EAC"/>
    <w:rsid w:val="00D7321E"/>
    <w:rsid w:val="00D7330B"/>
    <w:rsid w:val="00D74818"/>
    <w:rsid w:val="00D757BC"/>
    <w:rsid w:val="00D766A4"/>
    <w:rsid w:val="00D769FD"/>
    <w:rsid w:val="00D771E3"/>
    <w:rsid w:val="00D77324"/>
    <w:rsid w:val="00D77386"/>
    <w:rsid w:val="00D833D5"/>
    <w:rsid w:val="00D8378F"/>
    <w:rsid w:val="00D839E9"/>
    <w:rsid w:val="00D84464"/>
    <w:rsid w:val="00D85B25"/>
    <w:rsid w:val="00D85B73"/>
    <w:rsid w:val="00D8640A"/>
    <w:rsid w:val="00D879D1"/>
    <w:rsid w:val="00D91611"/>
    <w:rsid w:val="00D9185B"/>
    <w:rsid w:val="00D933C3"/>
    <w:rsid w:val="00D93F06"/>
    <w:rsid w:val="00D94DBC"/>
    <w:rsid w:val="00D951DB"/>
    <w:rsid w:val="00D96728"/>
    <w:rsid w:val="00D96A55"/>
    <w:rsid w:val="00D96BBF"/>
    <w:rsid w:val="00DA02FF"/>
    <w:rsid w:val="00DA0872"/>
    <w:rsid w:val="00DA0BA2"/>
    <w:rsid w:val="00DA1512"/>
    <w:rsid w:val="00DA2FBC"/>
    <w:rsid w:val="00DA30F5"/>
    <w:rsid w:val="00DA65E7"/>
    <w:rsid w:val="00DA6A5A"/>
    <w:rsid w:val="00DB0966"/>
    <w:rsid w:val="00DB2385"/>
    <w:rsid w:val="00DB34CE"/>
    <w:rsid w:val="00DB3618"/>
    <w:rsid w:val="00DB3D04"/>
    <w:rsid w:val="00DB4A0B"/>
    <w:rsid w:val="00DB5914"/>
    <w:rsid w:val="00DB5C13"/>
    <w:rsid w:val="00DB6453"/>
    <w:rsid w:val="00DB6F8B"/>
    <w:rsid w:val="00DC0C29"/>
    <w:rsid w:val="00DC10C8"/>
    <w:rsid w:val="00DC175B"/>
    <w:rsid w:val="00DC4793"/>
    <w:rsid w:val="00DC4941"/>
    <w:rsid w:val="00DC4B1F"/>
    <w:rsid w:val="00DC614A"/>
    <w:rsid w:val="00DC6CB1"/>
    <w:rsid w:val="00DC6E6C"/>
    <w:rsid w:val="00DD0813"/>
    <w:rsid w:val="00DD1B12"/>
    <w:rsid w:val="00DD2946"/>
    <w:rsid w:val="00DD2A5E"/>
    <w:rsid w:val="00DD2B7B"/>
    <w:rsid w:val="00DD3169"/>
    <w:rsid w:val="00DD4388"/>
    <w:rsid w:val="00DD5066"/>
    <w:rsid w:val="00DD53EF"/>
    <w:rsid w:val="00DD5AD1"/>
    <w:rsid w:val="00DD5F87"/>
    <w:rsid w:val="00DD6E2B"/>
    <w:rsid w:val="00DD7F5B"/>
    <w:rsid w:val="00DE0A4B"/>
    <w:rsid w:val="00DE11F5"/>
    <w:rsid w:val="00DE12E8"/>
    <w:rsid w:val="00DE1D97"/>
    <w:rsid w:val="00DE1EC9"/>
    <w:rsid w:val="00DE2A82"/>
    <w:rsid w:val="00DE3294"/>
    <w:rsid w:val="00DE351D"/>
    <w:rsid w:val="00DE4042"/>
    <w:rsid w:val="00DE41C2"/>
    <w:rsid w:val="00DE472F"/>
    <w:rsid w:val="00DE5977"/>
    <w:rsid w:val="00DE5CA6"/>
    <w:rsid w:val="00DE5FF2"/>
    <w:rsid w:val="00DE608A"/>
    <w:rsid w:val="00DE6460"/>
    <w:rsid w:val="00DF0FB0"/>
    <w:rsid w:val="00DF13F6"/>
    <w:rsid w:val="00DF162E"/>
    <w:rsid w:val="00DF1CFA"/>
    <w:rsid w:val="00DF20D2"/>
    <w:rsid w:val="00DF279D"/>
    <w:rsid w:val="00DF28B1"/>
    <w:rsid w:val="00DF3FF9"/>
    <w:rsid w:val="00DF5FAC"/>
    <w:rsid w:val="00DF7472"/>
    <w:rsid w:val="00DF7B66"/>
    <w:rsid w:val="00E001A8"/>
    <w:rsid w:val="00E00372"/>
    <w:rsid w:val="00E0047E"/>
    <w:rsid w:val="00E0239D"/>
    <w:rsid w:val="00E02F50"/>
    <w:rsid w:val="00E03325"/>
    <w:rsid w:val="00E034F8"/>
    <w:rsid w:val="00E04B2A"/>
    <w:rsid w:val="00E07436"/>
    <w:rsid w:val="00E07CE4"/>
    <w:rsid w:val="00E07CF2"/>
    <w:rsid w:val="00E1008B"/>
    <w:rsid w:val="00E1027F"/>
    <w:rsid w:val="00E11145"/>
    <w:rsid w:val="00E11316"/>
    <w:rsid w:val="00E113DF"/>
    <w:rsid w:val="00E1246D"/>
    <w:rsid w:val="00E12E35"/>
    <w:rsid w:val="00E13750"/>
    <w:rsid w:val="00E13A52"/>
    <w:rsid w:val="00E151C4"/>
    <w:rsid w:val="00E15512"/>
    <w:rsid w:val="00E15CBB"/>
    <w:rsid w:val="00E16615"/>
    <w:rsid w:val="00E169B9"/>
    <w:rsid w:val="00E16CCA"/>
    <w:rsid w:val="00E16E89"/>
    <w:rsid w:val="00E16FAA"/>
    <w:rsid w:val="00E17147"/>
    <w:rsid w:val="00E17439"/>
    <w:rsid w:val="00E205B5"/>
    <w:rsid w:val="00E207F3"/>
    <w:rsid w:val="00E209A5"/>
    <w:rsid w:val="00E20B00"/>
    <w:rsid w:val="00E20B6A"/>
    <w:rsid w:val="00E20F06"/>
    <w:rsid w:val="00E21777"/>
    <w:rsid w:val="00E22A53"/>
    <w:rsid w:val="00E231DF"/>
    <w:rsid w:val="00E24A14"/>
    <w:rsid w:val="00E259E9"/>
    <w:rsid w:val="00E2661B"/>
    <w:rsid w:val="00E302F9"/>
    <w:rsid w:val="00E302FB"/>
    <w:rsid w:val="00E30429"/>
    <w:rsid w:val="00E30821"/>
    <w:rsid w:val="00E327E0"/>
    <w:rsid w:val="00E32A3E"/>
    <w:rsid w:val="00E32CA2"/>
    <w:rsid w:val="00E3375A"/>
    <w:rsid w:val="00E33D95"/>
    <w:rsid w:val="00E343B0"/>
    <w:rsid w:val="00E35660"/>
    <w:rsid w:val="00E35BCA"/>
    <w:rsid w:val="00E37D22"/>
    <w:rsid w:val="00E37E5E"/>
    <w:rsid w:val="00E40638"/>
    <w:rsid w:val="00E407C1"/>
    <w:rsid w:val="00E408F2"/>
    <w:rsid w:val="00E423E8"/>
    <w:rsid w:val="00E42B35"/>
    <w:rsid w:val="00E4324F"/>
    <w:rsid w:val="00E435E5"/>
    <w:rsid w:val="00E43C2C"/>
    <w:rsid w:val="00E4453A"/>
    <w:rsid w:val="00E45665"/>
    <w:rsid w:val="00E4569B"/>
    <w:rsid w:val="00E45DFE"/>
    <w:rsid w:val="00E50710"/>
    <w:rsid w:val="00E50BDD"/>
    <w:rsid w:val="00E515B5"/>
    <w:rsid w:val="00E51FD2"/>
    <w:rsid w:val="00E521D4"/>
    <w:rsid w:val="00E524FE"/>
    <w:rsid w:val="00E53E4F"/>
    <w:rsid w:val="00E54405"/>
    <w:rsid w:val="00E556EB"/>
    <w:rsid w:val="00E55E25"/>
    <w:rsid w:val="00E56A39"/>
    <w:rsid w:val="00E56E4B"/>
    <w:rsid w:val="00E570D5"/>
    <w:rsid w:val="00E608BB"/>
    <w:rsid w:val="00E60A86"/>
    <w:rsid w:val="00E60B0D"/>
    <w:rsid w:val="00E60E1A"/>
    <w:rsid w:val="00E61862"/>
    <w:rsid w:val="00E61DC5"/>
    <w:rsid w:val="00E61E5D"/>
    <w:rsid w:val="00E6206E"/>
    <w:rsid w:val="00E6293D"/>
    <w:rsid w:val="00E62AF1"/>
    <w:rsid w:val="00E63A4B"/>
    <w:rsid w:val="00E63E44"/>
    <w:rsid w:val="00E64D70"/>
    <w:rsid w:val="00E669B2"/>
    <w:rsid w:val="00E6702A"/>
    <w:rsid w:val="00E67269"/>
    <w:rsid w:val="00E67CC6"/>
    <w:rsid w:val="00E70416"/>
    <w:rsid w:val="00E70DD7"/>
    <w:rsid w:val="00E726F1"/>
    <w:rsid w:val="00E7284F"/>
    <w:rsid w:val="00E72CE0"/>
    <w:rsid w:val="00E73E9B"/>
    <w:rsid w:val="00E7414B"/>
    <w:rsid w:val="00E75BA6"/>
    <w:rsid w:val="00E7640A"/>
    <w:rsid w:val="00E77357"/>
    <w:rsid w:val="00E810FB"/>
    <w:rsid w:val="00E81B18"/>
    <w:rsid w:val="00E82414"/>
    <w:rsid w:val="00E82D2A"/>
    <w:rsid w:val="00E8344C"/>
    <w:rsid w:val="00E83CA2"/>
    <w:rsid w:val="00E84AD5"/>
    <w:rsid w:val="00E85E57"/>
    <w:rsid w:val="00E85F93"/>
    <w:rsid w:val="00E86832"/>
    <w:rsid w:val="00E86901"/>
    <w:rsid w:val="00E86F37"/>
    <w:rsid w:val="00E87510"/>
    <w:rsid w:val="00E90CEE"/>
    <w:rsid w:val="00E90D5E"/>
    <w:rsid w:val="00E90DE6"/>
    <w:rsid w:val="00E91F97"/>
    <w:rsid w:val="00E92410"/>
    <w:rsid w:val="00E924CE"/>
    <w:rsid w:val="00E93096"/>
    <w:rsid w:val="00E930BA"/>
    <w:rsid w:val="00E93272"/>
    <w:rsid w:val="00E933FF"/>
    <w:rsid w:val="00E93643"/>
    <w:rsid w:val="00E9422D"/>
    <w:rsid w:val="00E94FB6"/>
    <w:rsid w:val="00E95ACC"/>
    <w:rsid w:val="00E95AD1"/>
    <w:rsid w:val="00E96363"/>
    <w:rsid w:val="00EA051A"/>
    <w:rsid w:val="00EA0E7C"/>
    <w:rsid w:val="00EA0F52"/>
    <w:rsid w:val="00EA15F5"/>
    <w:rsid w:val="00EA2F6B"/>
    <w:rsid w:val="00EA3849"/>
    <w:rsid w:val="00EA528D"/>
    <w:rsid w:val="00EA5473"/>
    <w:rsid w:val="00EA6DE1"/>
    <w:rsid w:val="00EA72E5"/>
    <w:rsid w:val="00EA7A27"/>
    <w:rsid w:val="00EA7BA8"/>
    <w:rsid w:val="00EA7C17"/>
    <w:rsid w:val="00EB1DF0"/>
    <w:rsid w:val="00EB1F13"/>
    <w:rsid w:val="00EB2131"/>
    <w:rsid w:val="00EB2328"/>
    <w:rsid w:val="00EB24A2"/>
    <w:rsid w:val="00EB3984"/>
    <w:rsid w:val="00EB3A64"/>
    <w:rsid w:val="00EB4539"/>
    <w:rsid w:val="00EB4AB1"/>
    <w:rsid w:val="00EB53C8"/>
    <w:rsid w:val="00EB5934"/>
    <w:rsid w:val="00EB59AB"/>
    <w:rsid w:val="00EB60CD"/>
    <w:rsid w:val="00EB634B"/>
    <w:rsid w:val="00EB72D4"/>
    <w:rsid w:val="00EB791E"/>
    <w:rsid w:val="00EC0AC7"/>
    <w:rsid w:val="00EC0B6C"/>
    <w:rsid w:val="00EC1215"/>
    <w:rsid w:val="00EC1DA7"/>
    <w:rsid w:val="00EC27A7"/>
    <w:rsid w:val="00EC2C43"/>
    <w:rsid w:val="00EC3522"/>
    <w:rsid w:val="00EC3540"/>
    <w:rsid w:val="00EC36BC"/>
    <w:rsid w:val="00EC5689"/>
    <w:rsid w:val="00EC5728"/>
    <w:rsid w:val="00EC5D3F"/>
    <w:rsid w:val="00EC7553"/>
    <w:rsid w:val="00EC7F52"/>
    <w:rsid w:val="00ED0423"/>
    <w:rsid w:val="00ED04CF"/>
    <w:rsid w:val="00ED11B3"/>
    <w:rsid w:val="00ED1F9E"/>
    <w:rsid w:val="00ED2134"/>
    <w:rsid w:val="00ED344D"/>
    <w:rsid w:val="00ED361E"/>
    <w:rsid w:val="00ED4336"/>
    <w:rsid w:val="00ED483F"/>
    <w:rsid w:val="00ED49CF"/>
    <w:rsid w:val="00ED5737"/>
    <w:rsid w:val="00ED6491"/>
    <w:rsid w:val="00ED69D0"/>
    <w:rsid w:val="00ED75AB"/>
    <w:rsid w:val="00ED78C5"/>
    <w:rsid w:val="00EE15B0"/>
    <w:rsid w:val="00EE37BF"/>
    <w:rsid w:val="00EE3AE1"/>
    <w:rsid w:val="00EE4743"/>
    <w:rsid w:val="00EE4EF8"/>
    <w:rsid w:val="00EE6826"/>
    <w:rsid w:val="00EE7B29"/>
    <w:rsid w:val="00EF01B0"/>
    <w:rsid w:val="00EF0934"/>
    <w:rsid w:val="00EF0A3F"/>
    <w:rsid w:val="00EF0F02"/>
    <w:rsid w:val="00EF15F3"/>
    <w:rsid w:val="00EF1A9B"/>
    <w:rsid w:val="00EF297B"/>
    <w:rsid w:val="00EF3D86"/>
    <w:rsid w:val="00EF42EE"/>
    <w:rsid w:val="00EF4B58"/>
    <w:rsid w:val="00EF54DC"/>
    <w:rsid w:val="00EF7111"/>
    <w:rsid w:val="00EF71B7"/>
    <w:rsid w:val="00EF770B"/>
    <w:rsid w:val="00F00571"/>
    <w:rsid w:val="00F00618"/>
    <w:rsid w:val="00F01401"/>
    <w:rsid w:val="00F0142D"/>
    <w:rsid w:val="00F031BB"/>
    <w:rsid w:val="00F03C35"/>
    <w:rsid w:val="00F04316"/>
    <w:rsid w:val="00F0525F"/>
    <w:rsid w:val="00F056D8"/>
    <w:rsid w:val="00F05838"/>
    <w:rsid w:val="00F0592D"/>
    <w:rsid w:val="00F065BD"/>
    <w:rsid w:val="00F0674D"/>
    <w:rsid w:val="00F0690A"/>
    <w:rsid w:val="00F07D8B"/>
    <w:rsid w:val="00F07FB0"/>
    <w:rsid w:val="00F10405"/>
    <w:rsid w:val="00F112B3"/>
    <w:rsid w:val="00F112D3"/>
    <w:rsid w:val="00F12EBC"/>
    <w:rsid w:val="00F13911"/>
    <w:rsid w:val="00F13F03"/>
    <w:rsid w:val="00F13FA7"/>
    <w:rsid w:val="00F14510"/>
    <w:rsid w:val="00F15208"/>
    <w:rsid w:val="00F163C3"/>
    <w:rsid w:val="00F16BED"/>
    <w:rsid w:val="00F16D36"/>
    <w:rsid w:val="00F16F33"/>
    <w:rsid w:val="00F2112C"/>
    <w:rsid w:val="00F21C15"/>
    <w:rsid w:val="00F2299E"/>
    <w:rsid w:val="00F22A3A"/>
    <w:rsid w:val="00F236DA"/>
    <w:rsid w:val="00F24256"/>
    <w:rsid w:val="00F25456"/>
    <w:rsid w:val="00F25E5E"/>
    <w:rsid w:val="00F26653"/>
    <w:rsid w:val="00F27A77"/>
    <w:rsid w:val="00F30162"/>
    <w:rsid w:val="00F30996"/>
    <w:rsid w:val="00F31AED"/>
    <w:rsid w:val="00F31FD0"/>
    <w:rsid w:val="00F32D52"/>
    <w:rsid w:val="00F333D6"/>
    <w:rsid w:val="00F3375E"/>
    <w:rsid w:val="00F33CB6"/>
    <w:rsid w:val="00F3423A"/>
    <w:rsid w:val="00F34E0E"/>
    <w:rsid w:val="00F35317"/>
    <w:rsid w:val="00F354A3"/>
    <w:rsid w:val="00F35E53"/>
    <w:rsid w:val="00F36895"/>
    <w:rsid w:val="00F36BA8"/>
    <w:rsid w:val="00F36DD1"/>
    <w:rsid w:val="00F4064F"/>
    <w:rsid w:val="00F41054"/>
    <w:rsid w:val="00F41F1E"/>
    <w:rsid w:val="00F423C1"/>
    <w:rsid w:val="00F426DD"/>
    <w:rsid w:val="00F42B11"/>
    <w:rsid w:val="00F4372A"/>
    <w:rsid w:val="00F438E9"/>
    <w:rsid w:val="00F43C55"/>
    <w:rsid w:val="00F4435D"/>
    <w:rsid w:val="00F45838"/>
    <w:rsid w:val="00F46B26"/>
    <w:rsid w:val="00F47507"/>
    <w:rsid w:val="00F47AC9"/>
    <w:rsid w:val="00F47D07"/>
    <w:rsid w:val="00F47D8C"/>
    <w:rsid w:val="00F500CC"/>
    <w:rsid w:val="00F519F4"/>
    <w:rsid w:val="00F52EF3"/>
    <w:rsid w:val="00F5304D"/>
    <w:rsid w:val="00F535C0"/>
    <w:rsid w:val="00F54383"/>
    <w:rsid w:val="00F54B4B"/>
    <w:rsid w:val="00F55197"/>
    <w:rsid w:val="00F55C43"/>
    <w:rsid w:val="00F56143"/>
    <w:rsid w:val="00F566E9"/>
    <w:rsid w:val="00F5739A"/>
    <w:rsid w:val="00F579E6"/>
    <w:rsid w:val="00F57B2F"/>
    <w:rsid w:val="00F57C82"/>
    <w:rsid w:val="00F60605"/>
    <w:rsid w:val="00F60C33"/>
    <w:rsid w:val="00F611C0"/>
    <w:rsid w:val="00F61615"/>
    <w:rsid w:val="00F61925"/>
    <w:rsid w:val="00F62634"/>
    <w:rsid w:val="00F62B4C"/>
    <w:rsid w:val="00F62E38"/>
    <w:rsid w:val="00F6455D"/>
    <w:rsid w:val="00F64AA5"/>
    <w:rsid w:val="00F64BE3"/>
    <w:rsid w:val="00F64D7F"/>
    <w:rsid w:val="00F65FAE"/>
    <w:rsid w:val="00F66342"/>
    <w:rsid w:val="00F67742"/>
    <w:rsid w:val="00F67E5C"/>
    <w:rsid w:val="00F706E8"/>
    <w:rsid w:val="00F709CB"/>
    <w:rsid w:val="00F709EB"/>
    <w:rsid w:val="00F70D8C"/>
    <w:rsid w:val="00F7142B"/>
    <w:rsid w:val="00F72C47"/>
    <w:rsid w:val="00F72CD9"/>
    <w:rsid w:val="00F731AD"/>
    <w:rsid w:val="00F74247"/>
    <w:rsid w:val="00F745AF"/>
    <w:rsid w:val="00F74FE5"/>
    <w:rsid w:val="00F750F3"/>
    <w:rsid w:val="00F76B61"/>
    <w:rsid w:val="00F7742C"/>
    <w:rsid w:val="00F778BB"/>
    <w:rsid w:val="00F80D73"/>
    <w:rsid w:val="00F81399"/>
    <w:rsid w:val="00F820B8"/>
    <w:rsid w:val="00F8240C"/>
    <w:rsid w:val="00F825F9"/>
    <w:rsid w:val="00F83624"/>
    <w:rsid w:val="00F836C5"/>
    <w:rsid w:val="00F83DC4"/>
    <w:rsid w:val="00F83DE6"/>
    <w:rsid w:val="00F84A4D"/>
    <w:rsid w:val="00F84A5D"/>
    <w:rsid w:val="00F854A9"/>
    <w:rsid w:val="00F855EF"/>
    <w:rsid w:val="00F85800"/>
    <w:rsid w:val="00F861B1"/>
    <w:rsid w:val="00F908FC"/>
    <w:rsid w:val="00F9168B"/>
    <w:rsid w:val="00F922D7"/>
    <w:rsid w:val="00F93B51"/>
    <w:rsid w:val="00F93BED"/>
    <w:rsid w:val="00F940B7"/>
    <w:rsid w:val="00F9485B"/>
    <w:rsid w:val="00F95884"/>
    <w:rsid w:val="00F962D2"/>
    <w:rsid w:val="00F97AA7"/>
    <w:rsid w:val="00FA1BF9"/>
    <w:rsid w:val="00FA1C6C"/>
    <w:rsid w:val="00FA2E43"/>
    <w:rsid w:val="00FA44B5"/>
    <w:rsid w:val="00FA459C"/>
    <w:rsid w:val="00FA4EC9"/>
    <w:rsid w:val="00FA539D"/>
    <w:rsid w:val="00FA54D1"/>
    <w:rsid w:val="00FA54D7"/>
    <w:rsid w:val="00FA5C69"/>
    <w:rsid w:val="00FA6776"/>
    <w:rsid w:val="00FA6C4A"/>
    <w:rsid w:val="00FA6D9C"/>
    <w:rsid w:val="00FA7311"/>
    <w:rsid w:val="00FA7804"/>
    <w:rsid w:val="00FA7AFB"/>
    <w:rsid w:val="00FB014B"/>
    <w:rsid w:val="00FB06A4"/>
    <w:rsid w:val="00FB0723"/>
    <w:rsid w:val="00FB0B1F"/>
    <w:rsid w:val="00FB2097"/>
    <w:rsid w:val="00FB2099"/>
    <w:rsid w:val="00FB22A0"/>
    <w:rsid w:val="00FB27B3"/>
    <w:rsid w:val="00FB2CAB"/>
    <w:rsid w:val="00FB3B53"/>
    <w:rsid w:val="00FB49EE"/>
    <w:rsid w:val="00FB5C0E"/>
    <w:rsid w:val="00FB627D"/>
    <w:rsid w:val="00FB688F"/>
    <w:rsid w:val="00FB7801"/>
    <w:rsid w:val="00FC0564"/>
    <w:rsid w:val="00FC057C"/>
    <w:rsid w:val="00FC0B45"/>
    <w:rsid w:val="00FC0EBD"/>
    <w:rsid w:val="00FC2C63"/>
    <w:rsid w:val="00FC3E97"/>
    <w:rsid w:val="00FC4942"/>
    <w:rsid w:val="00FC49E0"/>
    <w:rsid w:val="00FC4E62"/>
    <w:rsid w:val="00FC4ECD"/>
    <w:rsid w:val="00FC4FEA"/>
    <w:rsid w:val="00FC51F3"/>
    <w:rsid w:val="00FC5368"/>
    <w:rsid w:val="00FC6D7A"/>
    <w:rsid w:val="00FC7350"/>
    <w:rsid w:val="00FC752E"/>
    <w:rsid w:val="00FC7908"/>
    <w:rsid w:val="00FC7D53"/>
    <w:rsid w:val="00FD1624"/>
    <w:rsid w:val="00FD1A3F"/>
    <w:rsid w:val="00FD30CA"/>
    <w:rsid w:val="00FD3F5A"/>
    <w:rsid w:val="00FD4132"/>
    <w:rsid w:val="00FD52EC"/>
    <w:rsid w:val="00FD5628"/>
    <w:rsid w:val="00FD5AF4"/>
    <w:rsid w:val="00FE0B99"/>
    <w:rsid w:val="00FE1551"/>
    <w:rsid w:val="00FE1E9F"/>
    <w:rsid w:val="00FE1F2C"/>
    <w:rsid w:val="00FE2C7B"/>
    <w:rsid w:val="00FE2DF5"/>
    <w:rsid w:val="00FE355D"/>
    <w:rsid w:val="00FE3C6C"/>
    <w:rsid w:val="00FE4445"/>
    <w:rsid w:val="00FE45C0"/>
    <w:rsid w:val="00FE4DC8"/>
    <w:rsid w:val="00FE5EE5"/>
    <w:rsid w:val="00FE635B"/>
    <w:rsid w:val="00FE63FA"/>
    <w:rsid w:val="00FE6BF2"/>
    <w:rsid w:val="00FE7A90"/>
    <w:rsid w:val="00FE7EBC"/>
    <w:rsid w:val="00FF11DD"/>
    <w:rsid w:val="00FF1919"/>
    <w:rsid w:val="00FF1DD2"/>
    <w:rsid w:val="00FF1F7A"/>
    <w:rsid w:val="00FF23E7"/>
    <w:rsid w:val="00FF2545"/>
    <w:rsid w:val="00FF32A5"/>
    <w:rsid w:val="00FF3B28"/>
    <w:rsid w:val="00FF4076"/>
    <w:rsid w:val="00FF6230"/>
    <w:rsid w:val="00FF6260"/>
    <w:rsid w:val="00FF7141"/>
    <w:rsid w:val="00FF724A"/>
    <w:rsid w:val="00FF7505"/>
    <w:rsid w:val="00FF7EA3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B0D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uiPriority w:val="9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1A1095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cs="Arial"/>
      <w:noProof/>
      <w:kern w:val="32"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HŁ_Bullet1,lp1,Normalny1,Preambuła,Lista num,List Paragraph,Tytuł_procedury,Akapit z listą;1_literowka,1_literowka,Literowanie,Punktowanie,Normalny2,Normalny3,Lista - poziom 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Tytuły Znak,HŁ_Bullet1 Znak,lp1 Znak,Normalny1 Znak,Preambuła Znak,Lista num Znak,List Paragraph Znak,Tytuł_procedury Znak,Akapit z listą;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NormalnyWebZnak">
    <w:name w:val="Normalny (Web) Znak"/>
    <w:basedOn w:val="Domylnaczcionkaakapitu"/>
    <w:link w:val="NormalnyWeb"/>
    <w:uiPriority w:val="99"/>
    <w:rsid w:val="00F41F1E"/>
    <w:rPr>
      <w:rFonts w:ascii="Arial" w:hAnsi="Arial"/>
    </w:rPr>
  </w:style>
  <w:style w:type="paragraph" w:customStyle="1" w:styleId="Listanumerowana1">
    <w:name w:val="Lista numerowana1"/>
    <w:basedOn w:val="Normalny"/>
    <w:rsid w:val="00E1246D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customStyle="1" w:styleId="TekstdymkaZnak">
    <w:name w:val="Tekst dymka Znak"/>
    <w:link w:val="Tekstdymka"/>
    <w:uiPriority w:val="99"/>
    <w:semiHidden/>
    <w:locked/>
    <w:rsid w:val="00CA0CA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locked/>
    <w:rsid w:val="00CA0CAD"/>
    <w:rPr>
      <w:rFonts w:ascii="Arial" w:hAnsi="Arial"/>
      <w:sz w:val="22"/>
      <w:szCs w:val="24"/>
    </w:rPr>
  </w:style>
  <w:style w:type="numbering" w:customStyle="1" w:styleId="WWNum10">
    <w:name w:val="WWNum10"/>
    <w:basedOn w:val="Bezlisty"/>
    <w:rsid w:val="00CA0CAD"/>
    <w:pPr>
      <w:numPr>
        <w:numId w:val="14"/>
      </w:numPr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0CAD"/>
    <w:rPr>
      <w:rFonts w:ascii="Arial" w:hAnsi="Arial"/>
      <w:sz w:val="22"/>
      <w:szCs w:val="24"/>
    </w:rPr>
  </w:style>
  <w:style w:type="character" w:customStyle="1" w:styleId="Styl1Znak">
    <w:name w:val="Styl1 Znak"/>
    <w:link w:val="Styl1"/>
    <w:locked/>
    <w:rsid w:val="00CA0CAD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CA0CAD"/>
    <w:pPr>
      <w:numPr>
        <w:numId w:val="15"/>
      </w:numPr>
      <w:spacing w:line="360" w:lineRule="auto"/>
      <w:ind w:left="0" w:hanging="284"/>
      <w:contextualSpacing/>
      <w:jc w:val="both"/>
    </w:pPr>
    <w:rPr>
      <w:rFonts w:cs="Arial"/>
      <w:b/>
      <w:sz w:val="20"/>
      <w:szCs w:val="20"/>
    </w:rPr>
  </w:style>
  <w:style w:type="paragraph" w:customStyle="1" w:styleId="111">
    <w:name w:val="111"/>
    <w:basedOn w:val="Normalny"/>
    <w:link w:val="111Znak"/>
    <w:qFormat/>
    <w:rsid w:val="00CA0CAD"/>
    <w:pPr>
      <w:numPr>
        <w:numId w:val="16"/>
      </w:numPr>
    </w:pPr>
    <w:rPr>
      <w:rFonts w:cs="Arial"/>
      <w:b/>
      <w:sz w:val="24"/>
    </w:rPr>
  </w:style>
  <w:style w:type="character" w:customStyle="1" w:styleId="111Znak">
    <w:name w:val="111 Znak"/>
    <w:link w:val="111"/>
    <w:rsid w:val="00CA0CAD"/>
    <w:rPr>
      <w:rFonts w:ascii="Arial" w:hAnsi="Arial" w:cs="Arial"/>
      <w:b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CA0CAD"/>
    <w:rPr>
      <w:rFonts w:ascii="Arial" w:hAnsi="Arial" w:cs="Arial"/>
      <w:b/>
      <w:bCs/>
      <w:szCs w:val="24"/>
    </w:rPr>
  </w:style>
  <w:style w:type="paragraph" w:styleId="Poprawka">
    <w:name w:val="Revision"/>
    <w:hidden/>
    <w:uiPriority w:val="99"/>
    <w:semiHidden/>
    <w:rsid w:val="00CA0CAD"/>
    <w:rPr>
      <w:rFonts w:ascii="Verdana" w:hAnsi="Verdana"/>
    </w:rPr>
  </w:style>
  <w:style w:type="numbering" w:customStyle="1" w:styleId="1111111">
    <w:name w:val="1 / 1.1 / 1.1.11"/>
    <w:basedOn w:val="Bezlisty"/>
    <w:next w:val="111111"/>
    <w:locked/>
    <w:rsid w:val="00FA4EC9"/>
  </w:style>
  <w:style w:type="numbering" w:styleId="111111">
    <w:name w:val="Outline List 2"/>
    <w:basedOn w:val="Bezlisty"/>
    <w:semiHidden/>
    <w:unhideWhenUsed/>
    <w:rsid w:val="00FA4EC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1C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1CFE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1CF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054A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formatowania">
    <w:name w:val="Bez formatowania"/>
    <w:rsid w:val="002C0591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paragraph" w:customStyle="1" w:styleId="AK1">
    <w:name w:val="AK1"/>
    <w:basedOn w:val="Normalny"/>
    <w:qFormat/>
    <w:rsid w:val="00967CBC"/>
    <w:pPr>
      <w:numPr>
        <w:numId w:val="17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67CBC"/>
    <w:pPr>
      <w:numPr>
        <w:ilvl w:val="1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67CBC"/>
    <w:pPr>
      <w:numPr>
        <w:ilvl w:val="2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67CBC"/>
    <w:pPr>
      <w:numPr>
        <w:ilvl w:val="3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67CBC"/>
    <w:pPr>
      <w:numPr>
        <w:ilvl w:val="4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CharZnakZnakZnakZnakZnakZnak">
    <w:name w:val="Char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soins0">
    <w:name w:val="msoins"/>
    <w:basedOn w:val="Domylnaczcionkaakapitu"/>
    <w:rsid w:val="00A0653F"/>
  </w:style>
  <w:style w:type="character" w:styleId="Pogrubienie">
    <w:name w:val="Strong"/>
    <w:uiPriority w:val="22"/>
    <w:qFormat/>
    <w:rsid w:val="00A0653F"/>
    <w:rPr>
      <w:b/>
      <w:bCs/>
    </w:rPr>
  </w:style>
  <w:style w:type="paragraph" w:styleId="Zwykytekst">
    <w:name w:val="Plain Text"/>
    <w:basedOn w:val="Normalny"/>
    <w:link w:val="ZwykytekstZnak"/>
    <w:rsid w:val="00A0653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0653F"/>
    <w:rPr>
      <w:rFonts w:ascii="Courier New" w:hAnsi="Courier New"/>
    </w:rPr>
  </w:style>
  <w:style w:type="paragraph" w:customStyle="1" w:styleId="CharZnakZnakZnakZnakZnakZnakZnakZnakZnakZnakZnakZnakZnakZnak">
    <w:name w:val="Char Znak Znak Znak Znak Znak Znak Znak Znak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Znak">
    <w:name w:val="Znak Znak Znak Znak Znak Znak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podstawowywcity1">
    <w:name w:val="Tekst podstawowy wcięty1"/>
    <w:basedOn w:val="Normalny"/>
    <w:link w:val="BodyTextIndentChar"/>
    <w:rsid w:val="00A0653F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link w:val="Tekstpodstawowywcity1"/>
    <w:rsid w:val="00A0653F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0653F"/>
    <w:pPr>
      <w:ind w:firstLine="210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653F"/>
    <w:rPr>
      <w:rFonts w:ascii="Arial" w:hAnsi="Arial"/>
      <w:sz w:val="22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0653F"/>
    <w:rPr>
      <w:rFonts w:ascii="Arial" w:hAnsi="Arial"/>
      <w:sz w:val="22"/>
      <w:szCs w:val="24"/>
    </w:rPr>
  </w:style>
  <w:style w:type="paragraph" w:customStyle="1" w:styleId="CharZnakZnakZnakZnakZnakZnakZnakZnakZnakZnakZnakZnakZnakZnak1ZnakZnakZnakZnakZnakZnakZnakZnakZnakZnakZnakZnak">
    <w:name w:val="Char Znak Znak Znak Znak Znak Znak Znak Znak Znak Znak Znak Znak Znak Znak1 Znak Znak Znak Znak Znak Znak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A0653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apple-converted-space">
    <w:name w:val="apple-converted-space"/>
    <w:rsid w:val="00A0653F"/>
  </w:style>
  <w:style w:type="paragraph" w:customStyle="1" w:styleId="styl0">
    <w:name w:val="styl0"/>
    <w:basedOn w:val="Normalny"/>
    <w:rsid w:val="00A0653F"/>
    <w:pPr>
      <w:tabs>
        <w:tab w:val="center" w:pos="4536"/>
        <w:tab w:val="right" w:pos="9072"/>
      </w:tabs>
      <w:jc w:val="both"/>
    </w:pPr>
    <w:rPr>
      <w:rFonts w:ascii="Times New Roman" w:hAnsi="Times New Roman"/>
      <w:sz w:val="24"/>
      <w:szCs w:val="20"/>
    </w:rPr>
  </w:style>
  <w:style w:type="character" w:customStyle="1" w:styleId="Teksttreci">
    <w:name w:val="Tekst treści_"/>
    <w:link w:val="Teksttreci1"/>
    <w:uiPriority w:val="99"/>
    <w:locked/>
    <w:rsid w:val="00A0653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0653F"/>
    <w:pPr>
      <w:widowControl w:val="0"/>
      <w:shd w:val="clear" w:color="auto" w:fill="FFFFFF"/>
      <w:spacing w:line="322" w:lineRule="exact"/>
      <w:ind w:hanging="720"/>
      <w:jc w:val="both"/>
    </w:pPr>
    <w:rPr>
      <w:rFonts w:cs="Arial"/>
      <w:sz w:val="18"/>
      <w:szCs w:val="18"/>
    </w:rPr>
  </w:style>
  <w:style w:type="character" w:customStyle="1" w:styleId="Nagwek40">
    <w:name w:val="Nagłówek #4_"/>
    <w:link w:val="Nagwek41"/>
    <w:uiPriority w:val="99"/>
    <w:rsid w:val="00A0653F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2">
    <w:name w:val="Tekst treści (2)_"/>
    <w:link w:val="Teksttreci20"/>
    <w:uiPriority w:val="99"/>
    <w:rsid w:val="00A0653F"/>
    <w:rPr>
      <w:rFonts w:ascii="Arial" w:hAnsi="Arial" w:cs="Arial"/>
      <w:i/>
      <w:iCs/>
      <w:sz w:val="16"/>
      <w:szCs w:val="16"/>
      <w:shd w:val="clear" w:color="auto" w:fill="FFFFFF"/>
    </w:rPr>
  </w:style>
  <w:style w:type="character" w:customStyle="1" w:styleId="Teksttreci29pt">
    <w:name w:val="Tekst treści (2) + 9 pt"/>
    <w:aliases w:val="Bez kursywy"/>
    <w:uiPriority w:val="99"/>
    <w:rsid w:val="00A0653F"/>
    <w:rPr>
      <w:rFonts w:ascii="Arial" w:hAnsi="Arial" w:cs="Arial"/>
      <w:i w:val="0"/>
      <w:iCs w:val="0"/>
      <w:sz w:val="18"/>
      <w:szCs w:val="18"/>
      <w:u w:val="none"/>
    </w:rPr>
  </w:style>
  <w:style w:type="character" w:customStyle="1" w:styleId="Teksttreci8pt">
    <w:name w:val="Tekst treści + 8 pt"/>
    <w:aliases w:val="Kursywa20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0">
    <w:name w:val="Tekst treści"/>
    <w:uiPriority w:val="99"/>
    <w:rsid w:val="00A0653F"/>
    <w:rPr>
      <w:rFonts w:ascii="Arial" w:hAnsi="Arial" w:cs="Arial"/>
      <w:sz w:val="18"/>
      <w:szCs w:val="18"/>
      <w:u w:val="single"/>
    </w:rPr>
  </w:style>
  <w:style w:type="character" w:customStyle="1" w:styleId="Teksttreci13">
    <w:name w:val="Tekst treści13"/>
    <w:uiPriority w:val="99"/>
    <w:rsid w:val="00A0653F"/>
  </w:style>
  <w:style w:type="character" w:customStyle="1" w:styleId="Teksttreci8pt13">
    <w:name w:val="Tekst treści + 8 pt13"/>
    <w:aliases w:val="Kursywa19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Kursywa">
    <w:name w:val="Tekst treści + Kursywa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Kursywa5">
    <w:name w:val="Tekst treści + Kursywa5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12">
    <w:name w:val="Tekst treści12"/>
    <w:uiPriority w:val="99"/>
    <w:rsid w:val="00A0653F"/>
  </w:style>
  <w:style w:type="character" w:customStyle="1" w:styleId="Teksttreci8pt12">
    <w:name w:val="Tekst treści + 8 pt12"/>
    <w:aliases w:val="Kursywa18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11">
    <w:name w:val="Tekst treści11"/>
    <w:uiPriority w:val="99"/>
    <w:rsid w:val="00A0653F"/>
  </w:style>
  <w:style w:type="character" w:customStyle="1" w:styleId="TeksttreciKursywa4">
    <w:name w:val="Tekst treści + Kursywa4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10">
    <w:name w:val="Tekst treści10"/>
    <w:uiPriority w:val="99"/>
    <w:rsid w:val="00A0653F"/>
  </w:style>
  <w:style w:type="character" w:customStyle="1" w:styleId="Teksttreci8pt11">
    <w:name w:val="Tekst treści + 8 pt11"/>
    <w:aliases w:val="Kursywa17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Nagwek42">
    <w:name w:val="Nagłówek #4 (2)_"/>
    <w:link w:val="Nagwek421"/>
    <w:uiPriority w:val="99"/>
    <w:rsid w:val="00A0653F"/>
    <w:rPr>
      <w:rFonts w:ascii="Arial" w:hAnsi="Arial" w:cs="Arial"/>
      <w:b/>
      <w:bCs/>
      <w:i/>
      <w:iCs/>
      <w:sz w:val="18"/>
      <w:szCs w:val="18"/>
      <w:shd w:val="clear" w:color="auto" w:fill="FFFFFF"/>
    </w:rPr>
  </w:style>
  <w:style w:type="character" w:customStyle="1" w:styleId="Nagwek420">
    <w:name w:val="Nagłówek #4 (2)"/>
    <w:uiPriority w:val="99"/>
    <w:rsid w:val="00A0653F"/>
    <w:rPr>
      <w:rFonts w:ascii="Arial" w:hAnsi="Arial" w:cs="Arial"/>
      <w:b/>
      <w:bCs/>
      <w:i/>
      <w:iCs/>
      <w:sz w:val="18"/>
      <w:szCs w:val="18"/>
      <w:u w:val="single"/>
    </w:rPr>
  </w:style>
  <w:style w:type="paragraph" w:customStyle="1" w:styleId="Teksttreci20">
    <w:name w:val="Tekst treści (2)"/>
    <w:basedOn w:val="Normalny"/>
    <w:link w:val="Teksttreci2"/>
    <w:uiPriority w:val="99"/>
    <w:rsid w:val="00A0653F"/>
    <w:pPr>
      <w:widowControl w:val="0"/>
      <w:shd w:val="clear" w:color="auto" w:fill="FFFFFF"/>
      <w:spacing w:line="322" w:lineRule="exact"/>
      <w:ind w:hanging="440"/>
      <w:jc w:val="both"/>
    </w:pPr>
    <w:rPr>
      <w:rFonts w:cs="Arial"/>
      <w:i/>
      <w:iCs/>
      <w:sz w:val="16"/>
      <w:szCs w:val="16"/>
    </w:rPr>
  </w:style>
  <w:style w:type="paragraph" w:customStyle="1" w:styleId="Nagwek41">
    <w:name w:val="Nagłówek #41"/>
    <w:basedOn w:val="Normalny"/>
    <w:link w:val="Nagwek40"/>
    <w:uiPriority w:val="99"/>
    <w:rsid w:val="00A0653F"/>
    <w:pPr>
      <w:widowControl w:val="0"/>
      <w:shd w:val="clear" w:color="auto" w:fill="FFFFFF"/>
      <w:spacing w:before="540" w:line="322" w:lineRule="exact"/>
      <w:ind w:hanging="560"/>
      <w:outlineLvl w:val="3"/>
    </w:pPr>
    <w:rPr>
      <w:rFonts w:cs="Arial"/>
      <w:b/>
      <w:bCs/>
      <w:sz w:val="18"/>
      <w:szCs w:val="18"/>
    </w:rPr>
  </w:style>
  <w:style w:type="paragraph" w:customStyle="1" w:styleId="Nagwek421">
    <w:name w:val="Nagłówek #4 (2)1"/>
    <w:basedOn w:val="Normalny"/>
    <w:link w:val="Nagwek42"/>
    <w:uiPriority w:val="99"/>
    <w:rsid w:val="00A0653F"/>
    <w:pPr>
      <w:widowControl w:val="0"/>
      <w:shd w:val="clear" w:color="auto" w:fill="FFFFFF"/>
      <w:spacing w:before="60" w:after="60" w:line="226" w:lineRule="exact"/>
      <w:ind w:hanging="400"/>
      <w:jc w:val="both"/>
      <w:outlineLvl w:val="3"/>
    </w:pPr>
    <w:rPr>
      <w:rFonts w:cs="Arial"/>
      <w:b/>
      <w:bCs/>
      <w:i/>
      <w:iCs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39"/>
    <w:rsid w:val="00D9672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">
    <w:name w:val="1 / 1.1 / 1.1.1112"/>
    <w:basedOn w:val="Bezlisty"/>
    <w:next w:val="111111"/>
    <w:locked/>
    <w:rsid w:val="00A90FAA"/>
    <w:pPr>
      <w:numPr>
        <w:numId w:val="4"/>
      </w:numPr>
    </w:pPr>
  </w:style>
  <w:style w:type="numbering" w:customStyle="1" w:styleId="11111172">
    <w:name w:val="1 / 1.1 / 1.1.172"/>
    <w:basedOn w:val="Bezlisty"/>
    <w:next w:val="111111"/>
    <w:rsid w:val="00A90FAA"/>
    <w:pPr>
      <w:numPr>
        <w:numId w:val="2"/>
      </w:numPr>
    </w:pPr>
  </w:style>
  <w:style w:type="numbering" w:customStyle="1" w:styleId="WWNum102">
    <w:name w:val="WWNum102"/>
    <w:basedOn w:val="Bezlisty"/>
    <w:rsid w:val="003D4F78"/>
  </w:style>
  <w:style w:type="character" w:customStyle="1" w:styleId="Nagwek3Znak">
    <w:name w:val="Nagłówek 3 Znak"/>
    <w:basedOn w:val="Domylnaczcionkaakapitu"/>
    <w:link w:val="Nagwek3"/>
    <w:rsid w:val="00045FCA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045FCA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045FCA"/>
    <w:rPr>
      <w:rFonts w:ascii="Arial" w:hAnsi="Arial" w:cs="Arial"/>
      <w:b/>
      <w:bCs/>
      <w:sz w:val="18"/>
      <w:szCs w:val="18"/>
    </w:rPr>
  </w:style>
  <w:style w:type="character" w:customStyle="1" w:styleId="Nagwek7Znak">
    <w:name w:val="Nagłówek 7 Znak"/>
    <w:basedOn w:val="Domylnaczcionkaakapitu"/>
    <w:link w:val="Nagwek7"/>
    <w:uiPriority w:val="99"/>
    <w:rsid w:val="00045FCA"/>
    <w:rPr>
      <w:rFonts w:ascii="Arial" w:hAnsi="Arial"/>
      <w:sz w:val="22"/>
      <w:szCs w:val="2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45FCA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45FCA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45FCA"/>
    <w:rPr>
      <w:rFonts w:ascii="Arial" w:hAnsi="Arial" w:cs="Arial"/>
      <w:sz w:val="22"/>
      <w:szCs w:val="22"/>
    </w:rPr>
  </w:style>
  <w:style w:type="numbering" w:customStyle="1" w:styleId="WWNum101">
    <w:name w:val="WWNum101"/>
    <w:basedOn w:val="Bezlisty"/>
    <w:rsid w:val="00045FCA"/>
  </w:style>
  <w:style w:type="numbering" w:customStyle="1" w:styleId="1111111121">
    <w:name w:val="1 / 1.1 / 1.1.11121"/>
    <w:basedOn w:val="Bezlisty"/>
    <w:next w:val="111111"/>
    <w:locked/>
    <w:rsid w:val="00045FCA"/>
  </w:style>
  <w:style w:type="numbering" w:customStyle="1" w:styleId="111111721">
    <w:name w:val="1 / 1.1 / 1.1.1721"/>
    <w:basedOn w:val="Bezlisty"/>
    <w:next w:val="111111"/>
    <w:rsid w:val="00045FCA"/>
  </w:style>
  <w:style w:type="paragraph" w:customStyle="1" w:styleId="msonormal0">
    <w:name w:val="msonormal"/>
    <w:basedOn w:val="Normalny"/>
    <w:uiPriority w:val="99"/>
    <w:rsid w:val="00CC49E6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1">
    <w:name w:val="Tekst podstawowy Znak1"/>
    <w:aliases w:val="body text Znak1,UNI-Tekst w tabeli Znak1"/>
    <w:basedOn w:val="Domylnaczcionkaakapitu"/>
    <w:semiHidden/>
    <w:rsid w:val="00CC49E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6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3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52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activity xmlns="0fb901e3-4507-4556-b0a1-f76600d1e6e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3" ma:contentTypeDescription="Utwórz nowy dokument." ma:contentTypeScope="" ma:versionID="b918b893cef938b3cebd45ccaed512ad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51eda88e0d25cb15682361501b07d8c1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0fb901e3-4507-4556-b0a1-f76600d1e6e0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FC453-BD1C-425F-9D2C-875E41898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2CD2CD-E5F3-426F-90AE-43C0ECD373B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D245263-1D6B-46D8-A99D-E9EE4E2C2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881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6157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Sierszuła</dc:creator>
  <cp:lastModifiedBy>Cygan Marta (TD CEN)</cp:lastModifiedBy>
  <cp:revision>4</cp:revision>
  <cp:lastPrinted>2022-11-09T12:38:00Z</cp:lastPrinted>
  <dcterms:created xsi:type="dcterms:W3CDTF">2024-07-03T10:11:00Z</dcterms:created>
  <dcterms:modified xsi:type="dcterms:W3CDTF">2024-07-03T10:14:00Z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/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IsMyDocuments">
    <vt:bool>true</vt:bool>
  </property>
</Properties>
</file>