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C7F0A" w14:textId="77777777" w:rsidR="00A051CB" w:rsidRPr="00F76785" w:rsidRDefault="00A051CB" w:rsidP="00A051CB">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3552750E" w14:textId="77777777" w:rsidR="00A051CB" w:rsidRDefault="00A051CB" w:rsidP="00A051CB">
      <w:pPr>
        <w:spacing w:before="120" w:line="312"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sektorowe</w:t>
      </w:r>
      <w:r>
        <w:rPr>
          <w:rFonts w:eastAsia="Calibri"/>
          <w:b/>
          <w:color w:val="000000"/>
          <w:sz w:val="28"/>
          <w:szCs w:val="28"/>
          <w:lang w:eastAsia="en-US"/>
        </w:rPr>
        <w:t>go</w:t>
      </w:r>
    </w:p>
    <w:p w14:paraId="37616C6F" w14:textId="77777777" w:rsidR="00A051CB" w:rsidRPr="008468AB" w:rsidRDefault="00A051CB" w:rsidP="00A051CB">
      <w:pPr>
        <w:spacing w:before="120" w:line="312" w:lineRule="auto"/>
        <w:jc w:val="center"/>
        <w:rPr>
          <w:rFonts w:eastAsia="Calibri"/>
          <w:b/>
          <w:color w:val="000000"/>
          <w:sz w:val="28"/>
          <w:szCs w:val="28"/>
          <w:u w:val="single"/>
          <w:lang w:eastAsia="en-US"/>
        </w:rPr>
      </w:pPr>
      <w:r w:rsidRPr="00000AF3">
        <w:rPr>
          <w:rFonts w:eastAsia="Calibri"/>
          <w:b/>
          <w:color w:val="000000"/>
          <w:sz w:val="28"/>
          <w:szCs w:val="28"/>
          <w:u w:val="single"/>
          <w:lang w:eastAsia="en-US"/>
        </w:rPr>
        <w:t>objętego ustawą Prawo zamówień publicznych</w:t>
      </w:r>
    </w:p>
    <w:p w14:paraId="2F89A9B4" w14:textId="77777777" w:rsidR="00A051CB" w:rsidRPr="00F76785" w:rsidRDefault="00A051CB" w:rsidP="00A051CB">
      <w:pPr>
        <w:spacing w:before="120" w:line="312"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176164AA" w14:textId="1B119D6E" w:rsidR="00FF3D3D" w:rsidRPr="00386CFA" w:rsidRDefault="00A051CB" w:rsidP="00A051CB">
      <w:pPr>
        <w:spacing w:before="120" w:line="312" w:lineRule="auto"/>
        <w:jc w:val="center"/>
        <w:rPr>
          <w:b/>
          <w:bCs/>
          <w:sz w:val="28"/>
          <w:szCs w:val="28"/>
        </w:rPr>
      </w:pPr>
      <w:r w:rsidRPr="00A051CB">
        <w:rPr>
          <w:rFonts w:eastAsia="Calibri"/>
          <w:b/>
          <w:color w:val="000000"/>
          <w:sz w:val="28"/>
          <w:szCs w:val="28"/>
          <w:lang w:eastAsia="en-US"/>
        </w:rPr>
        <w:t>w celu zawarcia umów ramowych</w:t>
      </w:r>
      <w:r>
        <w:rPr>
          <w:rFonts w:eastAsia="Calibri"/>
          <w:b/>
          <w:color w:val="000000"/>
          <w:sz w:val="28"/>
          <w:szCs w:val="28"/>
          <w:lang w:eastAsia="en-US"/>
        </w:rPr>
        <w:t xml:space="preserve"> </w:t>
      </w:r>
      <w:r>
        <w:rPr>
          <w:rFonts w:eastAsia="Calibri"/>
          <w:b/>
          <w:color w:val="000000"/>
          <w:sz w:val="28"/>
          <w:szCs w:val="28"/>
          <w:lang w:eastAsia="en-US"/>
        </w:rPr>
        <w:br/>
        <w:t xml:space="preserve">pn. </w:t>
      </w:r>
      <w:r w:rsidR="00FF3D3D" w:rsidRPr="00386CFA">
        <w:rPr>
          <w:b/>
          <w:bCs/>
          <w:sz w:val="28"/>
          <w:szCs w:val="28"/>
        </w:rPr>
        <w:t>„</w:t>
      </w:r>
      <w:r w:rsidR="00733B08" w:rsidRPr="00733B08">
        <w:rPr>
          <w:b/>
          <w:bCs/>
          <w:sz w:val="28"/>
          <w:szCs w:val="28"/>
        </w:rPr>
        <w:t>Remont zawiesi naczyń wyciągowych i lin szybowych dla Oddziałów Polskiej Grupy Górniczej S.A. z podziałem na zadani</w:t>
      </w:r>
      <w:r w:rsidR="00733B08">
        <w:rPr>
          <w:b/>
          <w:bCs/>
          <w:sz w:val="28"/>
          <w:szCs w:val="28"/>
        </w:rPr>
        <w:t>a”</w:t>
      </w:r>
      <w:r w:rsidR="00FF3D3D" w:rsidRPr="00386CFA">
        <w:rPr>
          <w:b/>
          <w:bCs/>
          <w:sz w:val="28"/>
          <w:szCs w:val="28"/>
        </w:rPr>
        <w:t>.</w:t>
      </w:r>
    </w:p>
    <w:p w14:paraId="6271EDA8" w14:textId="77777777" w:rsidR="005959C4" w:rsidRPr="005959C4" w:rsidRDefault="005959C4" w:rsidP="005959C4">
      <w:pPr>
        <w:tabs>
          <w:tab w:val="left" w:pos="6428"/>
        </w:tabs>
        <w:spacing w:before="120" w:line="312" w:lineRule="auto"/>
        <w:jc w:val="center"/>
        <w:rPr>
          <w:rFonts w:eastAsia="Calibri"/>
          <w:b/>
          <w:bCs/>
          <w:sz w:val="28"/>
          <w:szCs w:val="28"/>
          <w:lang w:eastAsia="en-US"/>
        </w:rPr>
      </w:pPr>
    </w:p>
    <w:p w14:paraId="5CAF61BC" w14:textId="77777777" w:rsidR="005959C4" w:rsidRPr="005959C4" w:rsidRDefault="005959C4" w:rsidP="005959C4">
      <w:pPr>
        <w:tabs>
          <w:tab w:val="left" w:pos="6428"/>
        </w:tabs>
        <w:spacing w:before="120" w:line="312" w:lineRule="auto"/>
        <w:jc w:val="center"/>
        <w:rPr>
          <w:rFonts w:eastAsia="Calibri"/>
          <w:b/>
          <w:bCs/>
          <w:sz w:val="28"/>
          <w:szCs w:val="28"/>
          <w:lang w:eastAsia="en-US"/>
        </w:rPr>
      </w:pPr>
    </w:p>
    <w:p w14:paraId="48C32B8D" w14:textId="2B9426C8" w:rsidR="005959C4" w:rsidRPr="00386CFA" w:rsidRDefault="005959C4" w:rsidP="005959C4">
      <w:pPr>
        <w:tabs>
          <w:tab w:val="left" w:pos="6428"/>
        </w:tabs>
        <w:spacing w:before="120" w:line="312" w:lineRule="auto"/>
        <w:jc w:val="center"/>
        <w:rPr>
          <w:rFonts w:eastAsia="Calibri"/>
          <w:b/>
          <w:bCs/>
          <w:sz w:val="28"/>
          <w:szCs w:val="28"/>
          <w:lang w:eastAsia="en-US"/>
        </w:rPr>
      </w:pPr>
      <w:r w:rsidRPr="00386CFA">
        <w:rPr>
          <w:rFonts w:eastAsia="Calibri"/>
          <w:b/>
          <w:bCs/>
          <w:sz w:val="28"/>
          <w:szCs w:val="28"/>
          <w:lang w:eastAsia="en-US"/>
        </w:rPr>
        <w:t xml:space="preserve">Nr sprawy: </w:t>
      </w:r>
      <w:r w:rsidR="00733B08">
        <w:rPr>
          <w:rFonts w:eastAsia="Calibri"/>
          <w:b/>
          <w:bCs/>
          <w:sz w:val="28"/>
          <w:szCs w:val="28"/>
          <w:lang w:eastAsia="en-US"/>
        </w:rPr>
        <w:t>412402170</w:t>
      </w:r>
    </w:p>
    <w:p w14:paraId="0B7BFD18" w14:textId="77777777" w:rsidR="00F13DFD" w:rsidRPr="00386CFA" w:rsidRDefault="00F13DFD" w:rsidP="00804500">
      <w:pPr>
        <w:spacing w:before="120" w:line="312" w:lineRule="auto"/>
        <w:jc w:val="both"/>
        <w:rPr>
          <w:rFonts w:eastAsia="Calibri"/>
          <w:sz w:val="28"/>
          <w:szCs w:val="28"/>
          <w:lang w:eastAsia="en-US"/>
        </w:rPr>
      </w:pPr>
    </w:p>
    <w:p w14:paraId="2DA6C29D" w14:textId="77777777" w:rsidR="00F13DFD" w:rsidRPr="00386CFA" w:rsidRDefault="00F13DFD" w:rsidP="00804500">
      <w:pPr>
        <w:spacing w:before="120" w:line="312" w:lineRule="auto"/>
        <w:jc w:val="both"/>
        <w:rPr>
          <w:rFonts w:eastAsia="Calibri"/>
          <w:sz w:val="28"/>
          <w:szCs w:val="28"/>
          <w:lang w:eastAsia="en-US"/>
        </w:rPr>
      </w:pPr>
    </w:p>
    <w:p w14:paraId="7184BB1A" w14:textId="77777777" w:rsidR="00F13DFD" w:rsidRPr="00386CFA" w:rsidRDefault="00F13DFD" w:rsidP="00804500">
      <w:pPr>
        <w:spacing w:before="120" w:line="312" w:lineRule="auto"/>
        <w:jc w:val="both"/>
        <w:rPr>
          <w:rFonts w:eastAsia="Calibri"/>
          <w:color w:val="000000"/>
          <w:sz w:val="28"/>
          <w:szCs w:val="28"/>
          <w:lang w:eastAsia="en-US"/>
        </w:rPr>
      </w:pPr>
    </w:p>
    <w:p w14:paraId="70033EE6" w14:textId="77777777" w:rsidR="0056144A" w:rsidRPr="00E21117" w:rsidRDefault="0056144A" w:rsidP="00872401">
      <w:pPr>
        <w:spacing w:before="120" w:line="312" w:lineRule="auto"/>
        <w:jc w:val="center"/>
        <w:rPr>
          <w:rFonts w:eastAsia="Calibri"/>
          <w:sz w:val="28"/>
          <w:szCs w:val="28"/>
          <w:lang w:eastAsia="en-US"/>
        </w:rPr>
      </w:pPr>
    </w:p>
    <w:p w14:paraId="3F725154" w14:textId="77777777" w:rsidR="00F625E4" w:rsidRPr="00E21117" w:rsidRDefault="00F625E4" w:rsidP="00804500">
      <w:pPr>
        <w:spacing w:before="120" w:line="312" w:lineRule="auto"/>
        <w:jc w:val="both"/>
        <w:rPr>
          <w:rFonts w:eastAsia="Calibri"/>
          <w:sz w:val="24"/>
          <w:szCs w:val="24"/>
          <w:lang w:eastAsia="en-US"/>
        </w:rPr>
      </w:pPr>
    </w:p>
    <w:p w14:paraId="1FA6E453" w14:textId="77777777" w:rsidR="00F13DFD" w:rsidRPr="00E21117" w:rsidRDefault="00F13DFD" w:rsidP="00804500">
      <w:pPr>
        <w:spacing w:before="120" w:line="312" w:lineRule="auto"/>
        <w:jc w:val="both"/>
        <w:rPr>
          <w:rFonts w:eastAsia="Calibri"/>
          <w:sz w:val="24"/>
          <w:szCs w:val="24"/>
          <w:lang w:eastAsia="en-US"/>
        </w:rPr>
      </w:pPr>
    </w:p>
    <w:p w14:paraId="609211B4" w14:textId="77777777" w:rsidR="00F13DFD" w:rsidRPr="00E21117" w:rsidRDefault="00F13DFD" w:rsidP="00804500">
      <w:pPr>
        <w:spacing w:before="120" w:line="312" w:lineRule="auto"/>
        <w:jc w:val="both"/>
        <w:rPr>
          <w:rFonts w:eastAsia="Calibri"/>
          <w:sz w:val="24"/>
          <w:szCs w:val="24"/>
          <w:u w:val="single"/>
          <w:lang w:eastAsia="en-US"/>
        </w:rPr>
      </w:pPr>
      <w:r w:rsidRPr="00E21117">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5EBE0027" w14:textId="77777777" w:rsidR="00ED28D9" w:rsidRDefault="00ED28D9">
          <w:pPr>
            <w:pStyle w:val="Nagwekspisutreci"/>
          </w:pPr>
          <w:r>
            <w:t>Spis treści</w:t>
          </w:r>
        </w:p>
        <w:p w14:paraId="673B8D73" w14:textId="0D38FFAA" w:rsidR="00DB5ABA" w:rsidRDefault="00FD7CB7">
          <w:pPr>
            <w:pStyle w:val="Spistreci1"/>
            <w:tabs>
              <w:tab w:val="right" w:leader="dot" w:pos="9062"/>
            </w:tabs>
            <w:rPr>
              <w:rFonts w:asciiTheme="minorHAnsi" w:eastAsiaTheme="minorEastAsia" w:hAnsiTheme="minorHAnsi" w:cstheme="minorBidi"/>
              <w:noProof/>
              <w:sz w:val="22"/>
              <w:szCs w:val="22"/>
            </w:rPr>
          </w:pPr>
          <w:r>
            <w:fldChar w:fldCharType="begin"/>
          </w:r>
          <w:r w:rsidR="00ED28D9">
            <w:instrText xml:space="preserve"> TOC \o "1-3" \h \z \u </w:instrText>
          </w:r>
          <w:r>
            <w:fldChar w:fldCharType="separate"/>
          </w:r>
          <w:hyperlink w:anchor="_Toc107658513" w:history="1">
            <w:r w:rsidR="00DB5ABA" w:rsidRPr="00BF5B02">
              <w:rPr>
                <w:rStyle w:val="Hipercze"/>
                <w:noProof/>
              </w:rPr>
              <w:t>Część I. Zamawiający:</w:t>
            </w:r>
            <w:r w:rsidR="00DB5ABA">
              <w:rPr>
                <w:noProof/>
                <w:webHidden/>
              </w:rPr>
              <w:tab/>
            </w:r>
            <w:r w:rsidR="00DB5ABA">
              <w:rPr>
                <w:noProof/>
                <w:webHidden/>
              </w:rPr>
              <w:fldChar w:fldCharType="begin"/>
            </w:r>
            <w:r w:rsidR="00DB5ABA">
              <w:rPr>
                <w:noProof/>
                <w:webHidden/>
              </w:rPr>
              <w:instrText xml:space="preserve"> PAGEREF _Toc107658513 \h </w:instrText>
            </w:r>
            <w:r w:rsidR="00DB5ABA">
              <w:rPr>
                <w:noProof/>
                <w:webHidden/>
              </w:rPr>
            </w:r>
            <w:r w:rsidR="00DB5ABA">
              <w:rPr>
                <w:noProof/>
                <w:webHidden/>
              </w:rPr>
              <w:fldChar w:fldCharType="separate"/>
            </w:r>
            <w:r w:rsidR="001971BE">
              <w:rPr>
                <w:noProof/>
                <w:webHidden/>
              </w:rPr>
              <w:t>4</w:t>
            </w:r>
            <w:r w:rsidR="00DB5ABA">
              <w:rPr>
                <w:noProof/>
                <w:webHidden/>
              </w:rPr>
              <w:fldChar w:fldCharType="end"/>
            </w:r>
          </w:hyperlink>
        </w:p>
        <w:p w14:paraId="72AE5A4D" w14:textId="660F3B1C"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14" w:history="1">
            <w:r w:rsidRPr="00BF5B02">
              <w:rPr>
                <w:rStyle w:val="Hipercze"/>
                <w:noProof/>
              </w:rPr>
              <w:t>Część II. Postępowanie</w:t>
            </w:r>
            <w:r>
              <w:rPr>
                <w:noProof/>
                <w:webHidden/>
              </w:rPr>
              <w:tab/>
            </w:r>
            <w:r>
              <w:rPr>
                <w:noProof/>
                <w:webHidden/>
              </w:rPr>
              <w:fldChar w:fldCharType="begin"/>
            </w:r>
            <w:r>
              <w:rPr>
                <w:noProof/>
                <w:webHidden/>
              </w:rPr>
              <w:instrText xml:space="preserve"> PAGEREF _Toc107658514 \h </w:instrText>
            </w:r>
            <w:r>
              <w:rPr>
                <w:noProof/>
                <w:webHidden/>
              </w:rPr>
            </w:r>
            <w:r>
              <w:rPr>
                <w:noProof/>
                <w:webHidden/>
              </w:rPr>
              <w:fldChar w:fldCharType="separate"/>
            </w:r>
            <w:r w:rsidR="001971BE">
              <w:rPr>
                <w:noProof/>
                <w:webHidden/>
              </w:rPr>
              <w:t>4</w:t>
            </w:r>
            <w:r>
              <w:rPr>
                <w:noProof/>
                <w:webHidden/>
              </w:rPr>
              <w:fldChar w:fldCharType="end"/>
            </w:r>
          </w:hyperlink>
        </w:p>
        <w:p w14:paraId="25CB40E6" w14:textId="62A9B8CA"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15" w:history="1">
            <w:r w:rsidRPr="00BF5B02">
              <w:rPr>
                <w:rStyle w:val="Hipercze"/>
                <w:noProof/>
              </w:rPr>
              <w:t>Część III. Przedmiot zamówienia. Termin wykonania.</w:t>
            </w:r>
            <w:r>
              <w:rPr>
                <w:noProof/>
                <w:webHidden/>
              </w:rPr>
              <w:tab/>
            </w:r>
            <w:r>
              <w:rPr>
                <w:noProof/>
                <w:webHidden/>
              </w:rPr>
              <w:fldChar w:fldCharType="begin"/>
            </w:r>
            <w:r>
              <w:rPr>
                <w:noProof/>
                <w:webHidden/>
              </w:rPr>
              <w:instrText xml:space="preserve"> PAGEREF _Toc107658515 \h </w:instrText>
            </w:r>
            <w:r>
              <w:rPr>
                <w:noProof/>
                <w:webHidden/>
              </w:rPr>
            </w:r>
            <w:r>
              <w:rPr>
                <w:noProof/>
                <w:webHidden/>
              </w:rPr>
              <w:fldChar w:fldCharType="separate"/>
            </w:r>
            <w:r w:rsidR="001971BE">
              <w:rPr>
                <w:noProof/>
                <w:webHidden/>
              </w:rPr>
              <w:t>5</w:t>
            </w:r>
            <w:r>
              <w:rPr>
                <w:noProof/>
                <w:webHidden/>
              </w:rPr>
              <w:fldChar w:fldCharType="end"/>
            </w:r>
          </w:hyperlink>
        </w:p>
        <w:p w14:paraId="01857407" w14:textId="6C7E96DC"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16" w:history="1">
            <w:r w:rsidRPr="00BF5B02">
              <w:rPr>
                <w:rStyle w:val="Hipercze"/>
                <w:noProof/>
              </w:rPr>
              <w:t>Część IV. Oferty częściowe, zamówienia podobne, opcja</w:t>
            </w:r>
            <w:r>
              <w:rPr>
                <w:noProof/>
                <w:webHidden/>
              </w:rPr>
              <w:tab/>
            </w:r>
            <w:r>
              <w:rPr>
                <w:noProof/>
                <w:webHidden/>
              </w:rPr>
              <w:fldChar w:fldCharType="begin"/>
            </w:r>
            <w:r>
              <w:rPr>
                <w:noProof/>
                <w:webHidden/>
              </w:rPr>
              <w:instrText xml:space="preserve"> PAGEREF _Toc107658516 \h </w:instrText>
            </w:r>
            <w:r>
              <w:rPr>
                <w:noProof/>
                <w:webHidden/>
              </w:rPr>
            </w:r>
            <w:r>
              <w:rPr>
                <w:noProof/>
                <w:webHidden/>
              </w:rPr>
              <w:fldChar w:fldCharType="separate"/>
            </w:r>
            <w:r w:rsidR="001971BE">
              <w:rPr>
                <w:noProof/>
                <w:webHidden/>
              </w:rPr>
              <w:t>5</w:t>
            </w:r>
            <w:r>
              <w:rPr>
                <w:noProof/>
                <w:webHidden/>
              </w:rPr>
              <w:fldChar w:fldCharType="end"/>
            </w:r>
          </w:hyperlink>
        </w:p>
        <w:p w14:paraId="77C0D40E" w14:textId="592CD899"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17" w:history="1">
            <w:r w:rsidRPr="00BF5B02">
              <w:rPr>
                <w:rStyle w:val="Hipercze"/>
                <w:noProof/>
              </w:rPr>
              <w:t>Część V. Kwalifikacja podmiotowa wykonawców</w:t>
            </w:r>
            <w:r>
              <w:rPr>
                <w:noProof/>
                <w:webHidden/>
              </w:rPr>
              <w:tab/>
            </w:r>
            <w:r>
              <w:rPr>
                <w:noProof/>
                <w:webHidden/>
              </w:rPr>
              <w:fldChar w:fldCharType="begin"/>
            </w:r>
            <w:r>
              <w:rPr>
                <w:noProof/>
                <w:webHidden/>
              </w:rPr>
              <w:instrText xml:space="preserve"> PAGEREF _Toc107658517 \h </w:instrText>
            </w:r>
            <w:r>
              <w:rPr>
                <w:noProof/>
                <w:webHidden/>
              </w:rPr>
            </w:r>
            <w:r>
              <w:rPr>
                <w:noProof/>
                <w:webHidden/>
              </w:rPr>
              <w:fldChar w:fldCharType="separate"/>
            </w:r>
            <w:r w:rsidR="001971BE">
              <w:rPr>
                <w:noProof/>
                <w:webHidden/>
              </w:rPr>
              <w:t>5</w:t>
            </w:r>
            <w:r>
              <w:rPr>
                <w:noProof/>
                <w:webHidden/>
              </w:rPr>
              <w:fldChar w:fldCharType="end"/>
            </w:r>
          </w:hyperlink>
        </w:p>
        <w:p w14:paraId="3B942109" w14:textId="10E6264B"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18" w:history="1">
            <w:r w:rsidRPr="00BF5B02">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_Toc107658518 \h </w:instrText>
            </w:r>
            <w:r>
              <w:rPr>
                <w:noProof/>
                <w:webHidden/>
              </w:rPr>
            </w:r>
            <w:r>
              <w:rPr>
                <w:noProof/>
                <w:webHidden/>
              </w:rPr>
              <w:fldChar w:fldCharType="separate"/>
            </w:r>
            <w:r w:rsidR="001971BE">
              <w:rPr>
                <w:noProof/>
                <w:webHidden/>
              </w:rPr>
              <w:t>7</w:t>
            </w:r>
            <w:r>
              <w:rPr>
                <w:noProof/>
                <w:webHidden/>
              </w:rPr>
              <w:fldChar w:fldCharType="end"/>
            </w:r>
          </w:hyperlink>
        </w:p>
        <w:p w14:paraId="3CC436B4" w14:textId="0B789726"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19" w:history="1">
            <w:r w:rsidRPr="00BF5B02">
              <w:rPr>
                <w:rStyle w:val="Hipercze"/>
                <w:noProof/>
              </w:rPr>
              <w:t>Część VII. Udostępnienie zasobów</w:t>
            </w:r>
            <w:r>
              <w:rPr>
                <w:noProof/>
                <w:webHidden/>
              </w:rPr>
              <w:tab/>
            </w:r>
            <w:r>
              <w:rPr>
                <w:noProof/>
                <w:webHidden/>
              </w:rPr>
              <w:fldChar w:fldCharType="begin"/>
            </w:r>
            <w:r>
              <w:rPr>
                <w:noProof/>
                <w:webHidden/>
              </w:rPr>
              <w:instrText xml:space="preserve"> PAGEREF _Toc107658519 \h </w:instrText>
            </w:r>
            <w:r>
              <w:rPr>
                <w:noProof/>
                <w:webHidden/>
              </w:rPr>
            </w:r>
            <w:r>
              <w:rPr>
                <w:noProof/>
                <w:webHidden/>
              </w:rPr>
              <w:fldChar w:fldCharType="separate"/>
            </w:r>
            <w:r w:rsidR="001971BE">
              <w:rPr>
                <w:noProof/>
                <w:webHidden/>
              </w:rPr>
              <w:t>7</w:t>
            </w:r>
            <w:r>
              <w:rPr>
                <w:noProof/>
                <w:webHidden/>
              </w:rPr>
              <w:fldChar w:fldCharType="end"/>
            </w:r>
          </w:hyperlink>
        </w:p>
        <w:p w14:paraId="4E736876" w14:textId="5BB1D590"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20" w:history="1">
            <w:r w:rsidRPr="00BF5B02">
              <w:rPr>
                <w:rStyle w:val="Hipercze"/>
                <w:noProof/>
              </w:rPr>
              <w:t>Część VIII. JEDZ. Podmiotowe środki dowodowe.</w:t>
            </w:r>
            <w:r>
              <w:rPr>
                <w:noProof/>
                <w:webHidden/>
              </w:rPr>
              <w:tab/>
            </w:r>
            <w:r>
              <w:rPr>
                <w:noProof/>
                <w:webHidden/>
              </w:rPr>
              <w:fldChar w:fldCharType="begin"/>
            </w:r>
            <w:r>
              <w:rPr>
                <w:noProof/>
                <w:webHidden/>
              </w:rPr>
              <w:instrText xml:space="preserve"> PAGEREF _Toc107658520 \h </w:instrText>
            </w:r>
            <w:r>
              <w:rPr>
                <w:noProof/>
                <w:webHidden/>
              </w:rPr>
            </w:r>
            <w:r>
              <w:rPr>
                <w:noProof/>
                <w:webHidden/>
              </w:rPr>
              <w:fldChar w:fldCharType="separate"/>
            </w:r>
            <w:r w:rsidR="001971BE">
              <w:rPr>
                <w:noProof/>
                <w:webHidden/>
              </w:rPr>
              <w:t>7</w:t>
            </w:r>
            <w:r>
              <w:rPr>
                <w:noProof/>
                <w:webHidden/>
              </w:rPr>
              <w:fldChar w:fldCharType="end"/>
            </w:r>
          </w:hyperlink>
        </w:p>
        <w:p w14:paraId="3C7B653D" w14:textId="48E364A8"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21" w:history="1">
            <w:r w:rsidRPr="00BF5B02">
              <w:rPr>
                <w:rStyle w:val="Hipercze"/>
                <w:noProof/>
              </w:rPr>
              <w:t>Część IX. Przedmiotowe środki dowodowe</w:t>
            </w:r>
            <w:r>
              <w:rPr>
                <w:noProof/>
                <w:webHidden/>
              </w:rPr>
              <w:tab/>
            </w:r>
            <w:r>
              <w:rPr>
                <w:noProof/>
                <w:webHidden/>
              </w:rPr>
              <w:fldChar w:fldCharType="begin"/>
            </w:r>
            <w:r>
              <w:rPr>
                <w:noProof/>
                <w:webHidden/>
              </w:rPr>
              <w:instrText xml:space="preserve"> PAGEREF _Toc107658521 \h </w:instrText>
            </w:r>
            <w:r>
              <w:rPr>
                <w:noProof/>
                <w:webHidden/>
              </w:rPr>
            </w:r>
            <w:r>
              <w:rPr>
                <w:noProof/>
                <w:webHidden/>
              </w:rPr>
              <w:fldChar w:fldCharType="separate"/>
            </w:r>
            <w:r w:rsidR="001971BE">
              <w:rPr>
                <w:noProof/>
                <w:webHidden/>
              </w:rPr>
              <w:t>10</w:t>
            </w:r>
            <w:r>
              <w:rPr>
                <w:noProof/>
                <w:webHidden/>
              </w:rPr>
              <w:fldChar w:fldCharType="end"/>
            </w:r>
          </w:hyperlink>
        </w:p>
        <w:p w14:paraId="64E79DFD" w14:textId="53AD5547"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22" w:history="1">
            <w:r w:rsidRPr="00BF5B02">
              <w:rPr>
                <w:rStyle w:val="Hipercze"/>
                <w:noProof/>
              </w:rPr>
              <w:t>Część X. Podwykonawstwo</w:t>
            </w:r>
            <w:r>
              <w:rPr>
                <w:noProof/>
                <w:webHidden/>
              </w:rPr>
              <w:tab/>
            </w:r>
            <w:r>
              <w:rPr>
                <w:noProof/>
                <w:webHidden/>
              </w:rPr>
              <w:fldChar w:fldCharType="begin"/>
            </w:r>
            <w:r>
              <w:rPr>
                <w:noProof/>
                <w:webHidden/>
              </w:rPr>
              <w:instrText xml:space="preserve"> PAGEREF _Toc107658522 \h </w:instrText>
            </w:r>
            <w:r>
              <w:rPr>
                <w:noProof/>
                <w:webHidden/>
              </w:rPr>
            </w:r>
            <w:r>
              <w:rPr>
                <w:noProof/>
                <w:webHidden/>
              </w:rPr>
              <w:fldChar w:fldCharType="separate"/>
            </w:r>
            <w:r w:rsidR="001971BE">
              <w:rPr>
                <w:noProof/>
                <w:webHidden/>
              </w:rPr>
              <w:t>10</w:t>
            </w:r>
            <w:r>
              <w:rPr>
                <w:noProof/>
                <w:webHidden/>
              </w:rPr>
              <w:fldChar w:fldCharType="end"/>
            </w:r>
          </w:hyperlink>
        </w:p>
        <w:p w14:paraId="24A4E208" w14:textId="07C33F9E"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23" w:history="1">
            <w:r w:rsidRPr="00BF5B02">
              <w:rPr>
                <w:rStyle w:val="Hipercze"/>
                <w:noProof/>
              </w:rPr>
              <w:t>Część XI. Wadium</w:t>
            </w:r>
            <w:r>
              <w:rPr>
                <w:noProof/>
                <w:webHidden/>
              </w:rPr>
              <w:tab/>
            </w:r>
            <w:r>
              <w:rPr>
                <w:noProof/>
                <w:webHidden/>
              </w:rPr>
              <w:fldChar w:fldCharType="begin"/>
            </w:r>
            <w:r>
              <w:rPr>
                <w:noProof/>
                <w:webHidden/>
              </w:rPr>
              <w:instrText xml:space="preserve"> PAGEREF _Toc107658523 \h </w:instrText>
            </w:r>
            <w:r>
              <w:rPr>
                <w:noProof/>
                <w:webHidden/>
              </w:rPr>
            </w:r>
            <w:r>
              <w:rPr>
                <w:noProof/>
                <w:webHidden/>
              </w:rPr>
              <w:fldChar w:fldCharType="separate"/>
            </w:r>
            <w:r w:rsidR="001971BE">
              <w:rPr>
                <w:noProof/>
                <w:webHidden/>
              </w:rPr>
              <w:t>10</w:t>
            </w:r>
            <w:r>
              <w:rPr>
                <w:noProof/>
                <w:webHidden/>
              </w:rPr>
              <w:fldChar w:fldCharType="end"/>
            </w:r>
          </w:hyperlink>
        </w:p>
        <w:p w14:paraId="64800EB1" w14:textId="1E43853A"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24" w:history="1">
            <w:r w:rsidRPr="00BF5B02">
              <w:rPr>
                <w:rStyle w:val="Hipercze"/>
                <w:noProof/>
              </w:rPr>
              <w:t>Część XII. Opis sposobu przygotowania oferty</w:t>
            </w:r>
            <w:r>
              <w:rPr>
                <w:noProof/>
                <w:webHidden/>
              </w:rPr>
              <w:tab/>
            </w:r>
            <w:r>
              <w:rPr>
                <w:noProof/>
                <w:webHidden/>
              </w:rPr>
              <w:fldChar w:fldCharType="begin"/>
            </w:r>
            <w:r>
              <w:rPr>
                <w:noProof/>
                <w:webHidden/>
              </w:rPr>
              <w:instrText xml:space="preserve"> PAGEREF _Toc107658524 \h </w:instrText>
            </w:r>
            <w:r>
              <w:rPr>
                <w:noProof/>
                <w:webHidden/>
              </w:rPr>
            </w:r>
            <w:r>
              <w:rPr>
                <w:noProof/>
                <w:webHidden/>
              </w:rPr>
              <w:fldChar w:fldCharType="separate"/>
            </w:r>
            <w:r w:rsidR="001971BE">
              <w:rPr>
                <w:noProof/>
                <w:webHidden/>
              </w:rPr>
              <w:t>10</w:t>
            </w:r>
            <w:r>
              <w:rPr>
                <w:noProof/>
                <w:webHidden/>
              </w:rPr>
              <w:fldChar w:fldCharType="end"/>
            </w:r>
          </w:hyperlink>
        </w:p>
        <w:p w14:paraId="1FC08893" w14:textId="79EFFF9E"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25" w:history="1">
            <w:r w:rsidRPr="00BF5B02">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_Toc107658525 \h </w:instrText>
            </w:r>
            <w:r>
              <w:rPr>
                <w:noProof/>
                <w:webHidden/>
              </w:rPr>
            </w:r>
            <w:r>
              <w:rPr>
                <w:noProof/>
                <w:webHidden/>
              </w:rPr>
              <w:fldChar w:fldCharType="separate"/>
            </w:r>
            <w:r w:rsidR="001971BE">
              <w:rPr>
                <w:noProof/>
                <w:webHidden/>
              </w:rPr>
              <w:t>13</w:t>
            </w:r>
            <w:r>
              <w:rPr>
                <w:noProof/>
                <w:webHidden/>
              </w:rPr>
              <w:fldChar w:fldCharType="end"/>
            </w:r>
          </w:hyperlink>
        </w:p>
        <w:p w14:paraId="384434F0" w14:textId="15FF5F52"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26" w:history="1">
            <w:r w:rsidRPr="00BF5B02">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_Toc107658526 \h </w:instrText>
            </w:r>
            <w:r>
              <w:rPr>
                <w:noProof/>
                <w:webHidden/>
              </w:rPr>
            </w:r>
            <w:r>
              <w:rPr>
                <w:noProof/>
                <w:webHidden/>
              </w:rPr>
              <w:fldChar w:fldCharType="separate"/>
            </w:r>
            <w:r w:rsidR="001971BE">
              <w:rPr>
                <w:noProof/>
                <w:webHidden/>
              </w:rPr>
              <w:t>13</w:t>
            </w:r>
            <w:r>
              <w:rPr>
                <w:noProof/>
                <w:webHidden/>
              </w:rPr>
              <w:fldChar w:fldCharType="end"/>
            </w:r>
          </w:hyperlink>
        </w:p>
        <w:p w14:paraId="2BAFA43F" w14:textId="589F9F66"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27" w:history="1">
            <w:r w:rsidRPr="00BF5B02">
              <w:rPr>
                <w:rStyle w:val="Hipercze"/>
                <w:noProof/>
              </w:rPr>
              <w:t>Część XV. Opis sposobu obliczenia ceny</w:t>
            </w:r>
            <w:r>
              <w:rPr>
                <w:noProof/>
                <w:webHidden/>
              </w:rPr>
              <w:tab/>
            </w:r>
            <w:r>
              <w:rPr>
                <w:noProof/>
                <w:webHidden/>
              </w:rPr>
              <w:fldChar w:fldCharType="begin"/>
            </w:r>
            <w:r>
              <w:rPr>
                <w:noProof/>
                <w:webHidden/>
              </w:rPr>
              <w:instrText xml:space="preserve"> PAGEREF _Toc107658527 \h </w:instrText>
            </w:r>
            <w:r>
              <w:rPr>
                <w:noProof/>
                <w:webHidden/>
              </w:rPr>
            </w:r>
            <w:r>
              <w:rPr>
                <w:noProof/>
                <w:webHidden/>
              </w:rPr>
              <w:fldChar w:fldCharType="separate"/>
            </w:r>
            <w:r w:rsidR="001971BE">
              <w:rPr>
                <w:noProof/>
                <w:webHidden/>
              </w:rPr>
              <w:t>14</w:t>
            </w:r>
            <w:r>
              <w:rPr>
                <w:noProof/>
                <w:webHidden/>
              </w:rPr>
              <w:fldChar w:fldCharType="end"/>
            </w:r>
          </w:hyperlink>
        </w:p>
        <w:p w14:paraId="0C3CBC30" w14:textId="33241D0F"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28" w:history="1">
            <w:r w:rsidRPr="00BF5B02">
              <w:rPr>
                <w:rStyle w:val="Hipercze"/>
                <w:noProof/>
              </w:rPr>
              <w:t>Część XVI. Kryteria oceny ofert</w:t>
            </w:r>
            <w:r>
              <w:rPr>
                <w:noProof/>
                <w:webHidden/>
              </w:rPr>
              <w:tab/>
            </w:r>
            <w:r>
              <w:rPr>
                <w:noProof/>
                <w:webHidden/>
              </w:rPr>
              <w:fldChar w:fldCharType="begin"/>
            </w:r>
            <w:r>
              <w:rPr>
                <w:noProof/>
                <w:webHidden/>
              </w:rPr>
              <w:instrText xml:space="preserve"> PAGEREF _Toc107658528 \h </w:instrText>
            </w:r>
            <w:r>
              <w:rPr>
                <w:noProof/>
                <w:webHidden/>
              </w:rPr>
            </w:r>
            <w:r>
              <w:rPr>
                <w:noProof/>
                <w:webHidden/>
              </w:rPr>
              <w:fldChar w:fldCharType="separate"/>
            </w:r>
            <w:r w:rsidR="001971BE">
              <w:rPr>
                <w:noProof/>
                <w:webHidden/>
              </w:rPr>
              <w:t>14</w:t>
            </w:r>
            <w:r>
              <w:rPr>
                <w:noProof/>
                <w:webHidden/>
              </w:rPr>
              <w:fldChar w:fldCharType="end"/>
            </w:r>
          </w:hyperlink>
        </w:p>
        <w:p w14:paraId="110C32DD" w14:textId="1D19F014"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29" w:history="1">
            <w:r w:rsidRPr="00BF5B02">
              <w:rPr>
                <w:rStyle w:val="Hipercze"/>
                <w:noProof/>
              </w:rPr>
              <w:t>Część XVII. Aukcja elektroniczna</w:t>
            </w:r>
            <w:r>
              <w:rPr>
                <w:noProof/>
                <w:webHidden/>
              </w:rPr>
              <w:tab/>
            </w:r>
            <w:r>
              <w:rPr>
                <w:noProof/>
                <w:webHidden/>
              </w:rPr>
              <w:fldChar w:fldCharType="begin"/>
            </w:r>
            <w:r>
              <w:rPr>
                <w:noProof/>
                <w:webHidden/>
              </w:rPr>
              <w:instrText xml:space="preserve"> PAGEREF _Toc107658529 \h </w:instrText>
            </w:r>
            <w:r>
              <w:rPr>
                <w:noProof/>
                <w:webHidden/>
              </w:rPr>
            </w:r>
            <w:r>
              <w:rPr>
                <w:noProof/>
                <w:webHidden/>
              </w:rPr>
              <w:fldChar w:fldCharType="separate"/>
            </w:r>
            <w:r w:rsidR="001971BE">
              <w:rPr>
                <w:noProof/>
                <w:webHidden/>
              </w:rPr>
              <w:t>14</w:t>
            </w:r>
            <w:r>
              <w:rPr>
                <w:noProof/>
                <w:webHidden/>
              </w:rPr>
              <w:fldChar w:fldCharType="end"/>
            </w:r>
          </w:hyperlink>
        </w:p>
        <w:p w14:paraId="1C080F52" w14:textId="5870EFAC"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30" w:history="1">
            <w:r w:rsidRPr="00BF5B02">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_Toc107658530 \h </w:instrText>
            </w:r>
            <w:r>
              <w:rPr>
                <w:noProof/>
                <w:webHidden/>
              </w:rPr>
            </w:r>
            <w:r>
              <w:rPr>
                <w:noProof/>
                <w:webHidden/>
              </w:rPr>
              <w:fldChar w:fldCharType="separate"/>
            </w:r>
            <w:r w:rsidR="001971BE">
              <w:rPr>
                <w:noProof/>
                <w:webHidden/>
              </w:rPr>
              <w:t>15</w:t>
            </w:r>
            <w:r>
              <w:rPr>
                <w:noProof/>
                <w:webHidden/>
              </w:rPr>
              <w:fldChar w:fldCharType="end"/>
            </w:r>
          </w:hyperlink>
        </w:p>
        <w:p w14:paraId="7C4077C1" w14:textId="55AF8C72"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31" w:history="1">
            <w:r w:rsidRPr="00BF5B02">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_Toc107658531 \h </w:instrText>
            </w:r>
            <w:r>
              <w:rPr>
                <w:noProof/>
                <w:webHidden/>
              </w:rPr>
            </w:r>
            <w:r>
              <w:rPr>
                <w:noProof/>
                <w:webHidden/>
              </w:rPr>
              <w:fldChar w:fldCharType="separate"/>
            </w:r>
            <w:r w:rsidR="001971BE">
              <w:rPr>
                <w:noProof/>
                <w:webHidden/>
              </w:rPr>
              <w:t>15</w:t>
            </w:r>
            <w:r>
              <w:rPr>
                <w:noProof/>
                <w:webHidden/>
              </w:rPr>
              <w:fldChar w:fldCharType="end"/>
            </w:r>
          </w:hyperlink>
        </w:p>
        <w:p w14:paraId="503F2571" w14:textId="3BA14E49"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32" w:history="1">
            <w:r w:rsidRPr="00BF5B02">
              <w:rPr>
                <w:rStyle w:val="Hipercze"/>
                <w:noProof/>
              </w:rPr>
              <w:t>Część XX. Istotne postanowienia umowy</w:t>
            </w:r>
            <w:r>
              <w:rPr>
                <w:noProof/>
                <w:webHidden/>
              </w:rPr>
              <w:tab/>
            </w:r>
            <w:r>
              <w:rPr>
                <w:noProof/>
                <w:webHidden/>
              </w:rPr>
              <w:fldChar w:fldCharType="begin"/>
            </w:r>
            <w:r>
              <w:rPr>
                <w:noProof/>
                <w:webHidden/>
              </w:rPr>
              <w:instrText xml:space="preserve"> PAGEREF _Toc107658532 \h </w:instrText>
            </w:r>
            <w:r>
              <w:rPr>
                <w:noProof/>
                <w:webHidden/>
              </w:rPr>
            </w:r>
            <w:r>
              <w:rPr>
                <w:noProof/>
                <w:webHidden/>
              </w:rPr>
              <w:fldChar w:fldCharType="separate"/>
            </w:r>
            <w:r w:rsidR="001971BE">
              <w:rPr>
                <w:noProof/>
                <w:webHidden/>
              </w:rPr>
              <w:t>15</w:t>
            </w:r>
            <w:r>
              <w:rPr>
                <w:noProof/>
                <w:webHidden/>
              </w:rPr>
              <w:fldChar w:fldCharType="end"/>
            </w:r>
          </w:hyperlink>
        </w:p>
        <w:p w14:paraId="218C437C" w14:textId="14E5FBDF"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33" w:history="1">
            <w:r w:rsidRPr="00BF5B02">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_Toc107658533 \h </w:instrText>
            </w:r>
            <w:r>
              <w:rPr>
                <w:noProof/>
                <w:webHidden/>
              </w:rPr>
            </w:r>
            <w:r>
              <w:rPr>
                <w:noProof/>
                <w:webHidden/>
              </w:rPr>
              <w:fldChar w:fldCharType="separate"/>
            </w:r>
            <w:r w:rsidR="001971BE">
              <w:rPr>
                <w:noProof/>
                <w:webHidden/>
              </w:rPr>
              <w:t>15</w:t>
            </w:r>
            <w:r>
              <w:rPr>
                <w:noProof/>
                <w:webHidden/>
              </w:rPr>
              <w:fldChar w:fldCharType="end"/>
            </w:r>
          </w:hyperlink>
        </w:p>
        <w:p w14:paraId="1D05A0F3" w14:textId="4ED8DC2E"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34" w:history="1">
            <w:r w:rsidRPr="00BF5B02">
              <w:rPr>
                <w:rStyle w:val="Hipercze"/>
                <w:noProof/>
              </w:rPr>
              <w:t>Część XXII. Pouczenie o środkach ochrony prawnej.</w:t>
            </w:r>
            <w:r>
              <w:rPr>
                <w:noProof/>
                <w:webHidden/>
              </w:rPr>
              <w:tab/>
            </w:r>
            <w:r>
              <w:rPr>
                <w:noProof/>
                <w:webHidden/>
              </w:rPr>
              <w:fldChar w:fldCharType="begin"/>
            </w:r>
            <w:r>
              <w:rPr>
                <w:noProof/>
                <w:webHidden/>
              </w:rPr>
              <w:instrText xml:space="preserve"> PAGEREF _Toc107658534 \h </w:instrText>
            </w:r>
            <w:r>
              <w:rPr>
                <w:noProof/>
                <w:webHidden/>
              </w:rPr>
            </w:r>
            <w:r>
              <w:rPr>
                <w:noProof/>
                <w:webHidden/>
              </w:rPr>
              <w:fldChar w:fldCharType="separate"/>
            </w:r>
            <w:r w:rsidR="001971BE">
              <w:rPr>
                <w:noProof/>
                <w:webHidden/>
              </w:rPr>
              <w:t>15</w:t>
            </w:r>
            <w:r>
              <w:rPr>
                <w:noProof/>
                <w:webHidden/>
              </w:rPr>
              <w:fldChar w:fldCharType="end"/>
            </w:r>
          </w:hyperlink>
        </w:p>
        <w:p w14:paraId="7BFC46E4" w14:textId="0740E8BE"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35" w:history="1">
            <w:r w:rsidRPr="00BF5B02">
              <w:rPr>
                <w:rStyle w:val="Hipercze"/>
                <w:noProof/>
              </w:rPr>
              <w:t>Wykaz załączników</w:t>
            </w:r>
            <w:r>
              <w:rPr>
                <w:noProof/>
                <w:webHidden/>
              </w:rPr>
              <w:tab/>
            </w:r>
            <w:r>
              <w:rPr>
                <w:noProof/>
                <w:webHidden/>
              </w:rPr>
              <w:fldChar w:fldCharType="begin"/>
            </w:r>
            <w:r>
              <w:rPr>
                <w:noProof/>
                <w:webHidden/>
              </w:rPr>
              <w:instrText xml:space="preserve"> PAGEREF _Toc107658535 \h </w:instrText>
            </w:r>
            <w:r>
              <w:rPr>
                <w:noProof/>
                <w:webHidden/>
              </w:rPr>
            </w:r>
            <w:r>
              <w:rPr>
                <w:noProof/>
                <w:webHidden/>
              </w:rPr>
              <w:fldChar w:fldCharType="separate"/>
            </w:r>
            <w:r w:rsidR="001971BE">
              <w:rPr>
                <w:noProof/>
                <w:webHidden/>
              </w:rPr>
              <w:t>15</w:t>
            </w:r>
            <w:r>
              <w:rPr>
                <w:noProof/>
                <w:webHidden/>
              </w:rPr>
              <w:fldChar w:fldCharType="end"/>
            </w:r>
          </w:hyperlink>
        </w:p>
        <w:p w14:paraId="18389703" w14:textId="4A3A2B6A"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36" w:history="1">
            <w:r w:rsidRPr="00BF5B02">
              <w:rPr>
                <w:rStyle w:val="Hipercze"/>
                <w:noProof/>
              </w:rPr>
              <w:t>Załącznik nr 1 do SWZ „Szczegółowy Opis Przedmiotu Zamówienia”</w:t>
            </w:r>
            <w:r>
              <w:rPr>
                <w:noProof/>
                <w:webHidden/>
              </w:rPr>
              <w:tab/>
            </w:r>
            <w:r>
              <w:rPr>
                <w:noProof/>
                <w:webHidden/>
              </w:rPr>
              <w:fldChar w:fldCharType="begin"/>
            </w:r>
            <w:r>
              <w:rPr>
                <w:noProof/>
                <w:webHidden/>
              </w:rPr>
              <w:instrText xml:space="preserve"> PAGEREF _Toc107658536 \h </w:instrText>
            </w:r>
            <w:r>
              <w:rPr>
                <w:noProof/>
                <w:webHidden/>
              </w:rPr>
            </w:r>
            <w:r>
              <w:rPr>
                <w:noProof/>
                <w:webHidden/>
              </w:rPr>
              <w:fldChar w:fldCharType="separate"/>
            </w:r>
            <w:r w:rsidR="001971BE">
              <w:rPr>
                <w:noProof/>
                <w:webHidden/>
              </w:rPr>
              <w:t>16</w:t>
            </w:r>
            <w:r>
              <w:rPr>
                <w:noProof/>
                <w:webHidden/>
              </w:rPr>
              <w:fldChar w:fldCharType="end"/>
            </w:r>
          </w:hyperlink>
        </w:p>
        <w:p w14:paraId="4E05FD12" w14:textId="06E2F6C0"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37" w:history="1">
            <w:r w:rsidRPr="00BF5B02">
              <w:rPr>
                <w:rStyle w:val="Hipercze"/>
                <w:noProof/>
              </w:rPr>
              <w:t>Załącznik nr 1.1 do SWZ „Przedmiot Zamówienia”</w:t>
            </w:r>
            <w:r>
              <w:rPr>
                <w:noProof/>
                <w:webHidden/>
              </w:rPr>
              <w:tab/>
            </w:r>
            <w:r>
              <w:rPr>
                <w:noProof/>
                <w:webHidden/>
              </w:rPr>
              <w:fldChar w:fldCharType="begin"/>
            </w:r>
            <w:r>
              <w:rPr>
                <w:noProof/>
                <w:webHidden/>
              </w:rPr>
              <w:instrText xml:space="preserve"> PAGEREF _Toc107658537 \h </w:instrText>
            </w:r>
            <w:r>
              <w:rPr>
                <w:noProof/>
                <w:webHidden/>
              </w:rPr>
            </w:r>
            <w:r>
              <w:rPr>
                <w:noProof/>
                <w:webHidden/>
              </w:rPr>
              <w:fldChar w:fldCharType="separate"/>
            </w:r>
            <w:r w:rsidR="001971BE">
              <w:rPr>
                <w:noProof/>
                <w:webHidden/>
              </w:rPr>
              <w:t>16</w:t>
            </w:r>
            <w:r>
              <w:rPr>
                <w:noProof/>
                <w:webHidden/>
              </w:rPr>
              <w:fldChar w:fldCharType="end"/>
            </w:r>
          </w:hyperlink>
        </w:p>
        <w:p w14:paraId="56CA711B" w14:textId="21A02CBF"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38" w:history="1">
            <w:r w:rsidRPr="00BF5B02">
              <w:rPr>
                <w:rStyle w:val="Hipercze"/>
                <w:noProof/>
              </w:rPr>
              <w:t>Załącznik nr 1.2 do SWZ „Warunki gwarancji”</w:t>
            </w:r>
            <w:r>
              <w:rPr>
                <w:noProof/>
                <w:webHidden/>
              </w:rPr>
              <w:tab/>
            </w:r>
            <w:r>
              <w:rPr>
                <w:noProof/>
                <w:webHidden/>
              </w:rPr>
              <w:fldChar w:fldCharType="begin"/>
            </w:r>
            <w:r>
              <w:rPr>
                <w:noProof/>
                <w:webHidden/>
              </w:rPr>
              <w:instrText xml:space="preserve"> PAGEREF _Toc107658538 \h </w:instrText>
            </w:r>
            <w:r>
              <w:rPr>
                <w:noProof/>
                <w:webHidden/>
              </w:rPr>
            </w:r>
            <w:r>
              <w:rPr>
                <w:noProof/>
                <w:webHidden/>
              </w:rPr>
              <w:fldChar w:fldCharType="separate"/>
            </w:r>
            <w:r w:rsidR="001971BE">
              <w:rPr>
                <w:noProof/>
                <w:webHidden/>
              </w:rPr>
              <w:t>21</w:t>
            </w:r>
            <w:r>
              <w:rPr>
                <w:noProof/>
                <w:webHidden/>
              </w:rPr>
              <w:fldChar w:fldCharType="end"/>
            </w:r>
          </w:hyperlink>
        </w:p>
        <w:p w14:paraId="2F620348" w14:textId="19306837"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39" w:history="1">
            <w:r w:rsidRPr="00BF5B02">
              <w:rPr>
                <w:rStyle w:val="Hipercze"/>
                <w:noProof/>
              </w:rPr>
              <w:t>Załącznik nr 1.3 do SWZ „Wymagania prawne”</w:t>
            </w:r>
            <w:r>
              <w:rPr>
                <w:noProof/>
                <w:webHidden/>
              </w:rPr>
              <w:tab/>
            </w:r>
            <w:r>
              <w:rPr>
                <w:noProof/>
                <w:webHidden/>
              </w:rPr>
              <w:fldChar w:fldCharType="begin"/>
            </w:r>
            <w:r>
              <w:rPr>
                <w:noProof/>
                <w:webHidden/>
              </w:rPr>
              <w:instrText xml:space="preserve"> PAGEREF _Toc107658539 \h </w:instrText>
            </w:r>
            <w:r>
              <w:rPr>
                <w:noProof/>
                <w:webHidden/>
              </w:rPr>
            </w:r>
            <w:r>
              <w:rPr>
                <w:noProof/>
                <w:webHidden/>
              </w:rPr>
              <w:fldChar w:fldCharType="separate"/>
            </w:r>
            <w:r w:rsidR="001971BE">
              <w:rPr>
                <w:noProof/>
                <w:webHidden/>
              </w:rPr>
              <w:t>23</w:t>
            </w:r>
            <w:r>
              <w:rPr>
                <w:noProof/>
                <w:webHidden/>
              </w:rPr>
              <w:fldChar w:fldCharType="end"/>
            </w:r>
          </w:hyperlink>
        </w:p>
        <w:p w14:paraId="5E24BF44" w14:textId="2AE77C8E"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40" w:history="1">
            <w:r w:rsidRPr="00BF5B02">
              <w:rPr>
                <w:rStyle w:val="Hipercze"/>
                <w:noProof/>
              </w:rPr>
              <w:t>Załącznik nr 1.4 do SWZ „Znakowanie”</w:t>
            </w:r>
            <w:r>
              <w:rPr>
                <w:noProof/>
                <w:webHidden/>
              </w:rPr>
              <w:tab/>
            </w:r>
            <w:r>
              <w:rPr>
                <w:noProof/>
                <w:webHidden/>
              </w:rPr>
              <w:fldChar w:fldCharType="begin"/>
            </w:r>
            <w:r>
              <w:rPr>
                <w:noProof/>
                <w:webHidden/>
              </w:rPr>
              <w:instrText xml:space="preserve"> PAGEREF _Toc107658540 \h </w:instrText>
            </w:r>
            <w:r>
              <w:rPr>
                <w:noProof/>
                <w:webHidden/>
              </w:rPr>
            </w:r>
            <w:r>
              <w:rPr>
                <w:noProof/>
                <w:webHidden/>
              </w:rPr>
              <w:fldChar w:fldCharType="separate"/>
            </w:r>
            <w:r w:rsidR="001971BE">
              <w:rPr>
                <w:noProof/>
                <w:webHidden/>
              </w:rPr>
              <w:t>24</w:t>
            </w:r>
            <w:r>
              <w:rPr>
                <w:noProof/>
                <w:webHidden/>
              </w:rPr>
              <w:fldChar w:fldCharType="end"/>
            </w:r>
          </w:hyperlink>
        </w:p>
        <w:p w14:paraId="42CA72F0" w14:textId="1EF81FD4"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41" w:history="1">
            <w:r w:rsidRPr="00BF5B02">
              <w:rPr>
                <w:rStyle w:val="Hipercze"/>
                <w:noProof/>
              </w:rPr>
              <w:t>Załącznik nr 1.5 do SWZ „Wymagania cyberbezpieczeństwa”</w:t>
            </w:r>
            <w:r>
              <w:rPr>
                <w:noProof/>
                <w:webHidden/>
              </w:rPr>
              <w:tab/>
            </w:r>
            <w:r>
              <w:rPr>
                <w:noProof/>
                <w:webHidden/>
              </w:rPr>
              <w:fldChar w:fldCharType="begin"/>
            </w:r>
            <w:r>
              <w:rPr>
                <w:noProof/>
                <w:webHidden/>
              </w:rPr>
              <w:instrText xml:space="preserve"> PAGEREF _Toc107658541 \h </w:instrText>
            </w:r>
            <w:r>
              <w:rPr>
                <w:noProof/>
                <w:webHidden/>
              </w:rPr>
            </w:r>
            <w:r>
              <w:rPr>
                <w:noProof/>
                <w:webHidden/>
              </w:rPr>
              <w:fldChar w:fldCharType="separate"/>
            </w:r>
            <w:r w:rsidR="001971BE">
              <w:rPr>
                <w:noProof/>
                <w:webHidden/>
              </w:rPr>
              <w:t>25</w:t>
            </w:r>
            <w:r>
              <w:rPr>
                <w:noProof/>
                <w:webHidden/>
              </w:rPr>
              <w:fldChar w:fldCharType="end"/>
            </w:r>
          </w:hyperlink>
        </w:p>
        <w:p w14:paraId="6BA835DB" w14:textId="35EFD541"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42" w:history="1">
            <w:r w:rsidRPr="00BF5B02">
              <w:rPr>
                <w:rStyle w:val="Hipercze"/>
                <w:noProof/>
              </w:rPr>
              <w:t>Załącznik nr 2 do SWZ „Formularz ofertowy”</w:t>
            </w:r>
            <w:r>
              <w:rPr>
                <w:noProof/>
                <w:webHidden/>
              </w:rPr>
              <w:tab/>
            </w:r>
            <w:r>
              <w:rPr>
                <w:noProof/>
                <w:webHidden/>
              </w:rPr>
              <w:fldChar w:fldCharType="begin"/>
            </w:r>
            <w:r>
              <w:rPr>
                <w:noProof/>
                <w:webHidden/>
              </w:rPr>
              <w:instrText xml:space="preserve"> PAGEREF _Toc107658542 \h </w:instrText>
            </w:r>
            <w:r>
              <w:rPr>
                <w:noProof/>
                <w:webHidden/>
              </w:rPr>
            </w:r>
            <w:r>
              <w:rPr>
                <w:noProof/>
                <w:webHidden/>
              </w:rPr>
              <w:fldChar w:fldCharType="separate"/>
            </w:r>
            <w:r w:rsidR="001971BE">
              <w:rPr>
                <w:noProof/>
                <w:webHidden/>
              </w:rPr>
              <w:t>33</w:t>
            </w:r>
            <w:r>
              <w:rPr>
                <w:noProof/>
                <w:webHidden/>
              </w:rPr>
              <w:fldChar w:fldCharType="end"/>
            </w:r>
          </w:hyperlink>
        </w:p>
        <w:p w14:paraId="2F26F624" w14:textId="217A49BF"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43" w:history="1">
            <w:r w:rsidRPr="00BF5B02">
              <w:rPr>
                <w:rStyle w:val="Hipercze"/>
                <w:noProof/>
              </w:rPr>
              <w:t>Załącznik nr 3 do SWZ Dokumenty składane przez wykonawcę wraz z ofertą</w:t>
            </w:r>
            <w:r>
              <w:rPr>
                <w:noProof/>
                <w:webHidden/>
              </w:rPr>
              <w:tab/>
            </w:r>
            <w:r>
              <w:rPr>
                <w:noProof/>
                <w:webHidden/>
              </w:rPr>
              <w:fldChar w:fldCharType="begin"/>
            </w:r>
            <w:r>
              <w:rPr>
                <w:noProof/>
                <w:webHidden/>
              </w:rPr>
              <w:instrText xml:space="preserve"> PAGEREF _Toc107658543 \h </w:instrText>
            </w:r>
            <w:r>
              <w:rPr>
                <w:noProof/>
                <w:webHidden/>
              </w:rPr>
            </w:r>
            <w:r>
              <w:rPr>
                <w:noProof/>
                <w:webHidden/>
              </w:rPr>
              <w:fldChar w:fldCharType="separate"/>
            </w:r>
            <w:r w:rsidR="001971BE">
              <w:rPr>
                <w:noProof/>
                <w:webHidden/>
              </w:rPr>
              <w:t>34</w:t>
            </w:r>
            <w:r>
              <w:rPr>
                <w:noProof/>
                <w:webHidden/>
              </w:rPr>
              <w:fldChar w:fldCharType="end"/>
            </w:r>
          </w:hyperlink>
        </w:p>
        <w:p w14:paraId="04BD85FE" w14:textId="24D1B91D"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44" w:history="1">
            <w:r w:rsidRPr="00BF5B02">
              <w:rPr>
                <w:rStyle w:val="Hipercze"/>
                <w:noProof/>
              </w:rPr>
              <w:t>Załącznik nr 3.1 do SWZ „Informacja o podwykonawcach”</w:t>
            </w:r>
            <w:r>
              <w:rPr>
                <w:noProof/>
                <w:webHidden/>
              </w:rPr>
              <w:tab/>
            </w:r>
            <w:r>
              <w:rPr>
                <w:noProof/>
                <w:webHidden/>
              </w:rPr>
              <w:fldChar w:fldCharType="begin"/>
            </w:r>
            <w:r>
              <w:rPr>
                <w:noProof/>
                <w:webHidden/>
              </w:rPr>
              <w:instrText xml:space="preserve"> PAGEREF _Toc107658544 \h </w:instrText>
            </w:r>
            <w:r>
              <w:rPr>
                <w:noProof/>
                <w:webHidden/>
              </w:rPr>
            </w:r>
            <w:r>
              <w:rPr>
                <w:noProof/>
                <w:webHidden/>
              </w:rPr>
              <w:fldChar w:fldCharType="separate"/>
            </w:r>
            <w:r w:rsidR="001971BE">
              <w:rPr>
                <w:noProof/>
                <w:webHidden/>
              </w:rPr>
              <w:t>34</w:t>
            </w:r>
            <w:r>
              <w:rPr>
                <w:noProof/>
                <w:webHidden/>
              </w:rPr>
              <w:fldChar w:fldCharType="end"/>
            </w:r>
          </w:hyperlink>
        </w:p>
        <w:p w14:paraId="75CA1C9D" w14:textId="3E3756E6"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45" w:history="1">
            <w:r w:rsidRPr="00BF5B02">
              <w:rPr>
                <w:rStyle w:val="Hipercze"/>
                <w:noProof/>
              </w:rPr>
              <w:t>Załącznik nr 3.2 do SWZ „Oświadczenie wykonawcy – podmiotu zagranicznego”</w:t>
            </w:r>
            <w:r>
              <w:rPr>
                <w:noProof/>
                <w:webHidden/>
              </w:rPr>
              <w:tab/>
            </w:r>
            <w:r>
              <w:rPr>
                <w:noProof/>
                <w:webHidden/>
              </w:rPr>
              <w:fldChar w:fldCharType="begin"/>
            </w:r>
            <w:r>
              <w:rPr>
                <w:noProof/>
                <w:webHidden/>
              </w:rPr>
              <w:instrText xml:space="preserve"> PAGEREF _Toc107658545 \h </w:instrText>
            </w:r>
            <w:r>
              <w:rPr>
                <w:noProof/>
                <w:webHidden/>
              </w:rPr>
            </w:r>
            <w:r>
              <w:rPr>
                <w:noProof/>
                <w:webHidden/>
              </w:rPr>
              <w:fldChar w:fldCharType="separate"/>
            </w:r>
            <w:r w:rsidR="001971BE">
              <w:rPr>
                <w:noProof/>
                <w:webHidden/>
              </w:rPr>
              <w:t>35</w:t>
            </w:r>
            <w:r>
              <w:rPr>
                <w:noProof/>
                <w:webHidden/>
              </w:rPr>
              <w:fldChar w:fldCharType="end"/>
            </w:r>
          </w:hyperlink>
        </w:p>
        <w:p w14:paraId="65B8ADD7" w14:textId="5F0F29B1"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46" w:history="1">
            <w:r w:rsidRPr="00BF5B02">
              <w:rPr>
                <w:rStyle w:val="Hipercze"/>
                <w:noProof/>
              </w:rPr>
              <w:t>Załącznik nr 3.3 do SWZ „Zobowiązanie podmiotu udostępniającego”</w:t>
            </w:r>
            <w:r>
              <w:rPr>
                <w:noProof/>
                <w:webHidden/>
              </w:rPr>
              <w:tab/>
            </w:r>
            <w:r>
              <w:rPr>
                <w:noProof/>
                <w:webHidden/>
              </w:rPr>
              <w:fldChar w:fldCharType="begin"/>
            </w:r>
            <w:r>
              <w:rPr>
                <w:noProof/>
                <w:webHidden/>
              </w:rPr>
              <w:instrText xml:space="preserve"> PAGEREF _Toc107658546 \h </w:instrText>
            </w:r>
            <w:r>
              <w:rPr>
                <w:noProof/>
                <w:webHidden/>
              </w:rPr>
            </w:r>
            <w:r>
              <w:rPr>
                <w:noProof/>
                <w:webHidden/>
              </w:rPr>
              <w:fldChar w:fldCharType="separate"/>
            </w:r>
            <w:r w:rsidR="001971BE">
              <w:rPr>
                <w:noProof/>
                <w:webHidden/>
              </w:rPr>
              <w:t>36</w:t>
            </w:r>
            <w:r>
              <w:rPr>
                <w:noProof/>
                <w:webHidden/>
              </w:rPr>
              <w:fldChar w:fldCharType="end"/>
            </w:r>
          </w:hyperlink>
        </w:p>
        <w:p w14:paraId="78F20637" w14:textId="3B594CEC"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47" w:history="1">
            <w:r w:rsidRPr="00BF5B02">
              <w:rPr>
                <w:rStyle w:val="Hipercze"/>
                <w:noProof/>
              </w:rPr>
              <w:t>Załącznik nr 3.4 do SWZ „Oświadczenie o kategorii przedsiębiorstwa”</w:t>
            </w:r>
            <w:r>
              <w:rPr>
                <w:noProof/>
                <w:webHidden/>
              </w:rPr>
              <w:tab/>
            </w:r>
            <w:r>
              <w:rPr>
                <w:noProof/>
                <w:webHidden/>
              </w:rPr>
              <w:fldChar w:fldCharType="begin"/>
            </w:r>
            <w:r>
              <w:rPr>
                <w:noProof/>
                <w:webHidden/>
              </w:rPr>
              <w:instrText xml:space="preserve"> PAGEREF _Toc107658547 \h </w:instrText>
            </w:r>
            <w:r>
              <w:rPr>
                <w:noProof/>
                <w:webHidden/>
              </w:rPr>
            </w:r>
            <w:r>
              <w:rPr>
                <w:noProof/>
                <w:webHidden/>
              </w:rPr>
              <w:fldChar w:fldCharType="separate"/>
            </w:r>
            <w:r w:rsidR="001971BE">
              <w:rPr>
                <w:noProof/>
                <w:webHidden/>
              </w:rPr>
              <w:t>37</w:t>
            </w:r>
            <w:r>
              <w:rPr>
                <w:noProof/>
                <w:webHidden/>
              </w:rPr>
              <w:fldChar w:fldCharType="end"/>
            </w:r>
          </w:hyperlink>
        </w:p>
        <w:p w14:paraId="77E56882" w14:textId="5FAD2D31"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48" w:history="1">
            <w:r w:rsidRPr="00BF5B02">
              <w:rPr>
                <w:rStyle w:val="Hipercze"/>
                <w:noProof/>
              </w:rPr>
              <w:t>Załącznik nr 3.5 do SWZ „Zobowiązanie Wykonawcy do zachowania w poufności”</w:t>
            </w:r>
            <w:r>
              <w:rPr>
                <w:noProof/>
                <w:webHidden/>
              </w:rPr>
              <w:tab/>
            </w:r>
            <w:r>
              <w:rPr>
                <w:noProof/>
                <w:webHidden/>
              </w:rPr>
              <w:fldChar w:fldCharType="begin"/>
            </w:r>
            <w:r>
              <w:rPr>
                <w:noProof/>
                <w:webHidden/>
              </w:rPr>
              <w:instrText xml:space="preserve"> PAGEREF _Toc107658548 \h </w:instrText>
            </w:r>
            <w:r>
              <w:rPr>
                <w:noProof/>
                <w:webHidden/>
              </w:rPr>
            </w:r>
            <w:r>
              <w:rPr>
                <w:noProof/>
                <w:webHidden/>
              </w:rPr>
              <w:fldChar w:fldCharType="separate"/>
            </w:r>
            <w:r w:rsidR="001971BE">
              <w:rPr>
                <w:noProof/>
                <w:webHidden/>
              </w:rPr>
              <w:t>38</w:t>
            </w:r>
            <w:r>
              <w:rPr>
                <w:noProof/>
                <w:webHidden/>
              </w:rPr>
              <w:fldChar w:fldCharType="end"/>
            </w:r>
          </w:hyperlink>
        </w:p>
        <w:p w14:paraId="36E73F3C" w14:textId="7EB2F312"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49" w:history="1">
            <w:r w:rsidRPr="00BF5B02">
              <w:rPr>
                <w:rStyle w:val="Hipercze"/>
                <w:noProof/>
              </w:rPr>
              <w:t>Załączniki nr 4 do SWZ Pozostałe dokumenty składane przez wykonawcę</w:t>
            </w:r>
            <w:r>
              <w:rPr>
                <w:noProof/>
                <w:webHidden/>
              </w:rPr>
              <w:tab/>
            </w:r>
            <w:r>
              <w:rPr>
                <w:noProof/>
                <w:webHidden/>
              </w:rPr>
              <w:fldChar w:fldCharType="begin"/>
            </w:r>
            <w:r>
              <w:rPr>
                <w:noProof/>
                <w:webHidden/>
              </w:rPr>
              <w:instrText xml:space="preserve"> PAGEREF _Toc107658549 \h </w:instrText>
            </w:r>
            <w:r>
              <w:rPr>
                <w:noProof/>
                <w:webHidden/>
              </w:rPr>
            </w:r>
            <w:r>
              <w:rPr>
                <w:noProof/>
                <w:webHidden/>
              </w:rPr>
              <w:fldChar w:fldCharType="separate"/>
            </w:r>
            <w:r w:rsidR="001971BE">
              <w:rPr>
                <w:noProof/>
                <w:webHidden/>
              </w:rPr>
              <w:t>39</w:t>
            </w:r>
            <w:r>
              <w:rPr>
                <w:noProof/>
                <w:webHidden/>
              </w:rPr>
              <w:fldChar w:fldCharType="end"/>
            </w:r>
          </w:hyperlink>
        </w:p>
        <w:p w14:paraId="6071ABF3" w14:textId="2A83F083"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50" w:history="1">
            <w:r w:rsidRPr="00BF5B02">
              <w:rPr>
                <w:rStyle w:val="Hipercze"/>
                <w:noProof/>
              </w:rPr>
              <w:t>Załącznik nr 4.1 do SWZ „JEDZ”</w:t>
            </w:r>
            <w:r>
              <w:rPr>
                <w:noProof/>
                <w:webHidden/>
              </w:rPr>
              <w:tab/>
            </w:r>
            <w:r>
              <w:rPr>
                <w:noProof/>
                <w:webHidden/>
              </w:rPr>
              <w:fldChar w:fldCharType="begin"/>
            </w:r>
            <w:r>
              <w:rPr>
                <w:noProof/>
                <w:webHidden/>
              </w:rPr>
              <w:instrText xml:space="preserve"> PAGEREF _Toc107658550 \h </w:instrText>
            </w:r>
            <w:r>
              <w:rPr>
                <w:noProof/>
                <w:webHidden/>
              </w:rPr>
            </w:r>
            <w:r>
              <w:rPr>
                <w:noProof/>
                <w:webHidden/>
              </w:rPr>
              <w:fldChar w:fldCharType="separate"/>
            </w:r>
            <w:r w:rsidR="001971BE">
              <w:rPr>
                <w:noProof/>
                <w:webHidden/>
              </w:rPr>
              <w:t>39</w:t>
            </w:r>
            <w:r>
              <w:rPr>
                <w:noProof/>
                <w:webHidden/>
              </w:rPr>
              <w:fldChar w:fldCharType="end"/>
            </w:r>
          </w:hyperlink>
        </w:p>
        <w:p w14:paraId="03DE6A3D" w14:textId="1F0AEE21"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51" w:history="1">
            <w:r w:rsidRPr="00BF5B02">
              <w:rPr>
                <w:rStyle w:val="Hipercze"/>
                <w:noProof/>
              </w:rPr>
              <w:t>Załącznik nr 4.2 do SWZ „Oświadczenie o przynależności lub braku przynależności do tej samej grupy kapitałowej”</w:t>
            </w:r>
            <w:r>
              <w:rPr>
                <w:noProof/>
                <w:webHidden/>
              </w:rPr>
              <w:tab/>
            </w:r>
            <w:r>
              <w:rPr>
                <w:noProof/>
                <w:webHidden/>
              </w:rPr>
              <w:fldChar w:fldCharType="begin"/>
            </w:r>
            <w:r>
              <w:rPr>
                <w:noProof/>
                <w:webHidden/>
              </w:rPr>
              <w:instrText xml:space="preserve"> PAGEREF _Toc107658551 \h </w:instrText>
            </w:r>
            <w:r>
              <w:rPr>
                <w:noProof/>
                <w:webHidden/>
              </w:rPr>
            </w:r>
            <w:r>
              <w:rPr>
                <w:noProof/>
                <w:webHidden/>
              </w:rPr>
              <w:fldChar w:fldCharType="separate"/>
            </w:r>
            <w:r w:rsidR="001971BE">
              <w:rPr>
                <w:noProof/>
                <w:webHidden/>
              </w:rPr>
              <w:t>40</w:t>
            </w:r>
            <w:r>
              <w:rPr>
                <w:noProof/>
                <w:webHidden/>
              </w:rPr>
              <w:fldChar w:fldCharType="end"/>
            </w:r>
          </w:hyperlink>
        </w:p>
        <w:p w14:paraId="069E5B4A" w14:textId="16F9603C"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52" w:history="1">
            <w:r w:rsidRPr="00BF5B02">
              <w:rPr>
                <w:rStyle w:val="Hipercze"/>
                <w:noProof/>
              </w:rPr>
              <w:t>Załącznik nr 4.3 do SWZ  „Wykaz wykonanych/ wykonywanych usług”</w:t>
            </w:r>
            <w:r>
              <w:rPr>
                <w:noProof/>
                <w:webHidden/>
              </w:rPr>
              <w:tab/>
            </w:r>
            <w:r>
              <w:rPr>
                <w:noProof/>
                <w:webHidden/>
              </w:rPr>
              <w:fldChar w:fldCharType="begin"/>
            </w:r>
            <w:r>
              <w:rPr>
                <w:noProof/>
                <w:webHidden/>
              </w:rPr>
              <w:instrText xml:space="preserve"> PAGEREF _Toc107658552 \h </w:instrText>
            </w:r>
            <w:r>
              <w:rPr>
                <w:noProof/>
                <w:webHidden/>
              </w:rPr>
            </w:r>
            <w:r>
              <w:rPr>
                <w:noProof/>
                <w:webHidden/>
              </w:rPr>
              <w:fldChar w:fldCharType="separate"/>
            </w:r>
            <w:r w:rsidR="001971BE">
              <w:rPr>
                <w:noProof/>
                <w:webHidden/>
              </w:rPr>
              <w:t>41</w:t>
            </w:r>
            <w:r>
              <w:rPr>
                <w:noProof/>
                <w:webHidden/>
              </w:rPr>
              <w:fldChar w:fldCharType="end"/>
            </w:r>
          </w:hyperlink>
        </w:p>
        <w:p w14:paraId="0420D10C" w14:textId="7243CC92"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53" w:history="1">
            <w:r w:rsidRPr="00BF5B02">
              <w:rPr>
                <w:rStyle w:val="Hipercze"/>
                <w:noProof/>
              </w:rPr>
              <w:t>Załącznik nr 4.4 do SWZ „Oświadczenie producenta”</w:t>
            </w:r>
            <w:r>
              <w:rPr>
                <w:noProof/>
                <w:webHidden/>
              </w:rPr>
              <w:tab/>
            </w:r>
            <w:r>
              <w:rPr>
                <w:noProof/>
                <w:webHidden/>
              </w:rPr>
              <w:fldChar w:fldCharType="begin"/>
            </w:r>
            <w:r>
              <w:rPr>
                <w:noProof/>
                <w:webHidden/>
              </w:rPr>
              <w:instrText xml:space="preserve"> PAGEREF _Toc107658553 \h </w:instrText>
            </w:r>
            <w:r>
              <w:rPr>
                <w:noProof/>
                <w:webHidden/>
              </w:rPr>
            </w:r>
            <w:r>
              <w:rPr>
                <w:noProof/>
                <w:webHidden/>
              </w:rPr>
              <w:fldChar w:fldCharType="separate"/>
            </w:r>
            <w:r w:rsidR="001971BE">
              <w:rPr>
                <w:noProof/>
                <w:webHidden/>
              </w:rPr>
              <w:t>42</w:t>
            </w:r>
            <w:r>
              <w:rPr>
                <w:noProof/>
                <w:webHidden/>
              </w:rPr>
              <w:fldChar w:fldCharType="end"/>
            </w:r>
          </w:hyperlink>
        </w:p>
        <w:p w14:paraId="7A005E72" w14:textId="1C8C0A72"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54" w:history="1">
            <w:r w:rsidRPr="00BF5B02">
              <w:rPr>
                <w:rStyle w:val="Hipercze"/>
                <w:noProof/>
              </w:rPr>
              <w:t>Załącznik nr 5 do SWZ „IPU”</w:t>
            </w:r>
            <w:r>
              <w:rPr>
                <w:noProof/>
                <w:webHidden/>
              </w:rPr>
              <w:tab/>
            </w:r>
            <w:r>
              <w:rPr>
                <w:noProof/>
                <w:webHidden/>
              </w:rPr>
              <w:fldChar w:fldCharType="begin"/>
            </w:r>
            <w:r>
              <w:rPr>
                <w:noProof/>
                <w:webHidden/>
              </w:rPr>
              <w:instrText xml:space="preserve"> PAGEREF _Toc107658554 \h </w:instrText>
            </w:r>
            <w:r>
              <w:rPr>
                <w:noProof/>
                <w:webHidden/>
              </w:rPr>
            </w:r>
            <w:r>
              <w:rPr>
                <w:noProof/>
                <w:webHidden/>
              </w:rPr>
              <w:fldChar w:fldCharType="separate"/>
            </w:r>
            <w:r w:rsidR="001971BE">
              <w:rPr>
                <w:noProof/>
                <w:webHidden/>
              </w:rPr>
              <w:t>43</w:t>
            </w:r>
            <w:r>
              <w:rPr>
                <w:noProof/>
                <w:webHidden/>
              </w:rPr>
              <w:fldChar w:fldCharType="end"/>
            </w:r>
          </w:hyperlink>
        </w:p>
        <w:p w14:paraId="7B34383E" w14:textId="26B57F98"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55" w:history="1">
            <w:r w:rsidRPr="00BF5B02">
              <w:rPr>
                <w:rStyle w:val="Hipercze"/>
                <w:noProof/>
              </w:rPr>
              <w:t>UMOWA RAMOWA</w:t>
            </w:r>
            <w:r>
              <w:rPr>
                <w:noProof/>
                <w:webHidden/>
              </w:rPr>
              <w:tab/>
            </w:r>
            <w:r>
              <w:rPr>
                <w:noProof/>
                <w:webHidden/>
              </w:rPr>
              <w:fldChar w:fldCharType="begin"/>
            </w:r>
            <w:r>
              <w:rPr>
                <w:noProof/>
                <w:webHidden/>
              </w:rPr>
              <w:instrText xml:space="preserve"> PAGEREF _Toc107658555 \h </w:instrText>
            </w:r>
            <w:r>
              <w:rPr>
                <w:noProof/>
                <w:webHidden/>
              </w:rPr>
            </w:r>
            <w:r>
              <w:rPr>
                <w:noProof/>
                <w:webHidden/>
              </w:rPr>
              <w:fldChar w:fldCharType="separate"/>
            </w:r>
            <w:r w:rsidR="001971BE">
              <w:rPr>
                <w:noProof/>
                <w:webHidden/>
              </w:rPr>
              <w:t>43</w:t>
            </w:r>
            <w:r>
              <w:rPr>
                <w:noProof/>
                <w:webHidden/>
              </w:rPr>
              <w:fldChar w:fldCharType="end"/>
            </w:r>
          </w:hyperlink>
        </w:p>
        <w:p w14:paraId="1D5E940B" w14:textId="61395283"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56" w:history="1">
            <w:r w:rsidRPr="00BF5B02">
              <w:rPr>
                <w:rStyle w:val="Hipercze"/>
                <w:noProof/>
              </w:rPr>
              <w:t>§1. Podstawa zawarcia Umowy ramowej</w:t>
            </w:r>
            <w:r>
              <w:rPr>
                <w:noProof/>
                <w:webHidden/>
              </w:rPr>
              <w:tab/>
            </w:r>
            <w:r>
              <w:rPr>
                <w:noProof/>
                <w:webHidden/>
              </w:rPr>
              <w:fldChar w:fldCharType="begin"/>
            </w:r>
            <w:r>
              <w:rPr>
                <w:noProof/>
                <w:webHidden/>
              </w:rPr>
              <w:instrText xml:space="preserve"> PAGEREF _Toc107658556 \h </w:instrText>
            </w:r>
            <w:r>
              <w:rPr>
                <w:noProof/>
                <w:webHidden/>
              </w:rPr>
            </w:r>
            <w:r>
              <w:rPr>
                <w:noProof/>
                <w:webHidden/>
              </w:rPr>
              <w:fldChar w:fldCharType="separate"/>
            </w:r>
            <w:r w:rsidR="001971BE">
              <w:rPr>
                <w:noProof/>
                <w:webHidden/>
              </w:rPr>
              <w:t>44</w:t>
            </w:r>
            <w:r>
              <w:rPr>
                <w:noProof/>
                <w:webHidden/>
              </w:rPr>
              <w:fldChar w:fldCharType="end"/>
            </w:r>
          </w:hyperlink>
        </w:p>
        <w:p w14:paraId="506224AA" w14:textId="21B3D0B9"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57" w:history="1">
            <w:r w:rsidRPr="00BF5B02">
              <w:rPr>
                <w:rStyle w:val="Hipercze"/>
                <w:noProof/>
              </w:rPr>
              <w:t>§2. Przedmiot Umowy ramowej</w:t>
            </w:r>
            <w:r>
              <w:rPr>
                <w:noProof/>
                <w:webHidden/>
              </w:rPr>
              <w:tab/>
            </w:r>
            <w:r>
              <w:rPr>
                <w:noProof/>
                <w:webHidden/>
              </w:rPr>
              <w:fldChar w:fldCharType="begin"/>
            </w:r>
            <w:r>
              <w:rPr>
                <w:noProof/>
                <w:webHidden/>
              </w:rPr>
              <w:instrText xml:space="preserve"> PAGEREF _Toc107658557 \h </w:instrText>
            </w:r>
            <w:r>
              <w:rPr>
                <w:noProof/>
                <w:webHidden/>
              </w:rPr>
            </w:r>
            <w:r>
              <w:rPr>
                <w:noProof/>
                <w:webHidden/>
              </w:rPr>
              <w:fldChar w:fldCharType="separate"/>
            </w:r>
            <w:r w:rsidR="001971BE">
              <w:rPr>
                <w:noProof/>
                <w:webHidden/>
              </w:rPr>
              <w:t>44</w:t>
            </w:r>
            <w:r>
              <w:rPr>
                <w:noProof/>
                <w:webHidden/>
              </w:rPr>
              <w:fldChar w:fldCharType="end"/>
            </w:r>
          </w:hyperlink>
        </w:p>
        <w:p w14:paraId="60257036" w14:textId="64879E99"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58" w:history="1">
            <w:r w:rsidRPr="00BF5B02">
              <w:rPr>
                <w:rStyle w:val="Hipercze"/>
                <w:noProof/>
              </w:rPr>
              <w:t>§3. Wartość umowy ramowej</w:t>
            </w:r>
            <w:r>
              <w:rPr>
                <w:noProof/>
                <w:webHidden/>
              </w:rPr>
              <w:tab/>
            </w:r>
            <w:r>
              <w:rPr>
                <w:noProof/>
                <w:webHidden/>
              </w:rPr>
              <w:fldChar w:fldCharType="begin"/>
            </w:r>
            <w:r>
              <w:rPr>
                <w:noProof/>
                <w:webHidden/>
              </w:rPr>
              <w:instrText xml:space="preserve"> PAGEREF _Toc107658558 \h </w:instrText>
            </w:r>
            <w:r>
              <w:rPr>
                <w:noProof/>
                <w:webHidden/>
              </w:rPr>
            </w:r>
            <w:r>
              <w:rPr>
                <w:noProof/>
                <w:webHidden/>
              </w:rPr>
              <w:fldChar w:fldCharType="separate"/>
            </w:r>
            <w:r w:rsidR="001971BE">
              <w:rPr>
                <w:noProof/>
                <w:webHidden/>
              </w:rPr>
              <w:t>44</w:t>
            </w:r>
            <w:r>
              <w:rPr>
                <w:noProof/>
                <w:webHidden/>
              </w:rPr>
              <w:fldChar w:fldCharType="end"/>
            </w:r>
          </w:hyperlink>
        </w:p>
        <w:p w14:paraId="174EBB62" w14:textId="3C2B1BD5"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59" w:history="1">
            <w:r w:rsidRPr="00BF5B02">
              <w:rPr>
                <w:rStyle w:val="Hipercze"/>
                <w:noProof/>
              </w:rPr>
              <w:t>§4. Okres obowiązywania umowy ramowej</w:t>
            </w:r>
            <w:r>
              <w:rPr>
                <w:noProof/>
                <w:webHidden/>
              </w:rPr>
              <w:tab/>
            </w:r>
            <w:r>
              <w:rPr>
                <w:noProof/>
                <w:webHidden/>
              </w:rPr>
              <w:fldChar w:fldCharType="begin"/>
            </w:r>
            <w:r>
              <w:rPr>
                <w:noProof/>
                <w:webHidden/>
              </w:rPr>
              <w:instrText xml:space="preserve"> PAGEREF _Toc107658559 \h </w:instrText>
            </w:r>
            <w:r>
              <w:rPr>
                <w:noProof/>
                <w:webHidden/>
              </w:rPr>
            </w:r>
            <w:r>
              <w:rPr>
                <w:noProof/>
                <w:webHidden/>
              </w:rPr>
              <w:fldChar w:fldCharType="separate"/>
            </w:r>
            <w:r w:rsidR="001971BE">
              <w:rPr>
                <w:noProof/>
                <w:webHidden/>
              </w:rPr>
              <w:t>45</w:t>
            </w:r>
            <w:r>
              <w:rPr>
                <w:noProof/>
                <w:webHidden/>
              </w:rPr>
              <w:fldChar w:fldCharType="end"/>
            </w:r>
          </w:hyperlink>
        </w:p>
        <w:p w14:paraId="42776A6E" w14:textId="5210E009"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60" w:history="1">
            <w:r w:rsidRPr="00BF5B02">
              <w:rPr>
                <w:rStyle w:val="Hipercze"/>
                <w:noProof/>
              </w:rPr>
              <w:t>§5. Szczególne obowiązki Wykonawcy</w:t>
            </w:r>
            <w:r>
              <w:rPr>
                <w:noProof/>
                <w:webHidden/>
              </w:rPr>
              <w:tab/>
            </w:r>
            <w:r>
              <w:rPr>
                <w:noProof/>
                <w:webHidden/>
              </w:rPr>
              <w:fldChar w:fldCharType="begin"/>
            </w:r>
            <w:r>
              <w:rPr>
                <w:noProof/>
                <w:webHidden/>
              </w:rPr>
              <w:instrText xml:space="preserve"> PAGEREF _Toc107658560 \h </w:instrText>
            </w:r>
            <w:r>
              <w:rPr>
                <w:noProof/>
                <w:webHidden/>
              </w:rPr>
            </w:r>
            <w:r>
              <w:rPr>
                <w:noProof/>
                <w:webHidden/>
              </w:rPr>
              <w:fldChar w:fldCharType="separate"/>
            </w:r>
            <w:r w:rsidR="001971BE">
              <w:rPr>
                <w:noProof/>
                <w:webHidden/>
              </w:rPr>
              <w:t>45</w:t>
            </w:r>
            <w:r>
              <w:rPr>
                <w:noProof/>
                <w:webHidden/>
              </w:rPr>
              <w:fldChar w:fldCharType="end"/>
            </w:r>
          </w:hyperlink>
        </w:p>
        <w:p w14:paraId="7A3AD0E7" w14:textId="12B2C515"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61" w:history="1">
            <w:r w:rsidRPr="00BF5B02">
              <w:rPr>
                <w:rStyle w:val="Hipercze"/>
                <w:noProof/>
              </w:rPr>
              <w:t>§6. Zasady udzielania Zamówień wykonawczych</w:t>
            </w:r>
            <w:r>
              <w:rPr>
                <w:noProof/>
                <w:webHidden/>
              </w:rPr>
              <w:tab/>
            </w:r>
            <w:r>
              <w:rPr>
                <w:noProof/>
                <w:webHidden/>
              </w:rPr>
              <w:fldChar w:fldCharType="begin"/>
            </w:r>
            <w:r>
              <w:rPr>
                <w:noProof/>
                <w:webHidden/>
              </w:rPr>
              <w:instrText xml:space="preserve"> PAGEREF _Toc107658561 \h </w:instrText>
            </w:r>
            <w:r>
              <w:rPr>
                <w:noProof/>
                <w:webHidden/>
              </w:rPr>
            </w:r>
            <w:r>
              <w:rPr>
                <w:noProof/>
                <w:webHidden/>
              </w:rPr>
              <w:fldChar w:fldCharType="separate"/>
            </w:r>
            <w:r w:rsidR="001971BE">
              <w:rPr>
                <w:noProof/>
                <w:webHidden/>
              </w:rPr>
              <w:t>45</w:t>
            </w:r>
            <w:r>
              <w:rPr>
                <w:noProof/>
                <w:webHidden/>
              </w:rPr>
              <w:fldChar w:fldCharType="end"/>
            </w:r>
          </w:hyperlink>
        </w:p>
        <w:p w14:paraId="3D6D310B" w14:textId="726E3618"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62" w:history="1">
            <w:r w:rsidRPr="00BF5B02">
              <w:rPr>
                <w:rStyle w:val="Hipercze"/>
                <w:noProof/>
              </w:rPr>
              <w:t>§7. Aukcja elektroniczna</w:t>
            </w:r>
            <w:r>
              <w:rPr>
                <w:noProof/>
                <w:webHidden/>
              </w:rPr>
              <w:tab/>
            </w:r>
            <w:r>
              <w:rPr>
                <w:noProof/>
                <w:webHidden/>
              </w:rPr>
              <w:fldChar w:fldCharType="begin"/>
            </w:r>
            <w:r>
              <w:rPr>
                <w:noProof/>
                <w:webHidden/>
              </w:rPr>
              <w:instrText xml:space="preserve"> PAGEREF _Toc107658562 \h </w:instrText>
            </w:r>
            <w:r>
              <w:rPr>
                <w:noProof/>
                <w:webHidden/>
              </w:rPr>
            </w:r>
            <w:r>
              <w:rPr>
                <w:noProof/>
                <w:webHidden/>
              </w:rPr>
              <w:fldChar w:fldCharType="separate"/>
            </w:r>
            <w:r w:rsidR="001971BE">
              <w:rPr>
                <w:noProof/>
                <w:webHidden/>
              </w:rPr>
              <w:t>47</w:t>
            </w:r>
            <w:r>
              <w:rPr>
                <w:noProof/>
                <w:webHidden/>
              </w:rPr>
              <w:fldChar w:fldCharType="end"/>
            </w:r>
          </w:hyperlink>
        </w:p>
        <w:p w14:paraId="20FF480B" w14:textId="64FA66D4"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63" w:history="1">
            <w:r w:rsidRPr="00BF5B02">
              <w:rPr>
                <w:rStyle w:val="Hipercze"/>
                <w:noProof/>
              </w:rPr>
              <w:t>§8. Zamówienie kierowane do jednego wykonawcy</w:t>
            </w:r>
            <w:r>
              <w:rPr>
                <w:noProof/>
                <w:webHidden/>
              </w:rPr>
              <w:tab/>
            </w:r>
            <w:r>
              <w:rPr>
                <w:noProof/>
                <w:webHidden/>
              </w:rPr>
              <w:fldChar w:fldCharType="begin"/>
            </w:r>
            <w:r>
              <w:rPr>
                <w:noProof/>
                <w:webHidden/>
              </w:rPr>
              <w:instrText xml:space="preserve"> PAGEREF _Toc107658563 \h </w:instrText>
            </w:r>
            <w:r>
              <w:rPr>
                <w:noProof/>
                <w:webHidden/>
              </w:rPr>
            </w:r>
            <w:r>
              <w:rPr>
                <w:noProof/>
                <w:webHidden/>
              </w:rPr>
              <w:fldChar w:fldCharType="separate"/>
            </w:r>
            <w:r w:rsidR="001971BE">
              <w:rPr>
                <w:noProof/>
                <w:webHidden/>
              </w:rPr>
              <w:t>48</w:t>
            </w:r>
            <w:r>
              <w:rPr>
                <w:noProof/>
                <w:webHidden/>
              </w:rPr>
              <w:fldChar w:fldCharType="end"/>
            </w:r>
          </w:hyperlink>
        </w:p>
        <w:p w14:paraId="7C7B87B0" w14:textId="5B09B05B"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64" w:history="1">
            <w:r w:rsidRPr="00BF5B02">
              <w:rPr>
                <w:rStyle w:val="Hipercze"/>
                <w:noProof/>
              </w:rPr>
              <w:t>§9. Umowa wykonawcza</w:t>
            </w:r>
            <w:r>
              <w:rPr>
                <w:noProof/>
                <w:webHidden/>
              </w:rPr>
              <w:tab/>
            </w:r>
            <w:r>
              <w:rPr>
                <w:noProof/>
                <w:webHidden/>
              </w:rPr>
              <w:fldChar w:fldCharType="begin"/>
            </w:r>
            <w:r>
              <w:rPr>
                <w:noProof/>
                <w:webHidden/>
              </w:rPr>
              <w:instrText xml:space="preserve"> PAGEREF _Toc107658564 \h </w:instrText>
            </w:r>
            <w:r>
              <w:rPr>
                <w:noProof/>
                <w:webHidden/>
              </w:rPr>
            </w:r>
            <w:r>
              <w:rPr>
                <w:noProof/>
                <w:webHidden/>
              </w:rPr>
              <w:fldChar w:fldCharType="separate"/>
            </w:r>
            <w:r w:rsidR="001971BE">
              <w:rPr>
                <w:noProof/>
                <w:webHidden/>
              </w:rPr>
              <w:t>48</w:t>
            </w:r>
            <w:r>
              <w:rPr>
                <w:noProof/>
                <w:webHidden/>
              </w:rPr>
              <w:fldChar w:fldCharType="end"/>
            </w:r>
          </w:hyperlink>
        </w:p>
        <w:p w14:paraId="2A1165E6" w14:textId="576A9B11"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65" w:history="1">
            <w:r w:rsidRPr="00BF5B02">
              <w:rPr>
                <w:rStyle w:val="Hipercze"/>
                <w:noProof/>
              </w:rPr>
              <w:t>§10.  Nadzór i koordynacja</w:t>
            </w:r>
            <w:r>
              <w:rPr>
                <w:noProof/>
                <w:webHidden/>
              </w:rPr>
              <w:tab/>
            </w:r>
            <w:r>
              <w:rPr>
                <w:noProof/>
                <w:webHidden/>
              </w:rPr>
              <w:fldChar w:fldCharType="begin"/>
            </w:r>
            <w:r>
              <w:rPr>
                <w:noProof/>
                <w:webHidden/>
              </w:rPr>
              <w:instrText xml:space="preserve"> PAGEREF _Toc107658565 \h </w:instrText>
            </w:r>
            <w:r>
              <w:rPr>
                <w:noProof/>
                <w:webHidden/>
              </w:rPr>
            </w:r>
            <w:r>
              <w:rPr>
                <w:noProof/>
                <w:webHidden/>
              </w:rPr>
              <w:fldChar w:fldCharType="separate"/>
            </w:r>
            <w:r w:rsidR="001971BE">
              <w:rPr>
                <w:noProof/>
                <w:webHidden/>
              </w:rPr>
              <w:t>48</w:t>
            </w:r>
            <w:r>
              <w:rPr>
                <w:noProof/>
                <w:webHidden/>
              </w:rPr>
              <w:fldChar w:fldCharType="end"/>
            </w:r>
          </w:hyperlink>
        </w:p>
        <w:p w14:paraId="787EDEE0" w14:textId="34BE2E32"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66" w:history="1">
            <w:r w:rsidRPr="00BF5B02">
              <w:rPr>
                <w:rStyle w:val="Hipercze"/>
                <w:noProof/>
              </w:rPr>
              <w:t>§11. Rozwiązanie, odstąpienie lub wypowiedzenie Umowy ramowej</w:t>
            </w:r>
            <w:r>
              <w:rPr>
                <w:noProof/>
                <w:webHidden/>
              </w:rPr>
              <w:tab/>
            </w:r>
            <w:r>
              <w:rPr>
                <w:noProof/>
                <w:webHidden/>
              </w:rPr>
              <w:fldChar w:fldCharType="begin"/>
            </w:r>
            <w:r>
              <w:rPr>
                <w:noProof/>
                <w:webHidden/>
              </w:rPr>
              <w:instrText xml:space="preserve"> PAGEREF _Toc107658566 \h </w:instrText>
            </w:r>
            <w:r>
              <w:rPr>
                <w:noProof/>
                <w:webHidden/>
              </w:rPr>
            </w:r>
            <w:r>
              <w:rPr>
                <w:noProof/>
                <w:webHidden/>
              </w:rPr>
              <w:fldChar w:fldCharType="separate"/>
            </w:r>
            <w:r w:rsidR="001971BE">
              <w:rPr>
                <w:noProof/>
                <w:webHidden/>
              </w:rPr>
              <w:t>48</w:t>
            </w:r>
            <w:r>
              <w:rPr>
                <w:noProof/>
                <w:webHidden/>
              </w:rPr>
              <w:fldChar w:fldCharType="end"/>
            </w:r>
          </w:hyperlink>
        </w:p>
        <w:p w14:paraId="36392BAA" w14:textId="1819E170"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67" w:history="1">
            <w:r w:rsidRPr="00BF5B02">
              <w:rPr>
                <w:rStyle w:val="Hipercze"/>
                <w:noProof/>
              </w:rPr>
              <w:t>§12. Zmiany Umowy ramowej</w:t>
            </w:r>
            <w:r>
              <w:rPr>
                <w:noProof/>
                <w:webHidden/>
              </w:rPr>
              <w:tab/>
            </w:r>
            <w:r>
              <w:rPr>
                <w:noProof/>
                <w:webHidden/>
              </w:rPr>
              <w:fldChar w:fldCharType="begin"/>
            </w:r>
            <w:r>
              <w:rPr>
                <w:noProof/>
                <w:webHidden/>
              </w:rPr>
              <w:instrText xml:space="preserve"> PAGEREF _Toc107658567 \h </w:instrText>
            </w:r>
            <w:r>
              <w:rPr>
                <w:noProof/>
                <w:webHidden/>
              </w:rPr>
            </w:r>
            <w:r>
              <w:rPr>
                <w:noProof/>
                <w:webHidden/>
              </w:rPr>
              <w:fldChar w:fldCharType="separate"/>
            </w:r>
            <w:r w:rsidR="001971BE">
              <w:rPr>
                <w:noProof/>
                <w:webHidden/>
              </w:rPr>
              <w:t>49</w:t>
            </w:r>
            <w:r>
              <w:rPr>
                <w:noProof/>
                <w:webHidden/>
              </w:rPr>
              <w:fldChar w:fldCharType="end"/>
            </w:r>
          </w:hyperlink>
        </w:p>
        <w:p w14:paraId="4A4CEF00" w14:textId="3C354B35"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68" w:history="1">
            <w:r w:rsidRPr="00BF5B02">
              <w:rPr>
                <w:rStyle w:val="Hipercze"/>
                <w:noProof/>
              </w:rPr>
              <w:t>§13. Ochrona danych osobowych</w:t>
            </w:r>
            <w:r>
              <w:rPr>
                <w:noProof/>
                <w:webHidden/>
              </w:rPr>
              <w:tab/>
            </w:r>
            <w:r>
              <w:rPr>
                <w:noProof/>
                <w:webHidden/>
              </w:rPr>
              <w:fldChar w:fldCharType="begin"/>
            </w:r>
            <w:r>
              <w:rPr>
                <w:noProof/>
                <w:webHidden/>
              </w:rPr>
              <w:instrText xml:space="preserve"> PAGEREF _Toc107658568 \h </w:instrText>
            </w:r>
            <w:r>
              <w:rPr>
                <w:noProof/>
                <w:webHidden/>
              </w:rPr>
            </w:r>
            <w:r>
              <w:rPr>
                <w:noProof/>
                <w:webHidden/>
              </w:rPr>
              <w:fldChar w:fldCharType="separate"/>
            </w:r>
            <w:r w:rsidR="001971BE">
              <w:rPr>
                <w:noProof/>
                <w:webHidden/>
              </w:rPr>
              <w:t>53</w:t>
            </w:r>
            <w:r>
              <w:rPr>
                <w:noProof/>
                <w:webHidden/>
              </w:rPr>
              <w:fldChar w:fldCharType="end"/>
            </w:r>
          </w:hyperlink>
        </w:p>
        <w:p w14:paraId="0479AF77" w14:textId="178773F8"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69" w:history="1">
            <w:r w:rsidRPr="00BF5B02">
              <w:rPr>
                <w:rStyle w:val="Hipercze"/>
                <w:noProof/>
              </w:rPr>
              <w:t>§14. Ochrona tajemnic przedsiębiorcy, zachowanie poufności</w:t>
            </w:r>
            <w:r>
              <w:rPr>
                <w:noProof/>
                <w:webHidden/>
              </w:rPr>
              <w:tab/>
            </w:r>
            <w:r>
              <w:rPr>
                <w:noProof/>
                <w:webHidden/>
              </w:rPr>
              <w:fldChar w:fldCharType="begin"/>
            </w:r>
            <w:r>
              <w:rPr>
                <w:noProof/>
                <w:webHidden/>
              </w:rPr>
              <w:instrText xml:space="preserve"> PAGEREF _Toc107658569 \h </w:instrText>
            </w:r>
            <w:r>
              <w:rPr>
                <w:noProof/>
                <w:webHidden/>
              </w:rPr>
            </w:r>
            <w:r>
              <w:rPr>
                <w:noProof/>
                <w:webHidden/>
              </w:rPr>
              <w:fldChar w:fldCharType="separate"/>
            </w:r>
            <w:r w:rsidR="001971BE">
              <w:rPr>
                <w:noProof/>
                <w:webHidden/>
              </w:rPr>
              <w:t>53</w:t>
            </w:r>
            <w:r>
              <w:rPr>
                <w:noProof/>
                <w:webHidden/>
              </w:rPr>
              <w:fldChar w:fldCharType="end"/>
            </w:r>
          </w:hyperlink>
        </w:p>
        <w:p w14:paraId="4B4D2140" w14:textId="287F5006"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70" w:history="1">
            <w:r w:rsidRPr="00BF5B02">
              <w:rPr>
                <w:rStyle w:val="Hipercze"/>
                <w:noProof/>
              </w:rPr>
              <w:t>§15. Zasady etyki</w:t>
            </w:r>
            <w:r>
              <w:rPr>
                <w:noProof/>
                <w:webHidden/>
              </w:rPr>
              <w:tab/>
            </w:r>
            <w:r>
              <w:rPr>
                <w:noProof/>
                <w:webHidden/>
              </w:rPr>
              <w:fldChar w:fldCharType="begin"/>
            </w:r>
            <w:r>
              <w:rPr>
                <w:noProof/>
                <w:webHidden/>
              </w:rPr>
              <w:instrText xml:space="preserve"> PAGEREF _Toc107658570 \h </w:instrText>
            </w:r>
            <w:r>
              <w:rPr>
                <w:noProof/>
                <w:webHidden/>
              </w:rPr>
            </w:r>
            <w:r>
              <w:rPr>
                <w:noProof/>
                <w:webHidden/>
              </w:rPr>
              <w:fldChar w:fldCharType="separate"/>
            </w:r>
            <w:r w:rsidR="001971BE">
              <w:rPr>
                <w:noProof/>
                <w:webHidden/>
              </w:rPr>
              <w:t>54</w:t>
            </w:r>
            <w:r>
              <w:rPr>
                <w:noProof/>
                <w:webHidden/>
              </w:rPr>
              <w:fldChar w:fldCharType="end"/>
            </w:r>
          </w:hyperlink>
        </w:p>
        <w:p w14:paraId="690176DA" w14:textId="71F9F3DA"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71" w:history="1">
            <w:r w:rsidRPr="00BF5B02">
              <w:rPr>
                <w:rStyle w:val="Hipercze"/>
                <w:noProof/>
              </w:rPr>
              <w:t>§16. Nadzór wynikający z zarządzania środowiskowego</w:t>
            </w:r>
            <w:r>
              <w:rPr>
                <w:noProof/>
                <w:webHidden/>
              </w:rPr>
              <w:tab/>
            </w:r>
            <w:r>
              <w:rPr>
                <w:noProof/>
                <w:webHidden/>
              </w:rPr>
              <w:fldChar w:fldCharType="begin"/>
            </w:r>
            <w:r>
              <w:rPr>
                <w:noProof/>
                <w:webHidden/>
              </w:rPr>
              <w:instrText xml:space="preserve"> PAGEREF _Toc107658571 \h </w:instrText>
            </w:r>
            <w:r>
              <w:rPr>
                <w:noProof/>
                <w:webHidden/>
              </w:rPr>
            </w:r>
            <w:r>
              <w:rPr>
                <w:noProof/>
                <w:webHidden/>
              </w:rPr>
              <w:fldChar w:fldCharType="separate"/>
            </w:r>
            <w:r w:rsidR="001971BE">
              <w:rPr>
                <w:noProof/>
                <w:webHidden/>
              </w:rPr>
              <w:t>55</w:t>
            </w:r>
            <w:r>
              <w:rPr>
                <w:noProof/>
                <w:webHidden/>
              </w:rPr>
              <w:fldChar w:fldCharType="end"/>
            </w:r>
          </w:hyperlink>
        </w:p>
        <w:p w14:paraId="78398AE5" w14:textId="1060B6FC"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72" w:history="1">
            <w:r w:rsidRPr="00BF5B02">
              <w:rPr>
                <w:rStyle w:val="Hipercze"/>
                <w:noProof/>
              </w:rPr>
              <w:t>§17. Siła wyższa</w:t>
            </w:r>
            <w:r>
              <w:rPr>
                <w:noProof/>
                <w:webHidden/>
              </w:rPr>
              <w:tab/>
            </w:r>
            <w:r>
              <w:rPr>
                <w:noProof/>
                <w:webHidden/>
              </w:rPr>
              <w:fldChar w:fldCharType="begin"/>
            </w:r>
            <w:r>
              <w:rPr>
                <w:noProof/>
                <w:webHidden/>
              </w:rPr>
              <w:instrText xml:space="preserve"> PAGEREF _Toc107658572 \h </w:instrText>
            </w:r>
            <w:r>
              <w:rPr>
                <w:noProof/>
                <w:webHidden/>
              </w:rPr>
            </w:r>
            <w:r>
              <w:rPr>
                <w:noProof/>
                <w:webHidden/>
              </w:rPr>
              <w:fldChar w:fldCharType="separate"/>
            </w:r>
            <w:r w:rsidR="001971BE">
              <w:rPr>
                <w:noProof/>
                <w:webHidden/>
              </w:rPr>
              <w:t>55</w:t>
            </w:r>
            <w:r>
              <w:rPr>
                <w:noProof/>
                <w:webHidden/>
              </w:rPr>
              <w:fldChar w:fldCharType="end"/>
            </w:r>
          </w:hyperlink>
        </w:p>
        <w:p w14:paraId="52925D24" w14:textId="057C82D0"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73" w:history="1">
            <w:r w:rsidRPr="00BF5B02">
              <w:rPr>
                <w:rStyle w:val="Hipercze"/>
                <w:noProof/>
              </w:rPr>
              <w:t>§18. Postanowienia końcowe</w:t>
            </w:r>
            <w:r>
              <w:rPr>
                <w:noProof/>
                <w:webHidden/>
              </w:rPr>
              <w:tab/>
            </w:r>
            <w:r>
              <w:rPr>
                <w:noProof/>
                <w:webHidden/>
              </w:rPr>
              <w:fldChar w:fldCharType="begin"/>
            </w:r>
            <w:r>
              <w:rPr>
                <w:noProof/>
                <w:webHidden/>
              </w:rPr>
              <w:instrText xml:space="preserve"> PAGEREF _Toc107658573 \h </w:instrText>
            </w:r>
            <w:r>
              <w:rPr>
                <w:noProof/>
                <w:webHidden/>
              </w:rPr>
            </w:r>
            <w:r>
              <w:rPr>
                <w:noProof/>
                <w:webHidden/>
              </w:rPr>
              <w:fldChar w:fldCharType="separate"/>
            </w:r>
            <w:r w:rsidR="001971BE">
              <w:rPr>
                <w:noProof/>
                <w:webHidden/>
              </w:rPr>
              <w:t>55</w:t>
            </w:r>
            <w:r>
              <w:rPr>
                <w:noProof/>
                <w:webHidden/>
              </w:rPr>
              <w:fldChar w:fldCharType="end"/>
            </w:r>
          </w:hyperlink>
        </w:p>
        <w:p w14:paraId="540C01EC" w14:textId="3752B51B"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74" w:history="1">
            <w:r w:rsidRPr="00BF5B02">
              <w:rPr>
                <w:rStyle w:val="Hipercze"/>
                <w:noProof/>
              </w:rPr>
              <w:t>OGÓLNE WARUNKI UMOWY WYKONAWCZEJ</w:t>
            </w:r>
            <w:r>
              <w:rPr>
                <w:noProof/>
                <w:webHidden/>
              </w:rPr>
              <w:tab/>
            </w:r>
            <w:r>
              <w:rPr>
                <w:noProof/>
                <w:webHidden/>
              </w:rPr>
              <w:fldChar w:fldCharType="begin"/>
            </w:r>
            <w:r>
              <w:rPr>
                <w:noProof/>
                <w:webHidden/>
              </w:rPr>
              <w:instrText xml:space="preserve"> PAGEREF _Toc107658574 \h </w:instrText>
            </w:r>
            <w:r>
              <w:rPr>
                <w:noProof/>
                <w:webHidden/>
              </w:rPr>
            </w:r>
            <w:r>
              <w:rPr>
                <w:noProof/>
                <w:webHidden/>
              </w:rPr>
              <w:fldChar w:fldCharType="separate"/>
            </w:r>
            <w:r w:rsidR="001971BE">
              <w:rPr>
                <w:noProof/>
                <w:webHidden/>
              </w:rPr>
              <w:t>58</w:t>
            </w:r>
            <w:r>
              <w:rPr>
                <w:noProof/>
                <w:webHidden/>
              </w:rPr>
              <w:fldChar w:fldCharType="end"/>
            </w:r>
          </w:hyperlink>
        </w:p>
        <w:p w14:paraId="6BB29E63" w14:textId="7B2033C3"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75" w:history="1">
            <w:r w:rsidRPr="00BF5B02">
              <w:rPr>
                <w:rStyle w:val="Hipercze"/>
                <w:noProof/>
              </w:rPr>
              <w:t>§1. Podstawa zawarcia Umowy</w:t>
            </w:r>
            <w:r>
              <w:rPr>
                <w:noProof/>
                <w:webHidden/>
              </w:rPr>
              <w:tab/>
            </w:r>
            <w:r>
              <w:rPr>
                <w:noProof/>
                <w:webHidden/>
              </w:rPr>
              <w:fldChar w:fldCharType="begin"/>
            </w:r>
            <w:r>
              <w:rPr>
                <w:noProof/>
                <w:webHidden/>
              </w:rPr>
              <w:instrText xml:space="preserve"> PAGEREF _Toc107658575 \h </w:instrText>
            </w:r>
            <w:r>
              <w:rPr>
                <w:noProof/>
                <w:webHidden/>
              </w:rPr>
            </w:r>
            <w:r>
              <w:rPr>
                <w:noProof/>
                <w:webHidden/>
              </w:rPr>
              <w:fldChar w:fldCharType="separate"/>
            </w:r>
            <w:r w:rsidR="001971BE">
              <w:rPr>
                <w:noProof/>
                <w:webHidden/>
              </w:rPr>
              <w:t>60</w:t>
            </w:r>
            <w:r>
              <w:rPr>
                <w:noProof/>
                <w:webHidden/>
              </w:rPr>
              <w:fldChar w:fldCharType="end"/>
            </w:r>
          </w:hyperlink>
        </w:p>
        <w:p w14:paraId="3E732C22" w14:textId="397D1DC4"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76" w:history="1">
            <w:r w:rsidRPr="00BF5B02">
              <w:rPr>
                <w:rStyle w:val="Hipercze"/>
                <w:noProof/>
              </w:rPr>
              <w:t>§2. Przedmiot Umowy</w:t>
            </w:r>
            <w:r>
              <w:rPr>
                <w:noProof/>
                <w:webHidden/>
              </w:rPr>
              <w:tab/>
            </w:r>
            <w:r>
              <w:rPr>
                <w:noProof/>
                <w:webHidden/>
              </w:rPr>
              <w:fldChar w:fldCharType="begin"/>
            </w:r>
            <w:r>
              <w:rPr>
                <w:noProof/>
                <w:webHidden/>
              </w:rPr>
              <w:instrText xml:space="preserve"> PAGEREF _Toc107658576 \h </w:instrText>
            </w:r>
            <w:r>
              <w:rPr>
                <w:noProof/>
                <w:webHidden/>
              </w:rPr>
            </w:r>
            <w:r>
              <w:rPr>
                <w:noProof/>
                <w:webHidden/>
              </w:rPr>
              <w:fldChar w:fldCharType="separate"/>
            </w:r>
            <w:r w:rsidR="001971BE">
              <w:rPr>
                <w:noProof/>
                <w:webHidden/>
              </w:rPr>
              <w:t>60</w:t>
            </w:r>
            <w:r>
              <w:rPr>
                <w:noProof/>
                <w:webHidden/>
              </w:rPr>
              <w:fldChar w:fldCharType="end"/>
            </w:r>
          </w:hyperlink>
        </w:p>
        <w:p w14:paraId="6370EB0B" w14:textId="6112E217"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77" w:history="1">
            <w:r w:rsidRPr="00BF5B02">
              <w:rPr>
                <w:rStyle w:val="Hipercze"/>
                <w:noProof/>
              </w:rPr>
              <w:t>§3. Cena i sposób rozliczeń</w:t>
            </w:r>
            <w:r>
              <w:rPr>
                <w:noProof/>
                <w:webHidden/>
              </w:rPr>
              <w:tab/>
            </w:r>
            <w:r>
              <w:rPr>
                <w:noProof/>
                <w:webHidden/>
              </w:rPr>
              <w:fldChar w:fldCharType="begin"/>
            </w:r>
            <w:r>
              <w:rPr>
                <w:noProof/>
                <w:webHidden/>
              </w:rPr>
              <w:instrText xml:space="preserve"> PAGEREF _Toc107658577 \h </w:instrText>
            </w:r>
            <w:r>
              <w:rPr>
                <w:noProof/>
                <w:webHidden/>
              </w:rPr>
            </w:r>
            <w:r>
              <w:rPr>
                <w:noProof/>
                <w:webHidden/>
              </w:rPr>
              <w:fldChar w:fldCharType="separate"/>
            </w:r>
            <w:r w:rsidR="001971BE">
              <w:rPr>
                <w:noProof/>
                <w:webHidden/>
              </w:rPr>
              <w:t>60</w:t>
            </w:r>
            <w:r>
              <w:rPr>
                <w:noProof/>
                <w:webHidden/>
              </w:rPr>
              <w:fldChar w:fldCharType="end"/>
            </w:r>
          </w:hyperlink>
        </w:p>
        <w:p w14:paraId="7DF5E4E7" w14:textId="2595D411"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78" w:history="1">
            <w:r w:rsidRPr="00BF5B02">
              <w:rPr>
                <w:rStyle w:val="Hipercze"/>
                <w:noProof/>
              </w:rPr>
              <w:t>§4. Fakturowanie i płatności</w:t>
            </w:r>
            <w:r>
              <w:rPr>
                <w:noProof/>
                <w:webHidden/>
              </w:rPr>
              <w:tab/>
            </w:r>
            <w:r>
              <w:rPr>
                <w:noProof/>
                <w:webHidden/>
              </w:rPr>
              <w:fldChar w:fldCharType="begin"/>
            </w:r>
            <w:r>
              <w:rPr>
                <w:noProof/>
                <w:webHidden/>
              </w:rPr>
              <w:instrText xml:space="preserve"> PAGEREF _Toc107658578 \h </w:instrText>
            </w:r>
            <w:r>
              <w:rPr>
                <w:noProof/>
                <w:webHidden/>
              </w:rPr>
            </w:r>
            <w:r>
              <w:rPr>
                <w:noProof/>
                <w:webHidden/>
              </w:rPr>
              <w:fldChar w:fldCharType="separate"/>
            </w:r>
            <w:r w:rsidR="001971BE">
              <w:rPr>
                <w:noProof/>
                <w:webHidden/>
              </w:rPr>
              <w:t>61</w:t>
            </w:r>
            <w:r>
              <w:rPr>
                <w:noProof/>
                <w:webHidden/>
              </w:rPr>
              <w:fldChar w:fldCharType="end"/>
            </w:r>
          </w:hyperlink>
        </w:p>
        <w:p w14:paraId="5D5B5EF0" w14:textId="00DD7C13"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79" w:history="1">
            <w:r w:rsidRPr="00BF5B02">
              <w:rPr>
                <w:rStyle w:val="Hipercze"/>
                <w:noProof/>
              </w:rPr>
              <w:t>§5. Termin realizacji Umowy wykonawczej</w:t>
            </w:r>
            <w:r>
              <w:rPr>
                <w:noProof/>
                <w:webHidden/>
              </w:rPr>
              <w:tab/>
            </w:r>
            <w:r>
              <w:rPr>
                <w:noProof/>
                <w:webHidden/>
              </w:rPr>
              <w:fldChar w:fldCharType="begin"/>
            </w:r>
            <w:r>
              <w:rPr>
                <w:noProof/>
                <w:webHidden/>
              </w:rPr>
              <w:instrText xml:space="preserve"> PAGEREF _Toc107658579 \h </w:instrText>
            </w:r>
            <w:r>
              <w:rPr>
                <w:noProof/>
                <w:webHidden/>
              </w:rPr>
            </w:r>
            <w:r>
              <w:rPr>
                <w:noProof/>
                <w:webHidden/>
              </w:rPr>
              <w:fldChar w:fldCharType="separate"/>
            </w:r>
            <w:r w:rsidR="001971BE">
              <w:rPr>
                <w:noProof/>
                <w:webHidden/>
              </w:rPr>
              <w:t>63</w:t>
            </w:r>
            <w:r>
              <w:rPr>
                <w:noProof/>
                <w:webHidden/>
              </w:rPr>
              <w:fldChar w:fldCharType="end"/>
            </w:r>
          </w:hyperlink>
        </w:p>
        <w:p w14:paraId="1556021E" w14:textId="74E493F1"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80" w:history="1">
            <w:r w:rsidRPr="00BF5B02">
              <w:rPr>
                <w:rStyle w:val="Hipercze"/>
                <w:noProof/>
              </w:rPr>
              <w:t>§6. Szczególne obowiązki Wykonawcy</w:t>
            </w:r>
            <w:r>
              <w:rPr>
                <w:noProof/>
                <w:webHidden/>
              </w:rPr>
              <w:tab/>
            </w:r>
            <w:r>
              <w:rPr>
                <w:noProof/>
                <w:webHidden/>
              </w:rPr>
              <w:fldChar w:fldCharType="begin"/>
            </w:r>
            <w:r>
              <w:rPr>
                <w:noProof/>
                <w:webHidden/>
              </w:rPr>
              <w:instrText xml:space="preserve"> PAGEREF _Toc107658580 \h </w:instrText>
            </w:r>
            <w:r>
              <w:rPr>
                <w:noProof/>
                <w:webHidden/>
              </w:rPr>
            </w:r>
            <w:r>
              <w:rPr>
                <w:noProof/>
                <w:webHidden/>
              </w:rPr>
              <w:fldChar w:fldCharType="separate"/>
            </w:r>
            <w:r w:rsidR="001971BE">
              <w:rPr>
                <w:noProof/>
                <w:webHidden/>
              </w:rPr>
              <w:t>63</w:t>
            </w:r>
            <w:r>
              <w:rPr>
                <w:noProof/>
                <w:webHidden/>
              </w:rPr>
              <w:fldChar w:fldCharType="end"/>
            </w:r>
          </w:hyperlink>
        </w:p>
        <w:p w14:paraId="1F9C0614" w14:textId="7C25483B"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81" w:history="1">
            <w:r w:rsidRPr="00BF5B02">
              <w:rPr>
                <w:rStyle w:val="Hipercze"/>
                <w:noProof/>
              </w:rPr>
              <w:t>§7. Podwykonawstwo</w:t>
            </w:r>
            <w:r>
              <w:rPr>
                <w:noProof/>
                <w:webHidden/>
              </w:rPr>
              <w:tab/>
            </w:r>
            <w:r>
              <w:rPr>
                <w:noProof/>
                <w:webHidden/>
              </w:rPr>
              <w:fldChar w:fldCharType="begin"/>
            </w:r>
            <w:r>
              <w:rPr>
                <w:noProof/>
                <w:webHidden/>
              </w:rPr>
              <w:instrText xml:space="preserve"> PAGEREF _Toc107658581 \h </w:instrText>
            </w:r>
            <w:r>
              <w:rPr>
                <w:noProof/>
                <w:webHidden/>
              </w:rPr>
            </w:r>
            <w:r>
              <w:rPr>
                <w:noProof/>
                <w:webHidden/>
              </w:rPr>
              <w:fldChar w:fldCharType="separate"/>
            </w:r>
            <w:r w:rsidR="001971BE">
              <w:rPr>
                <w:noProof/>
                <w:webHidden/>
              </w:rPr>
              <w:t>64</w:t>
            </w:r>
            <w:r>
              <w:rPr>
                <w:noProof/>
                <w:webHidden/>
              </w:rPr>
              <w:fldChar w:fldCharType="end"/>
            </w:r>
          </w:hyperlink>
        </w:p>
        <w:p w14:paraId="3FA1E430" w14:textId="691DFC25"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82" w:history="1">
            <w:r w:rsidRPr="00BF5B02">
              <w:rPr>
                <w:rStyle w:val="Hipercze"/>
                <w:noProof/>
              </w:rPr>
              <w:t>§8. Badania kontrolne (Audyt)</w:t>
            </w:r>
            <w:r>
              <w:rPr>
                <w:noProof/>
                <w:webHidden/>
              </w:rPr>
              <w:tab/>
            </w:r>
            <w:r>
              <w:rPr>
                <w:noProof/>
                <w:webHidden/>
              </w:rPr>
              <w:fldChar w:fldCharType="begin"/>
            </w:r>
            <w:r>
              <w:rPr>
                <w:noProof/>
                <w:webHidden/>
              </w:rPr>
              <w:instrText xml:space="preserve"> PAGEREF _Toc107658582 \h </w:instrText>
            </w:r>
            <w:r>
              <w:rPr>
                <w:noProof/>
                <w:webHidden/>
              </w:rPr>
            </w:r>
            <w:r>
              <w:rPr>
                <w:noProof/>
                <w:webHidden/>
              </w:rPr>
              <w:fldChar w:fldCharType="separate"/>
            </w:r>
            <w:r w:rsidR="001971BE">
              <w:rPr>
                <w:noProof/>
                <w:webHidden/>
              </w:rPr>
              <w:t>66</w:t>
            </w:r>
            <w:r>
              <w:rPr>
                <w:noProof/>
                <w:webHidden/>
              </w:rPr>
              <w:fldChar w:fldCharType="end"/>
            </w:r>
          </w:hyperlink>
        </w:p>
        <w:p w14:paraId="40BBE4BF" w14:textId="5C71FC48"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83" w:history="1">
            <w:r w:rsidRPr="00BF5B02">
              <w:rPr>
                <w:rStyle w:val="Hipercze"/>
                <w:noProof/>
              </w:rPr>
              <w:t>§9. Kary umowne i odpowiedzialność odszkodowawcza Wykonawcy</w:t>
            </w:r>
            <w:r>
              <w:rPr>
                <w:noProof/>
                <w:webHidden/>
              </w:rPr>
              <w:tab/>
            </w:r>
            <w:r>
              <w:rPr>
                <w:noProof/>
                <w:webHidden/>
              </w:rPr>
              <w:fldChar w:fldCharType="begin"/>
            </w:r>
            <w:r>
              <w:rPr>
                <w:noProof/>
                <w:webHidden/>
              </w:rPr>
              <w:instrText xml:space="preserve"> PAGEREF _Toc107658583 \h </w:instrText>
            </w:r>
            <w:r>
              <w:rPr>
                <w:noProof/>
                <w:webHidden/>
              </w:rPr>
            </w:r>
            <w:r>
              <w:rPr>
                <w:noProof/>
                <w:webHidden/>
              </w:rPr>
              <w:fldChar w:fldCharType="separate"/>
            </w:r>
            <w:r w:rsidR="001971BE">
              <w:rPr>
                <w:noProof/>
                <w:webHidden/>
              </w:rPr>
              <w:t>67</w:t>
            </w:r>
            <w:r>
              <w:rPr>
                <w:noProof/>
                <w:webHidden/>
              </w:rPr>
              <w:fldChar w:fldCharType="end"/>
            </w:r>
          </w:hyperlink>
        </w:p>
        <w:p w14:paraId="03434F07" w14:textId="38CA95AD"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84" w:history="1">
            <w:r w:rsidRPr="00BF5B02">
              <w:rPr>
                <w:rStyle w:val="Hipercze"/>
                <w:noProof/>
              </w:rPr>
              <w:t>§10. Rozwiązanie, odstąpienie lub wypowiedzenie Umowy</w:t>
            </w:r>
            <w:r>
              <w:rPr>
                <w:noProof/>
                <w:webHidden/>
              </w:rPr>
              <w:tab/>
            </w:r>
            <w:r>
              <w:rPr>
                <w:noProof/>
                <w:webHidden/>
              </w:rPr>
              <w:fldChar w:fldCharType="begin"/>
            </w:r>
            <w:r>
              <w:rPr>
                <w:noProof/>
                <w:webHidden/>
              </w:rPr>
              <w:instrText xml:space="preserve"> PAGEREF _Toc107658584 \h </w:instrText>
            </w:r>
            <w:r>
              <w:rPr>
                <w:noProof/>
                <w:webHidden/>
              </w:rPr>
            </w:r>
            <w:r>
              <w:rPr>
                <w:noProof/>
                <w:webHidden/>
              </w:rPr>
              <w:fldChar w:fldCharType="separate"/>
            </w:r>
            <w:r w:rsidR="001971BE">
              <w:rPr>
                <w:noProof/>
                <w:webHidden/>
              </w:rPr>
              <w:t>68</w:t>
            </w:r>
            <w:r>
              <w:rPr>
                <w:noProof/>
                <w:webHidden/>
              </w:rPr>
              <w:fldChar w:fldCharType="end"/>
            </w:r>
          </w:hyperlink>
        </w:p>
        <w:p w14:paraId="483B78A3" w14:textId="0A218E97"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85" w:history="1">
            <w:r w:rsidRPr="00BF5B02">
              <w:rPr>
                <w:rStyle w:val="Hipercze"/>
                <w:noProof/>
              </w:rPr>
              <w:t>§11. Zmiany Umowy wykonawczej</w:t>
            </w:r>
            <w:r>
              <w:rPr>
                <w:noProof/>
                <w:webHidden/>
              </w:rPr>
              <w:tab/>
            </w:r>
            <w:r>
              <w:rPr>
                <w:noProof/>
                <w:webHidden/>
              </w:rPr>
              <w:fldChar w:fldCharType="begin"/>
            </w:r>
            <w:r>
              <w:rPr>
                <w:noProof/>
                <w:webHidden/>
              </w:rPr>
              <w:instrText xml:space="preserve"> PAGEREF _Toc107658585 \h </w:instrText>
            </w:r>
            <w:r>
              <w:rPr>
                <w:noProof/>
                <w:webHidden/>
              </w:rPr>
            </w:r>
            <w:r>
              <w:rPr>
                <w:noProof/>
                <w:webHidden/>
              </w:rPr>
              <w:fldChar w:fldCharType="separate"/>
            </w:r>
            <w:r w:rsidR="001971BE">
              <w:rPr>
                <w:noProof/>
                <w:webHidden/>
              </w:rPr>
              <w:t>69</w:t>
            </w:r>
            <w:r>
              <w:rPr>
                <w:noProof/>
                <w:webHidden/>
              </w:rPr>
              <w:fldChar w:fldCharType="end"/>
            </w:r>
          </w:hyperlink>
        </w:p>
        <w:p w14:paraId="2C8FEECB" w14:textId="611FB5DA"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86" w:history="1">
            <w:r w:rsidRPr="00BF5B02">
              <w:rPr>
                <w:rStyle w:val="Hipercze"/>
                <w:noProof/>
              </w:rPr>
              <w:t>§12.  Gwarancja</w:t>
            </w:r>
            <w:r>
              <w:rPr>
                <w:noProof/>
                <w:webHidden/>
              </w:rPr>
              <w:tab/>
            </w:r>
            <w:r>
              <w:rPr>
                <w:noProof/>
                <w:webHidden/>
              </w:rPr>
              <w:fldChar w:fldCharType="begin"/>
            </w:r>
            <w:r>
              <w:rPr>
                <w:noProof/>
                <w:webHidden/>
              </w:rPr>
              <w:instrText xml:space="preserve"> PAGEREF _Toc107658586 \h </w:instrText>
            </w:r>
            <w:r>
              <w:rPr>
                <w:noProof/>
                <w:webHidden/>
              </w:rPr>
            </w:r>
            <w:r>
              <w:rPr>
                <w:noProof/>
                <w:webHidden/>
              </w:rPr>
              <w:fldChar w:fldCharType="separate"/>
            </w:r>
            <w:r w:rsidR="001971BE">
              <w:rPr>
                <w:noProof/>
                <w:webHidden/>
              </w:rPr>
              <w:t>71</w:t>
            </w:r>
            <w:r>
              <w:rPr>
                <w:noProof/>
                <w:webHidden/>
              </w:rPr>
              <w:fldChar w:fldCharType="end"/>
            </w:r>
          </w:hyperlink>
        </w:p>
        <w:p w14:paraId="28C8A99B" w14:textId="741D5EF2"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87" w:history="1">
            <w:r w:rsidRPr="00BF5B02">
              <w:rPr>
                <w:rStyle w:val="Hipercze"/>
                <w:noProof/>
              </w:rPr>
              <w:t>§13. Miejsce i osoby odpowiedzialne za realizację Umowy wykonawczej</w:t>
            </w:r>
            <w:r>
              <w:rPr>
                <w:noProof/>
                <w:webHidden/>
              </w:rPr>
              <w:tab/>
            </w:r>
            <w:r>
              <w:rPr>
                <w:noProof/>
                <w:webHidden/>
              </w:rPr>
              <w:fldChar w:fldCharType="begin"/>
            </w:r>
            <w:r>
              <w:rPr>
                <w:noProof/>
                <w:webHidden/>
              </w:rPr>
              <w:instrText xml:space="preserve"> PAGEREF _Toc107658587 \h </w:instrText>
            </w:r>
            <w:r>
              <w:rPr>
                <w:noProof/>
                <w:webHidden/>
              </w:rPr>
            </w:r>
            <w:r>
              <w:rPr>
                <w:noProof/>
                <w:webHidden/>
              </w:rPr>
              <w:fldChar w:fldCharType="separate"/>
            </w:r>
            <w:r w:rsidR="001971BE">
              <w:rPr>
                <w:noProof/>
                <w:webHidden/>
              </w:rPr>
              <w:t>71</w:t>
            </w:r>
            <w:r>
              <w:rPr>
                <w:noProof/>
                <w:webHidden/>
              </w:rPr>
              <w:fldChar w:fldCharType="end"/>
            </w:r>
          </w:hyperlink>
        </w:p>
        <w:p w14:paraId="351F5A34" w14:textId="440B9AAF"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88" w:history="1">
            <w:r w:rsidRPr="00BF5B02">
              <w:rPr>
                <w:rStyle w:val="Hipercze"/>
                <w:noProof/>
              </w:rPr>
              <w:t>§14. Siła wyższa</w:t>
            </w:r>
            <w:r>
              <w:rPr>
                <w:noProof/>
                <w:webHidden/>
              </w:rPr>
              <w:tab/>
            </w:r>
            <w:r>
              <w:rPr>
                <w:noProof/>
                <w:webHidden/>
              </w:rPr>
              <w:fldChar w:fldCharType="begin"/>
            </w:r>
            <w:r>
              <w:rPr>
                <w:noProof/>
                <w:webHidden/>
              </w:rPr>
              <w:instrText xml:space="preserve"> PAGEREF _Toc107658588 \h </w:instrText>
            </w:r>
            <w:r>
              <w:rPr>
                <w:noProof/>
                <w:webHidden/>
              </w:rPr>
            </w:r>
            <w:r>
              <w:rPr>
                <w:noProof/>
                <w:webHidden/>
              </w:rPr>
              <w:fldChar w:fldCharType="separate"/>
            </w:r>
            <w:r w:rsidR="001971BE">
              <w:rPr>
                <w:noProof/>
                <w:webHidden/>
              </w:rPr>
              <w:t>72</w:t>
            </w:r>
            <w:r>
              <w:rPr>
                <w:noProof/>
                <w:webHidden/>
              </w:rPr>
              <w:fldChar w:fldCharType="end"/>
            </w:r>
          </w:hyperlink>
        </w:p>
        <w:p w14:paraId="0ED44DE4" w14:textId="2650C351" w:rsidR="00DB5ABA" w:rsidRDefault="00DB5ABA">
          <w:pPr>
            <w:pStyle w:val="Spistreci1"/>
            <w:tabs>
              <w:tab w:val="right" w:leader="dot" w:pos="9062"/>
            </w:tabs>
            <w:rPr>
              <w:rFonts w:asciiTheme="minorHAnsi" w:eastAsiaTheme="minorEastAsia" w:hAnsiTheme="minorHAnsi" w:cstheme="minorBidi"/>
              <w:noProof/>
              <w:sz w:val="22"/>
              <w:szCs w:val="22"/>
            </w:rPr>
          </w:pPr>
          <w:hyperlink w:anchor="_Toc107658589" w:history="1">
            <w:r w:rsidRPr="00BF5B02">
              <w:rPr>
                <w:rStyle w:val="Hipercze"/>
                <w:noProof/>
              </w:rPr>
              <w:t>§15. Postanowienia końcowe</w:t>
            </w:r>
            <w:r>
              <w:rPr>
                <w:noProof/>
                <w:webHidden/>
              </w:rPr>
              <w:tab/>
            </w:r>
            <w:r>
              <w:rPr>
                <w:noProof/>
                <w:webHidden/>
              </w:rPr>
              <w:fldChar w:fldCharType="begin"/>
            </w:r>
            <w:r>
              <w:rPr>
                <w:noProof/>
                <w:webHidden/>
              </w:rPr>
              <w:instrText xml:space="preserve"> PAGEREF _Toc107658589 \h </w:instrText>
            </w:r>
            <w:r>
              <w:rPr>
                <w:noProof/>
                <w:webHidden/>
              </w:rPr>
            </w:r>
            <w:r>
              <w:rPr>
                <w:noProof/>
                <w:webHidden/>
              </w:rPr>
              <w:fldChar w:fldCharType="separate"/>
            </w:r>
            <w:r w:rsidR="001971BE">
              <w:rPr>
                <w:noProof/>
                <w:webHidden/>
              </w:rPr>
              <w:t>74</w:t>
            </w:r>
            <w:r>
              <w:rPr>
                <w:noProof/>
                <w:webHidden/>
              </w:rPr>
              <w:fldChar w:fldCharType="end"/>
            </w:r>
          </w:hyperlink>
        </w:p>
        <w:p w14:paraId="4D3953F5" w14:textId="01BCE4DF" w:rsidR="00ED28D9" w:rsidRDefault="00FD7CB7">
          <w:r>
            <w:rPr>
              <w:b/>
              <w:bCs/>
            </w:rPr>
            <w:fldChar w:fldCharType="end"/>
          </w:r>
        </w:p>
      </w:sdtContent>
    </w:sdt>
    <w:p w14:paraId="2B56BC0A" w14:textId="77777777" w:rsidR="0056144A" w:rsidRDefault="0056144A" w:rsidP="00804500">
      <w:pPr>
        <w:spacing w:before="120" w:line="312" w:lineRule="auto"/>
        <w:jc w:val="both"/>
        <w:rPr>
          <w:sz w:val="24"/>
          <w:szCs w:val="24"/>
        </w:rPr>
      </w:pPr>
    </w:p>
    <w:p w14:paraId="4E391E2C" w14:textId="6648D5EB" w:rsidR="00ED28D9" w:rsidRDefault="00ED28D9">
      <w:pPr>
        <w:spacing w:after="160" w:line="259" w:lineRule="auto"/>
        <w:rPr>
          <w:sz w:val="24"/>
          <w:szCs w:val="24"/>
        </w:rPr>
      </w:pPr>
    </w:p>
    <w:p w14:paraId="6C6C84FD" w14:textId="1FE06409" w:rsidR="00F13DFD" w:rsidRPr="00804500" w:rsidRDefault="0056144A" w:rsidP="000157D8">
      <w:pPr>
        <w:pStyle w:val="Nagwek1"/>
        <w:shd w:val="clear" w:color="auto" w:fill="E7E6E6" w:themeFill="background2"/>
        <w:spacing w:before="120" w:line="312" w:lineRule="auto"/>
        <w:jc w:val="both"/>
        <w:rPr>
          <w:rFonts w:ascii="Times New Roman" w:hAnsi="Times New Roman" w:cs="Times New Roman"/>
          <w:vanish/>
          <w:color w:val="auto"/>
          <w:sz w:val="24"/>
          <w:szCs w:val="24"/>
        </w:rPr>
      </w:pPr>
      <w:bookmarkStart w:id="0" w:name="_Toc107658513"/>
      <w:r w:rsidRPr="00804500">
        <w:rPr>
          <w:rFonts w:ascii="Times New Roman" w:hAnsi="Times New Roman" w:cs="Times New Roman"/>
          <w:color w:val="auto"/>
          <w:sz w:val="24"/>
          <w:szCs w:val="24"/>
        </w:rPr>
        <w:lastRenderedPageBreak/>
        <w:t xml:space="preserve">Część I. </w:t>
      </w:r>
      <w:r w:rsidR="00F13DFD" w:rsidRPr="00804500">
        <w:rPr>
          <w:rFonts w:ascii="Times New Roman" w:hAnsi="Times New Roman" w:cs="Times New Roman"/>
          <w:color w:val="auto"/>
          <w:sz w:val="24"/>
          <w:szCs w:val="24"/>
        </w:rPr>
        <w:t>Zamawiający:</w:t>
      </w:r>
      <w:bookmarkEnd w:id="0"/>
      <w:r w:rsidR="007F008F">
        <w:rPr>
          <w:rFonts w:ascii="Times New Roman" w:hAnsi="Times New Roman" w:cs="Times New Roman"/>
          <w:color w:val="auto"/>
          <w:sz w:val="24"/>
          <w:szCs w:val="24"/>
        </w:rPr>
        <w:t xml:space="preserve"> </w:t>
      </w:r>
    </w:p>
    <w:p w14:paraId="1A36CC35" w14:textId="77777777" w:rsidR="00F13DFD" w:rsidRPr="00A5634D" w:rsidRDefault="0056144A" w:rsidP="00A5634D">
      <w:pPr>
        <w:jc w:val="both"/>
        <w:rPr>
          <w:b/>
          <w:bCs/>
          <w:sz w:val="22"/>
          <w:szCs w:val="22"/>
        </w:rPr>
      </w:pPr>
      <w:r w:rsidRPr="00A5634D">
        <w:rPr>
          <w:b/>
          <w:bCs/>
          <w:sz w:val="22"/>
          <w:szCs w:val="22"/>
        </w:rPr>
        <w:t>Polska Grupa Górnicza S.A.</w:t>
      </w:r>
    </w:p>
    <w:p w14:paraId="4344CF1E" w14:textId="1E5FC7F7" w:rsidR="00F13DFD" w:rsidRPr="00A5634D" w:rsidRDefault="00F13DFD" w:rsidP="00A5634D">
      <w:pPr>
        <w:jc w:val="both"/>
        <w:rPr>
          <w:spacing w:val="-4"/>
          <w:sz w:val="22"/>
          <w:szCs w:val="22"/>
        </w:rPr>
      </w:pPr>
      <w:r w:rsidRPr="00A5634D">
        <w:rPr>
          <w:spacing w:val="-4"/>
          <w:sz w:val="22"/>
          <w:szCs w:val="22"/>
        </w:rPr>
        <w:t>KRS 0000709363</w:t>
      </w:r>
      <w:r w:rsidR="00352119" w:rsidRPr="00A5634D">
        <w:rPr>
          <w:spacing w:val="-4"/>
          <w:sz w:val="22"/>
          <w:szCs w:val="22"/>
        </w:rPr>
        <w:t xml:space="preserve">, </w:t>
      </w:r>
      <w:r w:rsidRPr="00A5634D">
        <w:rPr>
          <w:spacing w:val="-4"/>
          <w:sz w:val="22"/>
          <w:szCs w:val="22"/>
        </w:rPr>
        <w:t>NIP: 634-283-47-28</w:t>
      </w:r>
      <w:r w:rsidR="00352119" w:rsidRPr="00A5634D">
        <w:rPr>
          <w:spacing w:val="-4"/>
          <w:sz w:val="22"/>
          <w:szCs w:val="22"/>
        </w:rPr>
        <w:t xml:space="preserve">, </w:t>
      </w:r>
      <w:r w:rsidRPr="00A5634D">
        <w:rPr>
          <w:spacing w:val="-4"/>
          <w:sz w:val="22"/>
          <w:szCs w:val="22"/>
        </w:rPr>
        <w:t>REGON: 360615984</w:t>
      </w:r>
      <w:r w:rsidR="00352119" w:rsidRPr="00A5634D">
        <w:rPr>
          <w:spacing w:val="-4"/>
          <w:sz w:val="22"/>
          <w:szCs w:val="22"/>
        </w:rPr>
        <w:t xml:space="preserve">, </w:t>
      </w:r>
      <w:r w:rsidRPr="00A5634D">
        <w:rPr>
          <w:rFonts w:eastAsia="MS Mincho"/>
          <w:sz w:val="22"/>
          <w:szCs w:val="22"/>
        </w:rPr>
        <w:t>nr rejestrowy BDO 000014704</w:t>
      </w:r>
    </w:p>
    <w:p w14:paraId="41CA7EC6" w14:textId="77777777" w:rsidR="00F13DFD" w:rsidRPr="00A5634D" w:rsidRDefault="00F13DFD" w:rsidP="00A5634D">
      <w:pPr>
        <w:jc w:val="both"/>
        <w:rPr>
          <w:bCs/>
          <w:sz w:val="22"/>
          <w:szCs w:val="22"/>
        </w:rPr>
      </w:pPr>
      <w:r w:rsidRPr="00A5634D">
        <w:rPr>
          <w:spacing w:val="-4"/>
          <w:sz w:val="22"/>
          <w:szCs w:val="22"/>
        </w:rPr>
        <w:t>Adres</w:t>
      </w:r>
      <w:r w:rsidR="0056144A" w:rsidRPr="00A5634D">
        <w:rPr>
          <w:spacing w:val="-4"/>
          <w:sz w:val="22"/>
          <w:szCs w:val="22"/>
        </w:rPr>
        <w:t>:</w:t>
      </w:r>
      <w:r w:rsidRPr="00A5634D">
        <w:rPr>
          <w:spacing w:val="-4"/>
          <w:sz w:val="22"/>
          <w:szCs w:val="22"/>
        </w:rPr>
        <w:t xml:space="preserve"> </w:t>
      </w:r>
      <w:r w:rsidRPr="00A5634D">
        <w:rPr>
          <w:bCs/>
          <w:sz w:val="22"/>
          <w:szCs w:val="22"/>
        </w:rPr>
        <w:t>40 - 039 Katowice, ul. Powstańców 30</w:t>
      </w:r>
    </w:p>
    <w:p w14:paraId="3219C7B6" w14:textId="77777777" w:rsidR="00C8315A" w:rsidRPr="00A5634D" w:rsidRDefault="00F13DFD" w:rsidP="00A5634D">
      <w:pPr>
        <w:jc w:val="both"/>
        <w:rPr>
          <w:bCs/>
          <w:sz w:val="22"/>
          <w:szCs w:val="22"/>
        </w:rPr>
      </w:pPr>
      <w:bookmarkStart w:id="1" w:name="_Hlk70597083"/>
      <w:r w:rsidRPr="00A5634D">
        <w:rPr>
          <w:sz w:val="22"/>
          <w:szCs w:val="22"/>
        </w:rPr>
        <w:t xml:space="preserve">Adres strony </w:t>
      </w:r>
      <w:r w:rsidR="0056144A" w:rsidRPr="00A5634D">
        <w:rPr>
          <w:sz w:val="22"/>
          <w:szCs w:val="22"/>
        </w:rPr>
        <w:t xml:space="preserve">internetowej </w:t>
      </w:r>
      <w:r w:rsidR="00352119" w:rsidRPr="00A5634D">
        <w:rPr>
          <w:sz w:val="22"/>
          <w:szCs w:val="22"/>
        </w:rPr>
        <w:t>prowadzonego postępowania</w:t>
      </w:r>
      <w:r w:rsidR="00352119" w:rsidRPr="00A5634D">
        <w:rPr>
          <w:bCs/>
          <w:sz w:val="22"/>
          <w:szCs w:val="22"/>
        </w:rPr>
        <w:t>:</w:t>
      </w:r>
    </w:p>
    <w:bookmarkStart w:id="2" w:name="_Hlk60735726"/>
    <w:p w14:paraId="2F9503C6" w14:textId="220F6291" w:rsidR="00C8315A" w:rsidRPr="00A5634D" w:rsidRDefault="00C8315A" w:rsidP="00A5634D">
      <w:pPr>
        <w:jc w:val="both"/>
        <w:rPr>
          <w:rStyle w:val="Hipercze"/>
          <w:sz w:val="22"/>
          <w:szCs w:val="22"/>
        </w:rPr>
      </w:pPr>
      <w:r w:rsidRPr="00A5634D">
        <w:rPr>
          <w:sz w:val="22"/>
          <w:szCs w:val="22"/>
        </w:rPr>
        <w:fldChar w:fldCharType="begin"/>
      </w:r>
      <w:r w:rsidRPr="00A5634D">
        <w:rPr>
          <w:sz w:val="22"/>
          <w:szCs w:val="22"/>
        </w:rPr>
        <w:instrText>HYPERLINK "https://www.pgg.pl/strefa-korporacyjna/dostawcy/profil-nabywcy/przetargi"</w:instrText>
      </w:r>
      <w:r w:rsidRPr="00A5634D">
        <w:rPr>
          <w:sz w:val="22"/>
          <w:szCs w:val="22"/>
        </w:rPr>
      </w:r>
      <w:r w:rsidRPr="00A5634D">
        <w:rPr>
          <w:sz w:val="22"/>
          <w:szCs w:val="22"/>
        </w:rPr>
        <w:fldChar w:fldCharType="separate"/>
      </w:r>
      <w:r w:rsidRPr="00A5634D">
        <w:rPr>
          <w:rStyle w:val="Hipercze"/>
          <w:sz w:val="22"/>
          <w:szCs w:val="22"/>
        </w:rPr>
        <w:t>https://www.pgg.pl/strefa-korporacyjna/dostawcy/profil-nabywcy/przetargi</w:t>
      </w:r>
      <w:r w:rsidRPr="00A5634D">
        <w:rPr>
          <w:sz w:val="22"/>
          <w:szCs w:val="22"/>
        </w:rPr>
        <w:fldChar w:fldCharType="end"/>
      </w:r>
    </w:p>
    <w:p w14:paraId="74743E2E" w14:textId="02BE9B6D" w:rsidR="002E209E" w:rsidRPr="00A5634D" w:rsidRDefault="002E209E" w:rsidP="00A5634D">
      <w:pPr>
        <w:jc w:val="both"/>
        <w:rPr>
          <w:bCs/>
          <w:iCs/>
          <w:sz w:val="22"/>
          <w:szCs w:val="22"/>
        </w:rPr>
      </w:pPr>
      <w:r w:rsidRPr="00A5634D">
        <w:rPr>
          <w:bCs/>
          <w:iCs/>
          <w:sz w:val="22"/>
          <w:szCs w:val="22"/>
        </w:rPr>
        <w:t xml:space="preserve">Adres platformy EFO: </w:t>
      </w:r>
      <w:bookmarkEnd w:id="2"/>
      <w:r w:rsidR="00EA5675" w:rsidRPr="00A5634D">
        <w:fldChar w:fldCharType="begin"/>
      </w:r>
      <w:r w:rsidR="00EA5675" w:rsidRPr="00A5634D">
        <w:rPr>
          <w:sz w:val="22"/>
          <w:szCs w:val="22"/>
        </w:rPr>
        <w:instrText xml:space="preserve"> HYPERLINK "https://efo.coig.biz" </w:instrText>
      </w:r>
      <w:r w:rsidR="00EA5675" w:rsidRPr="00A5634D">
        <w:fldChar w:fldCharType="separate"/>
      </w:r>
      <w:r w:rsidR="00EA5675" w:rsidRPr="00A5634D">
        <w:rPr>
          <w:rStyle w:val="Hipercze"/>
          <w:bCs/>
          <w:sz w:val="22"/>
          <w:szCs w:val="22"/>
        </w:rPr>
        <w:t>https://efo.coig.biz</w:t>
      </w:r>
      <w:r w:rsidR="00EA5675" w:rsidRPr="00A5634D">
        <w:rPr>
          <w:rStyle w:val="Hipercze"/>
          <w:bCs/>
          <w:iCs/>
          <w:sz w:val="22"/>
          <w:szCs w:val="22"/>
        </w:rPr>
        <w:fldChar w:fldCharType="end"/>
      </w:r>
    </w:p>
    <w:p w14:paraId="2A826B37" w14:textId="239E75F6" w:rsidR="00F13DFD" w:rsidRPr="00A5634D" w:rsidRDefault="00FB35AE" w:rsidP="00A5634D">
      <w:pPr>
        <w:jc w:val="both"/>
        <w:rPr>
          <w:iCs/>
          <w:sz w:val="22"/>
          <w:szCs w:val="22"/>
        </w:rPr>
      </w:pPr>
      <w:r w:rsidRPr="00A5634D">
        <w:rPr>
          <w:sz w:val="22"/>
          <w:szCs w:val="22"/>
        </w:rPr>
        <w:t>Kontakt mailowy poprzez platformę EFO :</w:t>
      </w:r>
      <w:r w:rsidRPr="00A5634D">
        <w:rPr>
          <w:bCs/>
          <w:iCs/>
          <w:sz w:val="22"/>
          <w:szCs w:val="22"/>
        </w:rPr>
        <w:t xml:space="preserve"> </w:t>
      </w:r>
      <w:hyperlink r:id="rId11" w:history="1">
        <w:r w:rsidR="002F70E9" w:rsidRPr="00A5634D">
          <w:rPr>
            <w:rStyle w:val="Hipercze"/>
            <w:bCs/>
            <w:sz w:val="22"/>
            <w:szCs w:val="22"/>
          </w:rPr>
          <w:t>https://efo.coig.biz</w:t>
        </w:r>
      </w:hyperlink>
    </w:p>
    <w:bookmarkEnd w:id="1"/>
    <w:p w14:paraId="671081BA" w14:textId="77777777" w:rsidR="00C8315A" w:rsidRPr="00A5634D" w:rsidRDefault="00C8315A" w:rsidP="00A5634D">
      <w:pPr>
        <w:jc w:val="both"/>
        <w:rPr>
          <w:bCs/>
          <w:iCs/>
          <w:sz w:val="22"/>
          <w:szCs w:val="22"/>
        </w:rPr>
      </w:pPr>
      <w:r w:rsidRPr="00A5634D">
        <w:rPr>
          <w:rStyle w:val="Hipercze"/>
          <w:bCs/>
          <w:color w:val="auto"/>
          <w:sz w:val="22"/>
          <w:szCs w:val="22"/>
          <w:u w:val="none"/>
        </w:rPr>
        <w:t>Infolinia: +48 32 716 9999</w:t>
      </w:r>
    </w:p>
    <w:p w14:paraId="6857E43C" w14:textId="0D871719" w:rsidR="00F13DFD" w:rsidRPr="00A5634D" w:rsidRDefault="00F13DFD" w:rsidP="00A5634D">
      <w:pPr>
        <w:jc w:val="both"/>
        <w:rPr>
          <w:sz w:val="22"/>
          <w:szCs w:val="22"/>
          <w:vertAlign w:val="superscript"/>
        </w:rPr>
      </w:pPr>
      <w:r w:rsidRPr="00A5634D">
        <w:rPr>
          <w:sz w:val="22"/>
          <w:szCs w:val="22"/>
        </w:rPr>
        <w:t>Godziny pracy: od poniedziałku do piątku od 6</w:t>
      </w:r>
      <w:r w:rsidRPr="00A5634D">
        <w:rPr>
          <w:sz w:val="22"/>
          <w:szCs w:val="22"/>
          <w:vertAlign w:val="superscript"/>
        </w:rPr>
        <w:t>30</w:t>
      </w:r>
      <w:r w:rsidRPr="00A5634D">
        <w:rPr>
          <w:sz w:val="22"/>
          <w:szCs w:val="22"/>
        </w:rPr>
        <w:t xml:space="preserve"> do 14</w:t>
      </w:r>
      <w:r w:rsidRPr="00A5634D">
        <w:rPr>
          <w:sz w:val="22"/>
          <w:szCs w:val="22"/>
          <w:vertAlign w:val="superscript"/>
        </w:rPr>
        <w:t>30</w:t>
      </w:r>
    </w:p>
    <w:p w14:paraId="6A58493A" w14:textId="77777777" w:rsidR="00C8315A" w:rsidRPr="00A5634D" w:rsidRDefault="00C8315A" w:rsidP="00A5634D">
      <w:pPr>
        <w:jc w:val="both"/>
        <w:rPr>
          <w:b/>
          <w:bCs/>
          <w:sz w:val="22"/>
          <w:szCs w:val="22"/>
        </w:rPr>
      </w:pPr>
      <w:bookmarkStart w:id="3" w:name="_Toc107658514"/>
      <w:r w:rsidRPr="00A5634D">
        <w:rPr>
          <w:b/>
          <w:bCs/>
          <w:sz w:val="22"/>
          <w:szCs w:val="22"/>
        </w:rPr>
        <w:t>PGG S.A. Centrala</w:t>
      </w:r>
    </w:p>
    <w:p w14:paraId="57FE15FA" w14:textId="4257BE6E" w:rsidR="00C8315A" w:rsidRPr="00A5634D" w:rsidRDefault="00C8315A" w:rsidP="00A5634D">
      <w:pPr>
        <w:jc w:val="both"/>
        <w:rPr>
          <w:sz w:val="22"/>
          <w:szCs w:val="22"/>
        </w:rPr>
      </w:pPr>
      <w:r w:rsidRPr="00A5634D">
        <w:rPr>
          <w:sz w:val="22"/>
          <w:szCs w:val="22"/>
        </w:rPr>
        <w:t>40-039</w:t>
      </w:r>
      <w:r w:rsidR="00875816" w:rsidRPr="00A5634D">
        <w:rPr>
          <w:sz w:val="22"/>
          <w:szCs w:val="22"/>
        </w:rPr>
        <w:t xml:space="preserve"> Katowice</w:t>
      </w:r>
      <w:r w:rsidRPr="00A5634D">
        <w:rPr>
          <w:sz w:val="22"/>
          <w:szCs w:val="22"/>
        </w:rPr>
        <w:t>, ul. Powstańców 30</w:t>
      </w:r>
    </w:p>
    <w:p w14:paraId="6222B5B4" w14:textId="77777777" w:rsidR="00F13DFD" w:rsidRPr="00804500"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804500">
        <w:rPr>
          <w:rFonts w:ascii="Times New Roman" w:hAnsi="Times New Roman" w:cs="Times New Roman"/>
          <w:color w:val="auto"/>
          <w:sz w:val="24"/>
          <w:szCs w:val="24"/>
        </w:rPr>
        <w:t>Część II. Postępowanie</w:t>
      </w:r>
      <w:bookmarkEnd w:id="3"/>
    </w:p>
    <w:p w14:paraId="68A1A7A2" w14:textId="01F88E8C" w:rsidR="00F13DFD" w:rsidRPr="006A599B" w:rsidRDefault="00F13DFD" w:rsidP="00311EF0">
      <w:pPr>
        <w:pStyle w:val="Akapitzlist"/>
        <w:numPr>
          <w:ilvl w:val="0"/>
          <w:numId w:val="5"/>
        </w:numPr>
        <w:ind w:hanging="357"/>
        <w:contextualSpacing w:val="0"/>
        <w:jc w:val="both"/>
        <w:rPr>
          <w:sz w:val="22"/>
          <w:szCs w:val="22"/>
        </w:rPr>
      </w:pPr>
      <w:r w:rsidRPr="006A599B">
        <w:rPr>
          <w:sz w:val="22"/>
          <w:szCs w:val="22"/>
        </w:rPr>
        <w:t>Postępowanie o udzielenie zamówienia sektorowego prowadzone jest w trybie przetargu nieograniczonego na podstawie przepisów ustawy z dnia</w:t>
      </w:r>
      <w:r w:rsidR="00CA0422" w:rsidRPr="006A599B">
        <w:rPr>
          <w:sz w:val="22"/>
          <w:szCs w:val="22"/>
        </w:rPr>
        <w:t xml:space="preserve"> 11 września 2019 r. (Dz.U. poz. 2019 </w:t>
      </w:r>
      <w:r w:rsidR="006A599B">
        <w:rPr>
          <w:sz w:val="22"/>
          <w:szCs w:val="22"/>
        </w:rPr>
        <w:br/>
      </w:r>
      <w:r w:rsidR="00CA0422" w:rsidRPr="006A599B">
        <w:rPr>
          <w:sz w:val="22"/>
          <w:szCs w:val="22"/>
        </w:rPr>
        <w:t>ze zm.)</w:t>
      </w:r>
      <w:r w:rsidRPr="006A599B">
        <w:rPr>
          <w:sz w:val="22"/>
          <w:szCs w:val="22"/>
        </w:rPr>
        <w:t>, zwanej dalej ustawą</w:t>
      </w:r>
      <w:r w:rsidR="00CA0422" w:rsidRPr="006A599B">
        <w:rPr>
          <w:sz w:val="22"/>
          <w:szCs w:val="22"/>
        </w:rPr>
        <w:t xml:space="preserve"> </w:t>
      </w:r>
      <w:proofErr w:type="spellStart"/>
      <w:r w:rsidR="00CA0422" w:rsidRPr="006A599B">
        <w:rPr>
          <w:sz w:val="22"/>
          <w:szCs w:val="22"/>
        </w:rPr>
        <w:t>Pzp</w:t>
      </w:r>
      <w:proofErr w:type="spellEnd"/>
      <w:r w:rsidRPr="006A599B">
        <w:rPr>
          <w:sz w:val="22"/>
          <w:szCs w:val="22"/>
        </w:rPr>
        <w:t>.</w:t>
      </w:r>
    </w:p>
    <w:p w14:paraId="1CA8EB9D" w14:textId="77777777" w:rsidR="00F13DFD" w:rsidRPr="006A599B" w:rsidRDefault="00CA0422" w:rsidP="00311EF0">
      <w:pPr>
        <w:pStyle w:val="Akapitzlist"/>
        <w:numPr>
          <w:ilvl w:val="0"/>
          <w:numId w:val="5"/>
        </w:numPr>
        <w:ind w:hanging="357"/>
        <w:contextualSpacing w:val="0"/>
        <w:jc w:val="both"/>
        <w:rPr>
          <w:sz w:val="22"/>
          <w:szCs w:val="22"/>
        </w:rPr>
      </w:pPr>
      <w:r w:rsidRPr="006A599B">
        <w:rPr>
          <w:sz w:val="22"/>
          <w:szCs w:val="22"/>
        </w:rPr>
        <w:t>Postępowanie jest prowadzone w języku polskim</w:t>
      </w:r>
      <w:r w:rsidR="000C22F4" w:rsidRPr="006A599B">
        <w:rPr>
          <w:sz w:val="22"/>
          <w:szCs w:val="22"/>
        </w:rPr>
        <w:t>.</w:t>
      </w:r>
    </w:p>
    <w:p w14:paraId="03417871" w14:textId="14F8FF46" w:rsidR="00F4310E" w:rsidRPr="0090514D" w:rsidRDefault="00F4310E" w:rsidP="00F4310E">
      <w:pPr>
        <w:pStyle w:val="Akapitzlist"/>
        <w:numPr>
          <w:ilvl w:val="0"/>
          <w:numId w:val="5"/>
        </w:numPr>
        <w:ind w:hanging="357"/>
        <w:contextualSpacing w:val="0"/>
        <w:jc w:val="both"/>
        <w:rPr>
          <w:sz w:val="22"/>
          <w:szCs w:val="22"/>
        </w:rPr>
      </w:pPr>
      <w:r w:rsidRPr="0090514D">
        <w:rPr>
          <w:sz w:val="22"/>
          <w:szCs w:val="22"/>
        </w:rPr>
        <w:t xml:space="preserve">Obowiązek informacyjny wynikający z Artykułu 13 i 14 Rozporządzenia Parlamentu Europejskiego i Rady z dnia 27 kwietnia 2016 roku w sprawie ochrony osób fizycznych w związku </w:t>
      </w:r>
      <w:r w:rsidRPr="0090514D">
        <w:rPr>
          <w:sz w:val="22"/>
          <w:szCs w:val="22"/>
        </w:rPr>
        <w:br/>
        <w:t xml:space="preserve">z przetwarzaniem danych osobowych i w sprawie swobodnego przepływu takich danych </w:t>
      </w:r>
      <w:r w:rsidRPr="0090514D">
        <w:rPr>
          <w:sz w:val="22"/>
          <w:szCs w:val="22"/>
        </w:rPr>
        <w:br/>
        <w:t xml:space="preserve">oraz uchylenia dyrektywy 95/46/WE (ogólne rozporządzenie o ochronie danych osobowych) </w:t>
      </w:r>
      <w:r w:rsidRPr="0090514D">
        <w:rPr>
          <w:sz w:val="22"/>
          <w:szCs w:val="22"/>
        </w:rPr>
        <w:br/>
        <w:t xml:space="preserve">(Dz. Urz. UE L.2016.119.1 z dnia 4 maja 2016 roku) (dalej jako „RODO”) Zamawiający spełnia </w:t>
      </w:r>
      <w:r w:rsidRPr="0090514D">
        <w:rPr>
          <w:sz w:val="22"/>
          <w:szCs w:val="22"/>
        </w:rPr>
        <w:br/>
        <w:t>na stronie internetowej Polskiej Grupy Górniczej S.A. w zakładce RODO, w załączniku „Kontrahenci/ Pracownicy Kontrahentów”.</w:t>
      </w:r>
      <w:r w:rsidR="009E0E3A">
        <w:rPr>
          <w:sz w:val="22"/>
          <w:szCs w:val="22"/>
        </w:rPr>
        <w:t xml:space="preserve"> </w:t>
      </w:r>
      <w:r w:rsidRPr="0090514D">
        <w:rPr>
          <w:sz w:val="22"/>
          <w:szCs w:val="22"/>
        </w:rPr>
        <w:t xml:space="preserve">W przypadku przetwarzania danych osobowych w celu związanym z postępowaniem o udzielenie zamówienia publicznego, Zamawiający spełnił obowiązek informacyjny w Profilu Nabywcy na stronie internetowej Polskiej Grupy Górniczej </w:t>
      </w:r>
      <w:r w:rsidRPr="0090514D">
        <w:rPr>
          <w:sz w:val="22"/>
          <w:szCs w:val="22"/>
        </w:rPr>
        <w:br/>
        <w:t>w zakładce „Obowiązek informacyjny PZP”.</w:t>
      </w:r>
    </w:p>
    <w:p w14:paraId="63F95D44" w14:textId="77777777" w:rsidR="00694060" w:rsidRPr="006A599B" w:rsidRDefault="00694060" w:rsidP="00311EF0">
      <w:pPr>
        <w:pStyle w:val="Akapitzlist"/>
        <w:numPr>
          <w:ilvl w:val="0"/>
          <w:numId w:val="5"/>
        </w:numPr>
        <w:ind w:hanging="357"/>
        <w:contextualSpacing w:val="0"/>
        <w:jc w:val="both"/>
        <w:rPr>
          <w:sz w:val="22"/>
          <w:szCs w:val="22"/>
        </w:rPr>
      </w:pPr>
      <w:r w:rsidRPr="006A599B">
        <w:rPr>
          <w:sz w:val="22"/>
          <w:szCs w:val="22"/>
        </w:rPr>
        <w:t>Dodatkowo zamawiający informuje, że</w:t>
      </w:r>
    </w:p>
    <w:p w14:paraId="1E06C0DE" w14:textId="77777777" w:rsidR="00F4310E" w:rsidRPr="0090514D" w:rsidRDefault="00F4310E" w:rsidP="00F4310E">
      <w:pPr>
        <w:pStyle w:val="Akapitzlist"/>
        <w:numPr>
          <w:ilvl w:val="1"/>
          <w:numId w:val="5"/>
        </w:numPr>
        <w:ind w:hanging="357"/>
        <w:contextualSpacing w:val="0"/>
        <w:jc w:val="both"/>
        <w:rPr>
          <w:sz w:val="22"/>
          <w:szCs w:val="22"/>
        </w:rPr>
      </w:pPr>
      <w:bookmarkStart w:id="4" w:name="_Hlk107654124"/>
      <w:r w:rsidRPr="0090514D">
        <w:rPr>
          <w:sz w:val="22"/>
          <w:szCs w:val="22"/>
        </w:rPr>
        <w:t>Skorzystanie przez osobę, której dane osobowe dotyczą, z uprawnienia do sprostowania lub uzupełnienia danych, o którym mowa w art. 16 RODO, nie może skutkować zmianą wyniku postępowania o udzielenie zamówienia ani zmianą postanowień umowy w sprawie zamówienia publicznego w zakresie niezgodnym z ustawą.</w:t>
      </w:r>
    </w:p>
    <w:p w14:paraId="0421D2A7" w14:textId="77777777" w:rsidR="00F4310E" w:rsidRPr="0090514D" w:rsidRDefault="00F4310E" w:rsidP="00F4310E">
      <w:pPr>
        <w:pStyle w:val="Akapitzlist"/>
        <w:numPr>
          <w:ilvl w:val="1"/>
          <w:numId w:val="5"/>
        </w:numPr>
        <w:ind w:hanging="357"/>
        <w:contextualSpacing w:val="0"/>
        <w:jc w:val="both"/>
        <w:rPr>
          <w:sz w:val="22"/>
          <w:szCs w:val="22"/>
        </w:rPr>
      </w:pPr>
      <w:r w:rsidRPr="0090514D">
        <w:rPr>
          <w:sz w:val="22"/>
          <w:szCs w:val="22"/>
        </w:rPr>
        <w:t>W postępowaniu o udzielenie zamówienia zgłoszenie żądania ograniczenia przetwarzania danych, o którym mowa w art. 18 ust. 1 RODO, nie ogranicza przetwarzania danych osobowych do czasu zakończenia tego postępowania.</w:t>
      </w:r>
    </w:p>
    <w:bookmarkEnd w:id="4"/>
    <w:p w14:paraId="36D0E609" w14:textId="77777777" w:rsidR="0021183D" w:rsidRPr="00593AF4" w:rsidRDefault="0021183D" w:rsidP="00311EF0">
      <w:pPr>
        <w:pStyle w:val="Tekstpodstawowywcity"/>
        <w:numPr>
          <w:ilvl w:val="0"/>
          <w:numId w:val="5"/>
        </w:numPr>
        <w:jc w:val="both"/>
        <w:rPr>
          <w:b w:val="0"/>
          <w:sz w:val="22"/>
          <w:szCs w:val="22"/>
        </w:rPr>
      </w:pPr>
      <w:r w:rsidRPr="00593AF4">
        <w:rPr>
          <w:b w:val="0"/>
          <w:sz w:val="22"/>
          <w:szCs w:val="22"/>
        </w:rPr>
        <w:t xml:space="preserve">W wyniku niniejszego postępowania Zamawiający zawrze umowę ramową/umowy ramowe </w:t>
      </w:r>
      <w:r w:rsidRPr="00593AF4">
        <w:rPr>
          <w:b w:val="0"/>
          <w:sz w:val="22"/>
          <w:szCs w:val="22"/>
        </w:rPr>
        <w:br/>
        <w:t xml:space="preserve">ze wszystkimi wykonawcami, którzy złożą oferty niepodlegające odrzuceniu w ramach zadania. </w:t>
      </w:r>
    </w:p>
    <w:p w14:paraId="0715B101" w14:textId="0AF8E870" w:rsidR="0021183D" w:rsidRPr="00593AF4" w:rsidRDefault="0021183D" w:rsidP="00311EF0">
      <w:pPr>
        <w:pStyle w:val="Tekstpodstawowywcity"/>
        <w:numPr>
          <w:ilvl w:val="0"/>
          <w:numId w:val="5"/>
        </w:numPr>
        <w:jc w:val="both"/>
        <w:rPr>
          <w:b w:val="0"/>
          <w:sz w:val="22"/>
          <w:szCs w:val="22"/>
        </w:rPr>
      </w:pPr>
      <w:r w:rsidRPr="00593AF4">
        <w:rPr>
          <w:b w:val="0"/>
          <w:sz w:val="22"/>
          <w:szCs w:val="22"/>
        </w:rPr>
        <w:t xml:space="preserve">Istotą zawieranej umowy ramowej jest usystematyzowanie zasad udzielania zamówień na remont maszyn/urządzeń/podzespołów oraz utworzenie "katalogu elektronicznego" – cennika stanowiącego podstawę do późniejszych rozliczeń. </w:t>
      </w:r>
      <w:r w:rsidR="00FB35AE">
        <w:rPr>
          <w:b w:val="0"/>
          <w:sz w:val="22"/>
          <w:szCs w:val="22"/>
        </w:rPr>
        <w:t>Proces aktualizacji „katalogu elektronicznego” będzie odbywał w ramach postępowań wykonawczych.</w:t>
      </w:r>
    </w:p>
    <w:p w14:paraId="66341CA6" w14:textId="77777777" w:rsidR="0021183D" w:rsidRPr="00593AF4" w:rsidRDefault="0021183D" w:rsidP="00311EF0">
      <w:pPr>
        <w:pStyle w:val="Tekstpodstawowywcity"/>
        <w:numPr>
          <w:ilvl w:val="0"/>
          <w:numId w:val="5"/>
        </w:numPr>
        <w:jc w:val="both"/>
        <w:rPr>
          <w:b w:val="0"/>
          <w:sz w:val="22"/>
          <w:szCs w:val="22"/>
        </w:rPr>
      </w:pPr>
      <w:r w:rsidRPr="00593AF4">
        <w:rPr>
          <w:b w:val="0"/>
          <w:sz w:val="22"/>
          <w:szCs w:val="22"/>
        </w:rPr>
        <w:t>W przypadku gdy ci sami Wykonawcy złożą ofertę na kilka zadań Zamawiający dopuszcza możliwość zawarcia z tymi Wykonawcami jednej umowy ramowej obejmującej te zadania.</w:t>
      </w:r>
    </w:p>
    <w:p w14:paraId="783BE95D" w14:textId="77777777" w:rsidR="0021183D" w:rsidRPr="007D3F39" w:rsidRDefault="0021183D" w:rsidP="00311EF0">
      <w:pPr>
        <w:pStyle w:val="Tekstpodstawowywcity"/>
        <w:numPr>
          <w:ilvl w:val="0"/>
          <w:numId w:val="5"/>
        </w:numPr>
        <w:jc w:val="both"/>
        <w:rPr>
          <w:b w:val="0"/>
          <w:sz w:val="22"/>
          <w:szCs w:val="22"/>
        </w:rPr>
      </w:pPr>
      <w:r w:rsidRPr="007D3F39">
        <w:rPr>
          <w:b w:val="0"/>
          <w:sz w:val="22"/>
          <w:szCs w:val="22"/>
        </w:rPr>
        <w:t xml:space="preserve">Na podstawie zawartej umowy ramowej Zamawiający będzie udzielał Zamówień wykonawczych </w:t>
      </w:r>
      <w:r w:rsidRPr="007D3F39">
        <w:rPr>
          <w:b w:val="0"/>
          <w:sz w:val="22"/>
          <w:szCs w:val="22"/>
        </w:rPr>
        <w:br/>
        <w:t xml:space="preserve">do ostatniego dnia obowiązywania umowy ramowej. </w:t>
      </w:r>
    </w:p>
    <w:p w14:paraId="74D5C191" w14:textId="6F4C3DD8" w:rsidR="0021183D" w:rsidRDefault="0021183D" w:rsidP="00311EF0">
      <w:pPr>
        <w:pStyle w:val="Tekstpodstawowywcity"/>
        <w:numPr>
          <w:ilvl w:val="0"/>
          <w:numId w:val="5"/>
        </w:numPr>
        <w:jc w:val="both"/>
        <w:rPr>
          <w:b w:val="0"/>
          <w:sz w:val="22"/>
          <w:szCs w:val="22"/>
        </w:rPr>
      </w:pPr>
      <w:r w:rsidRPr="007D3F39">
        <w:rPr>
          <w:b w:val="0"/>
          <w:sz w:val="22"/>
          <w:szCs w:val="22"/>
        </w:rPr>
        <w:t xml:space="preserve">Liczbę i intensywność Zamówień wykonawczych będą warunkować bieżące potrzeby Zamawiającego. </w:t>
      </w:r>
    </w:p>
    <w:p w14:paraId="5AED84E6" w14:textId="5C62C66B" w:rsidR="0021183D" w:rsidRPr="00AD79BE" w:rsidRDefault="0021183D" w:rsidP="00311EF0">
      <w:pPr>
        <w:pStyle w:val="Tekstpodstawowywcity"/>
        <w:numPr>
          <w:ilvl w:val="0"/>
          <w:numId w:val="5"/>
        </w:numPr>
        <w:jc w:val="both"/>
        <w:rPr>
          <w:b w:val="0"/>
          <w:sz w:val="22"/>
          <w:szCs w:val="22"/>
        </w:rPr>
      </w:pPr>
      <w:r w:rsidRPr="00AD79BE">
        <w:rPr>
          <w:b w:val="0"/>
          <w:sz w:val="22"/>
          <w:szCs w:val="22"/>
        </w:rPr>
        <w:t xml:space="preserve">Aktualizacja </w:t>
      </w:r>
      <w:r w:rsidR="005959C4" w:rsidRPr="00AD79BE">
        <w:rPr>
          <w:b w:val="0"/>
          <w:sz w:val="22"/>
          <w:szCs w:val="22"/>
        </w:rPr>
        <w:t xml:space="preserve">cen jednostkowych w </w:t>
      </w:r>
      <w:r w:rsidRPr="00AD79BE">
        <w:rPr>
          <w:b w:val="0"/>
          <w:sz w:val="22"/>
          <w:szCs w:val="22"/>
        </w:rPr>
        <w:t>katalog</w:t>
      </w:r>
      <w:r w:rsidR="005959C4" w:rsidRPr="00AD79BE">
        <w:rPr>
          <w:b w:val="0"/>
          <w:sz w:val="22"/>
          <w:szCs w:val="22"/>
        </w:rPr>
        <w:t>ach</w:t>
      </w:r>
      <w:r w:rsidRPr="00AD79BE">
        <w:rPr>
          <w:b w:val="0"/>
          <w:sz w:val="22"/>
          <w:szCs w:val="22"/>
        </w:rPr>
        <w:t xml:space="preserve"> elektronicznych</w:t>
      </w:r>
      <w:r w:rsidR="005959C4" w:rsidRPr="00AD79BE">
        <w:rPr>
          <w:b w:val="0"/>
          <w:sz w:val="22"/>
          <w:szCs w:val="22"/>
        </w:rPr>
        <w:t xml:space="preserve"> – cennikach </w:t>
      </w:r>
      <w:r w:rsidRPr="00AD79BE">
        <w:rPr>
          <w:b w:val="0"/>
          <w:sz w:val="22"/>
          <w:szCs w:val="22"/>
        </w:rPr>
        <w:t>dla potrzeb udzielenia Zamówienia wykonawczego będzie odbywała się w odniesieniu do zakresu remontu konkretnej maszyny/urządzenia/podzespołów lub konkretnej grupy maszyn/urządzeń/podzespołów.</w:t>
      </w:r>
    </w:p>
    <w:p w14:paraId="0A59CD13" w14:textId="47EF30C4" w:rsidR="00593AF4" w:rsidRPr="0090514D" w:rsidRDefault="00593AF4" w:rsidP="00311EF0">
      <w:pPr>
        <w:pStyle w:val="Tekstpodstawowywcity"/>
        <w:numPr>
          <w:ilvl w:val="0"/>
          <w:numId w:val="5"/>
        </w:numPr>
        <w:jc w:val="both"/>
        <w:rPr>
          <w:b w:val="0"/>
          <w:i/>
          <w:iCs/>
          <w:sz w:val="22"/>
          <w:szCs w:val="22"/>
        </w:rPr>
      </w:pPr>
      <w:bookmarkStart w:id="5" w:name="_Hlk107654151"/>
      <w:r w:rsidRPr="0090514D">
        <w:rPr>
          <w:b w:val="0"/>
          <w:sz w:val="22"/>
          <w:szCs w:val="22"/>
        </w:rPr>
        <w:t xml:space="preserve">Podstawowym trybem aktualizowania katalogów elektronicznych będzie </w:t>
      </w:r>
      <w:r w:rsidR="003179FC" w:rsidRPr="0090514D">
        <w:rPr>
          <w:b w:val="0"/>
          <w:i/>
          <w:iCs/>
          <w:sz w:val="22"/>
          <w:szCs w:val="22"/>
        </w:rPr>
        <w:t>Konkurs ofert</w:t>
      </w:r>
      <w:r w:rsidR="003179FC" w:rsidRPr="0090514D">
        <w:rPr>
          <w:b w:val="0"/>
          <w:sz w:val="22"/>
          <w:szCs w:val="22"/>
        </w:rPr>
        <w:t xml:space="preserve"> </w:t>
      </w:r>
      <w:r w:rsidR="003179FC" w:rsidRPr="0090514D">
        <w:rPr>
          <w:b w:val="0"/>
          <w:sz w:val="22"/>
          <w:szCs w:val="22"/>
        </w:rPr>
        <w:br/>
        <w:t xml:space="preserve">lub </w:t>
      </w:r>
      <w:r w:rsidR="003179FC" w:rsidRPr="0090514D">
        <w:rPr>
          <w:b w:val="0"/>
          <w:i/>
          <w:iCs/>
          <w:sz w:val="22"/>
          <w:szCs w:val="22"/>
        </w:rPr>
        <w:t>Zamówienie kierowane do jednego wykonawcy</w:t>
      </w:r>
      <w:r w:rsidR="003179FC" w:rsidRPr="0090514D">
        <w:rPr>
          <w:b w:val="0"/>
          <w:sz w:val="22"/>
          <w:szCs w:val="22"/>
        </w:rPr>
        <w:t xml:space="preserve"> obejmujące </w:t>
      </w:r>
      <w:r w:rsidRPr="0090514D">
        <w:rPr>
          <w:b w:val="0"/>
          <w:sz w:val="22"/>
          <w:szCs w:val="22"/>
        </w:rPr>
        <w:t>zestaw pozycji katalogu elektronicznego składających się na zakres remontu maszyny/urządzenia/podzespołu.</w:t>
      </w:r>
      <w:r w:rsidR="00EB0CC8" w:rsidRPr="0090514D">
        <w:rPr>
          <w:b w:val="0"/>
          <w:sz w:val="22"/>
          <w:szCs w:val="22"/>
        </w:rPr>
        <w:t xml:space="preserve"> </w:t>
      </w:r>
      <w:r w:rsidR="003179FC" w:rsidRPr="0090514D">
        <w:rPr>
          <w:b w:val="0"/>
          <w:sz w:val="22"/>
          <w:szCs w:val="22"/>
        </w:rPr>
        <w:t xml:space="preserve">W przypadku </w:t>
      </w:r>
      <w:r w:rsidR="003179FC" w:rsidRPr="0090514D">
        <w:rPr>
          <w:b w:val="0"/>
          <w:sz w:val="22"/>
          <w:szCs w:val="22"/>
        </w:rPr>
        <w:lastRenderedPageBreak/>
        <w:t>prowadzenia a</w:t>
      </w:r>
      <w:r w:rsidR="00EB0CC8" w:rsidRPr="0090514D">
        <w:rPr>
          <w:b w:val="0"/>
          <w:sz w:val="22"/>
          <w:szCs w:val="22"/>
        </w:rPr>
        <w:t>ukcj</w:t>
      </w:r>
      <w:r w:rsidR="003179FC" w:rsidRPr="0090514D">
        <w:rPr>
          <w:b w:val="0"/>
          <w:sz w:val="22"/>
          <w:szCs w:val="22"/>
        </w:rPr>
        <w:t>i</w:t>
      </w:r>
      <w:r w:rsidR="00EB0CC8" w:rsidRPr="0090514D">
        <w:rPr>
          <w:b w:val="0"/>
          <w:sz w:val="22"/>
          <w:szCs w:val="22"/>
        </w:rPr>
        <w:t xml:space="preserve"> elektroniczn</w:t>
      </w:r>
      <w:r w:rsidR="003179FC" w:rsidRPr="0090514D">
        <w:rPr>
          <w:b w:val="0"/>
          <w:sz w:val="22"/>
          <w:szCs w:val="22"/>
        </w:rPr>
        <w:t>ej</w:t>
      </w:r>
      <w:r w:rsidR="00EB0CC8" w:rsidRPr="0090514D">
        <w:rPr>
          <w:b w:val="0"/>
          <w:sz w:val="22"/>
          <w:szCs w:val="22"/>
        </w:rPr>
        <w:t xml:space="preserve"> będzie </w:t>
      </w:r>
      <w:r w:rsidR="003179FC" w:rsidRPr="0090514D">
        <w:rPr>
          <w:b w:val="0"/>
          <w:sz w:val="22"/>
          <w:szCs w:val="22"/>
        </w:rPr>
        <w:t xml:space="preserve">ona </w:t>
      </w:r>
      <w:r w:rsidR="00EB0CC8" w:rsidRPr="0090514D">
        <w:rPr>
          <w:b w:val="0"/>
          <w:sz w:val="22"/>
          <w:szCs w:val="22"/>
        </w:rPr>
        <w:t xml:space="preserve">prowadzona w oparciu o </w:t>
      </w:r>
      <w:r w:rsidR="00EB0CC8" w:rsidRPr="0090514D">
        <w:rPr>
          <w:b w:val="0"/>
          <w:i/>
          <w:iCs/>
          <w:sz w:val="22"/>
          <w:szCs w:val="22"/>
        </w:rPr>
        <w:t xml:space="preserve">Regulamin </w:t>
      </w:r>
      <w:r w:rsidR="003179FC" w:rsidRPr="0090514D">
        <w:rPr>
          <w:b w:val="0"/>
          <w:i/>
          <w:iCs/>
          <w:sz w:val="22"/>
          <w:szCs w:val="22"/>
        </w:rPr>
        <w:t xml:space="preserve">udzielania zamówień </w:t>
      </w:r>
      <w:r w:rsidR="00EB0CC8" w:rsidRPr="0090514D">
        <w:rPr>
          <w:b w:val="0"/>
          <w:i/>
          <w:iCs/>
          <w:sz w:val="22"/>
          <w:szCs w:val="22"/>
        </w:rPr>
        <w:t>w PGG.</w:t>
      </w:r>
    </w:p>
    <w:bookmarkEnd w:id="5"/>
    <w:p w14:paraId="33D86254" w14:textId="636F2C8D" w:rsidR="0021183D" w:rsidRDefault="0021183D" w:rsidP="00311EF0">
      <w:pPr>
        <w:pStyle w:val="Tekstpodstawowywcity"/>
        <w:numPr>
          <w:ilvl w:val="0"/>
          <w:numId w:val="5"/>
        </w:numPr>
        <w:jc w:val="both"/>
        <w:rPr>
          <w:b w:val="0"/>
          <w:sz w:val="22"/>
          <w:szCs w:val="22"/>
        </w:rPr>
      </w:pPr>
      <w:r>
        <w:rPr>
          <w:b w:val="0"/>
          <w:sz w:val="22"/>
          <w:szCs w:val="22"/>
        </w:rPr>
        <w:t xml:space="preserve">O terminie </w:t>
      </w:r>
      <w:r w:rsidR="00593AF4">
        <w:rPr>
          <w:b w:val="0"/>
          <w:sz w:val="22"/>
          <w:szCs w:val="22"/>
        </w:rPr>
        <w:t xml:space="preserve">i sposobie </w:t>
      </w:r>
      <w:r>
        <w:rPr>
          <w:b w:val="0"/>
          <w:sz w:val="22"/>
          <w:szCs w:val="22"/>
        </w:rPr>
        <w:t>aktualizowania katalogów elektronicznych wykonawcy zostaną powiadomieni w zaproszeniu do postępowania wykonawczego.</w:t>
      </w:r>
    </w:p>
    <w:p w14:paraId="3B0D0D3E" w14:textId="2D4C4C6A" w:rsidR="00A85DB6" w:rsidRDefault="00A85DB6" w:rsidP="00311EF0">
      <w:pPr>
        <w:pStyle w:val="Tekstpodstawowywcity"/>
        <w:numPr>
          <w:ilvl w:val="0"/>
          <w:numId w:val="5"/>
        </w:numPr>
        <w:jc w:val="both"/>
        <w:rPr>
          <w:b w:val="0"/>
          <w:sz w:val="22"/>
          <w:szCs w:val="22"/>
        </w:rPr>
      </w:pPr>
      <w:r>
        <w:rPr>
          <w:b w:val="0"/>
          <w:sz w:val="22"/>
          <w:szCs w:val="22"/>
        </w:rPr>
        <w:t xml:space="preserve">Udzielenie zamówienia w oparciu o katalogi elektroniczne będzie się odbywało w oparciu </w:t>
      </w:r>
      <w:r w:rsidR="006A599B">
        <w:rPr>
          <w:b w:val="0"/>
          <w:sz w:val="22"/>
          <w:szCs w:val="22"/>
        </w:rPr>
        <w:br/>
      </w:r>
      <w:r>
        <w:rPr>
          <w:b w:val="0"/>
          <w:sz w:val="22"/>
          <w:szCs w:val="22"/>
        </w:rPr>
        <w:t>o Regulamin udzielania zamówień obowiązujący w PGG w dniu przekazania wykonawcom powiadomienia o terminie aktualizacji cenników tj. zaproszenia do postępowania wykonawczego</w:t>
      </w:r>
    </w:p>
    <w:p w14:paraId="46BE111D" w14:textId="5FB633FD" w:rsidR="0012662D" w:rsidRPr="00875816" w:rsidRDefault="0012662D" w:rsidP="0012662D">
      <w:pPr>
        <w:pStyle w:val="Tekstpodstawowywcity"/>
        <w:numPr>
          <w:ilvl w:val="0"/>
          <w:numId w:val="5"/>
        </w:numPr>
        <w:jc w:val="both"/>
        <w:rPr>
          <w:b w:val="0"/>
          <w:sz w:val="22"/>
          <w:szCs w:val="22"/>
        </w:rPr>
      </w:pPr>
      <w:bookmarkStart w:id="6" w:name="_Hlk86238632"/>
      <w:r w:rsidRPr="00875816">
        <w:rPr>
          <w:b w:val="0"/>
          <w:sz w:val="22"/>
          <w:szCs w:val="22"/>
        </w:rPr>
        <w:t xml:space="preserve">W przypadku, gdy </w:t>
      </w:r>
      <w:r w:rsidR="00EB0619" w:rsidRPr="00875816">
        <w:rPr>
          <w:b w:val="0"/>
          <w:sz w:val="22"/>
          <w:szCs w:val="22"/>
        </w:rPr>
        <w:t>w</w:t>
      </w:r>
      <w:r w:rsidRPr="00875816">
        <w:rPr>
          <w:b w:val="0"/>
          <w:sz w:val="22"/>
          <w:szCs w:val="22"/>
        </w:rPr>
        <w:t xml:space="preserve"> postępowani</w:t>
      </w:r>
      <w:r w:rsidR="00EB0619" w:rsidRPr="00875816">
        <w:rPr>
          <w:b w:val="0"/>
          <w:sz w:val="22"/>
          <w:szCs w:val="22"/>
        </w:rPr>
        <w:t>u</w:t>
      </w:r>
      <w:r w:rsidRPr="00875816">
        <w:rPr>
          <w:b w:val="0"/>
          <w:sz w:val="22"/>
          <w:szCs w:val="22"/>
        </w:rPr>
        <w:t xml:space="preserve"> zmierzając</w:t>
      </w:r>
      <w:r w:rsidR="00EB0619" w:rsidRPr="00875816">
        <w:rPr>
          <w:b w:val="0"/>
          <w:sz w:val="22"/>
          <w:szCs w:val="22"/>
        </w:rPr>
        <w:t>ym</w:t>
      </w:r>
      <w:r w:rsidRPr="00875816">
        <w:rPr>
          <w:b w:val="0"/>
          <w:sz w:val="22"/>
          <w:szCs w:val="22"/>
        </w:rPr>
        <w:t xml:space="preserve"> do zawarcia umowy ramowej wpłyną mniej </w:t>
      </w:r>
      <w:r w:rsidR="00615A2A" w:rsidRPr="00875816">
        <w:rPr>
          <w:b w:val="0"/>
          <w:sz w:val="22"/>
          <w:szCs w:val="22"/>
        </w:rPr>
        <w:br/>
      </w:r>
      <w:r w:rsidRPr="00875816">
        <w:rPr>
          <w:b w:val="0"/>
          <w:sz w:val="22"/>
          <w:szCs w:val="22"/>
        </w:rPr>
        <w:t xml:space="preserve">niż 2 oferty </w:t>
      </w:r>
      <w:r w:rsidR="00E3379D" w:rsidRPr="00875816">
        <w:rPr>
          <w:b w:val="0"/>
          <w:sz w:val="22"/>
          <w:szCs w:val="22"/>
        </w:rPr>
        <w:t xml:space="preserve">nie podlegające odrzuceniu </w:t>
      </w:r>
      <w:r w:rsidR="00EB0619" w:rsidRPr="00875816">
        <w:rPr>
          <w:b w:val="0"/>
          <w:sz w:val="22"/>
          <w:szCs w:val="22"/>
        </w:rPr>
        <w:t>na zadanie</w:t>
      </w:r>
      <w:r w:rsidR="00E3379D" w:rsidRPr="00875816">
        <w:rPr>
          <w:b w:val="0"/>
          <w:sz w:val="22"/>
          <w:szCs w:val="22"/>
        </w:rPr>
        <w:t>,</w:t>
      </w:r>
      <w:r w:rsidR="00EB0619" w:rsidRPr="00875816">
        <w:rPr>
          <w:b w:val="0"/>
          <w:sz w:val="22"/>
          <w:szCs w:val="22"/>
        </w:rPr>
        <w:t xml:space="preserve"> </w:t>
      </w:r>
      <w:r w:rsidRPr="00875816">
        <w:rPr>
          <w:b w:val="0"/>
          <w:sz w:val="22"/>
          <w:szCs w:val="22"/>
        </w:rPr>
        <w:t>Zamawiający zastrzega sobie możliwość unieważnienia postępowania</w:t>
      </w:r>
      <w:r w:rsidR="00615A2A" w:rsidRPr="00875816">
        <w:rPr>
          <w:b w:val="0"/>
          <w:sz w:val="22"/>
          <w:szCs w:val="22"/>
        </w:rPr>
        <w:t xml:space="preserve"> w tym zakresie.</w:t>
      </w:r>
    </w:p>
    <w:p w14:paraId="4D4E5E33" w14:textId="77777777" w:rsidR="00F13DFD" w:rsidRPr="00804500"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7658515"/>
      <w:bookmarkEnd w:id="6"/>
      <w:r w:rsidRPr="00804500">
        <w:rPr>
          <w:rFonts w:ascii="Times New Roman" w:hAnsi="Times New Roman" w:cs="Times New Roman"/>
          <w:color w:val="auto"/>
          <w:sz w:val="24"/>
          <w:szCs w:val="24"/>
        </w:rPr>
        <w:t xml:space="preserve">Część III. </w:t>
      </w:r>
      <w:r w:rsidR="00F13DFD" w:rsidRPr="00804500">
        <w:rPr>
          <w:rFonts w:ascii="Times New Roman" w:hAnsi="Times New Roman" w:cs="Times New Roman"/>
          <w:color w:val="auto"/>
          <w:sz w:val="24"/>
          <w:szCs w:val="24"/>
        </w:rPr>
        <w:t>Przedmiot zamówienia</w:t>
      </w:r>
      <w:r w:rsidR="00A02094" w:rsidRPr="00804500">
        <w:rPr>
          <w:rFonts w:ascii="Times New Roman" w:hAnsi="Times New Roman" w:cs="Times New Roman"/>
          <w:color w:val="auto"/>
          <w:sz w:val="24"/>
          <w:szCs w:val="24"/>
        </w:rPr>
        <w:t>. Termin wykonania.</w:t>
      </w:r>
      <w:bookmarkEnd w:id="7"/>
    </w:p>
    <w:p w14:paraId="3F695A7C" w14:textId="27F0FFC3" w:rsidR="00F85D3E" w:rsidRPr="00875816" w:rsidRDefault="00F13DFD" w:rsidP="00F85D3E">
      <w:pPr>
        <w:pStyle w:val="Akapitzlist"/>
        <w:numPr>
          <w:ilvl w:val="0"/>
          <w:numId w:val="1"/>
        </w:numPr>
        <w:ind w:left="357" w:hanging="357"/>
        <w:contextualSpacing w:val="0"/>
        <w:jc w:val="both"/>
        <w:rPr>
          <w:sz w:val="22"/>
          <w:szCs w:val="22"/>
        </w:rPr>
      </w:pPr>
      <w:r w:rsidRPr="00875816">
        <w:rPr>
          <w:sz w:val="22"/>
          <w:szCs w:val="22"/>
        </w:rPr>
        <w:t>Przedmiotem zamówienia jest</w:t>
      </w:r>
      <w:r w:rsidR="00DE462D" w:rsidRPr="00875816">
        <w:rPr>
          <w:sz w:val="22"/>
          <w:szCs w:val="22"/>
        </w:rPr>
        <w:t xml:space="preserve"> zawarcie umowy ramowej na</w:t>
      </w:r>
      <w:r w:rsidRPr="00875816">
        <w:rPr>
          <w:sz w:val="22"/>
          <w:szCs w:val="22"/>
        </w:rPr>
        <w:t xml:space="preserve">: </w:t>
      </w:r>
      <w:r w:rsidR="00FF3D3D" w:rsidRPr="00875816">
        <w:rPr>
          <w:sz w:val="22"/>
          <w:szCs w:val="22"/>
        </w:rPr>
        <w:t>„</w:t>
      </w:r>
      <w:r w:rsidR="00875816" w:rsidRPr="00875816">
        <w:rPr>
          <w:sz w:val="22"/>
          <w:szCs w:val="22"/>
        </w:rPr>
        <w:t>Remont zawiesi naczyń wyciągowych i lin szybowych dla Oddziałów Polskiej Grupy Górniczej S.A. z podziałem na zadania”</w:t>
      </w:r>
      <w:r w:rsidR="00F85D3E" w:rsidRPr="00875816">
        <w:rPr>
          <w:bCs/>
          <w:sz w:val="22"/>
          <w:szCs w:val="22"/>
        </w:rPr>
        <w:t xml:space="preserve">: </w:t>
      </w:r>
    </w:p>
    <w:p w14:paraId="561D6163" w14:textId="63909BD4" w:rsidR="00F85D3E" w:rsidRPr="00875816" w:rsidRDefault="00F85D3E" w:rsidP="00F85D3E">
      <w:pPr>
        <w:pStyle w:val="Akapitzlist"/>
        <w:ind w:left="357"/>
        <w:contextualSpacing w:val="0"/>
        <w:jc w:val="both"/>
        <w:rPr>
          <w:bCs/>
          <w:sz w:val="22"/>
          <w:szCs w:val="22"/>
        </w:rPr>
      </w:pPr>
      <w:r w:rsidRPr="00875816">
        <w:rPr>
          <w:bCs/>
          <w:sz w:val="22"/>
          <w:szCs w:val="22"/>
        </w:rPr>
        <w:t xml:space="preserve">Zadanie nr 1 Remont zawiesi naczyń wyciągowych i lin szybowych produkcji HEUER-HAMMER, </w:t>
      </w:r>
    </w:p>
    <w:p w14:paraId="49288243" w14:textId="2E81F437" w:rsidR="00F85D3E" w:rsidRPr="00875816" w:rsidRDefault="00F85D3E" w:rsidP="00F85D3E">
      <w:pPr>
        <w:pStyle w:val="Akapitzlist"/>
        <w:ind w:left="357"/>
        <w:contextualSpacing w:val="0"/>
        <w:jc w:val="both"/>
        <w:rPr>
          <w:sz w:val="22"/>
          <w:szCs w:val="22"/>
        </w:rPr>
      </w:pPr>
      <w:r w:rsidRPr="00875816">
        <w:rPr>
          <w:bCs/>
          <w:sz w:val="22"/>
          <w:szCs w:val="22"/>
        </w:rPr>
        <w:t xml:space="preserve">Zadanie nr </w:t>
      </w:r>
      <w:r w:rsidR="00875816" w:rsidRPr="00875816">
        <w:rPr>
          <w:bCs/>
          <w:sz w:val="22"/>
          <w:szCs w:val="22"/>
        </w:rPr>
        <w:t>2</w:t>
      </w:r>
      <w:r w:rsidRPr="00875816">
        <w:rPr>
          <w:bCs/>
          <w:sz w:val="22"/>
          <w:szCs w:val="22"/>
        </w:rPr>
        <w:t xml:space="preserve"> Remont zawiesi naczyń wyciągowych i lin szybowych produkcji SADEX”</w:t>
      </w:r>
    </w:p>
    <w:p w14:paraId="2D7BECD2" w14:textId="7A2C3F6B" w:rsidR="00F13DFD" w:rsidRPr="00875816" w:rsidRDefault="00F13DFD" w:rsidP="00FF3D3D">
      <w:pPr>
        <w:pStyle w:val="Akapitzlist"/>
        <w:numPr>
          <w:ilvl w:val="0"/>
          <w:numId w:val="1"/>
        </w:numPr>
        <w:ind w:left="357" w:hanging="357"/>
        <w:contextualSpacing w:val="0"/>
        <w:jc w:val="both"/>
        <w:rPr>
          <w:bCs/>
          <w:sz w:val="22"/>
          <w:szCs w:val="22"/>
        </w:rPr>
      </w:pPr>
      <w:r w:rsidRPr="00875816">
        <w:rPr>
          <w:sz w:val="22"/>
          <w:szCs w:val="22"/>
        </w:rPr>
        <w:t xml:space="preserve">Szczegółowy opis przedmiotu zamówienia </w:t>
      </w:r>
      <w:r w:rsidR="00CA0422" w:rsidRPr="00875816">
        <w:rPr>
          <w:sz w:val="22"/>
          <w:szCs w:val="22"/>
        </w:rPr>
        <w:t>(dalej SOPZ) zawarty jest</w:t>
      </w:r>
      <w:r w:rsidRPr="00875816">
        <w:rPr>
          <w:sz w:val="22"/>
          <w:szCs w:val="22"/>
        </w:rPr>
        <w:t xml:space="preserve"> w </w:t>
      </w:r>
      <w:r w:rsidRPr="00875816">
        <w:rPr>
          <w:iCs/>
          <w:sz w:val="22"/>
          <w:szCs w:val="22"/>
        </w:rPr>
        <w:t>Załączniku nr 1</w:t>
      </w:r>
      <w:r w:rsidR="00CA0422" w:rsidRPr="00875816">
        <w:rPr>
          <w:sz w:val="22"/>
          <w:szCs w:val="22"/>
        </w:rPr>
        <w:t>do S</w:t>
      </w:r>
      <w:r w:rsidRPr="00875816">
        <w:rPr>
          <w:sz w:val="22"/>
          <w:szCs w:val="22"/>
        </w:rPr>
        <w:t>WZ.</w:t>
      </w:r>
    </w:p>
    <w:p w14:paraId="0638FC00" w14:textId="5C024F47" w:rsidR="00182B15" w:rsidRPr="00875816" w:rsidRDefault="00182B15" w:rsidP="00FF3D3D">
      <w:pPr>
        <w:pStyle w:val="Akapitzlist"/>
        <w:numPr>
          <w:ilvl w:val="0"/>
          <w:numId w:val="1"/>
        </w:numPr>
        <w:ind w:left="357" w:hanging="357"/>
        <w:contextualSpacing w:val="0"/>
        <w:jc w:val="both"/>
        <w:rPr>
          <w:sz w:val="22"/>
          <w:szCs w:val="22"/>
        </w:rPr>
      </w:pPr>
      <w:r w:rsidRPr="00875816">
        <w:rPr>
          <w:sz w:val="22"/>
          <w:szCs w:val="22"/>
        </w:rPr>
        <w:t>Kody CPV</w:t>
      </w:r>
      <w:r w:rsidR="00FF3D3D" w:rsidRPr="00875816">
        <w:rPr>
          <w:sz w:val="22"/>
          <w:szCs w:val="22"/>
        </w:rPr>
        <w:t xml:space="preserve"> - 50531000-9</w:t>
      </w:r>
    </w:p>
    <w:p w14:paraId="37E6F6D8" w14:textId="30D27194" w:rsidR="00EA5675" w:rsidRDefault="00593AF4" w:rsidP="00FF3D3D">
      <w:pPr>
        <w:pStyle w:val="Akapitzlist"/>
        <w:numPr>
          <w:ilvl w:val="0"/>
          <w:numId w:val="1"/>
        </w:numPr>
        <w:contextualSpacing w:val="0"/>
        <w:jc w:val="both"/>
        <w:rPr>
          <w:bCs/>
          <w:sz w:val="22"/>
          <w:szCs w:val="22"/>
        </w:rPr>
      </w:pPr>
      <w:r w:rsidRPr="00875816">
        <w:rPr>
          <w:bCs/>
          <w:sz w:val="22"/>
          <w:szCs w:val="22"/>
        </w:rPr>
        <w:t>Okres obowiązywania umowy ramowej i t</w:t>
      </w:r>
      <w:r w:rsidR="00A02094" w:rsidRPr="00875816">
        <w:rPr>
          <w:bCs/>
          <w:sz w:val="22"/>
          <w:szCs w:val="22"/>
        </w:rPr>
        <w:t>ermin wykonania zamówienia</w:t>
      </w:r>
      <w:r w:rsidR="00F625E4" w:rsidRPr="00875816">
        <w:rPr>
          <w:bCs/>
          <w:sz w:val="22"/>
          <w:szCs w:val="22"/>
        </w:rPr>
        <w:t xml:space="preserve"> został określony </w:t>
      </w:r>
      <w:r w:rsidR="00EA5675" w:rsidRPr="00875816">
        <w:rPr>
          <w:bCs/>
          <w:sz w:val="22"/>
          <w:szCs w:val="22"/>
        </w:rPr>
        <w:t>w</w:t>
      </w:r>
      <w:r w:rsidR="00FE5B77" w:rsidRPr="00875816">
        <w:rPr>
          <w:bCs/>
          <w:sz w:val="22"/>
          <w:szCs w:val="22"/>
        </w:rPr>
        <w:t> </w:t>
      </w:r>
      <w:r w:rsidR="00EA5675" w:rsidRPr="00875816">
        <w:rPr>
          <w:bCs/>
          <w:sz w:val="22"/>
          <w:szCs w:val="22"/>
        </w:rPr>
        <w:t>Istotnych postanowie</w:t>
      </w:r>
      <w:r w:rsidR="004D5B85" w:rsidRPr="00875816">
        <w:rPr>
          <w:bCs/>
          <w:sz w:val="22"/>
          <w:szCs w:val="22"/>
        </w:rPr>
        <w:t>niach</w:t>
      </w:r>
      <w:r w:rsidR="00EA5675" w:rsidRPr="00875816">
        <w:rPr>
          <w:bCs/>
          <w:sz w:val="22"/>
          <w:szCs w:val="22"/>
        </w:rPr>
        <w:t xml:space="preserve"> umowy (IPU) - </w:t>
      </w:r>
      <w:r w:rsidR="00EA5675" w:rsidRPr="00875816">
        <w:rPr>
          <w:b/>
          <w:sz w:val="22"/>
          <w:szCs w:val="22"/>
        </w:rPr>
        <w:t>Załącznik nr 5 do SWZ</w:t>
      </w:r>
      <w:r w:rsidR="00EA5675" w:rsidRPr="00875816">
        <w:rPr>
          <w:bCs/>
          <w:sz w:val="22"/>
          <w:szCs w:val="22"/>
        </w:rPr>
        <w:t>.</w:t>
      </w:r>
    </w:p>
    <w:p w14:paraId="07461506" w14:textId="4C94DC4B" w:rsidR="00641BEF" w:rsidRPr="00875816" w:rsidRDefault="00641BEF" w:rsidP="00FF3D3D">
      <w:pPr>
        <w:pStyle w:val="Akapitzlist"/>
        <w:numPr>
          <w:ilvl w:val="0"/>
          <w:numId w:val="1"/>
        </w:numPr>
        <w:contextualSpacing w:val="0"/>
        <w:jc w:val="both"/>
        <w:rPr>
          <w:bCs/>
          <w:sz w:val="22"/>
          <w:szCs w:val="22"/>
        </w:rPr>
      </w:pPr>
      <w:r w:rsidRPr="00194E70">
        <w:rPr>
          <w:bCs/>
          <w:sz w:val="22"/>
          <w:szCs w:val="22"/>
        </w:rPr>
        <w:t>Zasady udzielania Zamówień wykonawczych opisano w Załączniku do SWZ Istotne postanowienia które zostaną wprowadzone do umowy</w:t>
      </w:r>
    </w:p>
    <w:p w14:paraId="1B63792E" w14:textId="77777777" w:rsidR="00F13DFD" w:rsidRPr="00804500"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7658516"/>
      <w:r w:rsidRPr="00804500">
        <w:rPr>
          <w:rFonts w:ascii="Times New Roman" w:hAnsi="Times New Roman" w:cs="Times New Roman"/>
          <w:color w:val="auto"/>
          <w:sz w:val="24"/>
          <w:szCs w:val="24"/>
        </w:rPr>
        <w:t xml:space="preserve">Część IV. </w:t>
      </w:r>
      <w:r w:rsidR="00F13DFD" w:rsidRPr="00804500">
        <w:rPr>
          <w:rFonts w:ascii="Times New Roman" w:hAnsi="Times New Roman" w:cs="Times New Roman"/>
          <w:color w:val="auto"/>
          <w:sz w:val="24"/>
          <w:szCs w:val="24"/>
        </w:rPr>
        <w:t>Oferty częściowe, zamówienia podobne</w:t>
      </w:r>
      <w:r w:rsidRPr="00804500">
        <w:rPr>
          <w:rFonts w:ascii="Times New Roman" w:hAnsi="Times New Roman" w:cs="Times New Roman"/>
          <w:color w:val="auto"/>
          <w:sz w:val="24"/>
          <w:szCs w:val="24"/>
        </w:rPr>
        <w:t>, opcja</w:t>
      </w:r>
      <w:bookmarkEnd w:id="8"/>
    </w:p>
    <w:p w14:paraId="11510633" w14:textId="4835717E" w:rsidR="0051379F" w:rsidRPr="00CD7AA3" w:rsidRDefault="0051379F" w:rsidP="00311EF0">
      <w:pPr>
        <w:pStyle w:val="Akapitzlist"/>
        <w:numPr>
          <w:ilvl w:val="1"/>
          <w:numId w:val="13"/>
        </w:numPr>
        <w:tabs>
          <w:tab w:val="clear" w:pos="502"/>
          <w:tab w:val="num" w:pos="0"/>
        </w:tabs>
        <w:ind w:left="284" w:hanging="284"/>
        <w:jc w:val="both"/>
        <w:rPr>
          <w:sz w:val="22"/>
          <w:szCs w:val="22"/>
        </w:rPr>
      </w:pPr>
      <w:r w:rsidRPr="009E0E3A">
        <w:rPr>
          <w:sz w:val="22"/>
          <w:szCs w:val="22"/>
        </w:rPr>
        <w:t xml:space="preserve">W postępowaniach wielozadaniowych Zamawiający dopuszcza możliwość składania ofert częściowych. Zakres i przedmiot poszczególnych zadań oraz informacja co do części zamówienia na które można składać ofertę został określony w </w:t>
      </w:r>
      <w:r w:rsidR="00FB35AE" w:rsidRPr="009E0E3A">
        <w:rPr>
          <w:sz w:val="22"/>
          <w:szCs w:val="22"/>
        </w:rPr>
        <w:t>SOPZ</w:t>
      </w:r>
      <w:r w:rsidRPr="009E0E3A">
        <w:rPr>
          <w:sz w:val="22"/>
          <w:szCs w:val="22"/>
        </w:rPr>
        <w:t xml:space="preserve"> stanowiącym </w:t>
      </w:r>
      <w:r w:rsidRPr="00CD7AA3">
        <w:rPr>
          <w:bCs/>
          <w:iCs/>
          <w:sz w:val="22"/>
          <w:szCs w:val="22"/>
        </w:rPr>
        <w:t>Załącznik nr 1</w:t>
      </w:r>
      <w:r w:rsidR="006A599B" w:rsidRPr="00CD7AA3">
        <w:rPr>
          <w:bCs/>
          <w:iCs/>
          <w:sz w:val="22"/>
          <w:szCs w:val="22"/>
        </w:rPr>
        <w:t xml:space="preserve"> </w:t>
      </w:r>
      <w:r w:rsidRPr="00CD7AA3">
        <w:rPr>
          <w:sz w:val="22"/>
          <w:szCs w:val="22"/>
        </w:rPr>
        <w:t>do SWZ. Składana oferta powinna obejmować cały zakres rzeczowy zadania wskazany w</w:t>
      </w:r>
      <w:r w:rsidR="00A54091" w:rsidRPr="00CD7AA3">
        <w:rPr>
          <w:sz w:val="22"/>
          <w:szCs w:val="22"/>
        </w:rPr>
        <w:t xml:space="preserve"> </w:t>
      </w:r>
      <w:r w:rsidRPr="00CD7AA3">
        <w:rPr>
          <w:b/>
          <w:sz w:val="22"/>
          <w:szCs w:val="22"/>
        </w:rPr>
        <w:t>Załączniku nr 1 i 2</w:t>
      </w:r>
      <w:r w:rsidR="00751310" w:rsidRPr="00CD7AA3">
        <w:rPr>
          <w:b/>
          <w:sz w:val="22"/>
          <w:szCs w:val="22"/>
        </w:rPr>
        <w:t>.</w:t>
      </w:r>
      <w:r w:rsidRPr="00CD7AA3">
        <w:rPr>
          <w:b/>
          <w:sz w:val="22"/>
          <w:szCs w:val="22"/>
        </w:rPr>
        <w:t xml:space="preserve"> </w:t>
      </w:r>
      <w:r w:rsidR="006A599B" w:rsidRPr="00CD7AA3">
        <w:rPr>
          <w:b/>
          <w:sz w:val="22"/>
          <w:szCs w:val="22"/>
        </w:rPr>
        <w:br/>
      </w:r>
      <w:r w:rsidRPr="00CD7AA3">
        <w:rPr>
          <w:b/>
          <w:sz w:val="22"/>
          <w:szCs w:val="22"/>
        </w:rPr>
        <w:t>do SWZ</w:t>
      </w:r>
      <w:r w:rsidRPr="00CD7AA3">
        <w:rPr>
          <w:sz w:val="22"/>
          <w:szCs w:val="22"/>
        </w:rPr>
        <w:t>. Wykonawca może złożyć ofertę na dowolną ilość zadań.</w:t>
      </w:r>
    </w:p>
    <w:p w14:paraId="6C7D9C85" w14:textId="77777777" w:rsidR="00F85D3E" w:rsidRDefault="0051379F" w:rsidP="00311EF0">
      <w:pPr>
        <w:pStyle w:val="Akapitzlist"/>
        <w:numPr>
          <w:ilvl w:val="1"/>
          <w:numId w:val="13"/>
        </w:numPr>
        <w:tabs>
          <w:tab w:val="clear" w:pos="502"/>
          <w:tab w:val="num" w:pos="0"/>
        </w:tabs>
        <w:ind w:left="284" w:hanging="284"/>
        <w:jc w:val="both"/>
        <w:rPr>
          <w:sz w:val="22"/>
          <w:szCs w:val="22"/>
        </w:rPr>
      </w:pPr>
      <w:r w:rsidRPr="00F85D3E">
        <w:rPr>
          <w:sz w:val="22"/>
          <w:szCs w:val="22"/>
        </w:rPr>
        <w:t>Zamawiający nie dopuszcza możliwości składania ofert wariantowych.</w:t>
      </w:r>
    </w:p>
    <w:p w14:paraId="5C804441" w14:textId="30B201FB" w:rsidR="0051379F" w:rsidRDefault="0051379F" w:rsidP="00311EF0">
      <w:pPr>
        <w:pStyle w:val="Akapitzlist"/>
        <w:numPr>
          <w:ilvl w:val="1"/>
          <w:numId w:val="13"/>
        </w:numPr>
        <w:tabs>
          <w:tab w:val="clear" w:pos="502"/>
          <w:tab w:val="num" w:pos="0"/>
          <w:tab w:val="num" w:pos="284"/>
        </w:tabs>
        <w:ind w:left="284" w:hanging="284"/>
        <w:jc w:val="both"/>
      </w:pPr>
      <w:r w:rsidRPr="006A599B">
        <w:rPr>
          <w:sz w:val="22"/>
          <w:szCs w:val="22"/>
        </w:rPr>
        <w:t xml:space="preserve">Zamawiający nie przewiduje udzielenia zamówienia podobnego, o którym mowa </w:t>
      </w:r>
      <w:r w:rsidRPr="00CA37EC">
        <w:t xml:space="preserve">w art. </w:t>
      </w:r>
      <w:r w:rsidR="002C49CB">
        <w:t>388</w:t>
      </w:r>
      <w:r w:rsidRPr="00CA37EC">
        <w:t xml:space="preserve"> u</w:t>
      </w:r>
      <w:r w:rsidR="002C49CB">
        <w:t xml:space="preserve">stawy </w:t>
      </w:r>
      <w:proofErr w:type="spellStart"/>
      <w:r w:rsidR="002C49CB">
        <w:t>P</w:t>
      </w:r>
      <w:r w:rsidRPr="00CA37EC">
        <w:t>zp</w:t>
      </w:r>
      <w:proofErr w:type="spellEnd"/>
      <w:r w:rsidRPr="00CA37EC">
        <w:t>.</w:t>
      </w:r>
    </w:p>
    <w:p w14:paraId="1A606A3F" w14:textId="6DEFFB4E" w:rsidR="00D1515F" w:rsidRPr="0090514D" w:rsidRDefault="00D1515F" w:rsidP="00FE5B77">
      <w:pPr>
        <w:pStyle w:val="Akapitzlist"/>
        <w:numPr>
          <w:ilvl w:val="1"/>
          <w:numId w:val="13"/>
        </w:numPr>
        <w:tabs>
          <w:tab w:val="clear" w:pos="502"/>
          <w:tab w:val="num" w:pos="0"/>
          <w:tab w:val="num" w:pos="284"/>
        </w:tabs>
        <w:ind w:left="284" w:hanging="284"/>
        <w:jc w:val="both"/>
      </w:pPr>
      <w:bookmarkStart w:id="9" w:name="_Hlk107654321"/>
      <w:r w:rsidRPr="0090514D">
        <w:rPr>
          <w:sz w:val="22"/>
          <w:szCs w:val="22"/>
        </w:rPr>
        <w:t>Zamawiający nie przewiduje prawa opcji.</w:t>
      </w:r>
    </w:p>
    <w:bookmarkEnd w:id="9"/>
    <w:p w14:paraId="05461140" w14:textId="77777777" w:rsidR="00CA0422" w:rsidRPr="000157D8" w:rsidRDefault="00CA0422" w:rsidP="00FE5B77">
      <w:pPr>
        <w:spacing w:line="312" w:lineRule="auto"/>
        <w:jc w:val="both"/>
        <w:rPr>
          <w:iCs/>
          <w:sz w:val="24"/>
          <w:szCs w:val="24"/>
        </w:rPr>
      </w:pPr>
    </w:p>
    <w:p w14:paraId="6C106EE2" w14:textId="77777777" w:rsidR="00965D01" w:rsidRPr="00804500"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7658517"/>
      <w:r w:rsidRPr="00804500">
        <w:rPr>
          <w:rFonts w:ascii="Times New Roman" w:hAnsi="Times New Roman" w:cs="Times New Roman"/>
          <w:color w:val="auto"/>
          <w:sz w:val="24"/>
          <w:szCs w:val="24"/>
        </w:rPr>
        <w:t>Część V. Kwalifikacja podmiotowa wykonawców</w:t>
      </w:r>
      <w:bookmarkEnd w:id="10"/>
    </w:p>
    <w:p w14:paraId="4D7ABB81" w14:textId="5C0B0671" w:rsidR="00965D01" w:rsidRPr="006A599B" w:rsidRDefault="00965D01" w:rsidP="00311EF0">
      <w:pPr>
        <w:pStyle w:val="Akapitzlist"/>
        <w:numPr>
          <w:ilvl w:val="0"/>
          <w:numId w:val="2"/>
        </w:numPr>
        <w:contextualSpacing w:val="0"/>
        <w:jc w:val="both"/>
        <w:rPr>
          <w:sz w:val="22"/>
          <w:szCs w:val="22"/>
        </w:rPr>
      </w:pPr>
      <w:r w:rsidRPr="006A599B">
        <w:rPr>
          <w:sz w:val="22"/>
          <w:szCs w:val="22"/>
        </w:rPr>
        <w:t xml:space="preserve">O udzielenie zamówienia mogą ubiegać się wykonawcy, którzy nie podlegają wykluczeniu </w:t>
      </w:r>
      <w:r w:rsidR="006A599B">
        <w:rPr>
          <w:sz w:val="22"/>
          <w:szCs w:val="22"/>
        </w:rPr>
        <w:br/>
      </w:r>
      <w:r w:rsidRPr="006A599B">
        <w:rPr>
          <w:sz w:val="22"/>
          <w:szCs w:val="22"/>
        </w:rPr>
        <w:t>z postępowania oraz spełniają warunki udziału w postępowaniu</w:t>
      </w:r>
      <w:r w:rsidR="00F625E4" w:rsidRPr="006A599B">
        <w:rPr>
          <w:sz w:val="22"/>
          <w:szCs w:val="22"/>
        </w:rPr>
        <w:t>.</w:t>
      </w:r>
    </w:p>
    <w:p w14:paraId="787810D0" w14:textId="77777777" w:rsidR="00F625E4" w:rsidRPr="006A599B" w:rsidRDefault="00F625E4" w:rsidP="00311EF0">
      <w:pPr>
        <w:pStyle w:val="Akapitzlist"/>
        <w:numPr>
          <w:ilvl w:val="0"/>
          <w:numId w:val="2"/>
        </w:numPr>
        <w:contextualSpacing w:val="0"/>
        <w:jc w:val="both"/>
        <w:rPr>
          <w:sz w:val="22"/>
          <w:szCs w:val="22"/>
        </w:rPr>
      </w:pPr>
      <w:r w:rsidRPr="006A599B">
        <w:rPr>
          <w:sz w:val="22"/>
          <w:szCs w:val="22"/>
        </w:rPr>
        <w:t xml:space="preserve">Wykluczeniu z postępowania </w:t>
      </w:r>
      <w:r w:rsidR="00501126" w:rsidRPr="006A599B">
        <w:rPr>
          <w:sz w:val="22"/>
          <w:szCs w:val="22"/>
        </w:rPr>
        <w:t>podlega</w:t>
      </w:r>
      <w:r w:rsidRPr="006A599B">
        <w:rPr>
          <w:sz w:val="22"/>
          <w:szCs w:val="22"/>
        </w:rPr>
        <w:t xml:space="preserve"> </w:t>
      </w:r>
      <w:r w:rsidR="00501126" w:rsidRPr="006A599B">
        <w:rPr>
          <w:sz w:val="22"/>
          <w:szCs w:val="22"/>
        </w:rPr>
        <w:t>wykonawca</w:t>
      </w:r>
      <w:r w:rsidRPr="006A599B">
        <w:rPr>
          <w:sz w:val="22"/>
          <w:szCs w:val="22"/>
        </w:rPr>
        <w:t>:</w:t>
      </w:r>
    </w:p>
    <w:p w14:paraId="09983DE5" w14:textId="7395AC62" w:rsidR="00132E15" w:rsidRPr="0090514D" w:rsidRDefault="00132E15" w:rsidP="00132E15">
      <w:pPr>
        <w:pStyle w:val="Akapitzlist"/>
        <w:numPr>
          <w:ilvl w:val="1"/>
          <w:numId w:val="2"/>
        </w:numPr>
        <w:contextualSpacing w:val="0"/>
        <w:jc w:val="both"/>
        <w:rPr>
          <w:sz w:val="22"/>
          <w:szCs w:val="22"/>
        </w:rPr>
      </w:pPr>
      <w:bookmarkStart w:id="11" w:name="_Hlk107654342"/>
      <w:r w:rsidRPr="0090514D">
        <w:rPr>
          <w:sz w:val="22"/>
          <w:szCs w:val="22"/>
        </w:rPr>
        <w:t xml:space="preserve">wobec którego zachodzą okoliczności określone w art. 108 ust. 1, pkt 3, 5 i 6 oraz art. 109 ust 1 pkt 1, 8 i 10 ustawy </w:t>
      </w:r>
      <w:proofErr w:type="spellStart"/>
      <w:r w:rsidRPr="0090514D">
        <w:rPr>
          <w:sz w:val="22"/>
          <w:szCs w:val="22"/>
        </w:rPr>
        <w:t>Pzp</w:t>
      </w:r>
      <w:proofErr w:type="spellEnd"/>
      <w:r w:rsidRPr="0090514D">
        <w:rPr>
          <w:sz w:val="22"/>
          <w:szCs w:val="22"/>
        </w:rPr>
        <w:t xml:space="preserve"> oraz art. 7 ust 1 ustawy z dnia 13 kwietnia 2022 r. </w:t>
      </w:r>
      <w:r w:rsidRPr="0090514D">
        <w:rPr>
          <w:sz w:val="22"/>
          <w:szCs w:val="22"/>
        </w:rPr>
        <w:br/>
        <w:t xml:space="preserve">o szczególnych rozwiązaniach w zakresie przeciwdziałania wspieraniu agresji na Ukrainę </w:t>
      </w:r>
      <w:r w:rsidRPr="0090514D">
        <w:rPr>
          <w:sz w:val="22"/>
          <w:szCs w:val="22"/>
        </w:rPr>
        <w:br/>
        <w:t>oraz służących ochronie bezpieczeństwa narodowego oraz w rozporządzeniu (UE) 2022/576.</w:t>
      </w:r>
    </w:p>
    <w:p w14:paraId="6D22E00B" w14:textId="35A204AE" w:rsidR="00132E15" w:rsidRPr="0090514D" w:rsidRDefault="00132E15" w:rsidP="00132E15">
      <w:pPr>
        <w:pStyle w:val="Akapitzlist"/>
        <w:numPr>
          <w:ilvl w:val="1"/>
          <w:numId w:val="2"/>
        </w:numPr>
        <w:contextualSpacing w:val="0"/>
        <w:jc w:val="both"/>
        <w:rPr>
          <w:sz w:val="22"/>
          <w:szCs w:val="22"/>
        </w:rPr>
      </w:pPr>
      <w:r w:rsidRPr="0090514D">
        <w:rPr>
          <w:sz w:val="22"/>
          <w:szCs w:val="22"/>
        </w:rPr>
        <w:t xml:space="preserve">wobec którego zachodzą okoliczności określone w art. 108 ust. 1, pkt. 4 ustawy </w:t>
      </w:r>
      <w:proofErr w:type="spellStart"/>
      <w:r w:rsidRPr="0090514D">
        <w:rPr>
          <w:sz w:val="22"/>
          <w:szCs w:val="22"/>
        </w:rPr>
        <w:t>Pzp</w:t>
      </w:r>
      <w:proofErr w:type="spellEnd"/>
      <w:r w:rsidRPr="0090514D">
        <w:rPr>
          <w:sz w:val="22"/>
          <w:szCs w:val="22"/>
        </w:rPr>
        <w:t>,</w:t>
      </w:r>
    </w:p>
    <w:bookmarkEnd w:id="11"/>
    <w:p w14:paraId="300E9E29" w14:textId="1304973A" w:rsidR="00501126" w:rsidRPr="006A599B" w:rsidRDefault="00501126" w:rsidP="00311EF0">
      <w:pPr>
        <w:pStyle w:val="Akapitzlist"/>
        <w:numPr>
          <w:ilvl w:val="1"/>
          <w:numId w:val="2"/>
        </w:numPr>
        <w:contextualSpacing w:val="0"/>
        <w:jc w:val="both"/>
        <w:rPr>
          <w:sz w:val="22"/>
          <w:szCs w:val="22"/>
        </w:rPr>
      </w:pPr>
      <w:r w:rsidRPr="006A599B">
        <w:rPr>
          <w:sz w:val="22"/>
          <w:szCs w:val="22"/>
        </w:rPr>
        <w:t xml:space="preserve">w stosunku do którego otwarto likwidację, sąd zarządził likwidację majątku w postępowaniu restrukturyzacyjnym lub upadłościowym, w stosunku do którego ogłoszono upadłość </w:t>
      </w:r>
      <w:r w:rsidR="00E77BE1">
        <w:rPr>
          <w:sz w:val="22"/>
          <w:szCs w:val="22"/>
        </w:rPr>
        <w:t>–</w:t>
      </w:r>
      <w:r w:rsidRPr="006A599B">
        <w:rPr>
          <w:sz w:val="22"/>
          <w:szCs w:val="22"/>
        </w:rPr>
        <w:t xml:space="preserve"> z</w:t>
      </w:r>
      <w:r w:rsidR="00E77BE1">
        <w:rPr>
          <w:sz w:val="22"/>
          <w:szCs w:val="22"/>
        </w:rPr>
        <w:t> </w:t>
      </w:r>
      <w:r w:rsidRPr="006A599B">
        <w:rPr>
          <w:sz w:val="22"/>
          <w:szCs w:val="22"/>
        </w:rPr>
        <w:t>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3BD64CFB" w14:textId="16B21545" w:rsidR="00606655" w:rsidRPr="00FA1E08" w:rsidRDefault="00606655" w:rsidP="00311EF0">
      <w:pPr>
        <w:pStyle w:val="Akapitzlist"/>
        <w:numPr>
          <w:ilvl w:val="1"/>
          <w:numId w:val="2"/>
        </w:numPr>
        <w:contextualSpacing w:val="0"/>
        <w:jc w:val="both"/>
        <w:rPr>
          <w:sz w:val="22"/>
          <w:szCs w:val="22"/>
        </w:rPr>
      </w:pPr>
      <w:r w:rsidRPr="00FA1E08">
        <w:rPr>
          <w:sz w:val="22"/>
          <w:szCs w:val="22"/>
        </w:rPr>
        <w:t>który z przyczyn leżących po jego stronie nie wykonał lub nienależycie wykonał umowę zawartą z Zamawiającym (PGG SA), co doprowadziło do:</w:t>
      </w:r>
    </w:p>
    <w:p w14:paraId="27541AF8" w14:textId="77777777" w:rsidR="00606655" w:rsidRPr="00FA1E08" w:rsidRDefault="00606655" w:rsidP="00311EF0">
      <w:pPr>
        <w:pStyle w:val="Akapitzlist"/>
        <w:numPr>
          <w:ilvl w:val="2"/>
          <w:numId w:val="2"/>
        </w:numPr>
        <w:contextualSpacing w:val="0"/>
        <w:jc w:val="both"/>
        <w:rPr>
          <w:sz w:val="22"/>
          <w:szCs w:val="22"/>
        </w:rPr>
      </w:pPr>
      <w:r w:rsidRPr="00FA1E08">
        <w:rPr>
          <w:sz w:val="22"/>
          <w:szCs w:val="22"/>
        </w:rPr>
        <w:lastRenderedPageBreak/>
        <w:t xml:space="preserve"> wypowiedzenia lub odstąpienia od umowy, lub</w:t>
      </w:r>
    </w:p>
    <w:p w14:paraId="609B5124" w14:textId="77777777" w:rsidR="00606655" w:rsidRPr="00FA1E08" w:rsidRDefault="00606655" w:rsidP="00311EF0">
      <w:pPr>
        <w:pStyle w:val="Akapitzlist"/>
        <w:numPr>
          <w:ilvl w:val="2"/>
          <w:numId w:val="2"/>
        </w:numPr>
        <w:contextualSpacing w:val="0"/>
        <w:jc w:val="both"/>
        <w:rPr>
          <w:sz w:val="22"/>
          <w:szCs w:val="22"/>
        </w:rPr>
      </w:pPr>
      <w:r w:rsidRPr="00FA1E08">
        <w:rPr>
          <w:sz w:val="22"/>
          <w:szCs w:val="22"/>
        </w:rPr>
        <w:t>dokonania zakupu zastępczego przez Zamawiającego, lub</w:t>
      </w:r>
    </w:p>
    <w:p w14:paraId="4184C2FF" w14:textId="77777777" w:rsidR="00501126" w:rsidRPr="00FA1E08" w:rsidRDefault="00606655" w:rsidP="00311EF0">
      <w:pPr>
        <w:pStyle w:val="Akapitzlist"/>
        <w:numPr>
          <w:ilvl w:val="2"/>
          <w:numId w:val="2"/>
        </w:numPr>
        <w:contextualSpacing w:val="0"/>
        <w:jc w:val="both"/>
        <w:rPr>
          <w:sz w:val="22"/>
          <w:szCs w:val="22"/>
        </w:rPr>
      </w:pPr>
      <w:r w:rsidRPr="00FA1E08">
        <w:rPr>
          <w:sz w:val="22"/>
          <w:szCs w:val="22"/>
        </w:rPr>
        <w:t>zagrożenia poniesienia</w:t>
      </w:r>
      <w:r w:rsidR="00804500" w:rsidRPr="00FA1E08">
        <w:rPr>
          <w:sz w:val="22"/>
          <w:szCs w:val="22"/>
        </w:rPr>
        <w:t xml:space="preserve"> lub poniesienia</w:t>
      </w:r>
      <w:r w:rsidRPr="00FA1E08">
        <w:rPr>
          <w:sz w:val="22"/>
          <w:szCs w:val="22"/>
        </w:rPr>
        <w:t xml:space="preserve"> odpowiedzialności karnej lub administracyjnej przez Zamawiającego ze względu na brak dostosowania infrastruktury Zamawiającego do wymagań prawa powszechnie obowiązującego, w szczególności prawa ochrony środowiska, bezpieczeństwa i higieny pracy, </w:t>
      </w:r>
    </w:p>
    <w:p w14:paraId="1D398037" w14:textId="77777777" w:rsidR="00606655" w:rsidRPr="00FA1E08" w:rsidRDefault="00606655" w:rsidP="00FA1E08">
      <w:pPr>
        <w:pStyle w:val="Akapitzlist"/>
        <w:numPr>
          <w:ilvl w:val="1"/>
          <w:numId w:val="2"/>
        </w:numPr>
        <w:ind w:hanging="357"/>
        <w:contextualSpacing w:val="0"/>
        <w:jc w:val="both"/>
        <w:rPr>
          <w:sz w:val="22"/>
          <w:szCs w:val="22"/>
        </w:rPr>
      </w:pPr>
      <w:r w:rsidRPr="00FA1E08">
        <w:rPr>
          <w:sz w:val="22"/>
          <w:szCs w:val="22"/>
        </w:rPr>
        <w:t>który, pomimo wyboru jego oferty jako najkorzystniejszej w postępowaniu o udzielenie zamówienia przeprowadzonym przez Zamawiającego (PGG SA), odmówił podpisania umowy, nie wniósł wymaganego zabezpieczenia należytego wykonania umowy lub zawarcie umowy stało się niemożliwe z przyczyn leżących po stronie wykonawcy.</w:t>
      </w:r>
    </w:p>
    <w:p w14:paraId="5205E276" w14:textId="77777777" w:rsidR="00FA1E08" w:rsidRPr="0090514D" w:rsidRDefault="00FA1E08" w:rsidP="00FA1E08">
      <w:pPr>
        <w:pStyle w:val="Akapitzlist"/>
        <w:numPr>
          <w:ilvl w:val="0"/>
          <w:numId w:val="2"/>
        </w:numPr>
        <w:ind w:hanging="357"/>
        <w:contextualSpacing w:val="0"/>
        <w:jc w:val="both"/>
        <w:rPr>
          <w:sz w:val="22"/>
          <w:szCs w:val="22"/>
        </w:rPr>
      </w:pPr>
      <w:bookmarkStart w:id="12" w:name="_Hlk107654373"/>
      <w:r w:rsidRPr="0090514D">
        <w:rPr>
          <w:sz w:val="22"/>
          <w:szCs w:val="22"/>
        </w:rPr>
        <w:t>Wykluczenie Wykonawcy następuje:</w:t>
      </w:r>
    </w:p>
    <w:p w14:paraId="46CDA81A" w14:textId="77777777" w:rsidR="00FA1E08" w:rsidRPr="0090514D" w:rsidRDefault="00FA1E08" w:rsidP="00FA1E08">
      <w:pPr>
        <w:pStyle w:val="Akapitzlist"/>
        <w:numPr>
          <w:ilvl w:val="1"/>
          <w:numId w:val="2"/>
        </w:numPr>
        <w:ind w:hanging="357"/>
        <w:contextualSpacing w:val="0"/>
        <w:jc w:val="both"/>
        <w:rPr>
          <w:sz w:val="22"/>
          <w:szCs w:val="22"/>
        </w:rPr>
      </w:pPr>
      <w:r w:rsidRPr="0090514D">
        <w:rPr>
          <w:sz w:val="22"/>
          <w:szCs w:val="22"/>
        </w:rPr>
        <w:t>w przypadku, o którym mowa w ust. 2 pkt. 2), na okres na jaki został prawomocnie orzeczony zakaz ubiegania się o zamówienia publiczne,</w:t>
      </w:r>
    </w:p>
    <w:p w14:paraId="5AB6C21D" w14:textId="77777777" w:rsidR="00FA1E08" w:rsidRPr="0090514D" w:rsidRDefault="00FA1E08" w:rsidP="00FA1E08">
      <w:pPr>
        <w:pStyle w:val="Akapitzlist"/>
        <w:numPr>
          <w:ilvl w:val="1"/>
          <w:numId w:val="2"/>
        </w:numPr>
        <w:ind w:hanging="357"/>
        <w:contextualSpacing w:val="0"/>
        <w:jc w:val="both"/>
        <w:rPr>
          <w:sz w:val="22"/>
          <w:szCs w:val="22"/>
        </w:rPr>
      </w:pPr>
      <w:r w:rsidRPr="0090514D">
        <w:rPr>
          <w:sz w:val="22"/>
          <w:szCs w:val="22"/>
        </w:rPr>
        <w:t>w przypadkach, o których mowa w ust 2 pkt 4) i 5), na okres 3 lat od dnia wystąpienia zdarzenia będącego podstawą wykluczenia. Zamawiający może nie wykluczyć Wykonawcy, jeżeli wykluczenie byłoby w sposób oczywisty nieproporcjonalne, w szczególności gdy kwota przeznaczona na zakup zastępczy stanowi niewielki udział w wartości poprawnie zrealizowanej umowy.</w:t>
      </w:r>
    </w:p>
    <w:bookmarkEnd w:id="12"/>
    <w:p w14:paraId="7295ADA4" w14:textId="36693B56" w:rsidR="00D42FFB" w:rsidRPr="00734A66" w:rsidRDefault="00D42FFB" w:rsidP="00311EF0">
      <w:pPr>
        <w:pStyle w:val="Akapitzlist"/>
        <w:numPr>
          <w:ilvl w:val="0"/>
          <w:numId w:val="2"/>
        </w:numPr>
        <w:contextualSpacing w:val="0"/>
        <w:jc w:val="both"/>
        <w:rPr>
          <w:sz w:val="22"/>
          <w:szCs w:val="22"/>
        </w:rPr>
      </w:pPr>
      <w:r w:rsidRPr="00734A66">
        <w:rPr>
          <w:sz w:val="22"/>
          <w:szCs w:val="22"/>
        </w:rPr>
        <w:t>Zamawiający stosuje warunki udziału</w:t>
      </w:r>
      <w:r w:rsidR="002E0AA3" w:rsidRPr="00734A66">
        <w:rPr>
          <w:sz w:val="22"/>
          <w:szCs w:val="22"/>
        </w:rPr>
        <w:t xml:space="preserve"> w postępowaniu:</w:t>
      </w:r>
    </w:p>
    <w:p w14:paraId="6B7EE174" w14:textId="77777777" w:rsidR="00D97B67" w:rsidRPr="00D97B67" w:rsidRDefault="00D97B67" w:rsidP="00311EF0">
      <w:pPr>
        <w:pStyle w:val="Akapitzlist"/>
        <w:numPr>
          <w:ilvl w:val="1"/>
          <w:numId w:val="2"/>
        </w:numPr>
        <w:contextualSpacing w:val="0"/>
        <w:jc w:val="both"/>
        <w:rPr>
          <w:sz w:val="22"/>
          <w:szCs w:val="22"/>
        </w:rPr>
      </w:pPr>
      <w:r w:rsidRPr="00D97B67">
        <w:rPr>
          <w:sz w:val="22"/>
          <w:szCs w:val="22"/>
        </w:rPr>
        <w:t>zdolności do występowania w obrocie gospodarczym; Wykonawca powinien być wpisany do rejestru działalności gospodarczej prowadzonego w kraju, w którym wykonawca ma siedzibę,</w:t>
      </w:r>
    </w:p>
    <w:p w14:paraId="133230D3" w14:textId="444398A4" w:rsidR="00182B15" w:rsidRPr="006A599B" w:rsidRDefault="00182B15" w:rsidP="00311EF0">
      <w:pPr>
        <w:pStyle w:val="Akapitzlist"/>
        <w:numPr>
          <w:ilvl w:val="1"/>
          <w:numId w:val="2"/>
        </w:numPr>
        <w:contextualSpacing w:val="0"/>
        <w:jc w:val="both"/>
        <w:rPr>
          <w:sz w:val="22"/>
          <w:szCs w:val="22"/>
        </w:rPr>
      </w:pPr>
      <w:r w:rsidRPr="006A599B">
        <w:rPr>
          <w:sz w:val="22"/>
          <w:szCs w:val="22"/>
        </w:rPr>
        <w:t>zdolności technicznej lub zawodowej; Wykonawca wykaże, że:</w:t>
      </w:r>
    </w:p>
    <w:p w14:paraId="3755ACED" w14:textId="09AC460F" w:rsidR="00B2020E" w:rsidRPr="00523469" w:rsidRDefault="00CA37EC" w:rsidP="00B2020E">
      <w:pPr>
        <w:ind w:left="624"/>
        <w:jc w:val="both"/>
        <w:rPr>
          <w:i/>
          <w:iCs/>
          <w:sz w:val="22"/>
          <w:szCs w:val="22"/>
        </w:rPr>
      </w:pPr>
      <w:r w:rsidRPr="006A599B">
        <w:rPr>
          <w:iCs/>
          <w:sz w:val="22"/>
          <w:szCs w:val="22"/>
        </w:rPr>
        <w:t xml:space="preserve">w okresie ostatnich 3 lat, a jeżeli okres prowadzenia działalności jest krótszy - w tym okresie, wykonał, a w przypadku świadczeń </w:t>
      </w:r>
      <w:r w:rsidR="005F5028">
        <w:rPr>
          <w:iCs/>
          <w:sz w:val="22"/>
          <w:szCs w:val="22"/>
        </w:rPr>
        <w:t>powtarzających się</w:t>
      </w:r>
      <w:r w:rsidRPr="006A599B">
        <w:rPr>
          <w:iCs/>
          <w:sz w:val="22"/>
          <w:szCs w:val="22"/>
        </w:rPr>
        <w:t xml:space="preserve"> lub ciągłych również wykonuje, usługi </w:t>
      </w:r>
      <w:r w:rsidR="00B2020E" w:rsidRPr="00523469">
        <w:rPr>
          <w:iCs/>
          <w:sz w:val="22"/>
          <w:szCs w:val="22"/>
        </w:rPr>
        <w:t>serwisowe, remontowe lub inne polegające</w:t>
      </w:r>
      <w:r w:rsidR="00B2020E">
        <w:rPr>
          <w:iCs/>
          <w:sz w:val="22"/>
          <w:szCs w:val="22"/>
        </w:rPr>
        <w:t xml:space="preserve"> </w:t>
      </w:r>
      <w:r w:rsidR="00B2020E" w:rsidRPr="00523469">
        <w:rPr>
          <w:iCs/>
          <w:sz w:val="22"/>
          <w:szCs w:val="22"/>
        </w:rPr>
        <w:t xml:space="preserve">na naprawie maszyn/urządzeń stosowanych w podziemnych zakładach górniczych lub liniach i układach technologicznych o łącznej wartości brutto </w:t>
      </w:r>
      <w:r w:rsidR="00B2020E">
        <w:rPr>
          <w:iCs/>
          <w:sz w:val="22"/>
          <w:szCs w:val="22"/>
        </w:rPr>
        <w:t>co najmniej</w:t>
      </w:r>
      <w:r w:rsidR="00B2020E" w:rsidRPr="00523469">
        <w:rPr>
          <w:iCs/>
          <w:sz w:val="22"/>
          <w:szCs w:val="22"/>
        </w:rPr>
        <w:t xml:space="preserve">: </w:t>
      </w:r>
    </w:p>
    <w:p w14:paraId="6CD7D507" w14:textId="77777777" w:rsidR="00B2020E" w:rsidRPr="0088598D" w:rsidRDefault="00B2020E" w:rsidP="00B2020E">
      <w:pPr>
        <w:ind w:left="426"/>
        <w:jc w:val="both"/>
        <w:rPr>
          <w:i/>
          <w:iCs/>
          <w:sz w:val="21"/>
          <w:szCs w:val="21"/>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5882"/>
        <w:gridCol w:w="1696"/>
      </w:tblGrid>
      <w:tr w:rsidR="00B2020E" w:rsidRPr="00F41FB6" w14:paraId="73FC5CA5" w14:textId="77777777" w:rsidTr="00886FBD">
        <w:tc>
          <w:tcPr>
            <w:tcW w:w="950" w:type="dxa"/>
            <w:shd w:val="clear" w:color="auto" w:fill="auto"/>
            <w:vAlign w:val="center"/>
          </w:tcPr>
          <w:p w14:paraId="2F14564B" w14:textId="77777777" w:rsidR="00B2020E" w:rsidRPr="00523469" w:rsidRDefault="00B2020E" w:rsidP="00A4349F">
            <w:pPr>
              <w:ind w:right="-75"/>
              <w:jc w:val="center"/>
              <w:rPr>
                <w:b/>
                <w:sz w:val="22"/>
                <w:szCs w:val="22"/>
              </w:rPr>
            </w:pPr>
            <w:r w:rsidRPr="00523469">
              <w:rPr>
                <w:b/>
                <w:sz w:val="22"/>
                <w:szCs w:val="22"/>
              </w:rPr>
              <w:t>Nr zadania</w:t>
            </w:r>
          </w:p>
        </w:tc>
        <w:tc>
          <w:tcPr>
            <w:tcW w:w="5882" w:type="dxa"/>
            <w:shd w:val="clear" w:color="auto" w:fill="auto"/>
            <w:vAlign w:val="center"/>
          </w:tcPr>
          <w:p w14:paraId="3A3F52B0" w14:textId="77777777" w:rsidR="00B2020E" w:rsidRPr="00523469" w:rsidRDefault="00B2020E" w:rsidP="00A4349F">
            <w:pPr>
              <w:jc w:val="center"/>
              <w:rPr>
                <w:b/>
                <w:sz w:val="22"/>
                <w:szCs w:val="22"/>
              </w:rPr>
            </w:pPr>
            <w:r w:rsidRPr="00523469">
              <w:rPr>
                <w:b/>
                <w:sz w:val="22"/>
                <w:szCs w:val="22"/>
              </w:rPr>
              <w:t>Nazwa zadania</w:t>
            </w:r>
          </w:p>
        </w:tc>
        <w:tc>
          <w:tcPr>
            <w:tcW w:w="1696" w:type="dxa"/>
            <w:shd w:val="clear" w:color="auto" w:fill="auto"/>
            <w:vAlign w:val="center"/>
          </w:tcPr>
          <w:p w14:paraId="2A5402CE" w14:textId="77777777" w:rsidR="00B2020E" w:rsidRPr="00523469" w:rsidRDefault="00B2020E" w:rsidP="00A4349F">
            <w:pPr>
              <w:jc w:val="center"/>
              <w:rPr>
                <w:b/>
                <w:sz w:val="22"/>
                <w:szCs w:val="22"/>
              </w:rPr>
            </w:pPr>
            <w:r w:rsidRPr="00523469">
              <w:rPr>
                <w:b/>
                <w:sz w:val="22"/>
                <w:szCs w:val="22"/>
              </w:rPr>
              <w:t>Wartość brutto PLN</w:t>
            </w:r>
          </w:p>
        </w:tc>
      </w:tr>
      <w:tr w:rsidR="00B2020E" w14:paraId="2AFA3274" w14:textId="77777777" w:rsidTr="00886FBD">
        <w:tc>
          <w:tcPr>
            <w:tcW w:w="950" w:type="dxa"/>
            <w:shd w:val="clear" w:color="auto" w:fill="auto"/>
            <w:vAlign w:val="center"/>
          </w:tcPr>
          <w:p w14:paraId="337B0E8B" w14:textId="77777777" w:rsidR="00B2020E" w:rsidRPr="00523469" w:rsidRDefault="00B2020E" w:rsidP="00A4349F">
            <w:pPr>
              <w:jc w:val="center"/>
              <w:rPr>
                <w:bCs/>
                <w:sz w:val="22"/>
                <w:szCs w:val="22"/>
              </w:rPr>
            </w:pPr>
            <w:r w:rsidRPr="00523469">
              <w:rPr>
                <w:bCs/>
                <w:sz w:val="22"/>
                <w:szCs w:val="22"/>
              </w:rPr>
              <w:t>1</w:t>
            </w:r>
          </w:p>
        </w:tc>
        <w:tc>
          <w:tcPr>
            <w:tcW w:w="5882" w:type="dxa"/>
            <w:shd w:val="clear" w:color="auto" w:fill="auto"/>
          </w:tcPr>
          <w:p w14:paraId="12E9B3DB" w14:textId="77777777" w:rsidR="00B2020E" w:rsidRPr="004A66D0" w:rsidRDefault="00B2020E" w:rsidP="00A4349F">
            <w:pPr>
              <w:rPr>
                <w:sz w:val="22"/>
                <w:szCs w:val="22"/>
              </w:rPr>
            </w:pPr>
            <w:r w:rsidRPr="004A66D0">
              <w:rPr>
                <w:sz w:val="22"/>
                <w:szCs w:val="22"/>
              </w:rPr>
              <w:t>Remont zawiesi naczyń wyciągowych i lin szybowych produkcji HEUER-HAMMER</w:t>
            </w:r>
          </w:p>
        </w:tc>
        <w:tc>
          <w:tcPr>
            <w:tcW w:w="1696" w:type="dxa"/>
            <w:shd w:val="clear" w:color="auto" w:fill="auto"/>
            <w:vAlign w:val="center"/>
          </w:tcPr>
          <w:p w14:paraId="2AA5855E" w14:textId="18673269" w:rsidR="00B2020E" w:rsidRPr="004A66D0" w:rsidRDefault="004A66D0" w:rsidP="00A4349F">
            <w:pPr>
              <w:jc w:val="center"/>
              <w:rPr>
                <w:sz w:val="22"/>
                <w:szCs w:val="22"/>
              </w:rPr>
            </w:pPr>
            <w:r w:rsidRPr="004A66D0">
              <w:rPr>
                <w:sz w:val="22"/>
                <w:szCs w:val="22"/>
              </w:rPr>
              <w:t>20</w:t>
            </w:r>
            <w:r w:rsidR="00B2020E" w:rsidRPr="004A66D0">
              <w:rPr>
                <w:sz w:val="22"/>
                <w:szCs w:val="22"/>
              </w:rPr>
              <w:t> 000,00</w:t>
            </w:r>
          </w:p>
        </w:tc>
      </w:tr>
      <w:tr w:rsidR="00B2020E" w14:paraId="60D4D6A1" w14:textId="77777777" w:rsidTr="00886FBD">
        <w:tc>
          <w:tcPr>
            <w:tcW w:w="950" w:type="dxa"/>
            <w:shd w:val="clear" w:color="auto" w:fill="auto"/>
            <w:vAlign w:val="center"/>
          </w:tcPr>
          <w:p w14:paraId="7A3B3760" w14:textId="5A300C8F" w:rsidR="00B2020E" w:rsidRPr="00523469" w:rsidRDefault="00886FBD" w:rsidP="00A4349F">
            <w:pPr>
              <w:jc w:val="center"/>
              <w:rPr>
                <w:bCs/>
                <w:sz w:val="22"/>
                <w:szCs w:val="22"/>
              </w:rPr>
            </w:pPr>
            <w:r>
              <w:rPr>
                <w:bCs/>
                <w:sz w:val="22"/>
                <w:szCs w:val="22"/>
              </w:rPr>
              <w:t>2</w:t>
            </w:r>
          </w:p>
        </w:tc>
        <w:tc>
          <w:tcPr>
            <w:tcW w:w="5882" w:type="dxa"/>
            <w:shd w:val="clear" w:color="auto" w:fill="auto"/>
          </w:tcPr>
          <w:p w14:paraId="4CC852FD" w14:textId="77777777" w:rsidR="00B2020E" w:rsidRPr="004A66D0" w:rsidRDefault="00B2020E" w:rsidP="00A4349F">
            <w:pPr>
              <w:rPr>
                <w:sz w:val="22"/>
                <w:szCs w:val="22"/>
              </w:rPr>
            </w:pPr>
            <w:r w:rsidRPr="004A66D0">
              <w:rPr>
                <w:sz w:val="22"/>
                <w:szCs w:val="22"/>
              </w:rPr>
              <w:t>Remont zawiesi naczyń wyciągowych i lin szybowych produkcji SADEX</w:t>
            </w:r>
          </w:p>
        </w:tc>
        <w:tc>
          <w:tcPr>
            <w:tcW w:w="1696" w:type="dxa"/>
            <w:shd w:val="clear" w:color="auto" w:fill="auto"/>
            <w:vAlign w:val="center"/>
          </w:tcPr>
          <w:p w14:paraId="3C248A27" w14:textId="1D6D9BBE" w:rsidR="00B2020E" w:rsidRPr="004A66D0" w:rsidRDefault="004A66D0" w:rsidP="00A4349F">
            <w:pPr>
              <w:jc w:val="center"/>
              <w:rPr>
                <w:sz w:val="22"/>
                <w:szCs w:val="22"/>
              </w:rPr>
            </w:pPr>
            <w:r w:rsidRPr="004A66D0">
              <w:rPr>
                <w:sz w:val="22"/>
                <w:szCs w:val="22"/>
              </w:rPr>
              <w:t>400 000</w:t>
            </w:r>
            <w:r w:rsidR="00B2020E" w:rsidRPr="004A66D0">
              <w:rPr>
                <w:sz w:val="22"/>
                <w:szCs w:val="22"/>
              </w:rPr>
              <w:t>,00</w:t>
            </w:r>
          </w:p>
        </w:tc>
      </w:tr>
    </w:tbl>
    <w:p w14:paraId="28674230" w14:textId="77777777" w:rsidR="00B2020E" w:rsidRPr="00DD0852" w:rsidRDefault="00B2020E" w:rsidP="00922DB5">
      <w:pPr>
        <w:spacing w:after="20"/>
        <w:ind w:left="426"/>
        <w:jc w:val="both"/>
        <w:rPr>
          <w:sz w:val="6"/>
          <w:szCs w:val="6"/>
        </w:rPr>
      </w:pPr>
    </w:p>
    <w:p w14:paraId="1C96B393" w14:textId="310859BC" w:rsidR="00922DB5" w:rsidRPr="00C73562" w:rsidRDefault="00922DB5" w:rsidP="00922DB5">
      <w:pPr>
        <w:spacing w:after="20"/>
        <w:ind w:left="426"/>
        <w:jc w:val="both"/>
        <w:rPr>
          <w:sz w:val="22"/>
          <w:szCs w:val="22"/>
        </w:rPr>
      </w:pPr>
      <w:r w:rsidRPr="00C73562">
        <w:rPr>
          <w:sz w:val="22"/>
          <w:szCs w:val="22"/>
        </w:rPr>
        <w:t xml:space="preserve">albo </w:t>
      </w:r>
    </w:p>
    <w:p w14:paraId="5C73CF97" w14:textId="4F0ECFEE" w:rsidR="00922DB5" w:rsidRDefault="00922DB5" w:rsidP="00922DB5">
      <w:pPr>
        <w:spacing w:after="20"/>
        <w:ind w:left="426"/>
        <w:jc w:val="both"/>
        <w:rPr>
          <w:sz w:val="22"/>
          <w:szCs w:val="22"/>
        </w:rPr>
      </w:pPr>
      <w:r w:rsidRPr="00C73562">
        <w:rPr>
          <w:sz w:val="22"/>
          <w:szCs w:val="22"/>
        </w:rPr>
        <w:t xml:space="preserve">posiada ocenę zdolności zakładu remontowego wydaną przez właściwą jednostkę certyfikującą </w:t>
      </w:r>
      <w:r w:rsidRPr="00C73562">
        <w:rPr>
          <w:sz w:val="22"/>
          <w:szCs w:val="22"/>
        </w:rPr>
        <w:br/>
        <w:t>w zakresie nie mniejszym niż przedmiot zamówienia,</w:t>
      </w:r>
    </w:p>
    <w:p w14:paraId="61EFAEBE" w14:textId="77777777" w:rsidR="00922DB5" w:rsidRPr="00B35461" w:rsidRDefault="00922DB5" w:rsidP="00922DB5">
      <w:pPr>
        <w:spacing w:after="20"/>
        <w:ind w:left="426"/>
        <w:jc w:val="both"/>
        <w:rPr>
          <w:sz w:val="22"/>
          <w:szCs w:val="22"/>
        </w:rPr>
      </w:pPr>
      <w:r w:rsidRPr="00B35461">
        <w:rPr>
          <w:sz w:val="22"/>
          <w:szCs w:val="22"/>
        </w:rPr>
        <w:t>albo</w:t>
      </w:r>
    </w:p>
    <w:p w14:paraId="430F9587" w14:textId="77777777" w:rsidR="00922DB5" w:rsidRPr="00B35461" w:rsidRDefault="00922DB5" w:rsidP="00922DB5">
      <w:pPr>
        <w:spacing w:after="20"/>
        <w:ind w:left="426"/>
        <w:jc w:val="both"/>
        <w:rPr>
          <w:sz w:val="22"/>
          <w:szCs w:val="22"/>
        </w:rPr>
      </w:pPr>
      <w:r w:rsidRPr="00B35461">
        <w:rPr>
          <w:sz w:val="22"/>
          <w:szCs w:val="22"/>
        </w:rPr>
        <w:t xml:space="preserve">jest producentem maszyn/urządzeń, których przedmiot zamówienia </w:t>
      </w:r>
      <w:r>
        <w:rPr>
          <w:sz w:val="22"/>
          <w:szCs w:val="22"/>
        </w:rPr>
        <w:t>dotyczy,</w:t>
      </w:r>
    </w:p>
    <w:p w14:paraId="47E8221A" w14:textId="77777777" w:rsidR="00922DB5" w:rsidRPr="00B35461" w:rsidRDefault="00922DB5" w:rsidP="00922DB5">
      <w:pPr>
        <w:spacing w:after="20"/>
        <w:ind w:left="426"/>
        <w:jc w:val="both"/>
        <w:rPr>
          <w:sz w:val="22"/>
          <w:szCs w:val="22"/>
        </w:rPr>
      </w:pPr>
      <w:r w:rsidRPr="00B35461">
        <w:rPr>
          <w:sz w:val="22"/>
          <w:szCs w:val="22"/>
        </w:rPr>
        <w:t>albo</w:t>
      </w:r>
    </w:p>
    <w:p w14:paraId="2F7112EB" w14:textId="77777777" w:rsidR="00922DB5" w:rsidRDefault="00922DB5" w:rsidP="00922DB5">
      <w:pPr>
        <w:spacing w:after="20"/>
        <w:ind w:left="426"/>
        <w:jc w:val="both"/>
        <w:rPr>
          <w:sz w:val="22"/>
          <w:szCs w:val="22"/>
        </w:rPr>
      </w:pPr>
      <w:r w:rsidRPr="00B35461">
        <w:rPr>
          <w:sz w:val="22"/>
          <w:szCs w:val="22"/>
        </w:rPr>
        <w:t>posiada upoważnienie lub autoryzację wystawioną przez Producenta maszyn/urządzeń, których przedmiot zamówienia dotyczy.</w:t>
      </w:r>
    </w:p>
    <w:p w14:paraId="4ADFC780" w14:textId="77777777" w:rsidR="00DD0852" w:rsidRPr="00DD0852" w:rsidRDefault="00DD0852" w:rsidP="005C435B">
      <w:pPr>
        <w:ind w:left="426"/>
        <w:jc w:val="both"/>
        <w:rPr>
          <w:rFonts w:eastAsia="Calibri"/>
          <w:sz w:val="6"/>
          <w:szCs w:val="6"/>
          <w:highlight w:val="yellow"/>
        </w:rPr>
      </w:pPr>
    </w:p>
    <w:p w14:paraId="23DADA5F" w14:textId="36E22EBF" w:rsidR="00CA37EC" w:rsidRDefault="005959C4" w:rsidP="005C435B">
      <w:pPr>
        <w:ind w:left="426"/>
        <w:jc w:val="both"/>
        <w:rPr>
          <w:rFonts w:eastAsia="Calibri"/>
          <w:sz w:val="22"/>
          <w:szCs w:val="22"/>
        </w:rPr>
      </w:pPr>
      <w:r w:rsidRPr="00DD0852">
        <w:rPr>
          <w:rFonts w:eastAsia="Calibri"/>
          <w:sz w:val="22"/>
          <w:szCs w:val="22"/>
        </w:rPr>
        <w:t>W przypadku gdy Wykonawca składa ofertę na więcej niż jedno zadanie, wówczas powinien wykazać się wartością dla tego zadania objętego ofertą, dla którego wymagana wartość wykazania się zdolnością jest największa, spośród zadań na które składa ofertę</w:t>
      </w:r>
      <w:r w:rsidR="00DD0852">
        <w:rPr>
          <w:rFonts w:eastAsia="Calibri"/>
          <w:sz w:val="22"/>
          <w:szCs w:val="22"/>
        </w:rPr>
        <w:t>.</w:t>
      </w:r>
    </w:p>
    <w:p w14:paraId="23BE4792" w14:textId="77777777" w:rsidR="00DD0852" w:rsidRPr="00284853" w:rsidRDefault="00DD0852" w:rsidP="00DD0852">
      <w:pPr>
        <w:ind w:left="426"/>
        <w:jc w:val="both"/>
        <w:rPr>
          <w:i/>
          <w:iCs/>
          <w:sz w:val="22"/>
          <w:szCs w:val="22"/>
        </w:rPr>
      </w:pPr>
      <w:r w:rsidRPr="00284853">
        <w:rPr>
          <w:i/>
          <w:iCs/>
          <w:sz w:val="22"/>
          <w:szCs w:val="22"/>
        </w:rPr>
        <w:t>W przypadku Wykonawcy, przedstawiającego wartości wykonanych usług w walutach obcych, Zamawiający dokona przeliczenia wykazanej kwoty według średniego kursu NBP ogłoszonego ostatniego dnia roku, w którym usługi wykonano, a w przypadku usług wykonanych w bieżącym roku według średniego kursu NBP ogłoszonego dnia poprzedzającego dzień w którym została zawarta umowa.</w:t>
      </w:r>
    </w:p>
    <w:p w14:paraId="55CC7C10" w14:textId="77777777" w:rsidR="00DD0852" w:rsidRDefault="00DD0852" w:rsidP="00DD0852">
      <w:pPr>
        <w:ind w:left="426"/>
        <w:jc w:val="both"/>
        <w:rPr>
          <w:i/>
          <w:iCs/>
          <w:sz w:val="22"/>
          <w:szCs w:val="22"/>
        </w:rPr>
      </w:pPr>
      <w:r w:rsidRPr="00284853">
        <w:rPr>
          <w:i/>
          <w:iCs/>
          <w:sz w:val="22"/>
          <w:szCs w:val="22"/>
        </w:rPr>
        <w:t xml:space="preserve">W związku z powyższym wartości wykonanych usług określone w walutach obcych należy wyszczególnić oddzielnie dla każdego roku kalendarzowego. </w:t>
      </w:r>
    </w:p>
    <w:p w14:paraId="37F9DEAE" w14:textId="77777777" w:rsidR="00F13DFD" w:rsidRPr="00804500"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7658518"/>
      <w:r w:rsidRPr="00804500">
        <w:rPr>
          <w:rFonts w:ascii="Times New Roman" w:hAnsi="Times New Roman" w:cs="Times New Roman"/>
          <w:color w:val="auto"/>
          <w:sz w:val="24"/>
          <w:szCs w:val="24"/>
        </w:rPr>
        <w:lastRenderedPageBreak/>
        <w:t xml:space="preserve">Część VI. </w:t>
      </w:r>
      <w:r w:rsidR="00F13DFD" w:rsidRPr="00804500">
        <w:rPr>
          <w:rFonts w:ascii="Times New Roman" w:hAnsi="Times New Roman" w:cs="Times New Roman"/>
          <w:color w:val="auto"/>
          <w:sz w:val="24"/>
          <w:szCs w:val="24"/>
        </w:rPr>
        <w:t>Wykonawcy występujący wspólnie</w:t>
      </w:r>
      <w:r w:rsidR="00880181">
        <w:rPr>
          <w:rFonts w:ascii="Times New Roman" w:hAnsi="Times New Roman" w:cs="Times New Roman"/>
          <w:color w:val="auto"/>
          <w:sz w:val="24"/>
          <w:szCs w:val="24"/>
        </w:rPr>
        <w:t xml:space="preserve"> (konsorcjum)</w:t>
      </w:r>
      <w:r w:rsidR="00F13DFD" w:rsidRPr="00804500">
        <w:rPr>
          <w:rFonts w:ascii="Times New Roman" w:hAnsi="Times New Roman" w:cs="Times New Roman"/>
          <w:color w:val="auto"/>
          <w:sz w:val="24"/>
          <w:szCs w:val="24"/>
        </w:rPr>
        <w:t>:</w:t>
      </w:r>
      <w:bookmarkEnd w:id="13"/>
    </w:p>
    <w:p w14:paraId="07E0868A" w14:textId="77777777" w:rsidR="00F13DFD" w:rsidRPr="006A599B" w:rsidRDefault="00F13DFD" w:rsidP="00311EF0">
      <w:pPr>
        <w:pStyle w:val="Akapitzlist"/>
        <w:numPr>
          <w:ilvl w:val="0"/>
          <w:numId w:val="3"/>
        </w:numPr>
        <w:ind w:left="357" w:hanging="357"/>
        <w:contextualSpacing w:val="0"/>
        <w:jc w:val="both"/>
        <w:rPr>
          <w:sz w:val="22"/>
          <w:szCs w:val="22"/>
        </w:rPr>
      </w:pPr>
      <w:r w:rsidRPr="006A599B">
        <w:rPr>
          <w:sz w:val="22"/>
          <w:szCs w:val="22"/>
        </w:rPr>
        <w:t>Wykonawcy mogą wspólnie ubiegać się o udzielenie zamówienia.</w:t>
      </w:r>
    </w:p>
    <w:p w14:paraId="4B9620FE" w14:textId="64638713" w:rsidR="00F13DFD" w:rsidRPr="006A599B" w:rsidRDefault="00F13DFD" w:rsidP="00311EF0">
      <w:pPr>
        <w:pStyle w:val="Akapitzlist"/>
        <w:numPr>
          <w:ilvl w:val="0"/>
          <w:numId w:val="3"/>
        </w:numPr>
        <w:ind w:left="357" w:hanging="357"/>
        <w:contextualSpacing w:val="0"/>
        <w:jc w:val="both"/>
        <w:rPr>
          <w:sz w:val="22"/>
          <w:szCs w:val="22"/>
        </w:rPr>
      </w:pPr>
      <w:r w:rsidRPr="006A599B">
        <w:rPr>
          <w:sz w:val="22"/>
          <w:szCs w:val="22"/>
        </w:rPr>
        <w:t>Wykonawcy</w:t>
      </w:r>
      <w:r w:rsidR="00182B15" w:rsidRPr="006A599B">
        <w:rPr>
          <w:sz w:val="22"/>
          <w:szCs w:val="22"/>
        </w:rPr>
        <w:t xml:space="preserve"> występujący wspólnie ustanawiają p</w:t>
      </w:r>
      <w:r w:rsidRPr="006A599B">
        <w:rPr>
          <w:sz w:val="22"/>
          <w:szCs w:val="22"/>
        </w:rPr>
        <w:t>ełnomocnika do reprezentowania ich w</w:t>
      </w:r>
      <w:r w:rsidR="00C84C84">
        <w:rPr>
          <w:sz w:val="22"/>
          <w:szCs w:val="22"/>
        </w:rPr>
        <w:t> </w:t>
      </w:r>
      <w:r w:rsidRPr="006A599B">
        <w:rPr>
          <w:sz w:val="22"/>
          <w:szCs w:val="22"/>
        </w:rPr>
        <w:t>postępowaniu o udzielenie zamówienia albo reprezentowania ich w postępowaniu i zawarcia umowy w sprawie zamówienia publicznego.</w:t>
      </w:r>
    </w:p>
    <w:p w14:paraId="597C8757" w14:textId="77777777" w:rsidR="00F13DFD" w:rsidRPr="006A599B" w:rsidRDefault="00F13DFD" w:rsidP="00311EF0">
      <w:pPr>
        <w:pStyle w:val="Akapitzlist"/>
        <w:numPr>
          <w:ilvl w:val="0"/>
          <w:numId w:val="3"/>
        </w:numPr>
        <w:ind w:left="357" w:hanging="357"/>
        <w:contextualSpacing w:val="0"/>
        <w:jc w:val="both"/>
        <w:rPr>
          <w:sz w:val="22"/>
          <w:szCs w:val="22"/>
        </w:rPr>
      </w:pPr>
      <w:r w:rsidRPr="006A599B">
        <w:rPr>
          <w:sz w:val="22"/>
          <w:szCs w:val="22"/>
        </w:rPr>
        <w:t xml:space="preserve">Wszelka korespondencja prowadzona będzie wyłącznie z </w:t>
      </w:r>
      <w:r w:rsidR="00182B15" w:rsidRPr="006A599B">
        <w:rPr>
          <w:sz w:val="22"/>
          <w:szCs w:val="22"/>
        </w:rPr>
        <w:t>p</w:t>
      </w:r>
      <w:r w:rsidRPr="006A599B">
        <w:rPr>
          <w:sz w:val="22"/>
          <w:szCs w:val="22"/>
        </w:rPr>
        <w:t>ełnomocnikiem.</w:t>
      </w:r>
    </w:p>
    <w:p w14:paraId="1960F0FF" w14:textId="77777777" w:rsidR="00182B15" w:rsidRPr="006A599B" w:rsidRDefault="00182B15" w:rsidP="00311EF0">
      <w:pPr>
        <w:pStyle w:val="Akapitzlist"/>
        <w:numPr>
          <w:ilvl w:val="0"/>
          <w:numId w:val="3"/>
        </w:numPr>
        <w:ind w:left="357" w:hanging="357"/>
        <w:contextualSpacing w:val="0"/>
        <w:jc w:val="both"/>
        <w:rPr>
          <w:sz w:val="22"/>
          <w:szCs w:val="22"/>
        </w:rPr>
      </w:pPr>
      <w:r w:rsidRPr="006A599B">
        <w:rPr>
          <w:sz w:val="22"/>
          <w:szCs w:val="22"/>
        </w:rPr>
        <w:t>Każdy z wykonawców występujących wspólnie</w:t>
      </w:r>
      <w:r w:rsidR="00880181" w:rsidRPr="006A599B">
        <w:rPr>
          <w:sz w:val="22"/>
          <w:szCs w:val="22"/>
        </w:rPr>
        <w:t xml:space="preserve"> (członek konsorcjum)</w:t>
      </w:r>
      <w:r w:rsidRPr="006A599B">
        <w:rPr>
          <w:sz w:val="22"/>
          <w:szCs w:val="22"/>
        </w:rPr>
        <w:t xml:space="preserve"> nie może podlegać wykluczeniu z postępowania. Spełnienie warunków udziału w postępowaniu w stosunku do wykonawców występujących wspólnie będzie oceniane łącznie.</w:t>
      </w:r>
    </w:p>
    <w:p w14:paraId="370A18B1" w14:textId="77777777" w:rsidR="00F13DFD" w:rsidRPr="006A599B" w:rsidRDefault="00F13DFD" w:rsidP="00311EF0">
      <w:pPr>
        <w:pStyle w:val="Akapitzlist"/>
        <w:numPr>
          <w:ilvl w:val="0"/>
          <w:numId w:val="3"/>
        </w:numPr>
        <w:ind w:left="357" w:hanging="357"/>
        <w:contextualSpacing w:val="0"/>
        <w:jc w:val="both"/>
        <w:rPr>
          <w:sz w:val="22"/>
          <w:szCs w:val="22"/>
        </w:rPr>
      </w:pPr>
      <w:r w:rsidRPr="006A599B">
        <w:rPr>
          <w:sz w:val="22"/>
          <w:szCs w:val="22"/>
        </w:rPr>
        <w:t>W przypadku wspólnego ubie</w:t>
      </w:r>
      <w:r w:rsidR="00182B15" w:rsidRPr="006A599B">
        <w:rPr>
          <w:sz w:val="22"/>
          <w:szCs w:val="22"/>
        </w:rPr>
        <w:t>gania się o zamówienie przez w</w:t>
      </w:r>
      <w:r w:rsidRPr="006A599B">
        <w:rPr>
          <w:sz w:val="22"/>
          <w:szCs w:val="22"/>
        </w:rPr>
        <w:t xml:space="preserve">ykonawców, JEDZ </w:t>
      </w:r>
      <w:r w:rsidR="00182B15" w:rsidRPr="006A599B">
        <w:rPr>
          <w:sz w:val="22"/>
          <w:szCs w:val="22"/>
        </w:rPr>
        <w:t>oraz podmiotowe środki dowodowe składa każdy z w</w:t>
      </w:r>
      <w:r w:rsidRPr="006A599B">
        <w:rPr>
          <w:sz w:val="22"/>
          <w:szCs w:val="22"/>
        </w:rPr>
        <w:t>ykonawców wspólnie ubiegających się o zamówienie. Dokumenty te powinny potwierdzać brak podstaw wykluczenia oraz spełnianie warunków udziału w postępowani</w:t>
      </w:r>
      <w:r w:rsidR="00182B15" w:rsidRPr="006A599B">
        <w:rPr>
          <w:sz w:val="22"/>
          <w:szCs w:val="22"/>
        </w:rPr>
        <w:t>u w zakresie, w którym każdy z w</w:t>
      </w:r>
      <w:r w:rsidRPr="006A599B">
        <w:rPr>
          <w:sz w:val="22"/>
          <w:szCs w:val="22"/>
        </w:rPr>
        <w:t>ykonawców wykazuje spełnianie warunków udziału w postępowaniu oraz brak podstaw wykluczenia.</w:t>
      </w:r>
    </w:p>
    <w:p w14:paraId="1961FEAB" w14:textId="1C2A431C" w:rsidR="00F13DFD" w:rsidRPr="006A599B" w:rsidRDefault="00F13DFD" w:rsidP="00311EF0">
      <w:pPr>
        <w:pStyle w:val="Akapitzlist"/>
        <w:numPr>
          <w:ilvl w:val="0"/>
          <w:numId w:val="3"/>
        </w:numPr>
        <w:ind w:left="357" w:hanging="357"/>
        <w:contextualSpacing w:val="0"/>
        <w:jc w:val="both"/>
        <w:rPr>
          <w:sz w:val="22"/>
          <w:szCs w:val="22"/>
        </w:rPr>
      </w:pPr>
      <w:r w:rsidRPr="006A599B">
        <w:rPr>
          <w:sz w:val="22"/>
          <w:szCs w:val="22"/>
        </w:rPr>
        <w:t>W przypadku, gdy najwyżej zostanie</w:t>
      </w:r>
      <w:r w:rsidR="00182B15" w:rsidRPr="006A599B">
        <w:rPr>
          <w:sz w:val="22"/>
          <w:szCs w:val="22"/>
        </w:rPr>
        <w:t xml:space="preserve"> oceniona oferta złożona przez w</w:t>
      </w:r>
      <w:r w:rsidRPr="006A599B">
        <w:rPr>
          <w:sz w:val="22"/>
          <w:szCs w:val="22"/>
        </w:rPr>
        <w:t xml:space="preserve">ykonawców występujących wspólnie, a także gdy Zamawiający skorzysta z uprawnienia </w:t>
      </w:r>
      <w:r w:rsidR="00182B15" w:rsidRPr="006A599B">
        <w:rPr>
          <w:sz w:val="22"/>
          <w:szCs w:val="22"/>
        </w:rPr>
        <w:t>o którym mowa w art. 126 ust</w:t>
      </w:r>
      <w:r w:rsidR="002442FA" w:rsidRPr="006A599B">
        <w:rPr>
          <w:sz w:val="22"/>
          <w:szCs w:val="22"/>
        </w:rPr>
        <w:t>.</w:t>
      </w:r>
      <w:r w:rsidR="00182B15" w:rsidRPr="006A599B">
        <w:rPr>
          <w:sz w:val="22"/>
          <w:szCs w:val="22"/>
        </w:rPr>
        <w:t xml:space="preserve"> 2 ustawy </w:t>
      </w:r>
      <w:proofErr w:type="spellStart"/>
      <w:r w:rsidR="00182B15" w:rsidRPr="006A599B">
        <w:rPr>
          <w:sz w:val="22"/>
          <w:szCs w:val="22"/>
        </w:rPr>
        <w:t>Pzp</w:t>
      </w:r>
      <w:proofErr w:type="spellEnd"/>
      <w:r w:rsidR="00182B15" w:rsidRPr="006A599B">
        <w:rPr>
          <w:sz w:val="22"/>
          <w:szCs w:val="22"/>
        </w:rPr>
        <w:t xml:space="preserve">, każdy z wykonawców przedstawia podmiotowe środki dowodowe służące potwierdzeniu braku podstaw do wykluczenia </w:t>
      </w:r>
      <w:r w:rsidRPr="006A599B">
        <w:rPr>
          <w:sz w:val="22"/>
          <w:szCs w:val="22"/>
        </w:rPr>
        <w:t xml:space="preserve">. Pozostałe </w:t>
      </w:r>
      <w:r w:rsidR="00182B15" w:rsidRPr="006A599B">
        <w:rPr>
          <w:sz w:val="22"/>
          <w:szCs w:val="22"/>
        </w:rPr>
        <w:t xml:space="preserve">podmiotowe środki </w:t>
      </w:r>
      <w:r w:rsidR="004E3A28" w:rsidRPr="006A599B">
        <w:rPr>
          <w:sz w:val="22"/>
          <w:szCs w:val="22"/>
        </w:rPr>
        <w:t>dowodowe</w:t>
      </w:r>
      <w:r w:rsidRPr="006A599B">
        <w:rPr>
          <w:sz w:val="22"/>
          <w:szCs w:val="22"/>
        </w:rPr>
        <w:t xml:space="preserve"> mogą być złożone wspólnie.</w:t>
      </w:r>
    </w:p>
    <w:p w14:paraId="5F739AB8" w14:textId="1A374349" w:rsidR="00F13DFD" w:rsidRPr="006A599B" w:rsidRDefault="00F13DFD" w:rsidP="00311EF0">
      <w:pPr>
        <w:pStyle w:val="Akapitzlist"/>
        <w:numPr>
          <w:ilvl w:val="0"/>
          <w:numId w:val="3"/>
        </w:numPr>
        <w:ind w:left="357" w:hanging="357"/>
        <w:contextualSpacing w:val="0"/>
        <w:jc w:val="both"/>
        <w:rPr>
          <w:sz w:val="22"/>
          <w:szCs w:val="22"/>
        </w:rPr>
      </w:pPr>
      <w:r w:rsidRPr="006A599B">
        <w:rPr>
          <w:sz w:val="22"/>
          <w:szCs w:val="22"/>
        </w:rPr>
        <w:t>Wykonawcy wspólnie ubiegający się o niniejsze zamówienie, których oferta zostanie uznana za najkorzystniejszą, przed podpisaniem umowy</w:t>
      </w:r>
      <w:r w:rsidR="0016720A">
        <w:rPr>
          <w:sz w:val="22"/>
          <w:szCs w:val="22"/>
        </w:rPr>
        <w:t xml:space="preserve"> ramowej mogą zostać</w:t>
      </w:r>
      <w:r w:rsidRPr="006A599B">
        <w:rPr>
          <w:sz w:val="22"/>
          <w:szCs w:val="22"/>
        </w:rPr>
        <w:t xml:space="preserve"> zobowiązani przedstawić</w:t>
      </w:r>
      <w:r w:rsidR="0016720A">
        <w:rPr>
          <w:sz w:val="22"/>
          <w:szCs w:val="22"/>
        </w:rPr>
        <w:t xml:space="preserve"> </w:t>
      </w:r>
      <w:r w:rsidRPr="006A599B">
        <w:rPr>
          <w:sz w:val="22"/>
          <w:szCs w:val="22"/>
        </w:rPr>
        <w:t xml:space="preserve">Zamawiającemu umowę regulującą ich współpracę. </w:t>
      </w:r>
    </w:p>
    <w:p w14:paraId="71037250" w14:textId="77777777" w:rsidR="00F13DFD" w:rsidRPr="006A599B" w:rsidRDefault="00F13DFD" w:rsidP="00311EF0">
      <w:pPr>
        <w:pStyle w:val="Akapitzlist"/>
        <w:numPr>
          <w:ilvl w:val="0"/>
          <w:numId w:val="3"/>
        </w:numPr>
        <w:ind w:left="357" w:hanging="357"/>
        <w:contextualSpacing w:val="0"/>
        <w:jc w:val="both"/>
        <w:rPr>
          <w:sz w:val="22"/>
          <w:szCs w:val="22"/>
        </w:rPr>
      </w:pPr>
      <w:r w:rsidRPr="006A599B">
        <w:rPr>
          <w:sz w:val="22"/>
          <w:szCs w:val="22"/>
        </w:rPr>
        <w:t xml:space="preserve">Wykonawcy, którzy złożyli ofertę wspólną odpowiadają solidarnie za realizację zamówienia. </w:t>
      </w:r>
    </w:p>
    <w:p w14:paraId="7A0276A0" w14:textId="77777777" w:rsidR="00F13DFD" w:rsidRPr="00804500"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7658519"/>
      <w:r w:rsidRPr="00804500">
        <w:rPr>
          <w:rFonts w:ascii="Times New Roman" w:hAnsi="Times New Roman" w:cs="Times New Roman"/>
          <w:color w:val="auto"/>
          <w:sz w:val="24"/>
          <w:szCs w:val="24"/>
        </w:rPr>
        <w:t>Część VII. Udostępnienie zasobów</w:t>
      </w:r>
      <w:bookmarkEnd w:id="14"/>
    </w:p>
    <w:p w14:paraId="4B8DE224" w14:textId="6337066A" w:rsidR="00F13DFD" w:rsidRPr="006A599B" w:rsidRDefault="00F13DFD" w:rsidP="00311EF0">
      <w:pPr>
        <w:pStyle w:val="Akapitzlist"/>
        <w:numPr>
          <w:ilvl w:val="0"/>
          <w:numId w:val="4"/>
        </w:numPr>
        <w:contextualSpacing w:val="0"/>
        <w:jc w:val="both"/>
        <w:rPr>
          <w:sz w:val="22"/>
          <w:szCs w:val="22"/>
        </w:rPr>
      </w:pPr>
      <w:bookmarkStart w:id="15" w:name="_Hlk107654429"/>
      <w:r w:rsidRPr="006A599B">
        <w:rPr>
          <w:sz w:val="22"/>
          <w:szCs w:val="22"/>
        </w:rPr>
        <w:t xml:space="preserve">Wykonawca może w celu potwierdzenia spełniania warunków udziału w postępowaniu, </w:t>
      </w:r>
      <w:r w:rsidR="006A599B">
        <w:rPr>
          <w:sz w:val="22"/>
          <w:szCs w:val="22"/>
        </w:rPr>
        <w:br/>
      </w:r>
      <w:r w:rsidRPr="006A599B">
        <w:rPr>
          <w:sz w:val="22"/>
          <w:szCs w:val="22"/>
        </w:rPr>
        <w:t>w stosownych sytuacjach oraz w odniesieniu do konkretnego zamówienia, lub jego części, polegać na zdolnościach technicznych lub zawodowych</w:t>
      </w:r>
      <w:r w:rsidR="00182B15" w:rsidRPr="006A599B">
        <w:rPr>
          <w:sz w:val="22"/>
          <w:szCs w:val="22"/>
        </w:rPr>
        <w:t xml:space="preserve"> lub sytuacji ekonomicznej lub finansowej</w:t>
      </w:r>
      <w:r w:rsidRPr="006A599B">
        <w:rPr>
          <w:sz w:val="22"/>
          <w:szCs w:val="22"/>
        </w:rPr>
        <w:t xml:space="preserve"> podmiotów</w:t>
      </w:r>
      <w:r w:rsidR="00182B15" w:rsidRPr="006A599B">
        <w:rPr>
          <w:sz w:val="22"/>
          <w:szCs w:val="22"/>
        </w:rPr>
        <w:t xml:space="preserve"> udostępniających zasoby</w:t>
      </w:r>
      <w:r w:rsidRPr="006A599B">
        <w:rPr>
          <w:sz w:val="22"/>
          <w:szCs w:val="22"/>
        </w:rPr>
        <w:t>, niezależnie od charakteru prawnego łączących go z nim</w:t>
      </w:r>
      <w:r w:rsidR="00182B15" w:rsidRPr="006A599B">
        <w:rPr>
          <w:sz w:val="22"/>
          <w:szCs w:val="22"/>
        </w:rPr>
        <w:t>i</w:t>
      </w:r>
      <w:r w:rsidRPr="006A599B">
        <w:rPr>
          <w:sz w:val="22"/>
          <w:szCs w:val="22"/>
        </w:rPr>
        <w:t xml:space="preserve"> stosunków prawnych.</w:t>
      </w:r>
    </w:p>
    <w:p w14:paraId="1D296F66" w14:textId="2EF1A30A" w:rsidR="00F13DFD" w:rsidRPr="0090514D" w:rsidRDefault="004E3A28" w:rsidP="00311EF0">
      <w:pPr>
        <w:pStyle w:val="Akapitzlist"/>
        <w:numPr>
          <w:ilvl w:val="0"/>
          <w:numId w:val="4"/>
        </w:numPr>
        <w:contextualSpacing w:val="0"/>
        <w:jc w:val="both"/>
        <w:rPr>
          <w:sz w:val="22"/>
          <w:szCs w:val="22"/>
        </w:rPr>
      </w:pPr>
      <w:r w:rsidRPr="0090514D">
        <w:rPr>
          <w:sz w:val="22"/>
          <w:szCs w:val="22"/>
        </w:rPr>
        <w:t>Wykonawca polegający na udostępnianych zasobach przedstawi wraz z ofertą zobowiązanie podmiotu udostępniającego zasoby potwierdzające, że stosunek łączący wykonawcę z podmiotami udostępniającymi zasoby gwarantuje rzeczywisty dostęp do tych zasobów oraz określa</w:t>
      </w:r>
      <w:r w:rsidR="00F13DFD" w:rsidRPr="0090514D">
        <w:rPr>
          <w:sz w:val="22"/>
          <w:szCs w:val="22"/>
        </w:rPr>
        <w:t>:</w:t>
      </w:r>
    </w:p>
    <w:p w14:paraId="59A35A3E" w14:textId="39404D23" w:rsidR="00F13DFD" w:rsidRPr="0090514D" w:rsidRDefault="004E3A28" w:rsidP="00311EF0">
      <w:pPr>
        <w:pStyle w:val="Akapitzlist"/>
        <w:numPr>
          <w:ilvl w:val="1"/>
          <w:numId w:val="4"/>
        </w:numPr>
        <w:contextualSpacing w:val="0"/>
        <w:jc w:val="both"/>
        <w:rPr>
          <w:sz w:val="22"/>
          <w:szCs w:val="22"/>
        </w:rPr>
      </w:pPr>
      <w:r w:rsidRPr="0090514D">
        <w:rPr>
          <w:sz w:val="22"/>
          <w:szCs w:val="22"/>
        </w:rPr>
        <w:t>z</w:t>
      </w:r>
      <w:r w:rsidR="0056144A" w:rsidRPr="0090514D">
        <w:rPr>
          <w:sz w:val="22"/>
          <w:szCs w:val="22"/>
        </w:rPr>
        <w:t xml:space="preserve">akres </w:t>
      </w:r>
      <w:r w:rsidR="005C435B" w:rsidRPr="0090514D">
        <w:rPr>
          <w:sz w:val="22"/>
          <w:szCs w:val="22"/>
        </w:rPr>
        <w:t xml:space="preserve">zasobów </w:t>
      </w:r>
      <w:r w:rsidRPr="0090514D">
        <w:rPr>
          <w:sz w:val="22"/>
          <w:szCs w:val="22"/>
        </w:rPr>
        <w:t>dostępnych wy</w:t>
      </w:r>
      <w:r w:rsidR="00F13DFD" w:rsidRPr="0090514D">
        <w:rPr>
          <w:sz w:val="22"/>
          <w:szCs w:val="22"/>
        </w:rPr>
        <w:t xml:space="preserve">konawcy podmiotu </w:t>
      </w:r>
      <w:r w:rsidRPr="0090514D">
        <w:rPr>
          <w:sz w:val="22"/>
          <w:szCs w:val="22"/>
        </w:rPr>
        <w:t>udostępniającego</w:t>
      </w:r>
      <w:r w:rsidR="00025B39" w:rsidRPr="0090514D">
        <w:rPr>
          <w:sz w:val="22"/>
          <w:szCs w:val="22"/>
        </w:rPr>
        <w:t xml:space="preserve"> zasoby.</w:t>
      </w:r>
    </w:p>
    <w:p w14:paraId="6AC9F395" w14:textId="7A3ACD0F" w:rsidR="00F13DFD" w:rsidRPr="0090514D" w:rsidRDefault="004E3A28" w:rsidP="00311EF0">
      <w:pPr>
        <w:pStyle w:val="Akapitzlist"/>
        <w:numPr>
          <w:ilvl w:val="1"/>
          <w:numId w:val="4"/>
        </w:numPr>
        <w:contextualSpacing w:val="0"/>
        <w:jc w:val="both"/>
        <w:rPr>
          <w:sz w:val="22"/>
          <w:szCs w:val="22"/>
        </w:rPr>
      </w:pPr>
      <w:r w:rsidRPr="0090514D">
        <w:rPr>
          <w:sz w:val="22"/>
          <w:szCs w:val="22"/>
        </w:rPr>
        <w:t>s</w:t>
      </w:r>
      <w:r w:rsidR="0056144A" w:rsidRPr="0090514D">
        <w:rPr>
          <w:sz w:val="22"/>
          <w:szCs w:val="22"/>
        </w:rPr>
        <w:t>posób</w:t>
      </w:r>
      <w:r w:rsidRPr="0090514D">
        <w:rPr>
          <w:sz w:val="22"/>
          <w:szCs w:val="22"/>
        </w:rPr>
        <w:t xml:space="preserve"> i okres udostępnienia i</w:t>
      </w:r>
      <w:r w:rsidR="0056144A" w:rsidRPr="0090514D">
        <w:rPr>
          <w:sz w:val="22"/>
          <w:szCs w:val="22"/>
        </w:rPr>
        <w:t xml:space="preserve"> </w:t>
      </w:r>
      <w:r w:rsidR="00F13DFD" w:rsidRPr="0090514D">
        <w:rPr>
          <w:sz w:val="22"/>
          <w:szCs w:val="22"/>
        </w:rPr>
        <w:t xml:space="preserve">wykorzystania zasobów </w:t>
      </w:r>
      <w:r w:rsidR="00025B39" w:rsidRPr="0090514D">
        <w:rPr>
          <w:sz w:val="22"/>
          <w:szCs w:val="22"/>
        </w:rPr>
        <w:t xml:space="preserve">przez niego zasobów </w:t>
      </w:r>
      <w:r w:rsidR="00F13DFD" w:rsidRPr="0090514D">
        <w:rPr>
          <w:sz w:val="22"/>
          <w:szCs w:val="22"/>
        </w:rPr>
        <w:t>podmiotu</w:t>
      </w:r>
      <w:r w:rsidRPr="0090514D">
        <w:rPr>
          <w:sz w:val="22"/>
          <w:szCs w:val="22"/>
        </w:rPr>
        <w:t xml:space="preserve"> udostępniającego</w:t>
      </w:r>
      <w:r w:rsidR="00025B39" w:rsidRPr="0090514D">
        <w:rPr>
          <w:sz w:val="22"/>
          <w:szCs w:val="22"/>
        </w:rPr>
        <w:t xml:space="preserve"> te zasoby przy wykonywaniu zamówienia</w:t>
      </w:r>
      <w:r w:rsidR="00F13DFD" w:rsidRPr="0090514D">
        <w:rPr>
          <w:sz w:val="22"/>
          <w:szCs w:val="22"/>
        </w:rPr>
        <w:t xml:space="preserve"> </w:t>
      </w:r>
    </w:p>
    <w:p w14:paraId="7138D640" w14:textId="05600982" w:rsidR="00F13DFD" w:rsidRPr="0090514D" w:rsidRDefault="004E3A28" w:rsidP="00311EF0">
      <w:pPr>
        <w:pStyle w:val="Akapitzlist"/>
        <w:numPr>
          <w:ilvl w:val="1"/>
          <w:numId w:val="4"/>
        </w:numPr>
        <w:contextualSpacing w:val="0"/>
        <w:jc w:val="both"/>
        <w:rPr>
          <w:sz w:val="22"/>
          <w:szCs w:val="22"/>
        </w:rPr>
      </w:pPr>
      <w:r w:rsidRPr="0090514D">
        <w:rPr>
          <w:sz w:val="22"/>
          <w:szCs w:val="22"/>
        </w:rPr>
        <w:t xml:space="preserve">czy i </w:t>
      </w:r>
      <w:r w:rsidR="00D97B67" w:rsidRPr="0090514D">
        <w:rPr>
          <w:sz w:val="22"/>
          <w:szCs w:val="22"/>
        </w:rPr>
        <w:t xml:space="preserve">w </w:t>
      </w:r>
      <w:r w:rsidRPr="0090514D">
        <w:rPr>
          <w:sz w:val="22"/>
          <w:szCs w:val="22"/>
        </w:rPr>
        <w:t>jakim zakresie podmiot udostępniający zasoby zrealizuje usługi, których dotyczą zdolności techniczne i zawodowe.</w:t>
      </w:r>
    </w:p>
    <w:p w14:paraId="2C80427F" w14:textId="50597414" w:rsidR="00880181" w:rsidRPr="0090514D" w:rsidRDefault="00880181" w:rsidP="00311EF0">
      <w:pPr>
        <w:pStyle w:val="Akapitzlist"/>
        <w:numPr>
          <w:ilvl w:val="0"/>
          <w:numId w:val="4"/>
        </w:numPr>
        <w:contextualSpacing w:val="0"/>
        <w:jc w:val="both"/>
        <w:rPr>
          <w:sz w:val="22"/>
          <w:szCs w:val="22"/>
        </w:rPr>
      </w:pPr>
      <w:r w:rsidRPr="0090514D">
        <w:rPr>
          <w:sz w:val="22"/>
          <w:szCs w:val="22"/>
        </w:rPr>
        <w:t>Zobowiązanie należy złożyć w formie elektronicznej tj</w:t>
      </w:r>
      <w:r w:rsidR="00025B39" w:rsidRPr="0090514D">
        <w:rPr>
          <w:sz w:val="22"/>
          <w:szCs w:val="22"/>
        </w:rPr>
        <w:t>.</w:t>
      </w:r>
      <w:r w:rsidRPr="0090514D">
        <w:rPr>
          <w:sz w:val="22"/>
          <w:szCs w:val="22"/>
        </w:rPr>
        <w:t xml:space="preserve"> podpisane podpisem elektronicznym kwalifikowanym przez osoby reprezentujące podmiot udostępniający zasoby. Jeżeli zobowiązanie zostało wystawione jako dokument papierowy – wykonawca składa </w:t>
      </w:r>
      <w:r w:rsidR="00BB64DC" w:rsidRPr="0090514D">
        <w:rPr>
          <w:sz w:val="22"/>
          <w:szCs w:val="22"/>
        </w:rPr>
        <w:t>elektroniczną kopię dokumentu poświadczoną za zgodność z oryginałem. Poświadczenie następuje przez podpisanie podpisem elektronicznym kwalifikowanym.</w:t>
      </w:r>
    </w:p>
    <w:p w14:paraId="4F83D5AE" w14:textId="77777777" w:rsidR="004E3A28" w:rsidRPr="005E6E33" w:rsidRDefault="004E3A28" w:rsidP="00311EF0">
      <w:pPr>
        <w:pStyle w:val="Akapitzlist"/>
        <w:numPr>
          <w:ilvl w:val="0"/>
          <w:numId w:val="4"/>
        </w:numPr>
        <w:contextualSpacing w:val="0"/>
        <w:jc w:val="both"/>
        <w:rPr>
          <w:sz w:val="22"/>
          <w:szCs w:val="22"/>
        </w:rPr>
      </w:pPr>
      <w:r w:rsidRPr="0090514D">
        <w:rPr>
          <w:sz w:val="22"/>
          <w:szCs w:val="22"/>
        </w:rPr>
        <w:t>W przypadku, gdy najwyżej zostanie oceniona oferta złożona przez wykonawc</w:t>
      </w:r>
      <w:r w:rsidR="000C22F4" w:rsidRPr="0090514D">
        <w:rPr>
          <w:sz w:val="22"/>
          <w:szCs w:val="22"/>
        </w:rPr>
        <w:t>ę polegającego na</w:t>
      </w:r>
      <w:r w:rsidR="000C22F4" w:rsidRPr="006A599B">
        <w:rPr>
          <w:sz w:val="22"/>
          <w:szCs w:val="22"/>
        </w:rPr>
        <w:t xml:space="preserve"> zasobach podmiotu udostępniającego</w:t>
      </w:r>
      <w:r w:rsidRPr="006A599B">
        <w:rPr>
          <w:sz w:val="22"/>
          <w:szCs w:val="22"/>
        </w:rPr>
        <w:t>, a także gdy Zamawiający skorzysta z uprawnienia</w:t>
      </w:r>
      <w:r w:rsidR="000157D8" w:rsidRPr="006A599B">
        <w:rPr>
          <w:sz w:val="22"/>
          <w:szCs w:val="22"/>
        </w:rPr>
        <w:t>,</w:t>
      </w:r>
      <w:r w:rsidRPr="006A599B">
        <w:rPr>
          <w:sz w:val="22"/>
          <w:szCs w:val="22"/>
        </w:rPr>
        <w:t xml:space="preserve"> o którym mowa w art. 126 ust</w:t>
      </w:r>
      <w:r w:rsidR="00804500" w:rsidRPr="006A599B">
        <w:rPr>
          <w:sz w:val="22"/>
          <w:szCs w:val="22"/>
        </w:rPr>
        <w:t>.</w:t>
      </w:r>
      <w:r w:rsidRPr="006A599B">
        <w:rPr>
          <w:sz w:val="22"/>
          <w:szCs w:val="22"/>
        </w:rPr>
        <w:t xml:space="preserve"> 2 ustawy </w:t>
      </w:r>
      <w:proofErr w:type="spellStart"/>
      <w:r w:rsidRPr="006A599B">
        <w:rPr>
          <w:sz w:val="22"/>
          <w:szCs w:val="22"/>
        </w:rPr>
        <w:t>Pzp</w:t>
      </w:r>
      <w:proofErr w:type="spellEnd"/>
      <w:r w:rsidRPr="006A599B">
        <w:rPr>
          <w:sz w:val="22"/>
          <w:szCs w:val="22"/>
        </w:rPr>
        <w:t xml:space="preserve">, </w:t>
      </w:r>
      <w:r w:rsidR="000C22F4" w:rsidRPr="006A599B">
        <w:rPr>
          <w:sz w:val="22"/>
          <w:szCs w:val="22"/>
        </w:rPr>
        <w:t>wykonawca obowiązany jest do</w:t>
      </w:r>
      <w:r w:rsidRPr="006A599B">
        <w:rPr>
          <w:sz w:val="22"/>
          <w:szCs w:val="22"/>
        </w:rPr>
        <w:t xml:space="preserve"> przedstaw</w:t>
      </w:r>
      <w:r w:rsidR="000C22F4" w:rsidRPr="006A599B">
        <w:rPr>
          <w:sz w:val="22"/>
          <w:szCs w:val="22"/>
        </w:rPr>
        <w:t>ienia</w:t>
      </w:r>
      <w:r w:rsidRPr="006A599B">
        <w:rPr>
          <w:sz w:val="22"/>
          <w:szCs w:val="22"/>
        </w:rPr>
        <w:t xml:space="preserve"> podmiotow</w:t>
      </w:r>
      <w:r w:rsidR="000C22F4" w:rsidRPr="006A599B">
        <w:rPr>
          <w:sz w:val="22"/>
          <w:szCs w:val="22"/>
        </w:rPr>
        <w:t>ych</w:t>
      </w:r>
      <w:r w:rsidRPr="006A599B">
        <w:rPr>
          <w:sz w:val="22"/>
          <w:szCs w:val="22"/>
        </w:rPr>
        <w:t xml:space="preserve"> środk</w:t>
      </w:r>
      <w:r w:rsidR="000C22F4" w:rsidRPr="006A599B">
        <w:rPr>
          <w:sz w:val="22"/>
          <w:szCs w:val="22"/>
        </w:rPr>
        <w:t>ów dowodowych służących</w:t>
      </w:r>
      <w:r w:rsidRPr="006A599B">
        <w:rPr>
          <w:sz w:val="22"/>
          <w:szCs w:val="22"/>
        </w:rPr>
        <w:t xml:space="preserve"> potwierdzeniu braku podstaw do wykluczenia </w:t>
      </w:r>
      <w:r w:rsidR="000C22F4" w:rsidRPr="006A599B">
        <w:rPr>
          <w:sz w:val="22"/>
          <w:szCs w:val="22"/>
        </w:rPr>
        <w:t xml:space="preserve">podmiotu </w:t>
      </w:r>
      <w:r w:rsidR="000C22F4" w:rsidRPr="005E6E33">
        <w:rPr>
          <w:sz w:val="22"/>
          <w:szCs w:val="22"/>
        </w:rPr>
        <w:t>udostępniającego</w:t>
      </w:r>
      <w:r w:rsidRPr="005E6E33">
        <w:rPr>
          <w:sz w:val="22"/>
          <w:szCs w:val="22"/>
        </w:rPr>
        <w:t xml:space="preserve">. </w:t>
      </w:r>
    </w:p>
    <w:bookmarkEnd w:id="15"/>
    <w:p w14:paraId="599F8673" w14:textId="77777777" w:rsidR="007C6B00" w:rsidRPr="006A599B" w:rsidRDefault="007C6B00" w:rsidP="006A599B">
      <w:pPr>
        <w:jc w:val="both"/>
        <w:rPr>
          <w:sz w:val="22"/>
          <w:szCs w:val="22"/>
        </w:rPr>
      </w:pPr>
    </w:p>
    <w:p w14:paraId="57F5D0CD" w14:textId="77777777" w:rsidR="00F13DFD" w:rsidRPr="00804500"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16" w:name="_Toc107658520"/>
      <w:r w:rsidRPr="00804500">
        <w:rPr>
          <w:rFonts w:ascii="Times New Roman" w:hAnsi="Times New Roman" w:cs="Times New Roman"/>
          <w:color w:val="auto"/>
          <w:sz w:val="24"/>
          <w:szCs w:val="24"/>
        </w:rPr>
        <w:t>Część VIII. JEDZ. Podmiotowe środki dowodowe</w:t>
      </w:r>
      <w:r w:rsidR="009B6D74" w:rsidRPr="00804500">
        <w:rPr>
          <w:rFonts w:ascii="Times New Roman" w:hAnsi="Times New Roman" w:cs="Times New Roman"/>
          <w:color w:val="auto"/>
          <w:sz w:val="24"/>
          <w:szCs w:val="24"/>
        </w:rPr>
        <w:t>.</w:t>
      </w:r>
      <w:bookmarkEnd w:id="16"/>
    </w:p>
    <w:p w14:paraId="0C583F50" w14:textId="125E7CF8" w:rsidR="000A6014" w:rsidRPr="006A599B" w:rsidRDefault="000C22F4" w:rsidP="00311EF0">
      <w:pPr>
        <w:pStyle w:val="Akapitzlist"/>
        <w:numPr>
          <w:ilvl w:val="0"/>
          <w:numId w:val="6"/>
        </w:numPr>
        <w:contextualSpacing w:val="0"/>
        <w:jc w:val="both"/>
        <w:rPr>
          <w:bCs/>
          <w:iCs/>
          <w:sz w:val="22"/>
          <w:szCs w:val="22"/>
        </w:rPr>
      </w:pPr>
      <w:r w:rsidRPr="006A599B">
        <w:rPr>
          <w:bCs/>
          <w:iCs/>
          <w:sz w:val="22"/>
          <w:szCs w:val="22"/>
        </w:rPr>
        <w:t xml:space="preserve">Zamawiający wymaga </w:t>
      </w:r>
      <w:r w:rsidR="000A6014" w:rsidRPr="006A599B">
        <w:rPr>
          <w:bCs/>
          <w:iCs/>
          <w:sz w:val="22"/>
          <w:szCs w:val="22"/>
        </w:rPr>
        <w:t xml:space="preserve">złożenia Jednolitego </w:t>
      </w:r>
      <w:r w:rsidR="000D2865" w:rsidRPr="006A599B">
        <w:rPr>
          <w:bCs/>
          <w:iCs/>
          <w:sz w:val="22"/>
          <w:szCs w:val="22"/>
        </w:rPr>
        <w:t xml:space="preserve">Europejskiego </w:t>
      </w:r>
      <w:r w:rsidR="000A6014" w:rsidRPr="006A599B">
        <w:rPr>
          <w:bCs/>
          <w:iCs/>
          <w:sz w:val="22"/>
          <w:szCs w:val="22"/>
        </w:rPr>
        <w:t>Dokumentu Zamówienia</w:t>
      </w:r>
      <w:r w:rsidR="000D2865" w:rsidRPr="006A599B">
        <w:rPr>
          <w:bCs/>
          <w:iCs/>
          <w:sz w:val="22"/>
          <w:szCs w:val="22"/>
        </w:rPr>
        <w:t xml:space="preserve"> (JEDZ)</w:t>
      </w:r>
      <w:r w:rsidR="000A6014" w:rsidRPr="006A599B">
        <w:rPr>
          <w:bCs/>
          <w:iCs/>
          <w:sz w:val="22"/>
          <w:szCs w:val="22"/>
        </w:rPr>
        <w:t xml:space="preserve"> </w:t>
      </w:r>
      <w:r w:rsidR="006A599B">
        <w:rPr>
          <w:bCs/>
          <w:iCs/>
          <w:sz w:val="22"/>
          <w:szCs w:val="22"/>
        </w:rPr>
        <w:br/>
      </w:r>
      <w:r w:rsidR="000A6014" w:rsidRPr="006A599B">
        <w:rPr>
          <w:bCs/>
          <w:iCs/>
          <w:sz w:val="22"/>
          <w:szCs w:val="22"/>
        </w:rPr>
        <w:t>oraz podmiotowych środków dowodowych wskazanych w p</w:t>
      </w:r>
      <w:r w:rsidR="003435D2">
        <w:rPr>
          <w:bCs/>
          <w:iCs/>
          <w:sz w:val="22"/>
          <w:szCs w:val="22"/>
        </w:rPr>
        <w:t>unkcie</w:t>
      </w:r>
      <w:r w:rsidR="000A6014" w:rsidRPr="006A599B">
        <w:rPr>
          <w:bCs/>
          <w:iCs/>
          <w:sz w:val="22"/>
          <w:szCs w:val="22"/>
        </w:rPr>
        <w:t xml:space="preserve"> 2 poniżej przez:</w:t>
      </w:r>
    </w:p>
    <w:p w14:paraId="308196B0" w14:textId="77777777" w:rsidR="000A6014" w:rsidRPr="006A599B" w:rsidRDefault="000A6014" w:rsidP="00311EF0">
      <w:pPr>
        <w:pStyle w:val="Akapitzlist"/>
        <w:numPr>
          <w:ilvl w:val="1"/>
          <w:numId w:val="6"/>
        </w:numPr>
        <w:contextualSpacing w:val="0"/>
        <w:jc w:val="both"/>
        <w:rPr>
          <w:bCs/>
          <w:iCs/>
          <w:sz w:val="22"/>
          <w:szCs w:val="22"/>
        </w:rPr>
      </w:pPr>
      <w:r w:rsidRPr="006A599B">
        <w:rPr>
          <w:bCs/>
          <w:iCs/>
          <w:sz w:val="22"/>
          <w:szCs w:val="22"/>
        </w:rPr>
        <w:t xml:space="preserve">wykonawcę, </w:t>
      </w:r>
    </w:p>
    <w:p w14:paraId="767EA15F" w14:textId="4DECE36D" w:rsidR="000C22F4" w:rsidRPr="006A599B" w:rsidRDefault="000A6014" w:rsidP="00311EF0">
      <w:pPr>
        <w:pStyle w:val="Akapitzlist"/>
        <w:numPr>
          <w:ilvl w:val="1"/>
          <w:numId w:val="6"/>
        </w:numPr>
        <w:contextualSpacing w:val="0"/>
        <w:jc w:val="both"/>
        <w:rPr>
          <w:bCs/>
          <w:iCs/>
          <w:sz w:val="22"/>
          <w:szCs w:val="22"/>
        </w:rPr>
      </w:pPr>
      <w:r w:rsidRPr="006A599B">
        <w:rPr>
          <w:bCs/>
          <w:iCs/>
          <w:sz w:val="22"/>
          <w:szCs w:val="22"/>
        </w:rPr>
        <w:lastRenderedPageBreak/>
        <w:t>w przypadku wykonawców ubiegających się wspólnie o udzielenie zamówienia – przez każdego z wykonawców</w:t>
      </w:r>
      <w:r w:rsidR="003435D2">
        <w:rPr>
          <w:bCs/>
          <w:iCs/>
          <w:sz w:val="22"/>
          <w:szCs w:val="22"/>
        </w:rPr>
        <w:t>,</w:t>
      </w:r>
    </w:p>
    <w:p w14:paraId="7301A5A1" w14:textId="77777777" w:rsidR="000A6014" w:rsidRPr="006A599B" w:rsidRDefault="000A6014" w:rsidP="00311EF0">
      <w:pPr>
        <w:pStyle w:val="Akapitzlist"/>
        <w:numPr>
          <w:ilvl w:val="1"/>
          <w:numId w:val="6"/>
        </w:numPr>
        <w:contextualSpacing w:val="0"/>
        <w:jc w:val="both"/>
        <w:rPr>
          <w:bCs/>
          <w:iCs/>
          <w:sz w:val="22"/>
          <w:szCs w:val="22"/>
        </w:rPr>
      </w:pPr>
      <w:r w:rsidRPr="006A599B">
        <w:rPr>
          <w:bCs/>
          <w:iCs/>
          <w:sz w:val="22"/>
          <w:szCs w:val="22"/>
        </w:rPr>
        <w:t>w przypadku polegania na udostępnionych zasobach –prze</w:t>
      </w:r>
      <w:r w:rsidR="002442FA" w:rsidRPr="006A599B">
        <w:rPr>
          <w:bCs/>
          <w:iCs/>
          <w:sz w:val="22"/>
          <w:szCs w:val="22"/>
        </w:rPr>
        <w:t>z</w:t>
      </w:r>
      <w:r w:rsidRPr="006A599B">
        <w:rPr>
          <w:bCs/>
          <w:iCs/>
          <w:sz w:val="22"/>
          <w:szCs w:val="22"/>
        </w:rPr>
        <w:t xml:space="preserve"> podmiot udostępniający zasoby</w:t>
      </w:r>
      <w:r w:rsidR="007C6B00" w:rsidRPr="006A599B">
        <w:rPr>
          <w:bCs/>
          <w:iCs/>
          <w:sz w:val="22"/>
          <w:szCs w:val="22"/>
        </w:rPr>
        <w:t>.</w:t>
      </w:r>
    </w:p>
    <w:p w14:paraId="213C15E4" w14:textId="77777777" w:rsidR="00076FD1" w:rsidRPr="00DD0852" w:rsidRDefault="00076FD1" w:rsidP="00311EF0">
      <w:pPr>
        <w:pStyle w:val="Akapitzlist"/>
        <w:numPr>
          <w:ilvl w:val="0"/>
          <w:numId w:val="6"/>
        </w:numPr>
        <w:contextualSpacing w:val="0"/>
        <w:jc w:val="both"/>
        <w:rPr>
          <w:bCs/>
          <w:iCs/>
          <w:sz w:val="22"/>
          <w:szCs w:val="22"/>
        </w:rPr>
      </w:pPr>
      <w:r w:rsidRPr="00DD0852">
        <w:rPr>
          <w:bCs/>
          <w:iCs/>
          <w:sz w:val="22"/>
          <w:szCs w:val="22"/>
        </w:rPr>
        <w:t>W celu potwierdzenia braku podstaw do wykluczenia zamawiający wymaga złożenia:</w:t>
      </w:r>
    </w:p>
    <w:p w14:paraId="19207DCF" w14:textId="452ADE0B" w:rsidR="000D2865" w:rsidRPr="00641BEF" w:rsidRDefault="000D2865" w:rsidP="00311EF0">
      <w:pPr>
        <w:pStyle w:val="Akapitzlist"/>
        <w:numPr>
          <w:ilvl w:val="1"/>
          <w:numId w:val="6"/>
        </w:numPr>
        <w:contextualSpacing w:val="0"/>
        <w:jc w:val="both"/>
        <w:rPr>
          <w:b/>
          <w:iCs/>
          <w:sz w:val="22"/>
          <w:szCs w:val="22"/>
        </w:rPr>
      </w:pPr>
      <w:bookmarkStart w:id="17" w:name="_Hlk107654463"/>
      <w:r w:rsidRPr="00DD0852">
        <w:rPr>
          <w:bCs/>
          <w:iCs/>
          <w:sz w:val="22"/>
          <w:szCs w:val="22"/>
        </w:rPr>
        <w:t xml:space="preserve">JEDZ zgodnie z wzorem stanowiącym </w:t>
      </w:r>
      <w:r w:rsidRPr="00DD0852">
        <w:rPr>
          <w:b/>
          <w:iCs/>
          <w:sz w:val="22"/>
          <w:szCs w:val="22"/>
        </w:rPr>
        <w:t xml:space="preserve">Załącznik nr </w:t>
      </w:r>
      <w:r w:rsidR="0078720F" w:rsidRPr="00DD0852">
        <w:rPr>
          <w:b/>
          <w:iCs/>
          <w:sz w:val="22"/>
          <w:szCs w:val="22"/>
        </w:rPr>
        <w:t>4.1</w:t>
      </w:r>
      <w:r w:rsidR="00025B39" w:rsidRPr="00DD0852">
        <w:rPr>
          <w:bCs/>
          <w:iCs/>
          <w:sz w:val="22"/>
          <w:szCs w:val="22"/>
        </w:rPr>
        <w:t xml:space="preserve"> do SWZ</w:t>
      </w:r>
      <w:r w:rsidR="00522F2D" w:rsidRPr="00DD0852">
        <w:rPr>
          <w:bCs/>
          <w:iCs/>
          <w:sz w:val="22"/>
          <w:szCs w:val="22"/>
        </w:rPr>
        <w:t xml:space="preserve">. Zaznaczenie odpowiedniej odpowiedzi w części III Podstawy wykluczenia, </w:t>
      </w:r>
      <w:r w:rsidR="005C435B" w:rsidRPr="00DD0852">
        <w:rPr>
          <w:bCs/>
          <w:iCs/>
          <w:sz w:val="22"/>
          <w:szCs w:val="22"/>
        </w:rPr>
        <w:t>s</w:t>
      </w:r>
      <w:r w:rsidR="00522F2D" w:rsidRPr="00DD0852">
        <w:rPr>
          <w:bCs/>
          <w:iCs/>
          <w:sz w:val="22"/>
          <w:szCs w:val="22"/>
        </w:rPr>
        <w:t>ekcja D będzie potwierdzeniem braku podstaw do wykluczenia wskazanych w części V ust. 2 pkt 2-</w:t>
      </w:r>
      <w:r w:rsidR="00025B39" w:rsidRPr="00DD0852">
        <w:rPr>
          <w:bCs/>
          <w:iCs/>
          <w:sz w:val="22"/>
          <w:szCs w:val="22"/>
        </w:rPr>
        <w:t>5</w:t>
      </w:r>
      <w:r w:rsidRPr="00DD0852">
        <w:rPr>
          <w:bCs/>
          <w:iCs/>
          <w:sz w:val="22"/>
          <w:szCs w:val="22"/>
        </w:rPr>
        <w:t>,</w:t>
      </w:r>
      <w:r w:rsidR="005C435B" w:rsidRPr="00DD0852">
        <w:rPr>
          <w:bCs/>
          <w:iCs/>
          <w:sz w:val="22"/>
          <w:szCs w:val="22"/>
        </w:rPr>
        <w:t xml:space="preserve"> w części IV formularza </w:t>
      </w:r>
      <w:r w:rsidR="007A3AE4" w:rsidRPr="00DD0852">
        <w:rPr>
          <w:bCs/>
          <w:iCs/>
          <w:sz w:val="22"/>
          <w:szCs w:val="22"/>
        </w:rPr>
        <w:t xml:space="preserve">wykonawca powinien ograniczyć się do wypełnienia </w:t>
      </w:r>
      <w:r w:rsidR="007A3AE4" w:rsidRPr="00641BEF">
        <w:rPr>
          <w:b/>
          <w:iCs/>
          <w:sz w:val="22"/>
          <w:szCs w:val="22"/>
        </w:rPr>
        <w:t>sekcji α</w:t>
      </w:r>
      <w:r w:rsidR="005C435B" w:rsidRPr="00641BEF">
        <w:rPr>
          <w:b/>
          <w:iCs/>
          <w:sz w:val="22"/>
          <w:szCs w:val="22"/>
        </w:rPr>
        <w:t>.</w:t>
      </w:r>
    </w:p>
    <w:bookmarkEnd w:id="17"/>
    <w:p w14:paraId="0E872799" w14:textId="73F8CD01" w:rsidR="00B9184D" w:rsidRPr="00DD0852" w:rsidRDefault="00B9184D" w:rsidP="00311EF0">
      <w:pPr>
        <w:pStyle w:val="Akapitzlist"/>
        <w:numPr>
          <w:ilvl w:val="1"/>
          <w:numId w:val="6"/>
        </w:numPr>
        <w:contextualSpacing w:val="0"/>
        <w:jc w:val="both"/>
        <w:rPr>
          <w:bCs/>
          <w:iCs/>
          <w:sz w:val="22"/>
          <w:szCs w:val="22"/>
        </w:rPr>
      </w:pPr>
      <w:r w:rsidRPr="00DD0852">
        <w:rPr>
          <w:bCs/>
          <w:iCs/>
          <w:sz w:val="22"/>
          <w:szCs w:val="22"/>
        </w:rPr>
        <w:t>oświadczenia wykonawcy, w zakresie art. 108 ust. 1 pkt 5 ustawy,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r w:rsidR="0014085E" w:rsidRPr="00DD0852">
        <w:rPr>
          <w:bCs/>
          <w:iCs/>
          <w:sz w:val="22"/>
          <w:szCs w:val="22"/>
        </w:rPr>
        <w:t>,</w:t>
      </w:r>
      <w:r w:rsidR="00D30716" w:rsidRPr="00DD0852">
        <w:rPr>
          <w:bCs/>
          <w:iCs/>
          <w:sz w:val="22"/>
          <w:szCs w:val="22"/>
        </w:rPr>
        <w:t xml:space="preserve"> Wzór oświadczenia stanowi </w:t>
      </w:r>
      <w:r w:rsidR="00D30716" w:rsidRPr="00DD0852">
        <w:rPr>
          <w:b/>
          <w:iCs/>
          <w:sz w:val="22"/>
          <w:szCs w:val="22"/>
        </w:rPr>
        <w:t xml:space="preserve">Załącznik nr </w:t>
      </w:r>
      <w:r w:rsidR="0078720F" w:rsidRPr="00DD0852">
        <w:rPr>
          <w:b/>
          <w:iCs/>
          <w:sz w:val="22"/>
          <w:szCs w:val="22"/>
        </w:rPr>
        <w:t>4.2</w:t>
      </w:r>
      <w:r w:rsidR="007A3AE4" w:rsidRPr="00DD0852">
        <w:rPr>
          <w:b/>
          <w:iCs/>
          <w:sz w:val="22"/>
          <w:szCs w:val="22"/>
        </w:rPr>
        <w:t xml:space="preserve"> </w:t>
      </w:r>
      <w:r w:rsidR="007A3AE4" w:rsidRPr="00DD0852">
        <w:rPr>
          <w:bCs/>
          <w:iCs/>
          <w:sz w:val="22"/>
          <w:szCs w:val="22"/>
        </w:rPr>
        <w:t>do SWZ</w:t>
      </w:r>
    </w:p>
    <w:p w14:paraId="7206D14D" w14:textId="77777777" w:rsidR="0014085E" w:rsidRPr="006A599B" w:rsidRDefault="0014085E" w:rsidP="00311EF0">
      <w:pPr>
        <w:pStyle w:val="Akapitzlist"/>
        <w:numPr>
          <w:ilvl w:val="1"/>
          <w:numId w:val="6"/>
        </w:numPr>
        <w:contextualSpacing w:val="0"/>
        <w:jc w:val="both"/>
        <w:rPr>
          <w:bCs/>
          <w:iCs/>
          <w:sz w:val="22"/>
          <w:szCs w:val="22"/>
        </w:rPr>
      </w:pPr>
      <w:r w:rsidRPr="00DD0852">
        <w:rPr>
          <w:bCs/>
          <w:iCs/>
          <w:sz w:val="22"/>
          <w:szCs w:val="22"/>
        </w:rPr>
        <w:t xml:space="preserve">zaświadczenia właściwego naczelnika urzędu skarbowego potwierdzającego, że wykonawca nie zalega z opłacaniem podatków i opłat, w zakresie art. 109 ust. 1 pkt 1 ustawy, wystawionego nie wcześniej niż </w:t>
      </w:r>
      <w:r w:rsidRPr="00DD0852">
        <w:rPr>
          <w:b/>
          <w:iCs/>
          <w:sz w:val="22"/>
          <w:szCs w:val="22"/>
        </w:rPr>
        <w:t>3 miesiące</w:t>
      </w:r>
      <w:r w:rsidRPr="00DD0852">
        <w:rPr>
          <w:bCs/>
          <w:iCs/>
          <w:sz w:val="22"/>
          <w:szCs w:val="22"/>
        </w:rPr>
        <w:t xml:space="preserve"> przed jego złożeniem</w:t>
      </w:r>
      <w:r w:rsidR="00C67D50" w:rsidRPr="00DD0852">
        <w:rPr>
          <w:bCs/>
          <w:iCs/>
          <w:sz w:val="22"/>
          <w:szCs w:val="22"/>
        </w:rPr>
        <w:t>; W</w:t>
      </w:r>
      <w:r w:rsidRPr="00DD0852">
        <w:rPr>
          <w:bCs/>
          <w:iCs/>
          <w:sz w:val="22"/>
          <w:szCs w:val="22"/>
        </w:rPr>
        <w:t xml:space="preserve"> przypadku zalegania z opłacaniem</w:t>
      </w:r>
      <w:r w:rsidRPr="006A599B">
        <w:rPr>
          <w:bCs/>
          <w:iCs/>
          <w:sz w:val="22"/>
          <w:szCs w:val="22"/>
        </w:rPr>
        <w:t xml:space="preserve"> podatków lub opłat</w:t>
      </w:r>
      <w:r w:rsidR="00C67D50" w:rsidRPr="006A599B">
        <w:rPr>
          <w:bCs/>
          <w:iCs/>
          <w:sz w:val="22"/>
          <w:szCs w:val="22"/>
        </w:rPr>
        <w:t xml:space="preserve"> - </w:t>
      </w:r>
      <w:r w:rsidRPr="006A599B">
        <w:rPr>
          <w:bCs/>
          <w:iCs/>
          <w:sz w:val="22"/>
          <w:szCs w:val="22"/>
        </w:rPr>
        <w:t xml:space="preserve"> dokumentów potwierdzających, że odpowiednio przed upływem terminu składania ofert wykonawca dokonał płatności należnych podatków lub opłat wraz z odsetkami lub grzywnami lub zawarł wiążące porozumienie w sprawie spłat tych należności;</w:t>
      </w:r>
    </w:p>
    <w:p w14:paraId="0A986412" w14:textId="77777777" w:rsidR="0014085E" w:rsidRPr="006A599B" w:rsidRDefault="0014085E" w:rsidP="00311EF0">
      <w:pPr>
        <w:pStyle w:val="Akapitzlist"/>
        <w:numPr>
          <w:ilvl w:val="1"/>
          <w:numId w:val="6"/>
        </w:numPr>
        <w:contextualSpacing w:val="0"/>
        <w:jc w:val="both"/>
        <w:rPr>
          <w:bCs/>
          <w:iCs/>
          <w:sz w:val="22"/>
          <w:szCs w:val="22"/>
        </w:rPr>
      </w:pPr>
      <w:r w:rsidRPr="006A599B">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w:t>
      </w:r>
      <w:r w:rsidRPr="00DD0852">
        <w:rPr>
          <w:b/>
          <w:iCs/>
          <w:sz w:val="22"/>
          <w:szCs w:val="22"/>
        </w:rPr>
        <w:t>3 miesiące</w:t>
      </w:r>
      <w:r w:rsidRPr="006A599B">
        <w:rPr>
          <w:bCs/>
          <w:iCs/>
          <w:sz w:val="22"/>
          <w:szCs w:val="22"/>
        </w:rPr>
        <w:t xml:space="preserve"> przed jego złożeniem, a w przypadku zalegania z opłacaniem składek na ubezpieczenia społeczne lub zdrowotne </w:t>
      </w:r>
      <w:r w:rsidR="006845B3" w:rsidRPr="006A599B">
        <w:rPr>
          <w:bCs/>
          <w:iCs/>
          <w:sz w:val="22"/>
          <w:szCs w:val="22"/>
        </w:rPr>
        <w:t>-</w:t>
      </w:r>
      <w:r w:rsidRPr="006A599B">
        <w:rPr>
          <w:bCs/>
          <w:iCs/>
          <w:sz w:val="22"/>
          <w:szCs w:val="22"/>
        </w:rPr>
        <w:t xml:space="preserve"> dokumentów potwierdzających, że odpowiednio przed upływem terminu składania ofert wykonawca dokonał płatności należnych składek na</w:t>
      </w:r>
      <w:r w:rsidR="00004569" w:rsidRPr="006A599B">
        <w:rPr>
          <w:bCs/>
          <w:iCs/>
          <w:sz w:val="22"/>
          <w:szCs w:val="22"/>
        </w:rPr>
        <w:t xml:space="preserve"> ubezpieczenia społeczne lub zdrowotne wraz odsetkami lub grzywnami lub zawarł wiążące porozumienie w sprawie spłat tych należności,</w:t>
      </w:r>
    </w:p>
    <w:p w14:paraId="69C87098" w14:textId="77777777" w:rsidR="00EA5675" w:rsidRPr="00EA5675" w:rsidRDefault="002652AD" w:rsidP="007A3AE4">
      <w:pPr>
        <w:pStyle w:val="Akapitzlist"/>
        <w:numPr>
          <w:ilvl w:val="1"/>
          <w:numId w:val="6"/>
        </w:numPr>
        <w:contextualSpacing w:val="0"/>
        <w:jc w:val="both"/>
        <w:rPr>
          <w:bCs/>
          <w:iCs/>
          <w:sz w:val="22"/>
          <w:szCs w:val="22"/>
        </w:rPr>
      </w:pPr>
      <w:r w:rsidRPr="006A599B">
        <w:rPr>
          <w:bCs/>
          <w:iCs/>
          <w:sz w:val="22"/>
          <w:szCs w:val="22"/>
        </w:rPr>
        <w:t xml:space="preserve">odpisu lub informacji z Krajowego Rejestru Sądowego lub z Centralnej Ewidencji i Informacji o Działalności Gospodarczej,  sporządzonych nie wcześniej niż </w:t>
      </w:r>
      <w:r w:rsidRPr="00DD0852">
        <w:rPr>
          <w:b/>
          <w:iCs/>
          <w:sz w:val="22"/>
          <w:szCs w:val="22"/>
        </w:rPr>
        <w:t>3 miesiące</w:t>
      </w:r>
      <w:r w:rsidRPr="006A599B">
        <w:rPr>
          <w:bCs/>
          <w:iCs/>
          <w:sz w:val="22"/>
          <w:szCs w:val="22"/>
        </w:rPr>
        <w:t xml:space="preserve"> przed jej złożeniem, jeżeli odrębne przepisy wymagają wpisu do rejestru lub ewidencji; W przypadku gdy odpis jest dostępny </w:t>
      </w:r>
      <w:r w:rsidR="000E2457" w:rsidRPr="006A599B">
        <w:rPr>
          <w:bCs/>
          <w:iCs/>
          <w:sz w:val="22"/>
          <w:szCs w:val="22"/>
        </w:rPr>
        <w:t xml:space="preserve">bezpłatnie </w:t>
      </w:r>
      <w:r w:rsidRPr="006A599B">
        <w:rPr>
          <w:bCs/>
          <w:iCs/>
          <w:sz w:val="22"/>
          <w:szCs w:val="22"/>
        </w:rPr>
        <w:t>w publicznej bazie danych zamawiający nie wymaga złożenia odpisu</w:t>
      </w:r>
      <w:r w:rsidR="007E3A9F">
        <w:rPr>
          <w:bCs/>
          <w:iCs/>
          <w:sz w:val="22"/>
          <w:szCs w:val="22"/>
        </w:rPr>
        <w:t xml:space="preserve"> </w:t>
      </w:r>
      <w:bookmarkStart w:id="18" w:name="_Hlk70599384"/>
      <w:r w:rsidR="00EA5675" w:rsidRPr="00EA5675">
        <w:rPr>
          <w:bCs/>
          <w:iCs/>
          <w:sz w:val="22"/>
          <w:szCs w:val="22"/>
        </w:rPr>
        <w:t>o ile wykonawca wskazał w JEDZ dane umożliwiające dostęp do tych informacji</w:t>
      </w:r>
      <w:bookmarkEnd w:id="18"/>
      <w:r w:rsidR="00EA5675" w:rsidRPr="00EA5675">
        <w:rPr>
          <w:bCs/>
          <w:iCs/>
          <w:sz w:val="22"/>
          <w:szCs w:val="22"/>
        </w:rPr>
        <w:t>.</w:t>
      </w:r>
    </w:p>
    <w:p w14:paraId="637E6664" w14:textId="0092BCF4" w:rsidR="007A3AE4" w:rsidRPr="0090514D" w:rsidRDefault="007A3AE4" w:rsidP="007A3AE4">
      <w:pPr>
        <w:pStyle w:val="Akapitzlist"/>
        <w:numPr>
          <w:ilvl w:val="0"/>
          <w:numId w:val="6"/>
        </w:numPr>
        <w:contextualSpacing w:val="0"/>
        <w:jc w:val="both"/>
        <w:rPr>
          <w:bCs/>
          <w:iCs/>
          <w:sz w:val="22"/>
          <w:szCs w:val="22"/>
        </w:rPr>
      </w:pPr>
      <w:bookmarkStart w:id="19" w:name="_Hlk102548967"/>
      <w:bookmarkStart w:id="20" w:name="_Hlk107654549"/>
      <w:r w:rsidRPr="0090514D">
        <w:rPr>
          <w:bCs/>
          <w:iCs/>
          <w:sz w:val="22"/>
          <w:szCs w:val="22"/>
        </w:rPr>
        <w:t xml:space="preserve">Złożenie oferty jest równoznaczne z potwierdzeniem, że Wykonawca nie podlega wykluczeniu </w:t>
      </w:r>
      <w:r w:rsidRPr="0090514D">
        <w:rPr>
          <w:bCs/>
          <w:iCs/>
          <w:sz w:val="22"/>
          <w:szCs w:val="22"/>
        </w:rPr>
        <w:br/>
        <w:t xml:space="preserve">z postępowania na podstawie art. 7 ust 1 ustawy z dnia 13 kwietnia 2022 r. </w:t>
      </w:r>
      <w:bookmarkEnd w:id="19"/>
      <w:r w:rsidRPr="0090514D">
        <w:rPr>
          <w:bCs/>
          <w:iCs/>
          <w:sz w:val="22"/>
          <w:szCs w:val="22"/>
        </w:rPr>
        <w:t>o szczególnych rozwiązaniach w zakresie przeciwdziałania wspieraniu agresji na Ukrainę oraz służących ochronie bezpieczeństwa narodowego oraz rozporządzenia (UE) 2022/576.</w:t>
      </w:r>
    </w:p>
    <w:p w14:paraId="032AEC7D" w14:textId="4B130872" w:rsidR="007A3AE4" w:rsidRPr="0090514D" w:rsidRDefault="007A3AE4" w:rsidP="007A3AE4">
      <w:pPr>
        <w:pStyle w:val="Akapitzlist"/>
        <w:numPr>
          <w:ilvl w:val="0"/>
          <w:numId w:val="6"/>
        </w:numPr>
        <w:contextualSpacing w:val="0"/>
        <w:jc w:val="both"/>
        <w:rPr>
          <w:bCs/>
          <w:iCs/>
          <w:sz w:val="22"/>
          <w:szCs w:val="22"/>
        </w:rPr>
      </w:pPr>
      <w:bookmarkStart w:id="21" w:name="_Hlk102549026"/>
      <w:r w:rsidRPr="0090514D">
        <w:rPr>
          <w:bCs/>
          <w:iCs/>
          <w:sz w:val="22"/>
          <w:szCs w:val="22"/>
        </w:rPr>
        <w:t>Zamawiający zastrzega sobie prawo weryfikacji braku podstaw do wykluczenia w oparciu o art. 7</w:t>
      </w:r>
      <w:r w:rsidR="00C84C84">
        <w:rPr>
          <w:bCs/>
          <w:iCs/>
          <w:sz w:val="22"/>
          <w:szCs w:val="22"/>
        </w:rPr>
        <w:t> </w:t>
      </w:r>
      <w:r w:rsidRPr="0090514D">
        <w:rPr>
          <w:bCs/>
          <w:iCs/>
          <w:sz w:val="22"/>
          <w:szCs w:val="22"/>
        </w:rPr>
        <w:t>ust 1 ustawy z dnia 13 kwietnia 2022 r.</w:t>
      </w:r>
      <w:bookmarkEnd w:id="21"/>
      <w:r w:rsidRPr="0090514D">
        <w:rPr>
          <w:bCs/>
          <w:iCs/>
          <w:sz w:val="22"/>
          <w:szCs w:val="22"/>
        </w:rPr>
        <w:t xml:space="preserve"> o szczególnych rozwiązaniach w zakresie przeciwdziałania wspieraniu agresji na Ukrainę oraz służących ochronie bezpieczeństwa narodowego oraz rozporządzenie (UE) 2022/576 w dostępnych rejestrach.</w:t>
      </w:r>
    </w:p>
    <w:p w14:paraId="2AF5DE17" w14:textId="77777777" w:rsidR="00F436E2" w:rsidRPr="0090514D" w:rsidRDefault="00F436E2" w:rsidP="00311EF0">
      <w:pPr>
        <w:pStyle w:val="Akapitzlist"/>
        <w:numPr>
          <w:ilvl w:val="0"/>
          <w:numId w:val="6"/>
        </w:numPr>
        <w:contextualSpacing w:val="0"/>
        <w:jc w:val="both"/>
        <w:rPr>
          <w:bCs/>
          <w:iCs/>
          <w:sz w:val="22"/>
          <w:szCs w:val="22"/>
        </w:rPr>
      </w:pPr>
      <w:r w:rsidRPr="0090514D">
        <w:rPr>
          <w:bCs/>
          <w:iCs/>
          <w:sz w:val="22"/>
          <w:szCs w:val="22"/>
        </w:rPr>
        <w:t>Jeżeli wykonawca ma siedzibę lub miejsce zamieszkania poza gran</w:t>
      </w:r>
      <w:r w:rsidR="002442FA" w:rsidRPr="0090514D">
        <w:rPr>
          <w:bCs/>
          <w:iCs/>
          <w:sz w:val="22"/>
          <w:szCs w:val="22"/>
        </w:rPr>
        <w:t>icami Rzeczypospolitej Polskiej</w:t>
      </w:r>
      <w:r w:rsidRPr="0090514D">
        <w:rPr>
          <w:bCs/>
          <w:iCs/>
          <w:sz w:val="22"/>
          <w:szCs w:val="22"/>
        </w:rPr>
        <w:t>:</w:t>
      </w:r>
    </w:p>
    <w:p w14:paraId="3555D3C6" w14:textId="1016A538" w:rsidR="00D64A93" w:rsidRPr="0090514D" w:rsidRDefault="002442FA" w:rsidP="00311EF0">
      <w:pPr>
        <w:pStyle w:val="Akapitzlist"/>
        <w:numPr>
          <w:ilvl w:val="1"/>
          <w:numId w:val="6"/>
        </w:numPr>
        <w:contextualSpacing w:val="0"/>
        <w:jc w:val="both"/>
        <w:rPr>
          <w:bCs/>
          <w:iCs/>
          <w:sz w:val="22"/>
          <w:szCs w:val="22"/>
        </w:rPr>
      </w:pPr>
      <w:r w:rsidRPr="0090514D">
        <w:rPr>
          <w:bCs/>
          <w:iCs/>
          <w:sz w:val="22"/>
          <w:szCs w:val="22"/>
        </w:rPr>
        <w:t xml:space="preserve">zamiast </w:t>
      </w:r>
      <w:r w:rsidR="00D64A93" w:rsidRPr="0090514D">
        <w:rPr>
          <w:bCs/>
          <w:iCs/>
          <w:sz w:val="22"/>
          <w:szCs w:val="22"/>
        </w:rPr>
        <w:t xml:space="preserve">zaświadczenia, o którym mowa w ust. 2 pkt </w:t>
      </w:r>
      <w:r w:rsidR="00E61AE3" w:rsidRPr="0090514D">
        <w:rPr>
          <w:bCs/>
          <w:iCs/>
          <w:sz w:val="22"/>
          <w:szCs w:val="22"/>
        </w:rPr>
        <w:t>3,</w:t>
      </w:r>
      <w:r w:rsidR="00D64A93" w:rsidRPr="0090514D">
        <w:rPr>
          <w:bCs/>
          <w:iCs/>
          <w:sz w:val="22"/>
          <w:szCs w:val="22"/>
        </w:rPr>
        <w:t xml:space="preserve"> zaświadczenia albo innego dokumentu potwierdzającego, że wykonawca nie zalega z opłacaniem składek na ubezpieczenia społeczne lub zdrowotne, o których mowa w </w:t>
      </w:r>
      <w:r w:rsidR="00E61AE3" w:rsidRPr="0090514D">
        <w:rPr>
          <w:bCs/>
          <w:iCs/>
          <w:sz w:val="22"/>
          <w:szCs w:val="22"/>
        </w:rPr>
        <w:t>ust</w:t>
      </w:r>
      <w:r w:rsidR="00D64A93" w:rsidRPr="0090514D">
        <w:rPr>
          <w:bCs/>
          <w:iCs/>
          <w:sz w:val="22"/>
          <w:szCs w:val="22"/>
        </w:rPr>
        <w:t xml:space="preserve"> 2 pkt </w:t>
      </w:r>
      <w:r w:rsidR="00E61AE3" w:rsidRPr="0090514D">
        <w:rPr>
          <w:bCs/>
          <w:iCs/>
          <w:sz w:val="22"/>
          <w:szCs w:val="22"/>
        </w:rPr>
        <w:t>4</w:t>
      </w:r>
      <w:r w:rsidR="00D64A93" w:rsidRPr="0090514D">
        <w:rPr>
          <w:bCs/>
          <w:iCs/>
          <w:sz w:val="22"/>
          <w:szCs w:val="22"/>
        </w:rPr>
        <w:t>, lub odpisu albo informacji z Krajowego Rejestru Sądowego lub z Centralnej Ewidencji i Informacji o Działalności Gosp</w:t>
      </w:r>
      <w:r w:rsidR="000157D8" w:rsidRPr="0090514D">
        <w:rPr>
          <w:bCs/>
          <w:iCs/>
          <w:sz w:val="22"/>
          <w:szCs w:val="22"/>
        </w:rPr>
        <w:t>odarczej</w:t>
      </w:r>
      <w:r w:rsidR="0074152F" w:rsidRPr="0090514D">
        <w:rPr>
          <w:bCs/>
          <w:iCs/>
          <w:sz w:val="22"/>
          <w:szCs w:val="22"/>
        </w:rPr>
        <w:t xml:space="preserve">, o którym mowa w ust. 2 pkt 5 </w:t>
      </w:r>
      <w:r w:rsidR="00D64A93" w:rsidRPr="0090514D">
        <w:rPr>
          <w:bCs/>
          <w:iCs/>
          <w:sz w:val="22"/>
          <w:szCs w:val="22"/>
        </w:rPr>
        <w:t>– składa dokument lub dokumenty wystawione w kraju, w którym wykonawca ma siedzibę lub miejsce zamieszkania, potwierdzające odpowiednio, że:</w:t>
      </w:r>
    </w:p>
    <w:p w14:paraId="38AA2E58" w14:textId="13DDA252" w:rsidR="00D64A93" w:rsidRPr="0090514D" w:rsidRDefault="00D64A93" w:rsidP="00311EF0">
      <w:pPr>
        <w:pStyle w:val="Akapitzlist"/>
        <w:numPr>
          <w:ilvl w:val="2"/>
          <w:numId w:val="6"/>
        </w:numPr>
        <w:contextualSpacing w:val="0"/>
        <w:jc w:val="both"/>
        <w:rPr>
          <w:bCs/>
          <w:iCs/>
          <w:sz w:val="22"/>
          <w:szCs w:val="22"/>
        </w:rPr>
      </w:pPr>
      <w:r w:rsidRPr="0090514D">
        <w:rPr>
          <w:bCs/>
          <w:iCs/>
          <w:sz w:val="22"/>
          <w:szCs w:val="22"/>
        </w:rPr>
        <w:t>nie naruszył obowiązków dotyczących płatności podatków, opłat lub składek na ubezpieczenie społeczne lub zdrowotne,</w:t>
      </w:r>
    </w:p>
    <w:p w14:paraId="73C0B085" w14:textId="77777777" w:rsidR="00D64A93" w:rsidRPr="0090514D" w:rsidRDefault="00D64A93" w:rsidP="00311EF0">
      <w:pPr>
        <w:pStyle w:val="Akapitzlist"/>
        <w:numPr>
          <w:ilvl w:val="2"/>
          <w:numId w:val="6"/>
        </w:numPr>
        <w:contextualSpacing w:val="0"/>
        <w:jc w:val="both"/>
        <w:rPr>
          <w:bCs/>
          <w:iCs/>
          <w:sz w:val="22"/>
          <w:szCs w:val="22"/>
        </w:rPr>
      </w:pPr>
      <w:r w:rsidRPr="0090514D">
        <w:rPr>
          <w:bCs/>
          <w:iCs/>
          <w:sz w:val="22"/>
          <w:szCs w:val="22"/>
        </w:rPr>
        <w:t xml:space="preserve">nie otwarto jego likwidacji, nie ogłoszono upadłości, jego aktywami nie zarządza likwidator lub sąd, jego działalność gospodarcza nie jest zawieszona ani nie znajduje się on w innej </w:t>
      </w:r>
      <w:r w:rsidRPr="0090514D">
        <w:rPr>
          <w:bCs/>
          <w:iCs/>
          <w:sz w:val="22"/>
          <w:szCs w:val="22"/>
        </w:rPr>
        <w:lastRenderedPageBreak/>
        <w:t>tego rodzaju sytuacji wynikającej z podobnej procedury przewidzianej w przepisach miejsca wszczęcia tej procedury.</w:t>
      </w:r>
    </w:p>
    <w:p w14:paraId="4240D441" w14:textId="77777777" w:rsidR="000C22F4" w:rsidRPr="0090514D" w:rsidRDefault="00D64A93" w:rsidP="00311EF0">
      <w:pPr>
        <w:pStyle w:val="Akapitzlist"/>
        <w:numPr>
          <w:ilvl w:val="1"/>
          <w:numId w:val="6"/>
        </w:numPr>
        <w:contextualSpacing w:val="0"/>
        <w:jc w:val="both"/>
        <w:rPr>
          <w:bCs/>
          <w:iCs/>
          <w:sz w:val="22"/>
          <w:szCs w:val="22"/>
        </w:rPr>
      </w:pPr>
      <w:r w:rsidRPr="0090514D">
        <w:rPr>
          <w:bCs/>
          <w:iCs/>
          <w:sz w:val="22"/>
          <w:szCs w:val="22"/>
        </w:rPr>
        <w:t>Dokument</w:t>
      </w:r>
      <w:r w:rsidR="002442FA" w:rsidRPr="0090514D">
        <w:rPr>
          <w:bCs/>
          <w:iCs/>
          <w:sz w:val="22"/>
          <w:szCs w:val="22"/>
        </w:rPr>
        <w:t>y, o których</w:t>
      </w:r>
      <w:r w:rsidRPr="0090514D">
        <w:rPr>
          <w:bCs/>
          <w:iCs/>
          <w:sz w:val="22"/>
          <w:szCs w:val="22"/>
        </w:rPr>
        <w:t xml:space="preserve"> mowa w pkt 1</w:t>
      </w:r>
      <w:r w:rsidR="002442FA" w:rsidRPr="0090514D">
        <w:rPr>
          <w:bCs/>
          <w:iCs/>
          <w:sz w:val="22"/>
          <w:szCs w:val="22"/>
        </w:rPr>
        <w:t xml:space="preserve"> powinny</w:t>
      </w:r>
      <w:r w:rsidRPr="0090514D">
        <w:rPr>
          <w:bCs/>
          <w:iCs/>
          <w:sz w:val="22"/>
          <w:szCs w:val="22"/>
        </w:rPr>
        <w:t xml:space="preserve"> być wystawion</w:t>
      </w:r>
      <w:r w:rsidR="002442FA" w:rsidRPr="0090514D">
        <w:rPr>
          <w:bCs/>
          <w:iCs/>
          <w:sz w:val="22"/>
          <w:szCs w:val="22"/>
        </w:rPr>
        <w:t>e</w:t>
      </w:r>
      <w:r w:rsidRPr="0090514D">
        <w:rPr>
          <w:bCs/>
          <w:iCs/>
          <w:sz w:val="22"/>
          <w:szCs w:val="22"/>
        </w:rPr>
        <w:t xml:space="preserve"> nie wcześniej niż </w:t>
      </w:r>
      <w:r w:rsidR="002442FA" w:rsidRPr="0090514D">
        <w:rPr>
          <w:bCs/>
          <w:iCs/>
          <w:sz w:val="22"/>
          <w:szCs w:val="22"/>
        </w:rPr>
        <w:t>3</w:t>
      </w:r>
      <w:r w:rsidRPr="0090514D">
        <w:rPr>
          <w:bCs/>
          <w:iCs/>
          <w:sz w:val="22"/>
          <w:szCs w:val="22"/>
        </w:rPr>
        <w:t xml:space="preserve"> miesiące przed ich złożeniem.</w:t>
      </w:r>
    </w:p>
    <w:p w14:paraId="4C1B97DB" w14:textId="77777777" w:rsidR="000E2451" w:rsidRPr="0090514D" w:rsidRDefault="000E2451" w:rsidP="00311EF0">
      <w:pPr>
        <w:pStyle w:val="Akapitzlist"/>
        <w:numPr>
          <w:ilvl w:val="1"/>
          <w:numId w:val="6"/>
        </w:numPr>
        <w:contextualSpacing w:val="0"/>
        <w:jc w:val="both"/>
        <w:rPr>
          <w:bCs/>
          <w:iCs/>
          <w:sz w:val="22"/>
          <w:szCs w:val="22"/>
        </w:rPr>
      </w:pPr>
      <w:r w:rsidRPr="0090514D">
        <w:rPr>
          <w:bCs/>
          <w:iCs/>
          <w:sz w:val="22"/>
          <w:szCs w:val="22"/>
        </w:rPr>
        <w:t xml:space="preserve">Jeżeli w kraju, w którym wykonawca ma siedzibę lub miejsce zamieszkania,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w:t>
      </w:r>
      <w:r w:rsidR="00330420" w:rsidRPr="0090514D">
        <w:rPr>
          <w:bCs/>
          <w:iCs/>
          <w:sz w:val="22"/>
          <w:szCs w:val="22"/>
        </w:rPr>
        <w:t>Postanowienie</w:t>
      </w:r>
      <w:r w:rsidRPr="0090514D">
        <w:rPr>
          <w:bCs/>
          <w:iCs/>
          <w:sz w:val="22"/>
          <w:szCs w:val="22"/>
        </w:rPr>
        <w:t xml:space="preserve"> </w:t>
      </w:r>
      <w:r w:rsidR="00330420" w:rsidRPr="0090514D">
        <w:rPr>
          <w:bCs/>
          <w:iCs/>
          <w:sz w:val="22"/>
          <w:szCs w:val="22"/>
        </w:rPr>
        <w:t xml:space="preserve">pkt </w:t>
      </w:r>
      <w:r w:rsidR="004F6CF7" w:rsidRPr="0090514D">
        <w:rPr>
          <w:bCs/>
          <w:iCs/>
          <w:sz w:val="22"/>
          <w:szCs w:val="22"/>
        </w:rPr>
        <w:t xml:space="preserve">2 </w:t>
      </w:r>
      <w:r w:rsidRPr="0090514D">
        <w:rPr>
          <w:bCs/>
          <w:iCs/>
          <w:sz w:val="22"/>
          <w:szCs w:val="22"/>
        </w:rPr>
        <w:t>stosuje się.</w:t>
      </w:r>
    </w:p>
    <w:bookmarkEnd w:id="20"/>
    <w:p w14:paraId="0B9E6434" w14:textId="598D1C03" w:rsidR="00873A0D" w:rsidRPr="006A599B" w:rsidRDefault="00873A0D" w:rsidP="00311EF0">
      <w:pPr>
        <w:pStyle w:val="Akapitzlist"/>
        <w:numPr>
          <w:ilvl w:val="0"/>
          <w:numId w:val="6"/>
        </w:numPr>
        <w:contextualSpacing w:val="0"/>
        <w:jc w:val="both"/>
        <w:rPr>
          <w:bCs/>
          <w:iCs/>
          <w:sz w:val="22"/>
          <w:szCs w:val="22"/>
        </w:rPr>
      </w:pPr>
      <w:r w:rsidRPr="006A599B">
        <w:rPr>
          <w:bCs/>
          <w:iCs/>
          <w:sz w:val="22"/>
          <w:szCs w:val="22"/>
        </w:rPr>
        <w:t xml:space="preserve">Jeżeli wykonawca podlega wykluczeniu ze względu na </w:t>
      </w:r>
      <w:r w:rsidR="00084D1C" w:rsidRPr="006A599B">
        <w:rPr>
          <w:bCs/>
          <w:iCs/>
          <w:sz w:val="22"/>
          <w:szCs w:val="22"/>
        </w:rPr>
        <w:t xml:space="preserve">zajście okoliczności wskazanych </w:t>
      </w:r>
      <w:r w:rsidR="0074152F">
        <w:rPr>
          <w:bCs/>
          <w:iCs/>
          <w:sz w:val="22"/>
          <w:szCs w:val="22"/>
        </w:rPr>
        <w:br/>
      </w:r>
      <w:r w:rsidR="00084D1C" w:rsidRPr="006A599B">
        <w:rPr>
          <w:bCs/>
          <w:iCs/>
          <w:sz w:val="22"/>
          <w:szCs w:val="22"/>
        </w:rPr>
        <w:t xml:space="preserve">w przepisach znajdujących zastosowanie w postępowaniu – wykonawca </w:t>
      </w:r>
      <w:r w:rsidR="00D0729E" w:rsidRPr="006A599B">
        <w:rPr>
          <w:bCs/>
          <w:iCs/>
          <w:sz w:val="22"/>
          <w:szCs w:val="22"/>
        </w:rPr>
        <w:t>przedkłada dowody, wskazujące na spełnienie przesłanek określonych w art. 110 ust</w:t>
      </w:r>
      <w:r w:rsidR="003435D2">
        <w:rPr>
          <w:bCs/>
          <w:iCs/>
          <w:sz w:val="22"/>
          <w:szCs w:val="22"/>
        </w:rPr>
        <w:t>.</w:t>
      </w:r>
      <w:r w:rsidR="00D0729E" w:rsidRPr="006A599B">
        <w:rPr>
          <w:bCs/>
          <w:iCs/>
          <w:sz w:val="22"/>
          <w:szCs w:val="22"/>
        </w:rPr>
        <w:t xml:space="preserve"> 2 ustawy </w:t>
      </w:r>
      <w:proofErr w:type="spellStart"/>
      <w:r w:rsidR="00D0729E" w:rsidRPr="006A599B">
        <w:rPr>
          <w:bCs/>
          <w:iCs/>
          <w:sz w:val="22"/>
          <w:szCs w:val="22"/>
        </w:rPr>
        <w:t>Pzp</w:t>
      </w:r>
      <w:proofErr w:type="spellEnd"/>
      <w:r w:rsidR="00D0729E" w:rsidRPr="006A599B">
        <w:rPr>
          <w:bCs/>
          <w:iCs/>
          <w:sz w:val="22"/>
          <w:szCs w:val="22"/>
        </w:rPr>
        <w:t xml:space="preserve"> (samooczyszczenie).</w:t>
      </w:r>
    </w:p>
    <w:p w14:paraId="5676DB22" w14:textId="77777777" w:rsidR="003526E0" w:rsidRPr="006A599B" w:rsidRDefault="003526E0" w:rsidP="00311EF0">
      <w:pPr>
        <w:pStyle w:val="Akapitzlist"/>
        <w:numPr>
          <w:ilvl w:val="0"/>
          <w:numId w:val="6"/>
        </w:numPr>
        <w:contextualSpacing w:val="0"/>
        <w:jc w:val="both"/>
        <w:rPr>
          <w:bCs/>
          <w:iCs/>
          <w:sz w:val="22"/>
          <w:szCs w:val="22"/>
        </w:rPr>
      </w:pPr>
      <w:r w:rsidRPr="006A599B">
        <w:rPr>
          <w:bCs/>
          <w:iCs/>
          <w:sz w:val="22"/>
          <w:szCs w:val="22"/>
        </w:rPr>
        <w:t>W celu potwierdzenia spełnienia warunków udziału w postępowaniu zamawiający wymaga złożenia:</w:t>
      </w:r>
    </w:p>
    <w:p w14:paraId="376767E3" w14:textId="28632C1D" w:rsidR="00B40469" w:rsidRDefault="00B40469" w:rsidP="006A599B">
      <w:pPr>
        <w:pStyle w:val="Akapitzlist"/>
        <w:ind w:left="426"/>
        <w:contextualSpacing w:val="0"/>
        <w:jc w:val="both"/>
        <w:rPr>
          <w:bCs/>
          <w:iCs/>
          <w:sz w:val="22"/>
          <w:szCs w:val="22"/>
        </w:rPr>
      </w:pPr>
      <w:r w:rsidRPr="006A599B">
        <w:rPr>
          <w:bCs/>
          <w:iCs/>
          <w:sz w:val="22"/>
          <w:szCs w:val="22"/>
        </w:rPr>
        <w:t xml:space="preserve">wykazu usług wykonanych, a w przypadku świadczeń powtarzających się lub ciągłych również wykonywanych, w okresie ostatnich 3 lat, a jeżeli okres prowadzenia działalności jest krótszy – </w:t>
      </w:r>
      <w:r w:rsidR="00153C2C">
        <w:rPr>
          <w:bCs/>
          <w:iCs/>
          <w:sz w:val="22"/>
          <w:szCs w:val="22"/>
        </w:rPr>
        <w:br/>
      </w:r>
      <w:r w:rsidRPr="006A599B">
        <w:rPr>
          <w:bCs/>
          <w:iCs/>
          <w:sz w:val="22"/>
          <w:szCs w:val="22"/>
        </w:rPr>
        <w:t xml:space="preserve">w tym okresie, wraz z podaniem ich wartości, przedmiotu, dat wykonania i podmiotów, na rzecz których usługi zostały wykonane, oraz załączeniem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t>
      </w:r>
      <w:r w:rsidRPr="00810101">
        <w:rPr>
          <w:bCs/>
          <w:iCs/>
          <w:sz w:val="22"/>
          <w:szCs w:val="22"/>
        </w:rPr>
        <w:t>Wzór</w:t>
      </w:r>
      <w:r w:rsidR="0078720F" w:rsidRPr="00810101">
        <w:rPr>
          <w:bCs/>
          <w:iCs/>
          <w:sz w:val="22"/>
          <w:szCs w:val="22"/>
        </w:rPr>
        <w:t xml:space="preserve"> wykazu stanowi </w:t>
      </w:r>
      <w:r w:rsidR="0078720F" w:rsidRPr="00810101">
        <w:rPr>
          <w:b/>
          <w:iCs/>
          <w:sz w:val="22"/>
          <w:szCs w:val="22"/>
        </w:rPr>
        <w:t>Załącznik nr 4.3</w:t>
      </w:r>
      <w:r w:rsidR="00153C2C" w:rsidRPr="00810101">
        <w:rPr>
          <w:bCs/>
          <w:iCs/>
          <w:sz w:val="22"/>
          <w:szCs w:val="22"/>
        </w:rPr>
        <w:t xml:space="preserve"> do SWZ</w:t>
      </w:r>
    </w:p>
    <w:p w14:paraId="2CF02FA3" w14:textId="18BE8258" w:rsidR="00922DB5" w:rsidRDefault="00922DB5" w:rsidP="006A599B">
      <w:pPr>
        <w:pStyle w:val="Akapitzlist"/>
        <w:ind w:left="426"/>
        <w:contextualSpacing w:val="0"/>
        <w:jc w:val="both"/>
        <w:rPr>
          <w:bCs/>
          <w:iCs/>
          <w:sz w:val="22"/>
          <w:szCs w:val="22"/>
        </w:rPr>
      </w:pPr>
      <w:r>
        <w:rPr>
          <w:bCs/>
          <w:iCs/>
          <w:sz w:val="22"/>
          <w:szCs w:val="22"/>
        </w:rPr>
        <w:t>albo</w:t>
      </w:r>
    </w:p>
    <w:p w14:paraId="57BA91DB" w14:textId="4DECA4C5" w:rsidR="00922DB5" w:rsidRDefault="00922DB5" w:rsidP="00922DB5">
      <w:pPr>
        <w:spacing w:after="20"/>
        <w:ind w:left="426"/>
        <w:jc w:val="both"/>
        <w:rPr>
          <w:sz w:val="22"/>
          <w:szCs w:val="22"/>
        </w:rPr>
      </w:pPr>
      <w:r w:rsidRPr="00C73562">
        <w:rPr>
          <w:sz w:val="22"/>
          <w:szCs w:val="22"/>
        </w:rPr>
        <w:t>ocen</w:t>
      </w:r>
      <w:r>
        <w:rPr>
          <w:sz w:val="22"/>
          <w:szCs w:val="22"/>
        </w:rPr>
        <w:t>a</w:t>
      </w:r>
      <w:r w:rsidRPr="00C73562">
        <w:rPr>
          <w:sz w:val="22"/>
          <w:szCs w:val="22"/>
        </w:rPr>
        <w:t xml:space="preserve"> zdolności zakładu remontowego wydan</w:t>
      </w:r>
      <w:r>
        <w:rPr>
          <w:sz w:val="22"/>
          <w:szCs w:val="22"/>
        </w:rPr>
        <w:t>a</w:t>
      </w:r>
      <w:r w:rsidRPr="00C73562">
        <w:rPr>
          <w:sz w:val="22"/>
          <w:szCs w:val="22"/>
        </w:rPr>
        <w:t xml:space="preserve"> przez właściwą jednostkę certyfikującą </w:t>
      </w:r>
      <w:r w:rsidRPr="00C73562">
        <w:rPr>
          <w:sz w:val="22"/>
          <w:szCs w:val="22"/>
        </w:rPr>
        <w:br/>
        <w:t>w zakresie nie mniejszym niż przedmiot zamówienia,</w:t>
      </w:r>
    </w:p>
    <w:p w14:paraId="2B7A5314" w14:textId="77777777" w:rsidR="00922DB5" w:rsidRPr="00B35461" w:rsidRDefault="00922DB5" w:rsidP="00922DB5">
      <w:pPr>
        <w:spacing w:after="20"/>
        <w:ind w:left="426"/>
        <w:jc w:val="both"/>
        <w:rPr>
          <w:sz w:val="22"/>
          <w:szCs w:val="22"/>
        </w:rPr>
      </w:pPr>
      <w:r w:rsidRPr="00B35461">
        <w:rPr>
          <w:sz w:val="22"/>
          <w:szCs w:val="22"/>
        </w:rPr>
        <w:t>albo</w:t>
      </w:r>
    </w:p>
    <w:p w14:paraId="0ED1FBE9" w14:textId="512B1510" w:rsidR="00922DB5" w:rsidRPr="00B35461" w:rsidRDefault="00922DB5" w:rsidP="00922DB5">
      <w:pPr>
        <w:spacing w:after="20"/>
        <w:ind w:left="426"/>
        <w:jc w:val="both"/>
        <w:rPr>
          <w:sz w:val="22"/>
          <w:szCs w:val="22"/>
        </w:rPr>
      </w:pPr>
      <w:r>
        <w:rPr>
          <w:sz w:val="22"/>
          <w:szCs w:val="22"/>
        </w:rPr>
        <w:t xml:space="preserve">oświadczenie </w:t>
      </w:r>
      <w:r w:rsidRPr="00B35461">
        <w:rPr>
          <w:sz w:val="22"/>
          <w:szCs w:val="22"/>
        </w:rPr>
        <w:t>producent</w:t>
      </w:r>
      <w:r>
        <w:rPr>
          <w:sz w:val="22"/>
          <w:szCs w:val="22"/>
        </w:rPr>
        <w:t>a</w:t>
      </w:r>
      <w:r w:rsidRPr="00B35461">
        <w:rPr>
          <w:sz w:val="22"/>
          <w:szCs w:val="22"/>
        </w:rPr>
        <w:t xml:space="preserve"> maszyn/urządzeń, których przedmiot zamówienia </w:t>
      </w:r>
      <w:r>
        <w:rPr>
          <w:sz w:val="22"/>
          <w:szCs w:val="22"/>
        </w:rPr>
        <w:t>dotyczy zgodne z</w:t>
      </w:r>
      <w:r w:rsidR="00D35FAB">
        <w:rPr>
          <w:sz w:val="22"/>
          <w:szCs w:val="22"/>
        </w:rPr>
        <w:t> </w:t>
      </w:r>
      <w:r w:rsidRPr="00810101">
        <w:rPr>
          <w:b/>
          <w:bCs/>
          <w:sz w:val="22"/>
          <w:szCs w:val="22"/>
        </w:rPr>
        <w:t>załącznikiem nr 4.4</w:t>
      </w:r>
      <w:r w:rsidRPr="00810101">
        <w:rPr>
          <w:sz w:val="22"/>
          <w:szCs w:val="22"/>
        </w:rPr>
        <w:t xml:space="preserve"> do SWZ,</w:t>
      </w:r>
    </w:p>
    <w:p w14:paraId="28B9E4B9" w14:textId="77777777" w:rsidR="00922DB5" w:rsidRPr="00B35461" w:rsidRDefault="00922DB5" w:rsidP="00922DB5">
      <w:pPr>
        <w:spacing w:after="20"/>
        <w:ind w:left="426"/>
        <w:jc w:val="both"/>
        <w:rPr>
          <w:sz w:val="22"/>
          <w:szCs w:val="22"/>
        </w:rPr>
      </w:pPr>
      <w:r w:rsidRPr="00B35461">
        <w:rPr>
          <w:sz w:val="22"/>
          <w:szCs w:val="22"/>
        </w:rPr>
        <w:t>albo</w:t>
      </w:r>
    </w:p>
    <w:p w14:paraId="7E886731" w14:textId="43254C10" w:rsidR="00922DB5" w:rsidRDefault="00922DB5" w:rsidP="00922DB5">
      <w:pPr>
        <w:spacing w:after="20"/>
        <w:ind w:left="426"/>
        <w:jc w:val="both"/>
        <w:rPr>
          <w:sz w:val="22"/>
          <w:szCs w:val="22"/>
        </w:rPr>
      </w:pPr>
      <w:r w:rsidRPr="00B35461">
        <w:rPr>
          <w:sz w:val="22"/>
          <w:szCs w:val="22"/>
        </w:rPr>
        <w:t>upoważnienie lub autoryzacj</w:t>
      </w:r>
      <w:r>
        <w:rPr>
          <w:sz w:val="22"/>
          <w:szCs w:val="22"/>
        </w:rPr>
        <w:t>a</w:t>
      </w:r>
      <w:r w:rsidRPr="00B35461">
        <w:rPr>
          <w:sz w:val="22"/>
          <w:szCs w:val="22"/>
        </w:rPr>
        <w:t xml:space="preserve"> wystawion</w:t>
      </w:r>
      <w:r>
        <w:rPr>
          <w:sz w:val="22"/>
          <w:szCs w:val="22"/>
        </w:rPr>
        <w:t>a</w:t>
      </w:r>
      <w:r w:rsidRPr="00B35461">
        <w:rPr>
          <w:sz w:val="22"/>
          <w:szCs w:val="22"/>
        </w:rPr>
        <w:t xml:space="preserve"> przez Producenta maszyn/urządzeń, których przedmiot zamówienia dotyczy.</w:t>
      </w:r>
    </w:p>
    <w:p w14:paraId="0DBDBF0F" w14:textId="77777777" w:rsidR="008A3F08" w:rsidRPr="006A599B" w:rsidRDefault="007C4BF3" w:rsidP="00311EF0">
      <w:pPr>
        <w:pStyle w:val="Akapitzlist"/>
        <w:numPr>
          <w:ilvl w:val="0"/>
          <w:numId w:val="6"/>
        </w:numPr>
        <w:contextualSpacing w:val="0"/>
        <w:jc w:val="both"/>
        <w:rPr>
          <w:bCs/>
          <w:iCs/>
          <w:sz w:val="22"/>
          <w:szCs w:val="22"/>
        </w:rPr>
      </w:pPr>
      <w:r w:rsidRPr="006A599B">
        <w:rPr>
          <w:bCs/>
          <w:iCs/>
          <w:sz w:val="22"/>
          <w:szCs w:val="22"/>
        </w:rPr>
        <w:t>Oświadczenie JEDZ powinno być sporządzone w formie elektronicznej (z podpisem elektronicznym kwalifikowanym)</w:t>
      </w:r>
      <w:r w:rsidR="00540C55" w:rsidRPr="006A599B">
        <w:rPr>
          <w:bCs/>
          <w:iCs/>
          <w:sz w:val="22"/>
          <w:szCs w:val="22"/>
        </w:rPr>
        <w:t>.</w:t>
      </w:r>
    </w:p>
    <w:p w14:paraId="43576CC7" w14:textId="049AB6C0" w:rsidR="00C075D0" w:rsidRPr="006A599B" w:rsidRDefault="007C6B00" w:rsidP="00311EF0">
      <w:pPr>
        <w:pStyle w:val="Akapitzlist"/>
        <w:numPr>
          <w:ilvl w:val="0"/>
          <w:numId w:val="6"/>
        </w:numPr>
        <w:contextualSpacing w:val="0"/>
        <w:jc w:val="both"/>
        <w:rPr>
          <w:bCs/>
          <w:iCs/>
          <w:sz w:val="22"/>
          <w:szCs w:val="22"/>
        </w:rPr>
      </w:pPr>
      <w:r w:rsidRPr="006A599B">
        <w:rPr>
          <w:bCs/>
          <w:iCs/>
          <w:sz w:val="22"/>
          <w:szCs w:val="22"/>
        </w:rPr>
        <w:t xml:space="preserve">Podmiotowe środki dowodowe </w:t>
      </w:r>
      <w:r w:rsidR="007C4BF3" w:rsidRPr="006A599B">
        <w:rPr>
          <w:bCs/>
          <w:iCs/>
          <w:sz w:val="22"/>
          <w:szCs w:val="22"/>
        </w:rPr>
        <w:t xml:space="preserve">powinny być złożone </w:t>
      </w:r>
      <w:r w:rsidRPr="006A599B">
        <w:rPr>
          <w:bCs/>
          <w:iCs/>
          <w:sz w:val="22"/>
          <w:szCs w:val="22"/>
        </w:rPr>
        <w:t xml:space="preserve">zgodnie z przepisami </w:t>
      </w:r>
      <w:r w:rsidRPr="006A599B">
        <w:rPr>
          <w:bCs/>
          <w:i/>
          <w:iCs/>
          <w:sz w:val="22"/>
          <w:szCs w:val="22"/>
        </w:rPr>
        <w:t xml:space="preserve">Rozporządzenia z dnia </w:t>
      </w:r>
      <w:r w:rsidR="002442FA" w:rsidRPr="006A599B">
        <w:rPr>
          <w:bCs/>
          <w:i/>
          <w:iCs/>
          <w:sz w:val="22"/>
          <w:szCs w:val="22"/>
        </w:rPr>
        <w:t>30 grudnia 2020 r.</w:t>
      </w:r>
      <w:r w:rsidRPr="006A599B">
        <w:rPr>
          <w:bCs/>
          <w:i/>
          <w:iCs/>
          <w:sz w:val="22"/>
          <w:szCs w:val="22"/>
        </w:rPr>
        <w:t xml:space="preserve"> w sprawie sposobu sporządzania i przekazywania informacji oraz wymagań technicznych dla dokumentów elektronicznych oraz środków komunikacji elektronicznej </w:t>
      </w:r>
      <w:r w:rsidR="0024381D">
        <w:rPr>
          <w:bCs/>
          <w:i/>
          <w:iCs/>
          <w:sz w:val="22"/>
          <w:szCs w:val="22"/>
        </w:rPr>
        <w:br/>
      </w:r>
      <w:r w:rsidRPr="006A599B">
        <w:rPr>
          <w:bCs/>
          <w:i/>
          <w:iCs/>
          <w:sz w:val="22"/>
          <w:szCs w:val="22"/>
        </w:rPr>
        <w:t>w postępowaniu o udzielenie zamówienia publicznego lub konkursie</w:t>
      </w:r>
      <w:r w:rsidR="002442FA" w:rsidRPr="006A599B">
        <w:rPr>
          <w:bCs/>
          <w:i/>
          <w:iCs/>
          <w:sz w:val="22"/>
          <w:szCs w:val="22"/>
        </w:rPr>
        <w:t xml:space="preserve"> (Dz.U. poz. 2452)</w:t>
      </w:r>
      <w:r w:rsidRPr="006A599B">
        <w:rPr>
          <w:bCs/>
          <w:iCs/>
          <w:sz w:val="22"/>
          <w:szCs w:val="22"/>
        </w:rPr>
        <w:t xml:space="preserve"> </w:t>
      </w:r>
      <w:proofErr w:type="spellStart"/>
      <w:r w:rsidRPr="006A599B">
        <w:rPr>
          <w:bCs/>
          <w:iCs/>
          <w:sz w:val="22"/>
          <w:szCs w:val="22"/>
        </w:rPr>
        <w:t>tj</w:t>
      </w:r>
      <w:proofErr w:type="spellEnd"/>
      <w:r w:rsidRPr="006A599B">
        <w:rPr>
          <w:bCs/>
          <w:iCs/>
          <w:sz w:val="22"/>
          <w:szCs w:val="22"/>
        </w:rPr>
        <w:t>:</w:t>
      </w:r>
    </w:p>
    <w:p w14:paraId="0BF4EF54" w14:textId="3E619ABF" w:rsidR="007C6B00" w:rsidRPr="006A599B" w:rsidRDefault="007C6B00" w:rsidP="00311EF0">
      <w:pPr>
        <w:pStyle w:val="Akapitzlist"/>
        <w:numPr>
          <w:ilvl w:val="1"/>
          <w:numId w:val="11"/>
        </w:numPr>
        <w:contextualSpacing w:val="0"/>
        <w:jc w:val="both"/>
        <w:rPr>
          <w:bCs/>
          <w:iCs/>
          <w:sz w:val="22"/>
          <w:szCs w:val="22"/>
        </w:rPr>
      </w:pPr>
      <w:r w:rsidRPr="006A599B">
        <w:rPr>
          <w:bCs/>
          <w:iCs/>
          <w:sz w:val="22"/>
          <w:szCs w:val="22"/>
        </w:rPr>
        <w:t xml:space="preserve">Jeżeli dokument został wystawiony przez </w:t>
      </w:r>
      <w:r w:rsidR="00260371" w:rsidRPr="006A599B">
        <w:rPr>
          <w:bCs/>
          <w:iCs/>
          <w:sz w:val="22"/>
          <w:szCs w:val="22"/>
        </w:rPr>
        <w:t xml:space="preserve">podmiot upoważniony inny niż wykonawca </w:t>
      </w:r>
      <w:r w:rsidR="0024381D">
        <w:rPr>
          <w:bCs/>
          <w:iCs/>
          <w:sz w:val="22"/>
          <w:szCs w:val="22"/>
        </w:rPr>
        <w:br/>
      </w:r>
      <w:r w:rsidR="00260371" w:rsidRPr="006A599B">
        <w:rPr>
          <w:bCs/>
          <w:iCs/>
          <w:sz w:val="22"/>
          <w:szCs w:val="22"/>
        </w:rPr>
        <w:t xml:space="preserve">(np. </w:t>
      </w:r>
      <w:r w:rsidRPr="006A599B">
        <w:rPr>
          <w:bCs/>
          <w:iCs/>
          <w:sz w:val="22"/>
          <w:szCs w:val="22"/>
        </w:rPr>
        <w:t>właściwy</w:t>
      </w:r>
      <w:r w:rsidR="00880181" w:rsidRPr="006A599B">
        <w:rPr>
          <w:bCs/>
          <w:iCs/>
          <w:sz w:val="22"/>
          <w:szCs w:val="22"/>
        </w:rPr>
        <w:t xml:space="preserve"> do jego wydania</w:t>
      </w:r>
      <w:r w:rsidRPr="006A599B">
        <w:rPr>
          <w:bCs/>
          <w:iCs/>
          <w:sz w:val="22"/>
          <w:szCs w:val="22"/>
        </w:rPr>
        <w:t xml:space="preserve"> organ administracyjny lub sądowy</w:t>
      </w:r>
      <w:r w:rsidR="00260371" w:rsidRPr="006A599B">
        <w:rPr>
          <w:bCs/>
          <w:iCs/>
          <w:sz w:val="22"/>
          <w:szCs w:val="22"/>
        </w:rPr>
        <w:t xml:space="preserve">) </w:t>
      </w:r>
      <w:r w:rsidRPr="006A599B">
        <w:rPr>
          <w:bCs/>
          <w:iCs/>
          <w:sz w:val="22"/>
          <w:szCs w:val="22"/>
        </w:rPr>
        <w:t>jako dokument elektroniczny – wykonawca przekazuje ten dokument</w:t>
      </w:r>
      <w:r w:rsidR="00880181" w:rsidRPr="006A599B">
        <w:rPr>
          <w:bCs/>
          <w:iCs/>
          <w:sz w:val="22"/>
          <w:szCs w:val="22"/>
        </w:rPr>
        <w:t>,</w:t>
      </w:r>
    </w:p>
    <w:p w14:paraId="4E8E259C" w14:textId="124D8C47" w:rsidR="007C6B00" w:rsidRPr="006A599B" w:rsidRDefault="007C6B00" w:rsidP="00311EF0">
      <w:pPr>
        <w:pStyle w:val="Akapitzlist"/>
        <w:numPr>
          <w:ilvl w:val="1"/>
          <w:numId w:val="11"/>
        </w:numPr>
        <w:contextualSpacing w:val="0"/>
        <w:jc w:val="both"/>
        <w:rPr>
          <w:bCs/>
          <w:iCs/>
          <w:sz w:val="22"/>
          <w:szCs w:val="22"/>
        </w:rPr>
      </w:pPr>
      <w:r w:rsidRPr="006A599B">
        <w:rPr>
          <w:bCs/>
          <w:iCs/>
          <w:sz w:val="22"/>
          <w:szCs w:val="22"/>
        </w:rPr>
        <w:t xml:space="preserve">Jeżeli dokument został wystawiony przez </w:t>
      </w:r>
      <w:r w:rsidR="00260371" w:rsidRPr="006A599B">
        <w:rPr>
          <w:bCs/>
          <w:iCs/>
          <w:sz w:val="22"/>
          <w:szCs w:val="22"/>
        </w:rPr>
        <w:t xml:space="preserve">podmiot upoważniony inny niż wykonawca </w:t>
      </w:r>
      <w:r w:rsidR="0024381D">
        <w:rPr>
          <w:bCs/>
          <w:iCs/>
          <w:sz w:val="22"/>
          <w:szCs w:val="22"/>
        </w:rPr>
        <w:br/>
      </w:r>
      <w:r w:rsidR="00260371" w:rsidRPr="006A599B">
        <w:rPr>
          <w:bCs/>
          <w:iCs/>
          <w:sz w:val="22"/>
          <w:szCs w:val="22"/>
        </w:rPr>
        <w:t xml:space="preserve">(np. </w:t>
      </w:r>
      <w:r w:rsidRPr="006A599B">
        <w:rPr>
          <w:bCs/>
          <w:iCs/>
          <w:sz w:val="22"/>
          <w:szCs w:val="22"/>
        </w:rPr>
        <w:t xml:space="preserve">właściwy </w:t>
      </w:r>
      <w:r w:rsidR="00880181" w:rsidRPr="006A599B">
        <w:rPr>
          <w:bCs/>
          <w:iCs/>
          <w:sz w:val="22"/>
          <w:szCs w:val="22"/>
        </w:rPr>
        <w:t xml:space="preserve">do jego wydania </w:t>
      </w:r>
      <w:r w:rsidRPr="006A599B">
        <w:rPr>
          <w:bCs/>
          <w:iCs/>
          <w:sz w:val="22"/>
          <w:szCs w:val="22"/>
        </w:rPr>
        <w:t>organ administr</w:t>
      </w:r>
      <w:r w:rsidR="00880181" w:rsidRPr="006A599B">
        <w:rPr>
          <w:bCs/>
          <w:iCs/>
          <w:sz w:val="22"/>
          <w:szCs w:val="22"/>
        </w:rPr>
        <w:t>acyjny lub sądowy</w:t>
      </w:r>
      <w:r w:rsidR="00260371" w:rsidRPr="006A599B">
        <w:rPr>
          <w:bCs/>
          <w:iCs/>
          <w:sz w:val="22"/>
          <w:szCs w:val="22"/>
        </w:rPr>
        <w:t xml:space="preserve">) </w:t>
      </w:r>
      <w:r w:rsidR="00880181" w:rsidRPr="006A599B">
        <w:rPr>
          <w:bCs/>
          <w:iCs/>
          <w:sz w:val="22"/>
          <w:szCs w:val="22"/>
        </w:rPr>
        <w:t xml:space="preserve">jako dokument papierowy </w:t>
      </w:r>
      <w:r w:rsidRPr="006A599B">
        <w:rPr>
          <w:bCs/>
          <w:iCs/>
          <w:sz w:val="22"/>
          <w:szCs w:val="22"/>
        </w:rPr>
        <w:t xml:space="preserve"> –</w:t>
      </w:r>
      <w:r w:rsidR="00880181" w:rsidRPr="006A599B">
        <w:rPr>
          <w:bCs/>
          <w:iCs/>
          <w:sz w:val="22"/>
          <w:szCs w:val="22"/>
        </w:rPr>
        <w:t xml:space="preserve"> wykonawca przekazuje elektroniczną kopię dokumentu poświadczoną za zgodność </w:t>
      </w:r>
      <w:r w:rsidR="0024381D">
        <w:rPr>
          <w:bCs/>
          <w:iCs/>
          <w:sz w:val="22"/>
          <w:szCs w:val="22"/>
        </w:rPr>
        <w:br/>
      </w:r>
      <w:r w:rsidR="00880181" w:rsidRPr="006A599B">
        <w:rPr>
          <w:bCs/>
          <w:iCs/>
          <w:sz w:val="22"/>
          <w:szCs w:val="22"/>
        </w:rPr>
        <w:t>z oryginałem,</w:t>
      </w:r>
    </w:p>
    <w:p w14:paraId="3E459F13" w14:textId="77777777" w:rsidR="00880181" w:rsidRPr="006A599B" w:rsidRDefault="00880181" w:rsidP="00311EF0">
      <w:pPr>
        <w:pStyle w:val="Akapitzlist"/>
        <w:numPr>
          <w:ilvl w:val="1"/>
          <w:numId w:val="11"/>
        </w:numPr>
        <w:contextualSpacing w:val="0"/>
        <w:jc w:val="both"/>
        <w:rPr>
          <w:bCs/>
          <w:iCs/>
          <w:sz w:val="22"/>
          <w:szCs w:val="22"/>
        </w:rPr>
      </w:pPr>
      <w:r w:rsidRPr="006A599B">
        <w:rPr>
          <w:bCs/>
          <w:iCs/>
          <w:sz w:val="22"/>
          <w:szCs w:val="22"/>
        </w:rPr>
        <w:t>Jeżeli dokument został wystawiony przez inny podmiot (np. wykonawcę,</w:t>
      </w:r>
      <w:r w:rsidR="00260371" w:rsidRPr="006A599B">
        <w:rPr>
          <w:bCs/>
          <w:iCs/>
          <w:sz w:val="22"/>
          <w:szCs w:val="22"/>
        </w:rPr>
        <w:t xml:space="preserve"> wystawcę referencji</w:t>
      </w:r>
      <w:r w:rsidRPr="006A599B">
        <w:rPr>
          <w:bCs/>
          <w:iCs/>
          <w:sz w:val="22"/>
          <w:szCs w:val="22"/>
        </w:rPr>
        <w:t>) w formie elektronicznej z podpisem elektronicznym kwalifikowanym – przekazuje się ten dokument,</w:t>
      </w:r>
    </w:p>
    <w:p w14:paraId="0FF467BC" w14:textId="74138860" w:rsidR="00880181" w:rsidRPr="006A599B" w:rsidRDefault="00880181" w:rsidP="00311EF0">
      <w:pPr>
        <w:pStyle w:val="Akapitzlist"/>
        <w:numPr>
          <w:ilvl w:val="1"/>
          <w:numId w:val="11"/>
        </w:numPr>
        <w:contextualSpacing w:val="0"/>
        <w:jc w:val="both"/>
        <w:rPr>
          <w:bCs/>
          <w:iCs/>
          <w:sz w:val="22"/>
          <w:szCs w:val="22"/>
        </w:rPr>
      </w:pPr>
      <w:r w:rsidRPr="006A599B">
        <w:rPr>
          <w:bCs/>
          <w:iCs/>
          <w:sz w:val="22"/>
          <w:szCs w:val="22"/>
        </w:rPr>
        <w:t>Jeżeli dokument został wystawiony przez inny podmiot (np.</w:t>
      </w:r>
      <w:r w:rsidR="00260371" w:rsidRPr="006A599B">
        <w:rPr>
          <w:bCs/>
          <w:iCs/>
          <w:sz w:val="22"/>
          <w:szCs w:val="22"/>
        </w:rPr>
        <w:t xml:space="preserve"> wykonawcę, wystawcę referencji</w:t>
      </w:r>
      <w:r w:rsidRPr="006A599B">
        <w:rPr>
          <w:bCs/>
          <w:iCs/>
          <w:sz w:val="22"/>
          <w:szCs w:val="22"/>
        </w:rPr>
        <w:t>)</w:t>
      </w:r>
      <w:r w:rsidRPr="006A599B">
        <w:rPr>
          <w:sz w:val="22"/>
          <w:szCs w:val="22"/>
        </w:rPr>
        <w:t xml:space="preserve"> </w:t>
      </w:r>
      <w:r w:rsidRPr="006A599B">
        <w:rPr>
          <w:bCs/>
          <w:iCs/>
          <w:sz w:val="22"/>
          <w:szCs w:val="22"/>
        </w:rPr>
        <w:t>jako dokument papierowy – wykonawca przekazuje elektroniczną kopię dokumentu poświadczoną za zgodność z oryginałem.</w:t>
      </w:r>
    </w:p>
    <w:p w14:paraId="2E3C43E1" w14:textId="77777777" w:rsidR="00880181" w:rsidRPr="006A599B" w:rsidRDefault="00880181" w:rsidP="00311EF0">
      <w:pPr>
        <w:pStyle w:val="Akapitzlist"/>
        <w:numPr>
          <w:ilvl w:val="0"/>
          <w:numId w:val="6"/>
        </w:numPr>
        <w:contextualSpacing w:val="0"/>
        <w:jc w:val="both"/>
        <w:rPr>
          <w:bCs/>
          <w:iCs/>
          <w:sz w:val="22"/>
          <w:szCs w:val="22"/>
        </w:rPr>
      </w:pPr>
      <w:r w:rsidRPr="006A599B">
        <w:rPr>
          <w:bCs/>
          <w:iCs/>
          <w:sz w:val="22"/>
          <w:szCs w:val="22"/>
        </w:rPr>
        <w:lastRenderedPageBreak/>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5904EB80" w14:textId="77777777" w:rsidR="00C075D0" w:rsidRPr="006A599B" w:rsidRDefault="003B6DA7" w:rsidP="00311EF0">
      <w:pPr>
        <w:pStyle w:val="Akapitzlist"/>
        <w:numPr>
          <w:ilvl w:val="0"/>
          <w:numId w:val="6"/>
        </w:numPr>
        <w:contextualSpacing w:val="0"/>
        <w:jc w:val="both"/>
        <w:rPr>
          <w:bCs/>
          <w:iCs/>
          <w:sz w:val="22"/>
          <w:szCs w:val="22"/>
        </w:rPr>
      </w:pPr>
      <w:r w:rsidRPr="006A599B">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CCB6265" w14:textId="440B3943" w:rsidR="00A97CF6" w:rsidRPr="006A599B" w:rsidRDefault="00A97CF6" w:rsidP="00311EF0">
      <w:pPr>
        <w:pStyle w:val="Akapitzlist"/>
        <w:numPr>
          <w:ilvl w:val="0"/>
          <w:numId w:val="6"/>
        </w:numPr>
        <w:contextualSpacing w:val="0"/>
        <w:jc w:val="both"/>
        <w:rPr>
          <w:bCs/>
          <w:iCs/>
          <w:sz w:val="22"/>
          <w:szCs w:val="22"/>
        </w:rPr>
      </w:pPr>
      <w:r w:rsidRPr="006A599B">
        <w:rPr>
          <w:bCs/>
          <w:iCs/>
          <w:sz w:val="22"/>
          <w:szCs w:val="22"/>
        </w:rPr>
        <w:t xml:space="preserve">Podmiotowe środki dowodowe sporządzone w języku obcym </w:t>
      </w:r>
      <w:r w:rsidR="00880181" w:rsidRPr="006A599B">
        <w:rPr>
          <w:bCs/>
          <w:iCs/>
          <w:sz w:val="22"/>
          <w:szCs w:val="22"/>
        </w:rPr>
        <w:t xml:space="preserve">wykonawca </w:t>
      </w:r>
      <w:r w:rsidRPr="006A599B">
        <w:rPr>
          <w:bCs/>
          <w:iCs/>
          <w:sz w:val="22"/>
          <w:szCs w:val="22"/>
        </w:rPr>
        <w:t xml:space="preserve">przekazuje wraz </w:t>
      </w:r>
      <w:r w:rsidR="0024381D">
        <w:rPr>
          <w:bCs/>
          <w:iCs/>
          <w:sz w:val="22"/>
          <w:szCs w:val="22"/>
        </w:rPr>
        <w:br/>
      </w:r>
      <w:r w:rsidRPr="006A599B">
        <w:rPr>
          <w:bCs/>
          <w:iCs/>
          <w:sz w:val="22"/>
          <w:szCs w:val="22"/>
        </w:rPr>
        <w:t xml:space="preserve">z tłumaczeniem na język polski. </w:t>
      </w:r>
    </w:p>
    <w:p w14:paraId="118A8ED1" w14:textId="77777777" w:rsidR="00A97CF6" w:rsidRPr="006A599B" w:rsidRDefault="00A97CF6" w:rsidP="00311EF0">
      <w:pPr>
        <w:pStyle w:val="Akapitzlist"/>
        <w:numPr>
          <w:ilvl w:val="0"/>
          <w:numId w:val="6"/>
        </w:numPr>
        <w:contextualSpacing w:val="0"/>
        <w:jc w:val="both"/>
        <w:rPr>
          <w:bCs/>
          <w:iCs/>
          <w:sz w:val="22"/>
          <w:szCs w:val="22"/>
        </w:rPr>
      </w:pPr>
      <w:r w:rsidRPr="006A599B">
        <w:rPr>
          <w:bCs/>
          <w:iCs/>
          <w:sz w:val="22"/>
          <w:szCs w:val="22"/>
        </w:rPr>
        <w:t>Jeżeli w dokumentach podane są wartości w walucie innej niż złoty polski zamawiający dokona przeliczenia po</w:t>
      </w:r>
      <w:r w:rsidR="004F6CF7" w:rsidRPr="006A599B">
        <w:rPr>
          <w:bCs/>
          <w:iCs/>
          <w:sz w:val="22"/>
          <w:szCs w:val="22"/>
        </w:rPr>
        <w:t xml:space="preserve"> średnim</w:t>
      </w:r>
      <w:r w:rsidRPr="006A599B">
        <w:rPr>
          <w:bCs/>
          <w:iCs/>
          <w:sz w:val="22"/>
          <w:szCs w:val="22"/>
        </w:rPr>
        <w:t xml:space="preserve"> kursie NBP obowiązującym w dniu publikacji ogłoszenia o zamówieniu.</w:t>
      </w:r>
    </w:p>
    <w:p w14:paraId="0B959E67" w14:textId="77777777" w:rsidR="000C22F4" w:rsidRPr="00804500" w:rsidRDefault="000C22F4" w:rsidP="00810101">
      <w:pPr>
        <w:spacing w:before="120"/>
        <w:jc w:val="both"/>
        <w:rPr>
          <w:bCs/>
          <w:iCs/>
          <w:sz w:val="24"/>
          <w:szCs w:val="24"/>
        </w:rPr>
      </w:pPr>
    </w:p>
    <w:p w14:paraId="46C4C9D9" w14:textId="0811DEA3" w:rsidR="00153C2C" w:rsidRPr="00804500" w:rsidRDefault="00153C2C" w:rsidP="00153C2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2" w:name="_Toc107658521"/>
      <w:bookmarkStart w:id="23" w:name="_Hlk107654610"/>
      <w:r w:rsidRPr="00804500">
        <w:rPr>
          <w:rFonts w:ascii="Times New Roman" w:hAnsi="Times New Roman" w:cs="Times New Roman"/>
          <w:color w:val="auto"/>
          <w:sz w:val="24"/>
          <w:szCs w:val="24"/>
        </w:rPr>
        <w:t>Część IX. P</w:t>
      </w:r>
      <w:r>
        <w:rPr>
          <w:rFonts w:ascii="Times New Roman" w:hAnsi="Times New Roman" w:cs="Times New Roman"/>
          <w:color w:val="auto"/>
          <w:sz w:val="24"/>
          <w:szCs w:val="24"/>
        </w:rPr>
        <w:t>rzedmiotowe środki dowodowe</w:t>
      </w:r>
      <w:bookmarkEnd w:id="22"/>
      <w:r w:rsidRPr="00804500">
        <w:rPr>
          <w:rFonts w:ascii="Times New Roman" w:hAnsi="Times New Roman" w:cs="Times New Roman"/>
          <w:color w:val="auto"/>
          <w:sz w:val="24"/>
          <w:szCs w:val="24"/>
        </w:rPr>
        <w:t xml:space="preserve"> </w:t>
      </w:r>
    </w:p>
    <w:p w14:paraId="249ED54D" w14:textId="2C63B786" w:rsidR="00AC531B" w:rsidRPr="00EB0ABD" w:rsidRDefault="00AC531B" w:rsidP="00AC531B">
      <w:pPr>
        <w:pStyle w:val="Akapitzlist"/>
        <w:ind w:left="284"/>
        <w:contextualSpacing w:val="0"/>
        <w:jc w:val="both"/>
        <w:rPr>
          <w:bCs/>
          <w:sz w:val="22"/>
          <w:szCs w:val="22"/>
        </w:rPr>
      </w:pPr>
      <w:r w:rsidRPr="0090514D">
        <w:rPr>
          <w:bCs/>
          <w:sz w:val="22"/>
          <w:szCs w:val="22"/>
        </w:rPr>
        <w:t>Złożenie oferty przez wykonawcę w niniejszym postępowaniu jest jednocześnie potwierdzeniem spełnienia wszystkich wymagań zawartych w SWZ, w tym w szczególności możliwości przeprowadzenia remontu w sposób opisany w SOPZ.</w:t>
      </w:r>
    </w:p>
    <w:bookmarkEnd w:id="23"/>
    <w:p w14:paraId="1B848A92" w14:textId="77777777" w:rsidR="00153C2C" w:rsidRDefault="00153C2C" w:rsidP="00153C2C"/>
    <w:p w14:paraId="05EA8AEC" w14:textId="06805643" w:rsidR="00F13DFD" w:rsidRPr="00804500"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7658522"/>
      <w:r w:rsidRPr="00804500">
        <w:rPr>
          <w:rFonts w:ascii="Times New Roman" w:hAnsi="Times New Roman" w:cs="Times New Roman"/>
          <w:color w:val="auto"/>
          <w:sz w:val="24"/>
          <w:szCs w:val="24"/>
        </w:rPr>
        <w:t xml:space="preserve">Część X. </w:t>
      </w:r>
      <w:r w:rsidR="00F13DFD" w:rsidRPr="00804500">
        <w:rPr>
          <w:rFonts w:ascii="Times New Roman" w:hAnsi="Times New Roman" w:cs="Times New Roman"/>
          <w:color w:val="auto"/>
          <w:sz w:val="24"/>
          <w:szCs w:val="24"/>
        </w:rPr>
        <w:t>Podwykonawstwo</w:t>
      </w:r>
      <w:bookmarkEnd w:id="24"/>
      <w:r w:rsidR="00F13DFD" w:rsidRPr="00804500">
        <w:rPr>
          <w:rFonts w:ascii="Times New Roman" w:hAnsi="Times New Roman" w:cs="Times New Roman"/>
          <w:color w:val="auto"/>
          <w:sz w:val="24"/>
          <w:szCs w:val="24"/>
        </w:rPr>
        <w:t xml:space="preserve"> </w:t>
      </w:r>
    </w:p>
    <w:p w14:paraId="11E02760" w14:textId="7DA0A564" w:rsidR="00C70401" w:rsidRPr="0090514D" w:rsidRDefault="000C22F4" w:rsidP="00311EF0">
      <w:pPr>
        <w:numPr>
          <w:ilvl w:val="1"/>
          <w:numId w:val="14"/>
        </w:numPr>
        <w:ind w:left="426" w:hanging="426"/>
        <w:jc w:val="both"/>
        <w:rPr>
          <w:bCs/>
          <w:sz w:val="22"/>
          <w:szCs w:val="22"/>
        </w:rPr>
      </w:pPr>
      <w:r w:rsidRPr="0090514D">
        <w:rPr>
          <w:bCs/>
          <w:sz w:val="22"/>
          <w:szCs w:val="22"/>
        </w:rPr>
        <w:t>Zamawiający dopuszcza udział p</w:t>
      </w:r>
      <w:r w:rsidR="00F13DFD" w:rsidRPr="0090514D">
        <w:rPr>
          <w:bCs/>
          <w:sz w:val="22"/>
          <w:szCs w:val="22"/>
        </w:rPr>
        <w:t>odwykonawców w realizacji zamówienia. Powierzeni</w:t>
      </w:r>
      <w:r w:rsidRPr="0090514D">
        <w:rPr>
          <w:bCs/>
          <w:sz w:val="22"/>
          <w:szCs w:val="22"/>
        </w:rPr>
        <w:t>e realizacji części zamówienia podwykonawcom nie zwalnia w</w:t>
      </w:r>
      <w:r w:rsidR="00F13DFD" w:rsidRPr="0090514D">
        <w:rPr>
          <w:bCs/>
          <w:sz w:val="22"/>
          <w:szCs w:val="22"/>
        </w:rPr>
        <w:t>ykonawcy z odpowiedzialności za p</w:t>
      </w:r>
      <w:r w:rsidRPr="0090514D">
        <w:rPr>
          <w:bCs/>
          <w:sz w:val="22"/>
          <w:szCs w:val="22"/>
        </w:rPr>
        <w:t>rawidłową realizację zamówienia.</w:t>
      </w:r>
    </w:p>
    <w:p w14:paraId="51AAB7A0" w14:textId="3AE2C317" w:rsidR="00AC531B" w:rsidRPr="00A63EFC" w:rsidRDefault="00AC531B" w:rsidP="00311EF0">
      <w:pPr>
        <w:numPr>
          <w:ilvl w:val="1"/>
          <w:numId w:val="14"/>
        </w:numPr>
        <w:ind w:left="426" w:hanging="426"/>
        <w:jc w:val="both"/>
        <w:rPr>
          <w:bCs/>
          <w:sz w:val="22"/>
          <w:szCs w:val="22"/>
        </w:rPr>
      </w:pPr>
      <w:bookmarkStart w:id="25" w:name="_Hlk107654675"/>
      <w:r w:rsidRPr="00A63EFC">
        <w:rPr>
          <w:bCs/>
          <w:iCs/>
          <w:sz w:val="22"/>
          <w:szCs w:val="22"/>
        </w:rPr>
        <w:t>Zamawiający żąda wskazania przez</w:t>
      </w:r>
      <w:r w:rsidRPr="00751310">
        <w:rPr>
          <w:bCs/>
          <w:iCs/>
          <w:sz w:val="22"/>
          <w:szCs w:val="22"/>
        </w:rPr>
        <w:t xml:space="preserve"> wykonawcę w ofercie części zamówienia, których wykonanie zamierza powierzyć ewentualnym podwykonawcom i podania przez wykonawcę firm </w:t>
      </w:r>
      <w:r w:rsidRPr="00A63EFC">
        <w:rPr>
          <w:bCs/>
          <w:iCs/>
          <w:sz w:val="22"/>
          <w:szCs w:val="22"/>
        </w:rPr>
        <w:t xml:space="preserve">podwykonawców, o ile są już znani. Wzór wykazu stanowi </w:t>
      </w:r>
      <w:r w:rsidRPr="00810101">
        <w:rPr>
          <w:b/>
          <w:iCs/>
          <w:sz w:val="22"/>
          <w:szCs w:val="22"/>
        </w:rPr>
        <w:t>Załącznik nr 3.1</w:t>
      </w:r>
      <w:r w:rsidRPr="00A63EFC">
        <w:rPr>
          <w:bCs/>
          <w:iCs/>
          <w:sz w:val="22"/>
          <w:szCs w:val="22"/>
        </w:rPr>
        <w:t xml:space="preserve"> do SWZ</w:t>
      </w:r>
    </w:p>
    <w:bookmarkEnd w:id="25"/>
    <w:p w14:paraId="651DBAC7" w14:textId="28040726" w:rsidR="00F13DFD" w:rsidRPr="00751310" w:rsidRDefault="00F13DFD" w:rsidP="00AC531B">
      <w:pPr>
        <w:tabs>
          <w:tab w:val="left" w:pos="284"/>
        </w:tabs>
        <w:jc w:val="both"/>
        <w:rPr>
          <w:bCs/>
          <w:iCs/>
          <w:sz w:val="22"/>
          <w:szCs w:val="22"/>
        </w:rPr>
      </w:pPr>
    </w:p>
    <w:p w14:paraId="25B0B555" w14:textId="741F07F6" w:rsidR="00F13DFD" w:rsidRPr="00804500"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7658523"/>
      <w:r w:rsidRPr="00804500">
        <w:rPr>
          <w:rFonts w:ascii="Times New Roman" w:hAnsi="Times New Roman" w:cs="Times New Roman"/>
          <w:color w:val="auto"/>
          <w:sz w:val="24"/>
          <w:szCs w:val="24"/>
        </w:rPr>
        <w:t>Część X</w:t>
      </w:r>
      <w:r w:rsidR="00AC531B">
        <w:rPr>
          <w:rFonts w:ascii="Times New Roman" w:hAnsi="Times New Roman" w:cs="Times New Roman"/>
          <w:color w:val="auto"/>
          <w:sz w:val="24"/>
          <w:szCs w:val="24"/>
        </w:rPr>
        <w:t>I</w:t>
      </w:r>
      <w:r w:rsidRPr="00804500">
        <w:rPr>
          <w:rFonts w:ascii="Times New Roman" w:hAnsi="Times New Roman" w:cs="Times New Roman"/>
          <w:color w:val="auto"/>
          <w:sz w:val="24"/>
          <w:szCs w:val="24"/>
        </w:rPr>
        <w:t>. Wadium</w:t>
      </w:r>
      <w:bookmarkEnd w:id="26"/>
    </w:p>
    <w:p w14:paraId="728E95EA" w14:textId="40178BF9" w:rsidR="00F13DFD" w:rsidRPr="0044709B" w:rsidRDefault="004F2517" w:rsidP="0044709B">
      <w:pPr>
        <w:spacing w:after="40"/>
        <w:ind w:left="340"/>
        <w:jc w:val="both"/>
        <w:rPr>
          <w:b/>
          <w:sz w:val="22"/>
          <w:szCs w:val="22"/>
        </w:rPr>
      </w:pPr>
      <w:r w:rsidRPr="00747FB2">
        <w:rPr>
          <w:sz w:val="22"/>
          <w:szCs w:val="22"/>
        </w:rPr>
        <w:t>W postępowaniu zmierzającym do zawarcia umowy ramowej ze wszystkimi wykonawcami, którzy złożą oferty niepodlegające odrzuceniu zamawiający odstępuje od żądania wadium</w:t>
      </w:r>
      <w:r w:rsidR="006A599B">
        <w:rPr>
          <w:sz w:val="22"/>
          <w:szCs w:val="22"/>
        </w:rPr>
        <w:t>.</w:t>
      </w:r>
    </w:p>
    <w:p w14:paraId="631A2ED6" w14:textId="77777777" w:rsidR="000D2865" w:rsidRPr="00804500" w:rsidRDefault="000D2865" w:rsidP="00810101">
      <w:pPr>
        <w:spacing w:before="120"/>
        <w:jc w:val="both"/>
        <w:rPr>
          <w:bCs/>
          <w:sz w:val="24"/>
          <w:szCs w:val="24"/>
          <w:highlight w:val="yellow"/>
        </w:rPr>
      </w:pPr>
    </w:p>
    <w:p w14:paraId="7E83B941" w14:textId="65816F63" w:rsidR="00F13DFD" w:rsidRPr="00804500"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7" w:name="_Toc107658524"/>
      <w:r w:rsidRPr="00804500">
        <w:rPr>
          <w:rFonts w:ascii="Times New Roman" w:hAnsi="Times New Roman" w:cs="Times New Roman"/>
          <w:color w:val="auto"/>
          <w:sz w:val="24"/>
          <w:szCs w:val="24"/>
        </w:rPr>
        <w:t>Część X</w:t>
      </w:r>
      <w:r w:rsidR="00AC531B">
        <w:rPr>
          <w:rFonts w:ascii="Times New Roman" w:hAnsi="Times New Roman" w:cs="Times New Roman"/>
          <w:color w:val="auto"/>
          <w:sz w:val="24"/>
          <w:szCs w:val="24"/>
        </w:rPr>
        <w:t>I</w:t>
      </w:r>
      <w:r w:rsidRPr="00804500">
        <w:rPr>
          <w:rFonts w:ascii="Times New Roman" w:hAnsi="Times New Roman" w:cs="Times New Roman"/>
          <w:color w:val="auto"/>
          <w:sz w:val="24"/>
          <w:szCs w:val="24"/>
        </w:rPr>
        <w:t xml:space="preserve">I. </w:t>
      </w:r>
      <w:r w:rsidR="00F13DFD" w:rsidRPr="00804500">
        <w:rPr>
          <w:rFonts w:ascii="Times New Roman" w:hAnsi="Times New Roman" w:cs="Times New Roman"/>
          <w:color w:val="auto"/>
          <w:sz w:val="24"/>
          <w:szCs w:val="24"/>
        </w:rPr>
        <w:t>Op</w:t>
      </w:r>
      <w:r w:rsidRPr="00804500">
        <w:rPr>
          <w:rFonts w:ascii="Times New Roman" w:hAnsi="Times New Roman" w:cs="Times New Roman"/>
          <w:color w:val="auto"/>
          <w:sz w:val="24"/>
          <w:szCs w:val="24"/>
        </w:rPr>
        <w:t>is sposobu przygotowania oferty</w:t>
      </w:r>
      <w:bookmarkEnd w:id="27"/>
    </w:p>
    <w:p w14:paraId="6F8F2175" w14:textId="77777777" w:rsidR="00B17C0B" w:rsidRPr="00804500" w:rsidRDefault="00B17C0B" w:rsidP="00804500">
      <w:pPr>
        <w:spacing w:before="120" w:line="312" w:lineRule="auto"/>
        <w:jc w:val="both"/>
        <w:rPr>
          <w:b/>
          <w:sz w:val="24"/>
          <w:szCs w:val="24"/>
        </w:rPr>
      </w:pPr>
      <w:r w:rsidRPr="00804500">
        <w:rPr>
          <w:b/>
          <w:sz w:val="24"/>
          <w:szCs w:val="24"/>
        </w:rPr>
        <w:t>Wymagania ogólne</w:t>
      </w:r>
    </w:p>
    <w:p w14:paraId="61038B53" w14:textId="77777777" w:rsidR="00EF20B7" w:rsidRPr="006A599B" w:rsidRDefault="00EF20B7" w:rsidP="00311EF0">
      <w:pPr>
        <w:pStyle w:val="Akapitzlist"/>
        <w:numPr>
          <w:ilvl w:val="0"/>
          <w:numId w:val="7"/>
        </w:numPr>
        <w:contextualSpacing w:val="0"/>
        <w:jc w:val="both"/>
        <w:rPr>
          <w:bCs/>
          <w:sz w:val="22"/>
          <w:szCs w:val="22"/>
        </w:rPr>
      </w:pPr>
      <w:r w:rsidRPr="006A599B">
        <w:rPr>
          <w:bCs/>
          <w:sz w:val="22"/>
          <w:szCs w:val="22"/>
        </w:rPr>
        <w:t xml:space="preserve">Wykonawca może złożyć jedną ofertę. </w:t>
      </w:r>
    </w:p>
    <w:p w14:paraId="6004D8E0" w14:textId="77777777" w:rsidR="00EF20B7" w:rsidRPr="006A599B" w:rsidRDefault="00EF20B7" w:rsidP="00311EF0">
      <w:pPr>
        <w:pStyle w:val="Akapitzlist"/>
        <w:numPr>
          <w:ilvl w:val="0"/>
          <w:numId w:val="7"/>
        </w:numPr>
        <w:contextualSpacing w:val="0"/>
        <w:jc w:val="both"/>
        <w:rPr>
          <w:bCs/>
          <w:sz w:val="22"/>
          <w:szCs w:val="22"/>
        </w:rPr>
      </w:pPr>
      <w:r w:rsidRPr="006A599B">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3500EE87" w14:textId="77777777" w:rsidR="00EF20B7" w:rsidRPr="006A599B" w:rsidRDefault="00EF20B7" w:rsidP="00311EF0">
      <w:pPr>
        <w:pStyle w:val="Akapitzlist"/>
        <w:numPr>
          <w:ilvl w:val="0"/>
          <w:numId w:val="7"/>
        </w:numPr>
        <w:contextualSpacing w:val="0"/>
        <w:jc w:val="both"/>
        <w:rPr>
          <w:bCs/>
          <w:sz w:val="22"/>
          <w:szCs w:val="22"/>
        </w:rPr>
      </w:pPr>
      <w:r w:rsidRPr="006A599B">
        <w:rPr>
          <w:bCs/>
          <w:sz w:val="22"/>
          <w:szCs w:val="22"/>
        </w:rPr>
        <w:t>Ofertę Wykonawca sporządza pod rygorem nieważności w postaci elektronicznej i opatruje kwalifikowanym podpisem elektronicznym.</w:t>
      </w:r>
    </w:p>
    <w:p w14:paraId="7FCB931F" w14:textId="77777777" w:rsidR="00EF20B7" w:rsidRPr="006A599B" w:rsidRDefault="00EF20B7" w:rsidP="00311EF0">
      <w:pPr>
        <w:pStyle w:val="Akapitzlist"/>
        <w:numPr>
          <w:ilvl w:val="0"/>
          <w:numId w:val="7"/>
        </w:numPr>
        <w:contextualSpacing w:val="0"/>
        <w:jc w:val="both"/>
        <w:rPr>
          <w:bCs/>
          <w:sz w:val="22"/>
          <w:szCs w:val="22"/>
        </w:rPr>
      </w:pPr>
      <w:r w:rsidRPr="006A599B">
        <w:rPr>
          <w:bCs/>
          <w:sz w:val="22"/>
          <w:szCs w:val="22"/>
        </w:rPr>
        <w:t xml:space="preserve">Ofertę podpisuje osoba (osoby) uprawniona do reprezentowania Wykonawcy zgodnie z zasadami reprezentacji Wykonawcy lub zgodnie z udzielonym pełnomocnictwem. </w:t>
      </w:r>
    </w:p>
    <w:p w14:paraId="3FD8038C" w14:textId="77777777" w:rsidR="00EF20B7" w:rsidRPr="006A599B" w:rsidRDefault="00EF20B7" w:rsidP="00311EF0">
      <w:pPr>
        <w:pStyle w:val="Akapitzlist"/>
        <w:numPr>
          <w:ilvl w:val="0"/>
          <w:numId w:val="7"/>
        </w:numPr>
        <w:contextualSpacing w:val="0"/>
        <w:jc w:val="both"/>
        <w:rPr>
          <w:bCs/>
          <w:sz w:val="22"/>
          <w:szCs w:val="22"/>
        </w:rPr>
      </w:pPr>
      <w:r w:rsidRPr="006A599B">
        <w:rPr>
          <w:bCs/>
          <w:sz w:val="22"/>
          <w:szCs w:val="22"/>
        </w:rPr>
        <w:t>Wykonawca ponosi wszelkie koszty związane z przygotowaniem i złożeniem oferty.</w:t>
      </w:r>
    </w:p>
    <w:p w14:paraId="54B7F851" w14:textId="6261A8EB" w:rsidR="00EF20B7" w:rsidRPr="00451115" w:rsidRDefault="000A293D" w:rsidP="00804500">
      <w:pPr>
        <w:spacing w:before="120" w:line="312" w:lineRule="auto"/>
        <w:jc w:val="both"/>
        <w:rPr>
          <w:b/>
          <w:sz w:val="24"/>
          <w:szCs w:val="24"/>
          <w:u w:val="single"/>
        </w:rPr>
      </w:pPr>
      <w:r w:rsidRPr="00451115">
        <w:rPr>
          <w:b/>
          <w:sz w:val="24"/>
          <w:szCs w:val="24"/>
          <w:u w:val="single"/>
        </w:rPr>
        <w:t>Zawartość oferty</w:t>
      </w:r>
      <w:r w:rsidR="003435D2" w:rsidRPr="00451115">
        <w:rPr>
          <w:b/>
          <w:sz w:val="24"/>
          <w:szCs w:val="24"/>
          <w:u w:val="single"/>
        </w:rPr>
        <w:t xml:space="preserve"> od każdego wykonawcy</w:t>
      </w:r>
    </w:p>
    <w:p w14:paraId="329D78CE" w14:textId="77777777" w:rsidR="003265D9" w:rsidRDefault="009D64A2" w:rsidP="003265D9">
      <w:pPr>
        <w:pStyle w:val="Akapitzlist"/>
        <w:numPr>
          <w:ilvl w:val="0"/>
          <w:numId w:val="7"/>
        </w:numPr>
        <w:contextualSpacing w:val="0"/>
        <w:jc w:val="both"/>
        <w:rPr>
          <w:bCs/>
          <w:sz w:val="22"/>
          <w:szCs w:val="22"/>
        </w:rPr>
      </w:pPr>
      <w:r w:rsidRPr="00C84C84">
        <w:rPr>
          <w:bCs/>
          <w:sz w:val="22"/>
          <w:szCs w:val="22"/>
        </w:rPr>
        <w:t>Oferta składa się z</w:t>
      </w:r>
      <w:r w:rsidR="000A293D" w:rsidRPr="00C84C84">
        <w:rPr>
          <w:bCs/>
          <w:sz w:val="22"/>
          <w:szCs w:val="22"/>
        </w:rPr>
        <w:t>:</w:t>
      </w:r>
    </w:p>
    <w:p w14:paraId="66575B33" w14:textId="7E9198BD" w:rsidR="003435D2" w:rsidRPr="003265D9" w:rsidRDefault="006A599B" w:rsidP="00071E27">
      <w:pPr>
        <w:pStyle w:val="Akapitzlist"/>
        <w:numPr>
          <w:ilvl w:val="0"/>
          <w:numId w:val="102"/>
        </w:numPr>
        <w:jc w:val="both"/>
        <w:rPr>
          <w:bCs/>
          <w:sz w:val="22"/>
          <w:szCs w:val="22"/>
        </w:rPr>
      </w:pPr>
      <w:r w:rsidRPr="003265D9">
        <w:rPr>
          <w:bCs/>
          <w:sz w:val="22"/>
          <w:szCs w:val="22"/>
        </w:rPr>
        <w:t xml:space="preserve">Elektronicznego </w:t>
      </w:r>
      <w:r w:rsidR="000A293D" w:rsidRPr="003265D9">
        <w:rPr>
          <w:bCs/>
          <w:sz w:val="22"/>
          <w:szCs w:val="22"/>
        </w:rPr>
        <w:t>Formularz</w:t>
      </w:r>
      <w:r w:rsidR="009D64A2" w:rsidRPr="003265D9">
        <w:rPr>
          <w:bCs/>
          <w:sz w:val="22"/>
          <w:szCs w:val="22"/>
        </w:rPr>
        <w:t>a</w:t>
      </w:r>
      <w:r w:rsidR="000A293D" w:rsidRPr="003265D9">
        <w:rPr>
          <w:bCs/>
          <w:sz w:val="22"/>
          <w:szCs w:val="22"/>
        </w:rPr>
        <w:t xml:space="preserve"> Ofertow</w:t>
      </w:r>
      <w:r w:rsidR="009D64A2" w:rsidRPr="003265D9">
        <w:rPr>
          <w:bCs/>
          <w:sz w:val="22"/>
          <w:szCs w:val="22"/>
        </w:rPr>
        <w:t>ego</w:t>
      </w:r>
      <w:r w:rsidRPr="003265D9">
        <w:rPr>
          <w:bCs/>
          <w:sz w:val="22"/>
          <w:szCs w:val="22"/>
        </w:rPr>
        <w:t xml:space="preserve"> </w:t>
      </w:r>
      <w:r w:rsidRPr="003265D9">
        <w:rPr>
          <w:b/>
          <w:sz w:val="22"/>
          <w:szCs w:val="22"/>
        </w:rPr>
        <w:t>EFO</w:t>
      </w:r>
      <w:r w:rsidR="00980934" w:rsidRPr="003265D9">
        <w:rPr>
          <w:b/>
          <w:sz w:val="22"/>
          <w:szCs w:val="22"/>
        </w:rPr>
        <w:t xml:space="preserve"> </w:t>
      </w:r>
      <w:r w:rsidR="00980934" w:rsidRPr="003265D9">
        <w:rPr>
          <w:bCs/>
          <w:sz w:val="22"/>
          <w:szCs w:val="22"/>
        </w:rPr>
        <w:t xml:space="preserve">stanowiącego </w:t>
      </w:r>
      <w:r w:rsidR="00980934" w:rsidRPr="003265D9">
        <w:rPr>
          <w:b/>
          <w:sz w:val="22"/>
          <w:szCs w:val="22"/>
        </w:rPr>
        <w:t>załącznik nr 2</w:t>
      </w:r>
      <w:r w:rsidR="00980934" w:rsidRPr="003265D9">
        <w:rPr>
          <w:bCs/>
          <w:sz w:val="22"/>
          <w:szCs w:val="22"/>
        </w:rPr>
        <w:t xml:space="preserve"> do SWZ</w:t>
      </w:r>
      <w:r w:rsidR="003435D2" w:rsidRPr="003265D9">
        <w:rPr>
          <w:bCs/>
          <w:sz w:val="22"/>
          <w:szCs w:val="22"/>
        </w:rPr>
        <w:t>,</w:t>
      </w:r>
    </w:p>
    <w:p w14:paraId="51DF08B4" w14:textId="77777777" w:rsidR="0012331D" w:rsidRDefault="009D64A2" w:rsidP="00EB0ABD">
      <w:pPr>
        <w:pStyle w:val="Tekstpodstawowy"/>
        <w:spacing w:after="0"/>
        <w:ind w:left="284"/>
        <w:jc w:val="both"/>
        <w:rPr>
          <w:sz w:val="22"/>
          <w:szCs w:val="22"/>
        </w:rPr>
      </w:pPr>
      <w:r w:rsidRPr="0012331D">
        <w:rPr>
          <w:bCs/>
          <w:sz w:val="22"/>
          <w:szCs w:val="22"/>
        </w:rPr>
        <w:t xml:space="preserve">Formularz ofertowy dostępny jest </w:t>
      </w:r>
      <w:r w:rsidR="000A293D" w:rsidRPr="0012331D">
        <w:rPr>
          <w:bCs/>
          <w:sz w:val="22"/>
          <w:szCs w:val="22"/>
        </w:rPr>
        <w:t>na platformie EFO,</w:t>
      </w:r>
      <w:r w:rsidR="00B447A9" w:rsidRPr="0012331D">
        <w:rPr>
          <w:bCs/>
          <w:sz w:val="22"/>
          <w:szCs w:val="22"/>
        </w:rPr>
        <w:t xml:space="preserve"> </w:t>
      </w:r>
      <w:r w:rsidR="00B447A9" w:rsidRPr="0012331D">
        <w:rPr>
          <w:b/>
          <w:sz w:val="22"/>
          <w:szCs w:val="22"/>
          <w:u w:val="single"/>
        </w:rPr>
        <w:t>UWAGA do wykonawcy</w:t>
      </w:r>
      <w:r w:rsidR="00B447A9" w:rsidRPr="0012331D">
        <w:rPr>
          <w:sz w:val="22"/>
          <w:szCs w:val="22"/>
        </w:rPr>
        <w:t xml:space="preserve">: do pól elektronicznego formularza ofertowego wykonawca </w:t>
      </w:r>
      <w:r w:rsidR="00B447A9" w:rsidRPr="00C84C84">
        <w:rPr>
          <w:b/>
          <w:bCs/>
          <w:sz w:val="22"/>
          <w:szCs w:val="22"/>
          <w:u w:val="single"/>
        </w:rPr>
        <w:t>nie wpisuje żadnej ceny</w:t>
      </w:r>
      <w:r w:rsidR="004009BB" w:rsidRPr="0012331D">
        <w:rPr>
          <w:sz w:val="22"/>
          <w:szCs w:val="22"/>
        </w:rPr>
        <w:t>.</w:t>
      </w:r>
      <w:r w:rsidR="00B447A9" w:rsidRPr="0012331D">
        <w:rPr>
          <w:sz w:val="22"/>
          <w:szCs w:val="22"/>
        </w:rPr>
        <w:t xml:space="preserve"> </w:t>
      </w:r>
    </w:p>
    <w:p w14:paraId="07CFFF0E" w14:textId="1500919E" w:rsidR="0012331D" w:rsidRPr="0012331D" w:rsidRDefault="004009BB" w:rsidP="00EB0ABD">
      <w:pPr>
        <w:pStyle w:val="Tekstpodstawowy"/>
        <w:spacing w:after="0"/>
        <w:ind w:left="284"/>
        <w:jc w:val="both"/>
        <w:rPr>
          <w:sz w:val="22"/>
          <w:szCs w:val="22"/>
        </w:rPr>
      </w:pPr>
      <w:r w:rsidRPr="0012331D">
        <w:rPr>
          <w:sz w:val="22"/>
          <w:szCs w:val="22"/>
        </w:rPr>
        <w:t>O</w:t>
      </w:r>
      <w:r w:rsidR="00B447A9" w:rsidRPr="0012331D">
        <w:rPr>
          <w:sz w:val="22"/>
          <w:szCs w:val="22"/>
        </w:rPr>
        <w:t xml:space="preserve">drębnie dla każdego zadania </w:t>
      </w:r>
      <w:r w:rsidR="0024381D" w:rsidRPr="0012331D">
        <w:rPr>
          <w:sz w:val="22"/>
          <w:szCs w:val="22"/>
        </w:rPr>
        <w:t>wypełnia</w:t>
      </w:r>
      <w:r w:rsidR="00B447A9" w:rsidRPr="0012331D">
        <w:rPr>
          <w:b/>
          <w:sz w:val="22"/>
          <w:szCs w:val="22"/>
        </w:rPr>
        <w:t xml:space="preserve"> </w:t>
      </w:r>
      <w:r w:rsidR="00B447A9" w:rsidRPr="000F0F51">
        <w:rPr>
          <w:b/>
          <w:bCs/>
          <w:sz w:val="22"/>
          <w:szCs w:val="22"/>
          <w:u w:val="single"/>
        </w:rPr>
        <w:t>wszystki</w:t>
      </w:r>
      <w:r w:rsidR="0024381D" w:rsidRPr="000F0F51">
        <w:rPr>
          <w:b/>
          <w:bCs/>
          <w:sz w:val="22"/>
          <w:szCs w:val="22"/>
          <w:u w:val="single"/>
        </w:rPr>
        <w:t>e</w:t>
      </w:r>
      <w:r w:rsidR="00B447A9" w:rsidRPr="000F0F51">
        <w:rPr>
          <w:b/>
          <w:bCs/>
          <w:sz w:val="22"/>
          <w:szCs w:val="22"/>
          <w:u w:val="single"/>
        </w:rPr>
        <w:t xml:space="preserve"> pozycj</w:t>
      </w:r>
      <w:r w:rsidR="0024381D" w:rsidRPr="000F0F51">
        <w:rPr>
          <w:b/>
          <w:bCs/>
          <w:sz w:val="22"/>
          <w:szCs w:val="22"/>
          <w:u w:val="single"/>
        </w:rPr>
        <w:t>e</w:t>
      </w:r>
      <w:r w:rsidR="00B447A9" w:rsidRPr="0012331D">
        <w:rPr>
          <w:sz w:val="22"/>
          <w:szCs w:val="22"/>
        </w:rPr>
        <w:t xml:space="preserve"> cennikow</w:t>
      </w:r>
      <w:r w:rsidR="0024381D" w:rsidRPr="0012331D">
        <w:rPr>
          <w:sz w:val="22"/>
          <w:szCs w:val="22"/>
        </w:rPr>
        <w:t>e</w:t>
      </w:r>
      <w:r w:rsidR="00B447A9" w:rsidRPr="0012331D">
        <w:rPr>
          <w:sz w:val="22"/>
          <w:szCs w:val="22"/>
        </w:rPr>
        <w:t xml:space="preserve"> ujawnion</w:t>
      </w:r>
      <w:r w:rsidR="0024381D" w:rsidRPr="0012331D">
        <w:rPr>
          <w:sz w:val="22"/>
          <w:szCs w:val="22"/>
        </w:rPr>
        <w:t>e</w:t>
      </w:r>
      <w:r w:rsidR="00B447A9" w:rsidRPr="0012331D">
        <w:rPr>
          <w:sz w:val="22"/>
          <w:szCs w:val="22"/>
        </w:rPr>
        <w:t xml:space="preserve"> przez Zamawiającego w arkuszu </w:t>
      </w:r>
      <w:proofErr w:type="spellStart"/>
      <w:r w:rsidR="00B447A9" w:rsidRPr="0012331D">
        <w:rPr>
          <w:sz w:val="22"/>
          <w:szCs w:val="22"/>
        </w:rPr>
        <w:t>excel</w:t>
      </w:r>
      <w:proofErr w:type="spellEnd"/>
      <w:r w:rsidRPr="0012331D">
        <w:rPr>
          <w:sz w:val="22"/>
          <w:szCs w:val="22"/>
        </w:rPr>
        <w:t xml:space="preserve"> (katalogu elektronicznym)</w:t>
      </w:r>
      <w:r w:rsidR="00B447A9" w:rsidRPr="0012331D">
        <w:rPr>
          <w:sz w:val="22"/>
          <w:szCs w:val="22"/>
        </w:rPr>
        <w:t>.</w:t>
      </w:r>
    </w:p>
    <w:p w14:paraId="4C5A474B" w14:textId="77777777" w:rsidR="0012331D" w:rsidRPr="007463B4" w:rsidRDefault="0012331D" w:rsidP="0012331D">
      <w:pPr>
        <w:pStyle w:val="Tekstpodstawowy"/>
        <w:spacing w:after="0"/>
        <w:ind w:left="284"/>
        <w:jc w:val="both"/>
        <w:rPr>
          <w:sz w:val="22"/>
          <w:szCs w:val="22"/>
        </w:rPr>
      </w:pPr>
      <w:r w:rsidRPr="007463B4">
        <w:rPr>
          <w:sz w:val="22"/>
          <w:szCs w:val="22"/>
        </w:rPr>
        <w:lastRenderedPageBreak/>
        <w:t xml:space="preserve">Sam arkusz </w:t>
      </w:r>
      <w:proofErr w:type="spellStart"/>
      <w:r w:rsidRPr="007463B4">
        <w:rPr>
          <w:sz w:val="22"/>
          <w:szCs w:val="22"/>
        </w:rPr>
        <w:t>excel</w:t>
      </w:r>
      <w:proofErr w:type="spellEnd"/>
      <w:r w:rsidRPr="007463B4">
        <w:rPr>
          <w:sz w:val="22"/>
          <w:szCs w:val="22"/>
        </w:rPr>
        <w:t xml:space="preserve"> należy w wymaganym formacie złożyć jako odrębny plik/pliki na platformie EFO. </w:t>
      </w:r>
    </w:p>
    <w:p w14:paraId="34053EC1" w14:textId="77777777" w:rsidR="0012331D" w:rsidRPr="007463B4" w:rsidRDefault="0012331D" w:rsidP="00071E27">
      <w:pPr>
        <w:pStyle w:val="Akapitzlist"/>
        <w:numPr>
          <w:ilvl w:val="0"/>
          <w:numId w:val="102"/>
        </w:numPr>
        <w:jc w:val="both"/>
        <w:rPr>
          <w:sz w:val="22"/>
          <w:szCs w:val="22"/>
        </w:rPr>
      </w:pPr>
      <w:r w:rsidRPr="009160A7">
        <w:rPr>
          <w:b/>
          <w:sz w:val="22"/>
          <w:szCs w:val="22"/>
        </w:rPr>
        <w:t>Załącznik nr 2a</w:t>
      </w:r>
      <w:r w:rsidRPr="007463B4">
        <w:rPr>
          <w:sz w:val="22"/>
          <w:szCs w:val="22"/>
        </w:rPr>
        <w:t xml:space="preserve"> opublikowany przez Zamawiającego w Profilu Nabywcy katalog elektroniczny w</w:t>
      </w:r>
      <w:r>
        <w:rPr>
          <w:sz w:val="22"/>
          <w:szCs w:val="22"/>
        </w:rPr>
        <w:t> </w:t>
      </w:r>
      <w:r w:rsidRPr="007463B4">
        <w:rPr>
          <w:sz w:val="22"/>
          <w:szCs w:val="22"/>
        </w:rPr>
        <w:t xml:space="preserve">formacie </w:t>
      </w:r>
      <w:proofErr w:type="spellStart"/>
      <w:r w:rsidRPr="007463B4">
        <w:rPr>
          <w:sz w:val="22"/>
          <w:szCs w:val="22"/>
        </w:rPr>
        <w:t>excel</w:t>
      </w:r>
      <w:proofErr w:type="spellEnd"/>
      <w:r w:rsidRPr="007463B4">
        <w:rPr>
          <w:sz w:val="22"/>
          <w:szCs w:val="22"/>
        </w:rPr>
        <w:t xml:space="preserve"> należy wypełnić nie dopisując żadnych dodatkowych pozycji, następnie zapisać w</w:t>
      </w:r>
      <w:r>
        <w:rPr>
          <w:sz w:val="22"/>
          <w:szCs w:val="22"/>
        </w:rPr>
        <w:t> </w:t>
      </w:r>
      <w:r w:rsidRPr="007463B4">
        <w:rPr>
          <w:sz w:val="22"/>
          <w:szCs w:val="22"/>
        </w:rPr>
        <w:t xml:space="preserve">wymaganym formacie i załączyć do EFO – </w:t>
      </w:r>
      <w:r w:rsidRPr="007463B4">
        <w:rPr>
          <w:b/>
          <w:sz w:val="22"/>
          <w:szCs w:val="22"/>
          <w:u w:val="single"/>
        </w:rPr>
        <w:t>jako o</w:t>
      </w:r>
      <w:r>
        <w:rPr>
          <w:b/>
          <w:sz w:val="22"/>
          <w:szCs w:val="22"/>
          <w:u w:val="single"/>
        </w:rPr>
        <w:t xml:space="preserve">drębny plik </w:t>
      </w:r>
      <w:r w:rsidRPr="007463B4">
        <w:rPr>
          <w:b/>
          <w:sz w:val="22"/>
          <w:szCs w:val="22"/>
          <w:u w:val="single"/>
        </w:rPr>
        <w:t>z kwalifikowanym podpisem elektronicznym,</w:t>
      </w:r>
    </w:p>
    <w:p w14:paraId="484549A1" w14:textId="4C5E5744" w:rsidR="0012331D" w:rsidRPr="007463B4" w:rsidRDefault="0012331D" w:rsidP="00071E27">
      <w:pPr>
        <w:pStyle w:val="Akapitzlist"/>
        <w:numPr>
          <w:ilvl w:val="0"/>
          <w:numId w:val="102"/>
        </w:numPr>
        <w:jc w:val="both"/>
        <w:rPr>
          <w:sz w:val="22"/>
          <w:szCs w:val="22"/>
        </w:rPr>
      </w:pPr>
      <w:r w:rsidRPr="009160A7">
        <w:rPr>
          <w:b/>
          <w:sz w:val="22"/>
          <w:szCs w:val="22"/>
        </w:rPr>
        <w:t>Załącznik nr 2b</w:t>
      </w:r>
      <w:r w:rsidRPr="007463B4">
        <w:rPr>
          <w:sz w:val="22"/>
          <w:szCs w:val="22"/>
        </w:rPr>
        <w:t xml:space="preserve"> opublikowany przez Zamawiającego w Profilu Nabywcy katalog elektroniczny w</w:t>
      </w:r>
      <w:r>
        <w:rPr>
          <w:sz w:val="22"/>
          <w:szCs w:val="22"/>
        </w:rPr>
        <w:t> </w:t>
      </w:r>
      <w:r w:rsidRPr="007463B4">
        <w:rPr>
          <w:sz w:val="22"/>
          <w:szCs w:val="22"/>
        </w:rPr>
        <w:t xml:space="preserve">formacie </w:t>
      </w:r>
      <w:proofErr w:type="spellStart"/>
      <w:r w:rsidRPr="007463B4">
        <w:rPr>
          <w:sz w:val="22"/>
          <w:szCs w:val="22"/>
        </w:rPr>
        <w:t>excel</w:t>
      </w:r>
      <w:proofErr w:type="spellEnd"/>
      <w:r w:rsidRPr="007463B4">
        <w:rPr>
          <w:sz w:val="22"/>
          <w:szCs w:val="22"/>
        </w:rPr>
        <w:t xml:space="preserve"> należy wypełnić (dopuszcza się możliwość dopisywania pozycji pozostałych części zamiennych i czynności remontowych, następnie całość zapisać w wymaganym formacie i</w:t>
      </w:r>
      <w:r>
        <w:rPr>
          <w:sz w:val="22"/>
          <w:szCs w:val="22"/>
        </w:rPr>
        <w:t> </w:t>
      </w:r>
      <w:r w:rsidRPr="007463B4">
        <w:rPr>
          <w:sz w:val="22"/>
          <w:szCs w:val="22"/>
        </w:rPr>
        <w:t xml:space="preserve">załączyć do EFO – </w:t>
      </w:r>
      <w:r w:rsidRPr="007463B4">
        <w:rPr>
          <w:b/>
          <w:sz w:val="22"/>
          <w:szCs w:val="22"/>
          <w:u w:val="single"/>
        </w:rPr>
        <w:t>jako odrębny plik z kwalifikowanym podpisem elektronicznym,</w:t>
      </w:r>
      <w:r w:rsidRPr="007463B4">
        <w:rPr>
          <w:sz w:val="22"/>
          <w:szCs w:val="22"/>
        </w:rPr>
        <w:t xml:space="preserve"> </w:t>
      </w:r>
    </w:p>
    <w:p w14:paraId="25268553" w14:textId="45B8433B" w:rsidR="0012331D" w:rsidRPr="00CB79EB" w:rsidRDefault="0012331D" w:rsidP="0012331D">
      <w:pPr>
        <w:pStyle w:val="Tekstpodstawowy"/>
        <w:spacing w:after="20"/>
        <w:ind w:left="284"/>
        <w:jc w:val="both"/>
        <w:rPr>
          <w:sz w:val="22"/>
          <w:szCs w:val="22"/>
        </w:rPr>
      </w:pPr>
      <w:r w:rsidRPr="007463B4">
        <w:rPr>
          <w:b/>
          <w:bCs/>
          <w:sz w:val="22"/>
          <w:szCs w:val="22"/>
        </w:rPr>
        <w:t xml:space="preserve">Zaleca się, aby dokument zapisany został również w formacie </w:t>
      </w:r>
      <w:r w:rsidRPr="007463B4">
        <w:rPr>
          <w:rStyle w:val="Uwydatnienie"/>
          <w:b/>
          <w:bCs/>
          <w:sz w:val="22"/>
          <w:szCs w:val="22"/>
        </w:rPr>
        <w:t xml:space="preserve">.xls </w:t>
      </w:r>
      <w:r w:rsidRPr="007463B4">
        <w:rPr>
          <w:b/>
          <w:bCs/>
          <w:sz w:val="22"/>
          <w:szCs w:val="22"/>
        </w:rPr>
        <w:t xml:space="preserve">Microsoft Excel </w:t>
      </w:r>
      <w:r w:rsidRPr="007463B4">
        <w:rPr>
          <w:rStyle w:val="Uwydatnienie"/>
          <w:b/>
          <w:bCs/>
          <w:sz w:val="22"/>
          <w:szCs w:val="22"/>
        </w:rPr>
        <w:t>czcionka Times New Roman 12</w:t>
      </w:r>
      <w:r w:rsidRPr="007463B4">
        <w:rPr>
          <w:b/>
          <w:bCs/>
          <w:sz w:val="22"/>
          <w:szCs w:val="22"/>
        </w:rPr>
        <w:t xml:space="preserve"> celem ewentualnego udostępnienia Zamawiającemu np. do sporządzenia umowy.</w:t>
      </w:r>
    </w:p>
    <w:p w14:paraId="41FA9879" w14:textId="77777777" w:rsidR="0012331D" w:rsidRDefault="0012331D" w:rsidP="00EB0ABD">
      <w:pPr>
        <w:pStyle w:val="Tekstpodstawowy"/>
        <w:spacing w:after="20"/>
        <w:ind w:left="284"/>
        <w:jc w:val="both"/>
        <w:rPr>
          <w:sz w:val="22"/>
          <w:szCs w:val="22"/>
        </w:rPr>
      </w:pPr>
    </w:p>
    <w:p w14:paraId="6BC3D0BF" w14:textId="5616C118" w:rsidR="00AC4B58" w:rsidRPr="006A599B" w:rsidRDefault="00AC4B58" w:rsidP="00EB0ABD">
      <w:pPr>
        <w:pStyle w:val="Tekstpodstawowy"/>
        <w:spacing w:after="20"/>
        <w:ind w:left="284"/>
        <w:jc w:val="both"/>
        <w:rPr>
          <w:sz w:val="22"/>
          <w:szCs w:val="22"/>
        </w:rPr>
      </w:pPr>
      <w:r w:rsidRPr="006A599B">
        <w:rPr>
          <w:sz w:val="22"/>
          <w:szCs w:val="22"/>
        </w:rPr>
        <w:t xml:space="preserve">Jeżeli w SWZ nie określono inaczej, pozycje cennikowe powinny zawierać kolumny </w:t>
      </w:r>
      <w:r w:rsidRPr="006A599B">
        <w:rPr>
          <w:sz w:val="22"/>
          <w:szCs w:val="22"/>
        </w:rPr>
        <w:br/>
        <w:t>w następującej kolejności:</w:t>
      </w:r>
    </w:p>
    <w:p w14:paraId="522C26AC" w14:textId="77777777" w:rsidR="00AC4B58" w:rsidRPr="006A599B" w:rsidRDefault="00AC4B58" w:rsidP="00EB0ABD">
      <w:pPr>
        <w:pStyle w:val="Akapitzlist"/>
        <w:ind w:left="284"/>
        <w:jc w:val="both"/>
        <w:rPr>
          <w:sz w:val="22"/>
          <w:szCs w:val="22"/>
        </w:rPr>
      </w:pPr>
      <w:r w:rsidRPr="006A599B">
        <w:rPr>
          <w:sz w:val="22"/>
          <w:szCs w:val="22"/>
        </w:rPr>
        <w:t>1. Lp. ( podać liczbę bez kropki)</w:t>
      </w:r>
    </w:p>
    <w:p w14:paraId="02D474EC" w14:textId="77777777" w:rsidR="00AC4B58" w:rsidRPr="006A599B" w:rsidRDefault="00AC4B58" w:rsidP="00EB0ABD">
      <w:pPr>
        <w:pStyle w:val="Akapitzlist"/>
        <w:ind w:left="284"/>
        <w:jc w:val="both"/>
        <w:rPr>
          <w:sz w:val="22"/>
          <w:szCs w:val="22"/>
        </w:rPr>
      </w:pPr>
      <w:r w:rsidRPr="006A599B">
        <w:rPr>
          <w:sz w:val="22"/>
          <w:szCs w:val="22"/>
        </w:rPr>
        <w:t>2. Nr rysunku ( w przypadku brak numeru rys. pole należy pozostawić niezapisane)</w:t>
      </w:r>
    </w:p>
    <w:p w14:paraId="2B962C72" w14:textId="77777777" w:rsidR="00AC4B58" w:rsidRPr="006A599B" w:rsidRDefault="00AC4B58" w:rsidP="00EB0ABD">
      <w:pPr>
        <w:pStyle w:val="Akapitzlist"/>
        <w:ind w:left="284"/>
        <w:jc w:val="both"/>
        <w:rPr>
          <w:sz w:val="22"/>
          <w:szCs w:val="22"/>
        </w:rPr>
      </w:pPr>
      <w:r w:rsidRPr="006A599B">
        <w:rPr>
          <w:sz w:val="22"/>
          <w:szCs w:val="22"/>
        </w:rPr>
        <w:t>3. Nazwa ( nazw podzespołu/części nie może zawierać znaku „ ; ”)</w:t>
      </w:r>
    </w:p>
    <w:p w14:paraId="3B33D96C" w14:textId="77777777" w:rsidR="00AC4B58" w:rsidRPr="006A599B" w:rsidRDefault="00AC4B58" w:rsidP="00EB0ABD">
      <w:pPr>
        <w:pStyle w:val="Akapitzlist"/>
        <w:ind w:left="284"/>
        <w:jc w:val="both"/>
        <w:rPr>
          <w:sz w:val="22"/>
          <w:szCs w:val="22"/>
        </w:rPr>
      </w:pPr>
      <w:r w:rsidRPr="006A599B">
        <w:rPr>
          <w:sz w:val="22"/>
          <w:szCs w:val="22"/>
        </w:rPr>
        <w:t xml:space="preserve">4. Cena [zł] netto ( podana w formacie liczbowym np. 10538,58 (bez spacji z przecinkiem, </w:t>
      </w:r>
      <w:r w:rsidRPr="006A599B">
        <w:rPr>
          <w:sz w:val="22"/>
          <w:szCs w:val="22"/>
        </w:rPr>
        <w:br/>
        <w:t>z dokładnością do dwóch miejsc po przecinku)</w:t>
      </w:r>
    </w:p>
    <w:p w14:paraId="4F28E411" w14:textId="77777777" w:rsidR="00AC4B58" w:rsidRPr="006A599B" w:rsidRDefault="00AC4B58" w:rsidP="00EB0ABD">
      <w:pPr>
        <w:pStyle w:val="Akapitzlist"/>
        <w:ind w:left="284"/>
        <w:jc w:val="both"/>
        <w:rPr>
          <w:sz w:val="22"/>
          <w:szCs w:val="22"/>
        </w:rPr>
      </w:pPr>
      <w:r w:rsidRPr="006A599B">
        <w:rPr>
          <w:sz w:val="22"/>
          <w:szCs w:val="22"/>
        </w:rPr>
        <w:t>Uwaga: Nie należy scalać poszczególnych komórek</w:t>
      </w:r>
    </w:p>
    <w:p w14:paraId="6EC2463A" w14:textId="77777777" w:rsidR="00AC4B58" w:rsidRPr="006A599B" w:rsidRDefault="00AC4B58" w:rsidP="00EB0ABD">
      <w:pPr>
        <w:pStyle w:val="Akapitzlist"/>
        <w:ind w:left="284"/>
        <w:jc w:val="both"/>
        <w:rPr>
          <w:sz w:val="22"/>
          <w:szCs w:val="22"/>
        </w:rPr>
      </w:pPr>
      <w:r w:rsidRPr="006A599B">
        <w:rPr>
          <w:sz w:val="22"/>
          <w:szCs w:val="22"/>
        </w:rPr>
        <w:t>wzór:</w:t>
      </w:r>
    </w:p>
    <w:p w14:paraId="2E0D080C" w14:textId="77777777" w:rsidR="00AC4B58" w:rsidRPr="006A599B" w:rsidRDefault="00AC4B58" w:rsidP="00EB0ABD">
      <w:pPr>
        <w:pStyle w:val="Akapitzlist"/>
        <w:ind w:left="284"/>
        <w:rPr>
          <w:sz w:val="22"/>
          <w:szCs w:val="22"/>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0"/>
        <w:gridCol w:w="1701"/>
        <w:gridCol w:w="2410"/>
        <w:gridCol w:w="1325"/>
      </w:tblGrid>
      <w:tr w:rsidR="00AC4B58" w:rsidRPr="006A599B" w14:paraId="192D48DA" w14:textId="77777777" w:rsidTr="00AC4B58">
        <w:tc>
          <w:tcPr>
            <w:tcW w:w="675" w:type="dxa"/>
            <w:vAlign w:val="center"/>
          </w:tcPr>
          <w:p w14:paraId="44FA7A44" w14:textId="77777777" w:rsidR="00AC4B58" w:rsidRPr="006A599B" w:rsidRDefault="00AC4B58" w:rsidP="00EB0ABD">
            <w:pPr>
              <w:ind w:left="284"/>
              <w:jc w:val="center"/>
              <w:rPr>
                <w:sz w:val="22"/>
                <w:szCs w:val="22"/>
              </w:rPr>
            </w:pPr>
            <w:r w:rsidRPr="006A599B">
              <w:rPr>
                <w:sz w:val="22"/>
                <w:szCs w:val="22"/>
              </w:rPr>
              <w:t>Lp.</w:t>
            </w:r>
          </w:p>
        </w:tc>
        <w:tc>
          <w:tcPr>
            <w:tcW w:w="1701" w:type="dxa"/>
            <w:vAlign w:val="center"/>
          </w:tcPr>
          <w:p w14:paraId="58316E99" w14:textId="77777777" w:rsidR="00AC4B58" w:rsidRPr="006A599B" w:rsidRDefault="00AC4B58" w:rsidP="00EB0ABD">
            <w:pPr>
              <w:ind w:left="284"/>
              <w:jc w:val="center"/>
              <w:rPr>
                <w:sz w:val="22"/>
                <w:szCs w:val="22"/>
              </w:rPr>
            </w:pPr>
            <w:r w:rsidRPr="006A599B">
              <w:rPr>
                <w:sz w:val="22"/>
                <w:szCs w:val="22"/>
              </w:rPr>
              <w:t>Nr rysunku/</w:t>
            </w:r>
          </w:p>
          <w:p w14:paraId="7B6CD2FF" w14:textId="77777777" w:rsidR="00AC4B58" w:rsidRPr="006A599B" w:rsidRDefault="00AC4B58" w:rsidP="00EB0ABD">
            <w:pPr>
              <w:ind w:left="284"/>
              <w:jc w:val="center"/>
              <w:rPr>
                <w:sz w:val="22"/>
                <w:szCs w:val="22"/>
              </w:rPr>
            </w:pPr>
            <w:r w:rsidRPr="006A599B">
              <w:rPr>
                <w:sz w:val="22"/>
                <w:szCs w:val="22"/>
              </w:rPr>
              <w:t>indeks czynności</w:t>
            </w:r>
          </w:p>
        </w:tc>
        <w:tc>
          <w:tcPr>
            <w:tcW w:w="2410" w:type="dxa"/>
            <w:vAlign w:val="center"/>
          </w:tcPr>
          <w:p w14:paraId="18E784AA" w14:textId="77777777" w:rsidR="00AC4B58" w:rsidRPr="006A599B" w:rsidRDefault="00AC4B58" w:rsidP="00EB0ABD">
            <w:pPr>
              <w:ind w:left="284"/>
              <w:jc w:val="center"/>
              <w:rPr>
                <w:sz w:val="22"/>
                <w:szCs w:val="22"/>
              </w:rPr>
            </w:pPr>
            <w:r w:rsidRPr="006A599B">
              <w:rPr>
                <w:sz w:val="22"/>
                <w:szCs w:val="22"/>
              </w:rPr>
              <w:t>Nazwa</w:t>
            </w:r>
          </w:p>
        </w:tc>
        <w:tc>
          <w:tcPr>
            <w:tcW w:w="1052" w:type="dxa"/>
            <w:vAlign w:val="center"/>
          </w:tcPr>
          <w:p w14:paraId="04D92356" w14:textId="77777777" w:rsidR="00AC4B58" w:rsidRPr="006A599B" w:rsidRDefault="00AC4B58" w:rsidP="00EB0ABD">
            <w:pPr>
              <w:ind w:left="284"/>
              <w:jc w:val="center"/>
              <w:rPr>
                <w:sz w:val="22"/>
                <w:szCs w:val="22"/>
              </w:rPr>
            </w:pPr>
            <w:r w:rsidRPr="006A599B">
              <w:rPr>
                <w:sz w:val="22"/>
                <w:szCs w:val="22"/>
              </w:rPr>
              <w:t xml:space="preserve">Cena </w:t>
            </w:r>
            <w:r w:rsidRPr="006A599B">
              <w:rPr>
                <w:sz w:val="22"/>
                <w:szCs w:val="22"/>
              </w:rPr>
              <w:br/>
              <w:t>[zł] netto</w:t>
            </w:r>
          </w:p>
        </w:tc>
      </w:tr>
      <w:tr w:rsidR="00AC4B58" w:rsidRPr="006A599B" w14:paraId="1A790B6F" w14:textId="77777777" w:rsidTr="00AC4B58">
        <w:tc>
          <w:tcPr>
            <w:tcW w:w="675" w:type="dxa"/>
          </w:tcPr>
          <w:p w14:paraId="795085EB" w14:textId="77777777" w:rsidR="00AC4B58" w:rsidRPr="006A599B" w:rsidRDefault="00AC4B58" w:rsidP="00EB0ABD">
            <w:pPr>
              <w:ind w:left="284"/>
              <w:rPr>
                <w:sz w:val="22"/>
                <w:szCs w:val="22"/>
              </w:rPr>
            </w:pPr>
            <w:r w:rsidRPr="006A599B">
              <w:rPr>
                <w:sz w:val="22"/>
                <w:szCs w:val="22"/>
              </w:rPr>
              <w:t>1</w:t>
            </w:r>
          </w:p>
        </w:tc>
        <w:tc>
          <w:tcPr>
            <w:tcW w:w="1701" w:type="dxa"/>
          </w:tcPr>
          <w:p w14:paraId="212E8774" w14:textId="77777777" w:rsidR="00AC4B58" w:rsidRPr="006A599B" w:rsidRDefault="00AC4B58" w:rsidP="00EB0ABD">
            <w:pPr>
              <w:ind w:left="284"/>
              <w:rPr>
                <w:sz w:val="22"/>
                <w:szCs w:val="22"/>
              </w:rPr>
            </w:pPr>
          </w:p>
        </w:tc>
        <w:tc>
          <w:tcPr>
            <w:tcW w:w="2410" w:type="dxa"/>
          </w:tcPr>
          <w:p w14:paraId="110F2304" w14:textId="77777777" w:rsidR="00AC4B58" w:rsidRPr="006A599B" w:rsidRDefault="00AC4B58" w:rsidP="00EB0ABD">
            <w:pPr>
              <w:ind w:left="284"/>
              <w:rPr>
                <w:sz w:val="22"/>
                <w:szCs w:val="22"/>
              </w:rPr>
            </w:pPr>
            <w:r w:rsidRPr="006A599B">
              <w:rPr>
                <w:sz w:val="22"/>
                <w:szCs w:val="22"/>
              </w:rPr>
              <w:t>Czujnik r-789</w:t>
            </w:r>
          </w:p>
        </w:tc>
        <w:tc>
          <w:tcPr>
            <w:tcW w:w="1052" w:type="dxa"/>
          </w:tcPr>
          <w:p w14:paraId="0CBF1AEF" w14:textId="77777777" w:rsidR="00AC4B58" w:rsidRPr="006A599B" w:rsidRDefault="00AC4B58" w:rsidP="00EB0ABD">
            <w:pPr>
              <w:ind w:left="284"/>
              <w:jc w:val="right"/>
              <w:rPr>
                <w:sz w:val="22"/>
                <w:szCs w:val="22"/>
              </w:rPr>
            </w:pPr>
            <w:r w:rsidRPr="006A599B">
              <w:rPr>
                <w:sz w:val="22"/>
                <w:szCs w:val="22"/>
              </w:rPr>
              <w:t>12,50</w:t>
            </w:r>
          </w:p>
        </w:tc>
      </w:tr>
      <w:tr w:rsidR="00AC4B58" w:rsidRPr="006A599B" w14:paraId="6A3439E7" w14:textId="77777777" w:rsidTr="00AC4B58">
        <w:tc>
          <w:tcPr>
            <w:tcW w:w="675" w:type="dxa"/>
          </w:tcPr>
          <w:p w14:paraId="30B8552D" w14:textId="77777777" w:rsidR="00AC4B58" w:rsidRPr="006A599B" w:rsidRDefault="00AC4B58" w:rsidP="00EB0ABD">
            <w:pPr>
              <w:ind w:left="284"/>
              <w:rPr>
                <w:sz w:val="22"/>
                <w:szCs w:val="22"/>
              </w:rPr>
            </w:pPr>
            <w:r w:rsidRPr="006A599B">
              <w:rPr>
                <w:sz w:val="22"/>
                <w:szCs w:val="22"/>
              </w:rPr>
              <w:t>2</w:t>
            </w:r>
          </w:p>
        </w:tc>
        <w:tc>
          <w:tcPr>
            <w:tcW w:w="1701" w:type="dxa"/>
          </w:tcPr>
          <w:p w14:paraId="2AA86D80" w14:textId="77777777" w:rsidR="00AC4B58" w:rsidRPr="006A599B" w:rsidRDefault="00AC4B58" w:rsidP="00EB0ABD">
            <w:pPr>
              <w:ind w:left="284"/>
              <w:rPr>
                <w:sz w:val="22"/>
                <w:szCs w:val="22"/>
              </w:rPr>
            </w:pPr>
            <w:r w:rsidRPr="006A599B">
              <w:rPr>
                <w:sz w:val="22"/>
                <w:szCs w:val="22"/>
              </w:rPr>
              <w:t>4567890</w:t>
            </w:r>
          </w:p>
        </w:tc>
        <w:tc>
          <w:tcPr>
            <w:tcW w:w="2410" w:type="dxa"/>
          </w:tcPr>
          <w:p w14:paraId="1A7D8C49" w14:textId="77777777" w:rsidR="00AC4B58" w:rsidRPr="006A599B" w:rsidRDefault="00AC4B58" w:rsidP="00EB0ABD">
            <w:pPr>
              <w:ind w:left="284"/>
              <w:rPr>
                <w:sz w:val="22"/>
                <w:szCs w:val="22"/>
              </w:rPr>
            </w:pPr>
            <w:r w:rsidRPr="006A599B">
              <w:rPr>
                <w:sz w:val="22"/>
                <w:szCs w:val="22"/>
              </w:rPr>
              <w:t>Regulator</w:t>
            </w:r>
          </w:p>
        </w:tc>
        <w:tc>
          <w:tcPr>
            <w:tcW w:w="1052" w:type="dxa"/>
          </w:tcPr>
          <w:p w14:paraId="5D7B9C9E" w14:textId="77777777" w:rsidR="00AC4B58" w:rsidRPr="006A599B" w:rsidRDefault="00AC4B58" w:rsidP="00EB0ABD">
            <w:pPr>
              <w:ind w:left="284"/>
              <w:jc w:val="right"/>
              <w:rPr>
                <w:sz w:val="22"/>
                <w:szCs w:val="22"/>
              </w:rPr>
            </w:pPr>
            <w:r w:rsidRPr="006A599B">
              <w:rPr>
                <w:sz w:val="22"/>
                <w:szCs w:val="22"/>
              </w:rPr>
              <w:t>16987,68</w:t>
            </w:r>
          </w:p>
        </w:tc>
      </w:tr>
      <w:tr w:rsidR="00AC4B58" w:rsidRPr="006A599B" w14:paraId="5DE04715" w14:textId="77777777" w:rsidTr="00AC4B58">
        <w:tc>
          <w:tcPr>
            <w:tcW w:w="675" w:type="dxa"/>
          </w:tcPr>
          <w:p w14:paraId="709E5152" w14:textId="77777777" w:rsidR="00AC4B58" w:rsidRPr="006A599B" w:rsidRDefault="00AC4B58" w:rsidP="00EB0ABD">
            <w:pPr>
              <w:ind w:left="284"/>
              <w:rPr>
                <w:sz w:val="22"/>
                <w:szCs w:val="22"/>
              </w:rPr>
            </w:pPr>
            <w:r w:rsidRPr="006A599B">
              <w:rPr>
                <w:sz w:val="22"/>
                <w:szCs w:val="22"/>
              </w:rPr>
              <w:t>3</w:t>
            </w:r>
          </w:p>
        </w:tc>
        <w:tc>
          <w:tcPr>
            <w:tcW w:w="1701" w:type="dxa"/>
          </w:tcPr>
          <w:p w14:paraId="04A2A10B" w14:textId="77777777" w:rsidR="00AC4B58" w:rsidRPr="006A599B" w:rsidRDefault="00AC4B58" w:rsidP="00EB0ABD">
            <w:pPr>
              <w:ind w:left="284"/>
              <w:rPr>
                <w:sz w:val="22"/>
                <w:szCs w:val="22"/>
              </w:rPr>
            </w:pPr>
            <w:r w:rsidRPr="006A599B">
              <w:rPr>
                <w:sz w:val="22"/>
                <w:szCs w:val="22"/>
              </w:rPr>
              <w:t>Rys 34579</w:t>
            </w:r>
          </w:p>
        </w:tc>
        <w:tc>
          <w:tcPr>
            <w:tcW w:w="2410" w:type="dxa"/>
          </w:tcPr>
          <w:p w14:paraId="6E08C5FC" w14:textId="77777777" w:rsidR="00AC4B58" w:rsidRPr="006A599B" w:rsidRDefault="00AC4B58" w:rsidP="00EB0ABD">
            <w:pPr>
              <w:ind w:left="284"/>
              <w:rPr>
                <w:sz w:val="22"/>
                <w:szCs w:val="22"/>
              </w:rPr>
            </w:pPr>
            <w:r w:rsidRPr="006A599B">
              <w:rPr>
                <w:sz w:val="22"/>
                <w:szCs w:val="22"/>
              </w:rPr>
              <w:t>Nakrętka</w:t>
            </w:r>
          </w:p>
        </w:tc>
        <w:tc>
          <w:tcPr>
            <w:tcW w:w="1052" w:type="dxa"/>
          </w:tcPr>
          <w:p w14:paraId="61A04E14" w14:textId="77777777" w:rsidR="00AC4B58" w:rsidRPr="006A599B" w:rsidRDefault="00AC4B58" w:rsidP="00EB0ABD">
            <w:pPr>
              <w:ind w:left="284"/>
              <w:jc w:val="right"/>
              <w:rPr>
                <w:sz w:val="22"/>
                <w:szCs w:val="22"/>
              </w:rPr>
            </w:pPr>
            <w:r w:rsidRPr="006A599B">
              <w:rPr>
                <w:sz w:val="22"/>
                <w:szCs w:val="22"/>
              </w:rPr>
              <w:t>1,50</w:t>
            </w:r>
          </w:p>
        </w:tc>
      </w:tr>
    </w:tbl>
    <w:p w14:paraId="0013C71A" w14:textId="77777777" w:rsidR="00AC4B58" w:rsidRPr="006A599B" w:rsidRDefault="00AC4B58" w:rsidP="00EB0ABD">
      <w:pPr>
        <w:pStyle w:val="Tekstpodstawowy"/>
        <w:ind w:left="284"/>
        <w:rPr>
          <w:sz w:val="22"/>
          <w:szCs w:val="22"/>
        </w:rPr>
      </w:pPr>
    </w:p>
    <w:p w14:paraId="11C9D517" w14:textId="48EE7DB1" w:rsidR="00AC4B58" w:rsidRDefault="003435D2" w:rsidP="00EB0ABD">
      <w:pPr>
        <w:pStyle w:val="Tekstpodstawowy"/>
        <w:spacing w:after="0"/>
        <w:ind w:left="284"/>
        <w:jc w:val="both"/>
        <w:rPr>
          <w:sz w:val="22"/>
          <w:szCs w:val="22"/>
        </w:rPr>
      </w:pPr>
      <w:r>
        <w:rPr>
          <w:sz w:val="22"/>
          <w:szCs w:val="22"/>
        </w:rPr>
        <w:t>d</w:t>
      </w:r>
      <w:r w:rsidR="00AC4B58" w:rsidRPr="00F704F6">
        <w:rPr>
          <w:sz w:val="22"/>
          <w:szCs w:val="22"/>
        </w:rPr>
        <w:t>opuszcza się inną formę np. tabel krzyżowych. W przypadku możliwości jednoznacznego zidentyfikowania części zamiennej lub czynności remontowej dopuszcza się możliwość rezygnacji z opisu przy pomocy nr rysunku i indeksu czynności remontowej</w:t>
      </w:r>
      <w:r>
        <w:rPr>
          <w:sz w:val="22"/>
          <w:szCs w:val="22"/>
        </w:rPr>
        <w:t>,</w:t>
      </w:r>
    </w:p>
    <w:p w14:paraId="0058D4AF" w14:textId="12C8B5F8" w:rsidR="00A60415" w:rsidRDefault="00A60415" w:rsidP="00EB0ABD">
      <w:pPr>
        <w:pStyle w:val="Tekstpodstawowy"/>
        <w:spacing w:after="0"/>
        <w:ind w:left="284"/>
        <w:jc w:val="both"/>
        <w:rPr>
          <w:sz w:val="22"/>
          <w:szCs w:val="22"/>
        </w:rPr>
      </w:pPr>
      <w:r w:rsidRPr="0012331D">
        <w:rPr>
          <w:b/>
          <w:bCs/>
          <w:sz w:val="22"/>
          <w:szCs w:val="22"/>
        </w:rPr>
        <w:t>Zamawiający pod rygorem odrzucenia oferty wymaga wyceny przez wykonawców wszystkich pozycji cennikowych zawartych w załączniku 2a do SWZ.</w:t>
      </w:r>
      <w:r>
        <w:rPr>
          <w:sz w:val="22"/>
          <w:szCs w:val="22"/>
        </w:rPr>
        <w:t xml:space="preserve"> W przypadku pozycji cennikowych zawartych w </w:t>
      </w:r>
      <w:r w:rsidRPr="0012331D">
        <w:rPr>
          <w:b/>
          <w:bCs/>
          <w:sz w:val="22"/>
          <w:szCs w:val="22"/>
        </w:rPr>
        <w:t>załączniku 2b</w:t>
      </w:r>
      <w:r>
        <w:rPr>
          <w:sz w:val="22"/>
          <w:szCs w:val="22"/>
        </w:rPr>
        <w:t xml:space="preserve"> do SWZ</w:t>
      </w:r>
      <w:r w:rsidR="00455802">
        <w:rPr>
          <w:sz w:val="22"/>
          <w:szCs w:val="22"/>
        </w:rPr>
        <w:t xml:space="preserve"> (cennik nieobligatoryjny)</w:t>
      </w:r>
      <w:r>
        <w:rPr>
          <w:sz w:val="22"/>
          <w:szCs w:val="22"/>
        </w:rPr>
        <w:t>, brak wyceny pozycji cennikowej wskazanej przez zamawiającego w załączniku nr 2b do SWZ bez wskazania innej równoważnej, bądź zamiennej (np. wprowadzonej w związku z postępem technicznym) pozycji będzie podstawą do uznania przez Zamawiającego na etapie postępowania wykonawczego, że pozycje te nie są istotne i wykonawca uwzględnił je w cenie remontu podstawowego.</w:t>
      </w:r>
    </w:p>
    <w:p w14:paraId="29DFC94F" w14:textId="3FA43EDE" w:rsidR="000A293D" w:rsidRPr="0012331D" w:rsidRDefault="000A293D" w:rsidP="00071E27">
      <w:pPr>
        <w:pStyle w:val="Akapitzlist"/>
        <w:numPr>
          <w:ilvl w:val="0"/>
          <w:numId w:val="102"/>
        </w:numPr>
        <w:jc w:val="both"/>
        <w:rPr>
          <w:bCs/>
          <w:sz w:val="22"/>
          <w:szCs w:val="22"/>
        </w:rPr>
      </w:pPr>
      <w:r w:rsidRPr="00A63EFC">
        <w:rPr>
          <w:bCs/>
          <w:sz w:val="22"/>
          <w:szCs w:val="22"/>
        </w:rPr>
        <w:t>Zobowiązania podmiot</w:t>
      </w:r>
      <w:r w:rsidR="004674A4" w:rsidRPr="00A63EFC">
        <w:rPr>
          <w:bCs/>
          <w:sz w:val="22"/>
          <w:szCs w:val="22"/>
        </w:rPr>
        <w:t>u</w:t>
      </w:r>
      <w:r w:rsidRPr="00A63EFC">
        <w:rPr>
          <w:bCs/>
          <w:sz w:val="22"/>
          <w:szCs w:val="22"/>
        </w:rPr>
        <w:t xml:space="preserve"> udostępni</w:t>
      </w:r>
      <w:r w:rsidR="004674A4" w:rsidRPr="00A63EFC">
        <w:rPr>
          <w:bCs/>
          <w:sz w:val="22"/>
          <w:szCs w:val="22"/>
        </w:rPr>
        <w:t>ającego</w:t>
      </w:r>
      <w:r w:rsidRPr="00A63EFC">
        <w:rPr>
          <w:bCs/>
          <w:sz w:val="22"/>
          <w:szCs w:val="22"/>
        </w:rPr>
        <w:t xml:space="preserve"> zasob</w:t>
      </w:r>
      <w:r w:rsidR="004674A4" w:rsidRPr="00A63EFC">
        <w:rPr>
          <w:bCs/>
          <w:sz w:val="22"/>
          <w:szCs w:val="22"/>
        </w:rPr>
        <w:t>y</w:t>
      </w:r>
      <w:r w:rsidR="007D6C99" w:rsidRPr="00A63EFC">
        <w:rPr>
          <w:bCs/>
          <w:sz w:val="22"/>
          <w:szCs w:val="22"/>
        </w:rPr>
        <w:t xml:space="preserve"> do oddania wykonawcy do dyspozycji zasobów niezbędnych do realizacji zamówienia,</w:t>
      </w:r>
      <w:r w:rsidRPr="00A63EFC">
        <w:rPr>
          <w:bCs/>
          <w:sz w:val="22"/>
          <w:szCs w:val="22"/>
        </w:rPr>
        <w:t xml:space="preserve"> o ile </w:t>
      </w:r>
      <w:r w:rsidR="005A0239" w:rsidRPr="00A63EFC">
        <w:rPr>
          <w:bCs/>
          <w:sz w:val="22"/>
          <w:szCs w:val="22"/>
        </w:rPr>
        <w:t>w</w:t>
      </w:r>
      <w:r w:rsidRPr="00A63EFC">
        <w:rPr>
          <w:bCs/>
          <w:sz w:val="22"/>
          <w:szCs w:val="22"/>
        </w:rPr>
        <w:t>ykonawca polega na takich zasobach w</w:t>
      </w:r>
      <w:r w:rsidR="00A22277">
        <w:rPr>
          <w:bCs/>
          <w:sz w:val="22"/>
          <w:szCs w:val="22"/>
        </w:rPr>
        <w:t> </w:t>
      </w:r>
      <w:r w:rsidRPr="00A63EFC">
        <w:rPr>
          <w:bCs/>
          <w:sz w:val="22"/>
          <w:szCs w:val="22"/>
        </w:rPr>
        <w:t>celu wykazania</w:t>
      </w:r>
      <w:r w:rsidRPr="00F704F6">
        <w:rPr>
          <w:bCs/>
          <w:sz w:val="22"/>
          <w:szCs w:val="22"/>
        </w:rPr>
        <w:t xml:space="preserve"> spełnienia warunków</w:t>
      </w:r>
      <w:r w:rsidR="00716043">
        <w:rPr>
          <w:bCs/>
          <w:sz w:val="22"/>
          <w:szCs w:val="22"/>
        </w:rPr>
        <w:t xml:space="preserve"> </w:t>
      </w:r>
      <w:r w:rsidR="00716043" w:rsidRPr="0012331D">
        <w:rPr>
          <w:bCs/>
          <w:sz w:val="22"/>
          <w:szCs w:val="22"/>
        </w:rPr>
        <w:t xml:space="preserve">zgodnie </w:t>
      </w:r>
      <w:r w:rsidR="00716043" w:rsidRPr="00A22277">
        <w:rPr>
          <w:bCs/>
          <w:sz w:val="22"/>
          <w:szCs w:val="22"/>
        </w:rPr>
        <w:t xml:space="preserve">z </w:t>
      </w:r>
      <w:r w:rsidR="00716043" w:rsidRPr="00A22277">
        <w:rPr>
          <w:b/>
          <w:sz w:val="22"/>
          <w:szCs w:val="22"/>
        </w:rPr>
        <w:t>załącznikiem nr 3.3. do SWZ</w:t>
      </w:r>
      <w:r w:rsidR="00873A0D" w:rsidRPr="0012331D">
        <w:rPr>
          <w:bCs/>
          <w:sz w:val="22"/>
          <w:szCs w:val="22"/>
        </w:rPr>
        <w:t>,</w:t>
      </w:r>
      <w:r w:rsidR="00E90E7B" w:rsidRPr="0012331D">
        <w:rPr>
          <w:bCs/>
          <w:sz w:val="22"/>
          <w:szCs w:val="22"/>
        </w:rPr>
        <w:t xml:space="preserve"> </w:t>
      </w:r>
    </w:p>
    <w:p w14:paraId="093A9D7D" w14:textId="00E0163D" w:rsidR="000A293D" w:rsidRPr="00F704F6" w:rsidRDefault="000A293D" w:rsidP="00071E27">
      <w:pPr>
        <w:pStyle w:val="Akapitzlist"/>
        <w:numPr>
          <w:ilvl w:val="0"/>
          <w:numId w:val="102"/>
        </w:numPr>
        <w:jc w:val="both"/>
        <w:rPr>
          <w:bCs/>
          <w:sz w:val="22"/>
          <w:szCs w:val="22"/>
        </w:rPr>
      </w:pPr>
      <w:r w:rsidRPr="00F704F6">
        <w:rPr>
          <w:bCs/>
          <w:sz w:val="22"/>
          <w:szCs w:val="22"/>
        </w:rPr>
        <w:t>Dokument</w:t>
      </w:r>
      <w:r w:rsidR="00D0729E" w:rsidRPr="00F704F6">
        <w:rPr>
          <w:bCs/>
          <w:sz w:val="22"/>
          <w:szCs w:val="22"/>
        </w:rPr>
        <w:t>u</w:t>
      </w:r>
      <w:r w:rsidR="00210345" w:rsidRPr="00F704F6">
        <w:rPr>
          <w:bCs/>
          <w:sz w:val="22"/>
          <w:szCs w:val="22"/>
        </w:rPr>
        <w:t xml:space="preserve"> potwierdzającego</w:t>
      </w:r>
      <w:r w:rsidRPr="00F704F6">
        <w:rPr>
          <w:bCs/>
          <w:sz w:val="22"/>
          <w:szCs w:val="22"/>
        </w:rPr>
        <w:t xml:space="preserve"> zasady reprezentacji wykonawcy</w:t>
      </w:r>
      <w:r w:rsidR="00D0729E" w:rsidRPr="00F704F6">
        <w:rPr>
          <w:bCs/>
          <w:sz w:val="22"/>
          <w:szCs w:val="22"/>
        </w:rPr>
        <w:t>,</w:t>
      </w:r>
      <w:r w:rsidR="00EB3858" w:rsidRPr="00F704F6">
        <w:rPr>
          <w:bCs/>
          <w:sz w:val="22"/>
          <w:szCs w:val="22"/>
        </w:rPr>
        <w:t xml:space="preserve"> Zamawiający nie wymaga złożenia tego dokumentu o ile</w:t>
      </w:r>
      <w:r w:rsidRPr="00F704F6">
        <w:rPr>
          <w:bCs/>
          <w:sz w:val="22"/>
          <w:szCs w:val="22"/>
        </w:rPr>
        <w:t xml:space="preserve"> jest on dostępny w publicznych, otwartych bezpłatnych elektronicznych bazach danych</w:t>
      </w:r>
      <w:r w:rsidR="00210345" w:rsidRPr="00F704F6">
        <w:rPr>
          <w:bCs/>
          <w:sz w:val="22"/>
          <w:szCs w:val="22"/>
        </w:rPr>
        <w:t xml:space="preserve"> (wskazanych przez wykonawcę w ofercie)</w:t>
      </w:r>
      <w:r w:rsidRPr="00F704F6">
        <w:rPr>
          <w:bCs/>
          <w:sz w:val="22"/>
          <w:szCs w:val="22"/>
        </w:rPr>
        <w:t>.</w:t>
      </w:r>
      <w:r w:rsidR="00EB3858" w:rsidRPr="00F704F6">
        <w:rPr>
          <w:bCs/>
          <w:sz w:val="22"/>
          <w:szCs w:val="22"/>
        </w:rPr>
        <w:t xml:space="preserve"> </w:t>
      </w:r>
      <w:r w:rsidRPr="00F704F6">
        <w:rPr>
          <w:bCs/>
          <w:sz w:val="22"/>
          <w:szCs w:val="22"/>
        </w:rPr>
        <w:t>W przypadku wskazania bazy danych, w której dokumenty są dostępne w innym języku niż polski, Zamawiający może po ich pobraniu wezwać Wykonawcę do przedstawienia tłumaczenia dokumentu na język polski</w:t>
      </w:r>
      <w:r w:rsidR="00775E5A" w:rsidRPr="00F704F6">
        <w:rPr>
          <w:bCs/>
          <w:sz w:val="22"/>
          <w:szCs w:val="22"/>
        </w:rPr>
        <w:t>,</w:t>
      </w:r>
    </w:p>
    <w:p w14:paraId="28B88A52" w14:textId="4FB019D7" w:rsidR="000A293D" w:rsidRPr="00F704F6" w:rsidRDefault="000A293D" w:rsidP="00071E27">
      <w:pPr>
        <w:pStyle w:val="Akapitzlist"/>
        <w:numPr>
          <w:ilvl w:val="0"/>
          <w:numId w:val="102"/>
        </w:numPr>
        <w:jc w:val="both"/>
        <w:rPr>
          <w:bCs/>
          <w:sz w:val="22"/>
          <w:szCs w:val="22"/>
        </w:rPr>
      </w:pPr>
      <w:r w:rsidRPr="00F704F6">
        <w:rPr>
          <w:bCs/>
          <w:sz w:val="22"/>
          <w:szCs w:val="22"/>
        </w:rPr>
        <w:t>Pełnomocnictw</w:t>
      </w:r>
      <w:r w:rsidR="00873BE1" w:rsidRPr="00F704F6">
        <w:rPr>
          <w:bCs/>
          <w:sz w:val="22"/>
          <w:szCs w:val="22"/>
        </w:rPr>
        <w:t>a</w:t>
      </w:r>
      <w:r w:rsidR="00EB3858" w:rsidRPr="00F704F6">
        <w:rPr>
          <w:bCs/>
          <w:sz w:val="22"/>
          <w:szCs w:val="22"/>
        </w:rPr>
        <w:t xml:space="preserve"> wskazujące</w:t>
      </w:r>
      <w:r w:rsidR="00210345" w:rsidRPr="00F704F6">
        <w:rPr>
          <w:bCs/>
          <w:sz w:val="22"/>
          <w:szCs w:val="22"/>
        </w:rPr>
        <w:t>go</w:t>
      </w:r>
      <w:r w:rsidR="00EB3858" w:rsidRPr="00F704F6">
        <w:rPr>
          <w:bCs/>
          <w:sz w:val="22"/>
          <w:szCs w:val="22"/>
        </w:rPr>
        <w:t xml:space="preserve"> pełnomocnika wykonawców występujących wspólnie</w:t>
      </w:r>
      <w:r w:rsidR="00775E5A" w:rsidRPr="00F704F6">
        <w:rPr>
          <w:bCs/>
          <w:sz w:val="22"/>
          <w:szCs w:val="22"/>
        </w:rPr>
        <w:t xml:space="preserve"> (w</w:t>
      </w:r>
      <w:r w:rsidR="00A22277">
        <w:rPr>
          <w:bCs/>
          <w:sz w:val="22"/>
          <w:szCs w:val="22"/>
        </w:rPr>
        <w:t> </w:t>
      </w:r>
      <w:r w:rsidR="00775E5A" w:rsidRPr="00F704F6">
        <w:rPr>
          <w:bCs/>
          <w:sz w:val="22"/>
          <w:szCs w:val="22"/>
        </w:rPr>
        <w:t xml:space="preserve">wypadku złożenia oferty przez </w:t>
      </w:r>
      <w:r w:rsidR="00210345" w:rsidRPr="00F704F6">
        <w:rPr>
          <w:bCs/>
          <w:sz w:val="22"/>
          <w:szCs w:val="22"/>
        </w:rPr>
        <w:t>konsorcjum</w:t>
      </w:r>
      <w:r w:rsidR="00775E5A" w:rsidRPr="00F704F6">
        <w:rPr>
          <w:bCs/>
          <w:sz w:val="22"/>
          <w:szCs w:val="22"/>
        </w:rPr>
        <w:t>),</w:t>
      </w:r>
    </w:p>
    <w:p w14:paraId="4A9F3152" w14:textId="77777777" w:rsidR="00775E5A" w:rsidRPr="00F704F6" w:rsidRDefault="00775E5A" w:rsidP="00071E27">
      <w:pPr>
        <w:pStyle w:val="Akapitzlist"/>
        <w:numPr>
          <w:ilvl w:val="0"/>
          <w:numId w:val="102"/>
        </w:numPr>
        <w:jc w:val="both"/>
        <w:rPr>
          <w:bCs/>
          <w:sz w:val="22"/>
          <w:szCs w:val="22"/>
        </w:rPr>
      </w:pPr>
      <w:r w:rsidRPr="00F704F6">
        <w:rPr>
          <w:bCs/>
          <w:sz w:val="22"/>
          <w:szCs w:val="22"/>
        </w:rPr>
        <w:t>Pełnomocnictw</w:t>
      </w:r>
      <w:r w:rsidR="00873BE1" w:rsidRPr="00F704F6">
        <w:rPr>
          <w:bCs/>
          <w:sz w:val="22"/>
          <w:szCs w:val="22"/>
        </w:rPr>
        <w:t>a</w:t>
      </w:r>
      <w:r w:rsidRPr="00F704F6">
        <w:rPr>
          <w:bCs/>
          <w:sz w:val="22"/>
          <w:szCs w:val="22"/>
        </w:rPr>
        <w:t xml:space="preserve"> do podpisania oferty (w przypadku posługiwania się </w:t>
      </w:r>
      <w:r w:rsidR="00473C39" w:rsidRPr="00F704F6">
        <w:rPr>
          <w:bCs/>
          <w:sz w:val="22"/>
          <w:szCs w:val="22"/>
        </w:rPr>
        <w:t>pełnomocnikiem</w:t>
      </w:r>
      <w:r w:rsidRPr="00F704F6">
        <w:rPr>
          <w:bCs/>
          <w:sz w:val="22"/>
          <w:szCs w:val="22"/>
        </w:rPr>
        <w:t>),</w:t>
      </w:r>
    </w:p>
    <w:p w14:paraId="58340635" w14:textId="77777777" w:rsidR="00EF20B7" w:rsidRPr="0012331D" w:rsidRDefault="000A293D" w:rsidP="00071E27">
      <w:pPr>
        <w:pStyle w:val="Akapitzlist"/>
        <w:numPr>
          <w:ilvl w:val="0"/>
          <w:numId w:val="102"/>
        </w:numPr>
        <w:jc w:val="both"/>
        <w:rPr>
          <w:bCs/>
          <w:sz w:val="22"/>
          <w:szCs w:val="22"/>
        </w:rPr>
      </w:pPr>
      <w:r w:rsidRPr="00F704F6">
        <w:rPr>
          <w:bCs/>
          <w:sz w:val="22"/>
          <w:szCs w:val="22"/>
        </w:rPr>
        <w:lastRenderedPageBreak/>
        <w:t>Informacj</w:t>
      </w:r>
      <w:r w:rsidR="00873BE1" w:rsidRPr="00F704F6">
        <w:rPr>
          <w:bCs/>
          <w:sz w:val="22"/>
          <w:szCs w:val="22"/>
        </w:rPr>
        <w:t>i</w:t>
      </w:r>
      <w:r w:rsidRPr="00F704F6">
        <w:rPr>
          <w:bCs/>
          <w:sz w:val="22"/>
          <w:szCs w:val="22"/>
        </w:rPr>
        <w:t xml:space="preserve"> o częściach zamówienia, które Wykonawca zamierza powierzyć do realizacji podwykonawcom</w:t>
      </w:r>
      <w:r w:rsidR="00775E5A" w:rsidRPr="00F704F6">
        <w:rPr>
          <w:bCs/>
          <w:sz w:val="22"/>
          <w:szCs w:val="22"/>
        </w:rPr>
        <w:t xml:space="preserve"> sporządzoną zgodnie z </w:t>
      </w:r>
      <w:r w:rsidR="00775E5A" w:rsidRPr="00A22277">
        <w:rPr>
          <w:b/>
          <w:sz w:val="22"/>
          <w:szCs w:val="22"/>
        </w:rPr>
        <w:t xml:space="preserve">Załącznikiem nr </w:t>
      </w:r>
      <w:r w:rsidR="0078720F" w:rsidRPr="00A22277">
        <w:rPr>
          <w:b/>
          <w:sz w:val="22"/>
          <w:szCs w:val="22"/>
        </w:rPr>
        <w:t>3.1</w:t>
      </w:r>
      <w:r w:rsidR="00775E5A" w:rsidRPr="00A22277">
        <w:rPr>
          <w:b/>
          <w:sz w:val="22"/>
          <w:szCs w:val="22"/>
        </w:rPr>
        <w:t xml:space="preserve"> do SWZ</w:t>
      </w:r>
    </w:p>
    <w:p w14:paraId="5EDEFCEA" w14:textId="65A6A565" w:rsidR="00112973" w:rsidRPr="0012331D" w:rsidRDefault="00112973" w:rsidP="00071E27">
      <w:pPr>
        <w:pStyle w:val="Akapitzlist"/>
        <w:numPr>
          <w:ilvl w:val="0"/>
          <w:numId w:val="102"/>
        </w:numPr>
        <w:jc w:val="both"/>
        <w:rPr>
          <w:bCs/>
          <w:sz w:val="22"/>
          <w:szCs w:val="22"/>
        </w:rPr>
      </w:pPr>
      <w:r w:rsidRPr="00F704F6">
        <w:rPr>
          <w:bCs/>
          <w:sz w:val="22"/>
          <w:szCs w:val="22"/>
        </w:rPr>
        <w:t>Informacji o powstaniu u zamawiającego obowiązku podatkowego zgodnie z ustawą z</w:t>
      </w:r>
      <w:r w:rsidR="00A22277">
        <w:rPr>
          <w:bCs/>
          <w:sz w:val="22"/>
          <w:szCs w:val="22"/>
        </w:rPr>
        <w:t> </w:t>
      </w:r>
      <w:r w:rsidRPr="00F704F6">
        <w:rPr>
          <w:bCs/>
          <w:sz w:val="22"/>
          <w:szCs w:val="22"/>
        </w:rPr>
        <w:t xml:space="preserve">11.03.2004r. o </w:t>
      </w:r>
      <w:r w:rsidRPr="00980934">
        <w:rPr>
          <w:bCs/>
          <w:sz w:val="22"/>
          <w:szCs w:val="22"/>
        </w:rPr>
        <w:t>podatku od towarów i usług (jeżeli dotyczy)</w:t>
      </w:r>
      <w:r w:rsidR="0078720F" w:rsidRPr="00980934">
        <w:rPr>
          <w:bCs/>
          <w:sz w:val="22"/>
          <w:szCs w:val="22"/>
        </w:rPr>
        <w:t xml:space="preserve">. Wzór informacji </w:t>
      </w:r>
      <w:r w:rsidR="0078720F" w:rsidRPr="0012331D">
        <w:rPr>
          <w:bCs/>
          <w:sz w:val="22"/>
          <w:szCs w:val="22"/>
        </w:rPr>
        <w:t xml:space="preserve">stanowi </w:t>
      </w:r>
      <w:r w:rsidR="0078720F" w:rsidRPr="00A22277">
        <w:rPr>
          <w:b/>
          <w:sz w:val="22"/>
          <w:szCs w:val="22"/>
        </w:rPr>
        <w:t>Załącznik nr 3.2 do SWZ</w:t>
      </w:r>
      <w:r w:rsidR="0078720F" w:rsidRPr="0012331D">
        <w:rPr>
          <w:bCs/>
          <w:sz w:val="22"/>
          <w:szCs w:val="22"/>
        </w:rPr>
        <w:t>.</w:t>
      </w:r>
    </w:p>
    <w:p w14:paraId="4C5EC236" w14:textId="7C56BA24" w:rsidR="0096793D" w:rsidRPr="0012331D" w:rsidRDefault="0096793D" w:rsidP="00071E27">
      <w:pPr>
        <w:pStyle w:val="Akapitzlist"/>
        <w:numPr>
          <w:ilvl w:val="0"/>
          <w:numId w:val="102"/>
        </w:numPr>
        <w:jc w:val="both"/>
        <w:rPr>
          <w:bCs/>
          <w:sz w:val="22"/>
          <w:szCs w:val="22"/>
        </w:rPr>
      </w:pPr>
      <w:bookmarkStart w:id="28" w:name="_Hlk107654846"/>
      <w:r w:rsidRPr="0012331D">
        <w:rPr>
          <w:bCs/>
          <w:sz w:val="22"/>
          <w:szCs w:val="22"/>
        </w:rPr>
        <w:t>Przedmiotowych środków dowodowych – jeżeli są wymagane w SWZ.</w:t>
      </w:r>
    </w:p>
    <w:bookmarkEnd w:id="28"/>
    <w:p w14:paraId="4312CD06" w14:textId="293B78B9" w:rsidR="000C279C" w:rsidRPr="0012331D" w:rsidRDefault="00980934" w:rsidP="00071E27">
      <w:pPr>
        <w:pStyle w:val="Akapitzlist"/>
        <w:numPr>
          <w:ilvl w:val="0"/>
          <w:numId w:val="102"/>
        </w:numPr>
        <w:jc w:val="both"/>
        <w:rPr>
          <w:bCs/>
          <w:sz w:val="22"/>
          <w:szCs w:val="22"/>
        </w:rPr>
      </w:pPr>
      <w:r w:rsidRPr="00980934">
        <w:rPr>
          <w:bCs/>
          <w:sz w:val="22"/>
          <w:szCs w:val="22"/>
        </w:rPr>
        <w:t>Oświadczenie o kategorii przedsiębiorstwa wynikające z obowiązku art. 81 ustawy Prawo zamówień publicznych.</w:t>
      </w:r>
      <w:r w:rsidR="000C279C" w:rsidRPr="00980934">
        <w:rPr>
          <w:bCs/>
          <w:sz w:val="22"/>
          <w:szCs w:val="22"/>
        </w:rPr>
        <w:t xml:space="preserve"> Wzór oświadczenia </w:t>
      </w:r>
      <w:r w:rsidR="000C279C" w:rsidRPr="0012331D">
        <w:rPr>
          <w:bCs/>
          <w:sz w:val="22"/>
          <w:szCs w:val="22"/>
        </w:rPr>
        <w:t xml:space="preserve">stanowi </w:t>
      </w:r>
      <w:r w:rsidR="000C279C" w:rsidRPr="00A22277">
        <w:rPr>
          <w:b/>
          <w:sz w:val="22"/>
          <w:szCs w:val="22"/>
        </w:rPr>
        <w:t>Załącznik nr 3.4 do SWZ</w:t>
      </w:r>
      <w:r w:rsidR="000C279C" w:rsidRPr="0012331D">
        <w:rPr>
          <w:bCs/>
          <w:sz w:val="22"/>
          <w:szCs w:val="22"/>
        </w:rPr>
        <w:t>.</w:t>
      </w:r>
    </w:p>
    <w:p w14:paraId="0BA13B1D" w14:textId="77777777" w:rsidR="00210345" w:rsidRPr="00F704F6" w:rsidRDefault="00210345" w:rsidP="00A22277">
      <w:pPr>
        <w:pStyle w:val="Akapitzlist"/>
        <w:numPr>
          <w:ilvl w:val="0"/>
          <w:numId w:val="7"/>
        </w:numPr>
        <w:contextualSpacing w:val="0"/>
        <w:jc w:val="both"/>
        <w:rPr>
          <w:bCs/>
          <w:sz w:val="22"/>
          <w:szCs w:val="22"/>
        </w:rPr>
      </w:pPr>
      <w:r w:rsidRPr="00F704F6">
        <w:rPr>
          <w:bCs/>
          <w:sz w:val="22"/>
          <w:szCs w:val="22"/>
        </w:rPr>
        <w:t>Zobowiązanie podmiotu udostępniającego, pełnomocnictwa lub przedmiotowe środki dowodowe</w:t>
      </w:r>
      <w:r w:rsidRPr="00F704F6">
        <w:rPr>
          <w:sz w:val="22"/>
          <w:szCs w:val="22"/>
        </w:rPr>
        <w:t xml:space="preserve"> </w:t>
      </w:r>
      <w:r w:rsidRPr="00F704F6">
        <w:rPr>
          <w:bCs/>
          <w:sz w:val="22"/>
          <w:szCs w:val="22"/>
        </w:rPr>
        <w:t xml:space="preserve">powinny być złożone zgodnie z przepisami </w:t>
      </w:r>
      <w:r w:rsidRPr="00F704F6">
        <w:rPr>
          <w:bCs/>
          <w:i/>
          <w:sz w:val="22"/>
          <w:szCs w:val="22"/>
        </w:rPr>
        <w:t xml:space="preserve">Rozporządzenia z dnia </w:t>
      </w:r>
      <w:r w:rsidR="00260371" w:rsidRPr="00F704F6">
        <w:rPr>
          <w:bCs/>
          <w:i/>
          <w:sz w:val="22"/>
          <w:szCs w:val="22"/>
        </w:rPr>
        <w:t>30 grudnia 2020 r.</w:t>
      </w:r>
      <w:r w:rsidRPr="00F704F6">
        <w:rPr>
          <w:bCs/>
          <w:i/>
          <w:sz w:val="22"/>
          <w:szCs w:val="22"/>
        </w:rPr>
        <w:t xml:space="preserve"> w sprawie sposobu sporządzania i przekazywania informacji oraz wymagań technicznych dla dokumentów elektronicznych oraz środków komunikacji elektronicznej w postępowaniu o udzielenie zamówienia publicznego lub konkursie</w:t>
      </w:r>
      <w:r w:rsidRPr="00F704F6">
        <w:rPr>
          <w:bCs/>
          <w:sz w:val="22"/>
          <w:szCs w:val="22"/>
        </w:rPr>
        <w:t xml:space="preserve"> </w:t>
      </w:r>
      <w:proofErr w:type="spellStart"/>
      <w:r w:rsidRPr="00F704F6">
        <w:rPr>
          <w:bCs/>
          <w:sz w:val="22"/>
          <w:szCs w:val="22"/>
        </w:rPr>
        <w:t>tj</w:t>
      </w:r>
      <w:proofErr w:type="spellEnd"/>
      <w:r w:rsidRPr="00F704F6">
        <w:rPr>
          <w:bCs/>
          <w:sz w:val="22"/>
          <w:szCs w:val="22"/>
        </w:rPr>
        <w:t>:</w:t>
      </w:r>
    </w:p>
    <w:p w14:paraId="4365849A" w14:textId="77777777" w:rsidR="00210345" w:rsidRPr="00F704F6" w:rsidRDefault="00210345" w:rsidP="00AC49CD">
      <w:pPr>
        <w:pStyle w:val="Tekstpodstawowy"/>
        <w:numPr>
          <w:ilvl w:val="1"/>
          <w:numId w:val="47"/>
        </w:numPr>
        <w:spacing w:after="0"/>
        <w:jc w:val="both"/>
        <w:rPr>
          <w:bCs/>
          <w:sz w:val="22"/>
          <w:szCs w:val="22"/>
        </w:rPr>
      </w:pPr>
      <w:r w:rsidRPr="00F704F6">
        <w:rPr>
          <w:bCs/>
          <w:sz w:val="22"/>
          <w:szCs w:val="22"/>
        </w:rPr>
        <w:t xml:space="preserve">Jeżeli dokument został wystawiony przez </w:t>
      </w:r>
      <w:r w:rsidR="00260371" w:rsidRPr="00F704F6">
        <w:rPr>
          <w:bCs/>
          <w:sz w:val="22"/>
          <w:szCs w:val="22"/>
        </w:rPr>
        <w:t>podmiot upoważniony</w:t>
      </w:r>
      <w:r w:rsidRPr="00F704F6">
        <w:rPr>
          <w:bCs/>
          <w:sz w:val="22"/>
          <w:szCs w:val="22"/>
        </w:rPr>
        <w:t xml:space="preserve"> </w:t>
      </w:r>
      <w:r w:rsidR="00260371" w:rsidRPr="00F704F6">
        <w:rPr>
          <w:bCs/>
          <w:sz w:val="22"/>
          <w:szCs w:val="22"/>
        </w:rPr>
        <w:t xml:space="preserve">(np. </w:t>
      </w:r>
      <w:r w:rsidRPr="00F704F6">
        <w:rPr>
          <w:bCs/>
          <w:sz w:val="22"/>
          <w:szCs w:val="22"/>
        </w:rPr>
        <w:t>organ administracyjny lub sądowy</w:t>
      </w:r>
      <w:r w:rsidR="00260371" w:rsidRPr="00F704F6">
        <w:rPr>
          <w:bCs/>
          <w:sz w:val="22"/>
          <w:szCs w:val="22"/>
        </w:rPr>
        <w:t>)</w:t>
      </w:r>
      <w:r w:rsidRPr="00F704F6">
        <w:rPr>
          <w:bCs/>
          <w:sz w:val="22"/>
          <w:szCs w:val="22"/>
        </w:rPr>
        <w:t xml:space="preserve"> jako dokument elektroniczny – wykonawca przekazuje ten dokument,</w:t>
      </w:r>
    </w:p>
    <w:p w14:paraId="289CE336" w14:textId="7A9E7444" w:rsidR="00210345" w:rsidRPr="00F704F6" w:rsidRDefault="00210345" w:rsidP="00AC49CD">
      <w:pPr>
        <w:pStyle w:val="Tekstpodstawowy"/>
        <w:numPr>
          <w:ilvl w:val="1"/>
          <w:numId w:val="47"/>
        </w:numPr>
        <w:tabs>
          <w:tab w:val="clear" w:pos="720"/>
        </w:tabs>
        <w:spacing w:after="0"/>
        <w:ind w:left="709"/>
        <w:jc w:val="both"/>
        <w:rPr>
          <w:bCs/>
          <w:sz w:val="22"/>
          <w:szCs w:val="22"/>
        </w:rPr>
      </w:pPr>
      <w:r w:rsidRPr="00F704F6">
        <w:rPr>
          <w:bCs/>
          <w:sz w:val="22"/>
          <w:szCs w:val="22"/>
        </w:rPr>
        <w:t xml:space="preserve">Jeżeli dokument został wystawiony przez </w:t>
      </w:r>
      <w:r w:rsidR="00260371" w:rsidRPr="00F704F6">
        <w:rPr>
          <w:bCs/>
          <w:sz w:val="22"/>
          <w:szCs w:val="22"/>
        </w:rPr>
        <w:t xml:space="preserve">podmiot upoważniony (np. </w:t>
      </w:r>
      <w:r w:rsidRPr="00F704F6">
        <w:rPr>
          <w:bCs/>
          <w:sz w:val="22"/>
          <w:szCs w:val="22"/>
        </w:rPr>
        <w:t>organ administracyjny lub sądowy</w:t>
      </w:r>
      <w:r w:rsidR="00260371" w:rsidRPr="00F704F6">
        <w:rPr>
          <w:bCs/>
          <w:sz w:val="22"/>
          <w:szCs w:val="22"/>
        </w:rPr>
        <w:t>)</w:t>
      </w:r>
      <w:r w:rsidRPr="00F704F6">
        <w:rPr>
          <w:bCs/>
          <w:sz w:val="22"/>
          <w:szCs w:val="22"/>
        </w:rPr>
        <w:t xml:space="preserve"> jako dokument papierowy – wykonawca przekazuje elektroniczną kopię dokumentu poświadczoną za zgodność z oryginałem,</w:t>
      </w:r>
    </w:p>
    <w:p w14:paraId="25C54B3C" w14:textId="77777777" w:rsidR="00210345" w:rsidRPr="00F704F6" w:rsidRDefault="00210345" w:rsidP="00AC49CD">
      <w:pPr>
        <w:pStyle w:val="Tekstpodstawowy"/>
        <w:numPr>
          <w:ilvl w:val="1"/>
          <w:numId w:val="47"/>
        </w:numPr>
        <w:spacing w:after="0"/>
        <w:jc w:val="both"/>
        <w:rPr>
          <w:bCs/>
          <w:sz w:val="22"/>
          <w:szCs w:val="22"/>
        </w:rPr>
      </w:pPr>
      <w:r w:rsidRPr="00F704F6">
        <w:rPr>
          <w:bCs/>
          <w:sz w:val="22"/>
          <w:szCs w:val="22"/>
        </w:rPr>
        <w:t xml:space="preserve">Jeżeli dokument został wystawiony przez inny podmiot (np. podmiot </w:t>
      </w:r>
      <w:r w:rsidR="00260371" w:rsidRPr="00F704F6">
        <w:rPr>
          <w:bCs/>
          <w:sz w:val="22"/>
          <w:szCs w:val="22"/>
        </w:rPr>
        <w:t>udostępniający zasoby, mocodawca</w:t>
      </w:r>
      <w:r w:rsidRPr="00F704F6">
        <w:rPr>
          <w:bCs/>
          <w:sz w:val="22"/>
          <w:szCs w:val="22"/>
        </w:rPr>
        <w:t>) w formie elektronicznej z podpisem elektronicznym kwalifikowanym – przekazuje się ten dokument,</w:t>
      </w:r>
    </w:p>
    <w:p w14:paraId="1CE4149E" w14:textId="77777777" w:rsidR="00210345" w:rsidRPr="00F704F6" w:rsidRDefault="00210345" w:rsidP="00AC49CD">
      <w:pPr>
        <w:pStyle w:val="Tekstpodstawowy"/>
        <w:numPr>
          <w:ilvl w:val="1"/>
          <w:numId w:val="47"/>
        </w:numPr>
        <w:spacing w:after="0"/>
        <w:jc w:val="both"/>
        <w:rPr>
          <w:bCs/>
          <w:sz w:val="22"/>
          <w:szCs w:val="22"/>
        </w:rPr>
      </w:pPr>
      <w:r w:rsidRPr="00F704F6">
        <w:rPr>
          <w:bCs/>
          <w:sz w:val="22"/>
          <w:szCs w:val="22"/>
        </w:rPr>
        <w:t>Jeżeli dokument został wystawiony przez inny podmiot (np.</w:t>
      </w:r>
      <w:r w:rsidRPr="00F704F6">
        <w:rPr>
          <w:sz w:val="22"/>
          <w:szCs w:val="22"/>
        </w:rPr>
        <w:t xml:space="preserve"> </w:t>
      </w:r>
      <w:r w:rsidRPr="00F704F6">
        <w:rPr>
          <w:bCs/>
          <w:sz w:val="22"/>
          <w:szCs w:val="22"/>
        </w:rPr>
        <w:t xml:space="preserve">podmiot </w:t>
      </w:r>
      <w:r w:rsidR="00260371" w:rsidRPr="00F704F6">
        <w:rPr>
          <w:bCs/>
          <w:sz w:val="22"/>
          <w:szCs w:val="22"/>
        </w:rPr>
        <w:t>udostępniający zasoby, mocodawca</w:t>
      </w:r>
      <w:r w:rsidRPr="00F704F6">
        <w:rPr>
          <w:bCs/>
          <w:sz w:val="22"/>
          <w:szCs w:val="22"/>
        </w:rPr>
        <w:t>) jako dokument papierowy – wykonawca przekazuje elektroniczną kopię dokumentu poświadczoną za zgodność z oryginałem.</w:t>
      </w:r>
    </w:p>
    <w:p w14:paraId="74F7A060" w14:textId="262FF017" w:rsidR="00210345" w:rsidRPr="00F704F6" w:rsidRDefault="00210345" w:rsidP="00A22277">
      <w:pPr>
        <w:pStyle w:val="Akapitzlist"/>
        <w:numPr>
          <w:ilvl w:val="0"/>
          <w:numId w:val="7"/>
        </w:numPr>
        <w:contextualSpacing w:val="0"/>
        <w:jc w:val="both"/>
        <w:rPr>
          <w:bCs/>
          <w:sz w:val="22"/>
          <w:szCs w:val="22"/>
        </w:rPr>
      </w:pPr>
      <w:r w:rsidRPr="00F704F6">
        <w:rPr>
          <w:b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r w:rsidR="0096793D">
        <w:rPr>
          <w:bCs/>
          <w:sz w:val="22"/>
          <w:szCs w:val="22"/>
        </w:rPr>
        <w:br/>
      </w:r>
      <w:r w:rsidRPr="00F704F6">
        <w:rPr>
          <w:bCs/>
          <w:sz w:val="22"/>
          <w:szCs w:val="22"/>
        </w:rPr>
        <w:t>a w przypadku pełnomocnictwa poświadczenia dokonuje notariusz lub mocodawca.</w:t>
      </w:r>
    </w:p>
    <w:p w14:paraId="5AD07ECE" w14:textId="77777777" w:rsidR="00210345" w:rsidRPr="00F704F6" w:rsidRDefault="00210345" w:rsidP="00A22277">
      <w:pPr>
        <w:pStyle w:val="Akapitzlist"/>
        <w:numPr>
          <w:ilvl w:val="0"/>
          <w:numId w:val="7"/>
        </w:numPr>
        <w:contextualSpacing w:val="0"/>
        <w:jc w:val="both"/>
        <w:rPr>
          <w:bCs/>
          <w:sz w:val="22"/>
          <w:szCs w:val="22"/>
        </w:rPr>
      </w:pPr>
      <w:r w:rsidRPr="00F704F6">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B9D8F76" w14:textId="77777777" w:rsidR="00D009F4" w:rsidRPr="00F704F6" w:rsidRDefault="00D009F4" w:rsidP="00F704F6">
      <w:pPr>
        <w:jc w:val="both"/>
        <w:rPr>
          <w:bCs/>
          <w:sz w:val="22"/>
          <w:szCs w:val="22"/>
        </w:rPr>
      </w:pPr>
    </w:p>
    <w:p w14:paraId="3695678D" w14:textId="77777777" w:rsidR="00E018E8" w:rsidRPr="00804500" w:rsidRDefault="00E018E8" w:rsidP="00804500">
      <w:pPr>
        <w:spacing w:before="120" w:line="312" w:lineRule="auto"/>
        <w:jc w:val="both"/>
        <w:rPr>
          <w:b/>
          <w:sz w:val="24"/>
          <w:szCs w:val="24"/>
        </w:rPr>
      </w:pPr>
      <w:r w:rsidRPr="00804500">
        <w:rPr>
          <w:b/>
          <w:sz w:val="24"/>
          <w:szCs w:val="24"/>
        </w:rPr>
        <w:t>Sposób złożenia oferty</w:t>
      </w:r>
    </w:p>
    <w:p w14:paraId="1CB26338" w14:textId="73675E85" w:rsidR="00510E2E" w:rsidRPr="00F704F6" w:rsidRDefault="00113C7E" w:rsidP="00A22277">
      <w:pPr>
        <w:pStyle w:val="Akapitzlist"/>
        <w:numPr>
          <w:ilvl w:val="0"/>
          <w:numId w:val="7"/>
        </w:numPr>
        <w:contextualSpacing w:val="0"/>
        <w:jc w:val="both"/>
        <w:rPr>
          <w:bCs/>
          <w:sz w:val="22"/>
          <w:szCs w:val="22"/>
        </w:rPr>
      </w:pPr>
      <w:r w:rsidRPr="00F704F6">
        <w:rPr>
          <w:bCs/>
          <w:sz w:val="22"/>
          <w:szCs w:val="22"/>
        </w:rPr>
        <w:t>Formularz oferty oraz pozostałe dokumenty na nią się składające powinny być podpisane podpisem elektronicznym kwalifikowanym przez upoważnione osoby</w:t>
      </w:r>
      <w:r w:rsidR="00210345" w:rsidRPr="00F704F6">
        <w:rPr>
          <w:bCs/>
          <w:sz w:val="22"/>
          <w:szCs w:val="22"/>
        </w:rPr>
        <w:t xml:space="preserve"> (</w:t>
      </w:r>
      <w:r w:rsidR="00666CD7" w:rsidRPr="00F704F6">
        <w:rPr>
          <w:bCs/>
          <w:sz w:val="22"/>
          <w:szCs w:val="22"/>
        </w:rPr>
        <w:t xml:space="preserve">w tym z uwzględnieniem wskazanych powyżej wymagań dotyczących zobowiązania podmiotu udostępniającego, pełnomocnictw </w:t>
      </w:r>
      <w:r w:rsidR="00643161">
        <w:rPr>
          <w:bCs/>
          <w:sz w:val="22"/>
          <w:szCs w:val="22"/>
        </w:rPr>
        <w:br/>
      </w:r>
      <w:r w:rsidR="00666CD7" w:rsidRPr="00F704F6">
        <w:rPr>
          <w:bCs/>
          <w:sz w:val="22"/>
          <w:szCs w:val="22"/>
        </w:rPr>
        <w:t>lub przedmiotowych środków dowodowych)</w:t>
      </w:r>
      <w:r w:rsidR="00596FCD" w:rsidRPr="00F704F6">
        <w:rPr>
          <w:bCs/>
          <w:sz w:val="22"/>
          <w:szCs w:val="22"/>
        </w:rPr>
        <w:t xml:space="preserve">. </w:t>
      </w:r>
    </w:p>
    <w:p w14:paraId="02950A67" w14:textId="50E28636" w:rsidR="00510E2E" w:rsidRPr="00F704F6" w:rsidRDefault="00510E2E" w:rsidP="00A22277">
      <w:pPr>
        <w:pStyle w:val="Akapitzlist"/>
        <w:numPr>
          <w:ilvl w:val="0"/>
          <w:numId w:val="7"/>
        </w:numPr>
        <w:contextualSpacing w:val="0"/>
        <w:jc w:val="both"/>
        <w:rPr>
          <w:bCs/>
          <w:sz w:val="22"/>
          <w:szCs w:val="22"/>
        </w:rPr>
      </w:pPr>
      <w:r w:rsidRPr="00F704F6">
        <w:rPr>
          <w:bCs/>
          <w:sz w:val="22"/>
          <w:szCs w:val="22"/>
        </w:rPr>
        <w:t xml:space="preserve">Formularz ofertowy w wersji elektronicznej dostępny jest po kliknięciu na link zamieszczony na stronie internetowej w Profilu Nabywcy. Wymagania techniczne: komputer klasy PC z jednym </w:t>
      </w:r>
      <w:r w:rsidR="00643161">
        <w:rPr>
          <w:bCs/>
          <w:sz w:val="22"/>
          <w:szCs w:val="22"/>
        </w:rPr>
        <w:br/>
      </w:r>
      <w:r w:rsidRPr="00F704F6">
        <w:rPr>
          <w:bCs/>
          <w:sz w:val="22"/>
          <w:szCs w:val="22"/>
        </w:rPr>
        <w:t xml:space="preserve">z następujących systemów operacyjnych: Windows 7, Windows 8, Windows 10 (bez wsparcia dla Windows XP, Vista), przeglądarka internetowa z włączoną obsługą </w:t>
      </w:r>
      <w:proofErr w:type="spellStart"/>
      <w:r w:rsidRPr="00F704F6">
        <w:rPr>
          <w:bCs/>
          <w:sz w:val="22"/>
          <w:szCs w:val="22"/>
        </w:rPr>
        <w:t>javascript</w:t>
      </w:r>
      <w:proofErr w:type="spellEnd"/>
      <w:r w:rsidRPr="00F704F6">
        <w:rPr>
          <w:bCs/>
          <w:sz w:val="22"/>
          <w:szCs w:val="22"/>
        </w:rPr>
        <w:t xml:space="preserve">: Internet Explorer wersja 10 lub 11, Mozilla </w:t>
      </w:r>
      <w:proofErr w:type="spellStart"/>
      <w:r w:rsidRPr="00F704F6">
        <w:rPr>
          <w:bCs/>
          <w:sz w:val="22"/>
          <w:szCs w:val="22"/>
        </w:rPr>
        <w:t>Firefox</w:t>
      </w:r>
      <w:proofErr w:type="spellEnd"/>
      <w:r w:rsidRPr="00F704F6">
        <w:rPr>
          <w:bCs/>
          <w:sz w:val="22"/>
          <w:szCs w:val="22"/>
        </w:rPr>
        <w:t xml:space="preserve"> od wersji 50 (bez wsparcia dla wersji beta), zainstalowane darmowe oprogramowanie JAVA (JRE) – zgodnie z zaleceniami ze strony dostawcy Java, minimalna rozdzielczość ekranu wymagana do poprawnego wyświetlania 1366x786.</w:t>
      </w:r>
    </w:p>
    <w:p w14:paraId="4779CF78" w14:textId="046E935A" w:rsidR="00643161" w:rsidRPr="006C4101" w:rsidRDefault="00643161" w:rsidP="00A22277">
      <w:pPr>
        <w:pStyle w:val="Akapitzlist"/>
        <w:numPr>
          <w:ilvl w:val="0"/>
          <w:numId w:val="7"/>
        </w:numPr>
        <w:contextualSpacing w:val="0"/>
        <w:jc w:val="both"/>
        <w:rPr>
          <w:bCs/>
          <w:sz w:val="22"/>
          <w:szCs w:val="22"/>
        </w:rPr>
      </w:pPr>
      <w:bookmarkStart w:id="29" w:name="_Hlk107655096"/>
      <w:r w:rsidRPr="006C4101">
        <w:rPr>
          <w:bCs/>
          <w:sz w:val="22"/>
          <w:szCs w:val="22"/>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30" w:name="_Hlk106866889"/>
      <w:r w:rsidRPr="006C4101">
        <w:rPr>
          <w:bCs/>
          <w:sz w:val="22"/>
          <w:szCs w:val="22"/>
        </w:rPr>
        <w:t>w kontekście jej kompletności i zgodności</w:t>
      </w:r>
      <w:bookmarkEnd w:id="30"/>
      <w:r w:rsidRPr="006C4101">
        <w:rPr>
          <w:bCs/>
          <w:sz w:val="22"/>
          <w:szCs w:val="22"/>
        </w:rPr>
        <w:t xml:space="preserve">. </w:t>
      </w:r>
      <w:r w:rsidRPr="006C4101">
        <w:rPr>
          <w:bCs/>
          <w:sz w:val="22"/>
          <w:szCs w:val="22"/>
        </w:rPr>
        <w:br/>
        <w:t xml:space="preserve">Na platformie EFO oferta Wykonawcy zostanie oznaczona statusem: „nieaktualna” (złożona </w:t>
      </w:r>
      <w:r w:rsidRPr="006C4101">
        <w:rPr>
          <w:bCs/>
          <w:sz w:val="22"/>
          <w:szCs w:val="22"/>
        </w:rPr>
        <w:b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w:t>
      </w:r>
      <w:r w:rsidRPr="006C4101">
        <w:rPr>
          <w:bCs/>
          <w:sz w:val="22"/>
          <w:szCs w:val="22"/>
        </w:rPr>
        <w:lastRenderedPageBreak/>
        <w:t>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662088A5" w14:textId="77777777" w:rsidR="007F58E7" w:rsidRPr="006C4101" w:rsidRDefault="007F58E7" w:rsidP="00A22277">
      <w:pPr>
        <w:pStyle w:val="Akapitzlist"/>
        <w:numPr>
          <w:ilvl w:val="0"/>
          <w:numId w:val="7"/>
        </w:numPr>
        <w:contextualSpacing w:val="0"/>
        <w:jc w:val="both"/>
        <w:rPr>
          <w:bCs/>
          <w:sz w:val="22"/>
          <w:szCs w:val="22"/>
        </w:rPr>
      </w:pPr>
      <w:r w:rsidRPr="006C4101">
        <w:rPr>
          <w:bCs/>
          <w:sz w:val="22"/>
          <w:szCs w:val="22"/>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bookmarkEnd w:id="29"/>
    <w:p w14:paraId="232A30BE" w14:textId="2353EA89" w:rsidR="00A021EF" w:rsidRPr="00F704F6" w:rsidRDefault="00A021EF" w:rsidP="00A22277">
      <w:pPr>
        <w:pStyle w:val="Akapitzlist"/>
        <w:numPr>
          <w:ilvl w:val="0"/>
          <w:numId w:val="7"/>
        </w:numPr>
        <w:contextualSpacing w:val="0"/>
        <w:jc w:val="both"/>
        <w:rPr>
          <w:bCs/>
          <w:sz w:val="22"/>
          <w:szCs w:val="22"/>
        </w:rPr>
      </w:pPr>
      <w:r w:rsidRPr="00F704F6">
        <w:rPr>
          <w:bCs/>
          <w:sz w:val="22"/>
          <w:szCs w:val="22"/>
        </w:rPr>
        <w:t xml:space="preserve">Ofertę należy złożyć </w:t>
      </w:r>
      <w:r w:rsidR="00AC4B58" w:rsidRPr="00F704F6">
        <w:rPr>
          <w:bCs/>
          <w:sz w:val="22"/>
          <w:szCs w:val="22"/>
        </w:rPr>
        <w:t xml:space="preserve">przy </w:t>
      </w:r>
      <w:r w:rsidRPr="00F704F6">
        <w:rPr>
          <w:bCs/>
          <w:sz w:val="22"/>
          <w:szCs w:val="22"/>
        </w:rPr>
        <w:t>użyciu narzędzi dostępnych na Platformie EFO.</w:t>
      </w:r>
    </w:p>
    <w:p w14:paraId="249CBBAC" w14:textId="77777777" w:rsidR="001757A8" w:rsidRPr="00F704F6" w:rsidRDefault="001757A8" w:rsidP="00A22277">
      <w:pPr>
        <w:pStyle w:val="Akapitzlist"/>
        <w:numPr>
          <w:ilvl w:val="0"/>
          <w:numId w:val="7"/>
        </w:numPr>
        <w:contextualSpacing w:val="0"/>
        <w:jc w:val="both"/>
        <w:rPr>
          <w:bCs/>
          <w:sz w:val="22"/>
          <w:szCs w:val="22"/>
        </w:rPr>
      </w:pPr>
      <w:r w:rsidRPr="00F704F6">
        <w:rPr>
          <w:bCs/>
          <w:sz w:val="22"/>
          <w:szCs w:val="22"/>
        </w:rPr>
        <w:t>Zmiana lub wycofanie oferty jest możliwa przed terminem składania ofert</w:t>
      </w:r>
      <w:r w:rsidR="00210345" w:rsidRPr="00F704F6">
        <w:rPr>
          <w:bCs/>
          <w:sz w:val="22"/>
          <w:szCs w:val="22"/>
        </w:rPr>
        <w:t>, przy czym zmiana oferty może być dokonana jedynie jako wycofanie poprzedniej oferty i złożenie nowej (zmienionej).</w:t>
      </w:r>
    </w:p>
    <w:p w14:paraId="2BD87660" w14:textId="77777777" w:rsidR="00A021EF" w:rsidRPr="00F704F6" w:rsidRDefault="00A021EF" w:rsidP="00F704F6">
      <w:pPr>
        <w:jc w:val="both"/>
        <w:rPr>
          <w:bCs/>
          <w:sz w:val="22"/>
          <w:szCs w:val="22"/>
        </w:rPr>
      </w:pPr>
    </w:p>
    <w:p w14:paraId="2A41FFE4" w14:textId="77777777" w:rsidR="00D009F4" w:rsidRPr="00804500" w:rsidRDefault="00D009F4" w:rsidP="00804500">
      <w:pPr>
        <w:spacing w:before="120" w:line="312" w:lineRule="auto"/>
        <w:jc w:val="both"/>
        <w:rPr>
          <w:b/>
          <w:bCs/>
          <w:sz w:val="24"/>
          <w:szCs w:val="24"/>
        </w:rPr>
      </w:pPr>
      <w:r w:rsidRPr="00804500">
        <w:rPr>
          <w:b/>
          <w:bCs/>
          <w:sz w:val="24"/>
          <w:szCs w:val="24"/>
        </w:rPr>
        <w:t>Tajemnica przedsiębiorstwa:</w:t>
      </w:r>
    </w:p>
    <w:p w14:paraId="41029E74" w14:textId="77777777" w:rsidR="00D009F4" w:rsidRPr="00F704F6" w:rsidRDefault="00D009F4" w:rsidP="00A22277">
      <w:pPr>
        <w:pStyle w:val="Akapitzlist"/>
        <w:numPr>
          <w:ilvl w:val="0"/>
          <w:numId w:val="7"/>
        </w:numPr>
        <w:contextualSpacing w:val="0"/>
        <w:jc w:val="both"/>
        <w:rPr>
          <w:bCs/>
          <w:sz w:val="22"/>
          <w:szCs w:val="22"/>
        </w:rPr>
      </w:pPr>
      <w:r w:rsidRPr="00F704F6">
        <w:rPr>
          <w:bCs/>
          <w:sz w:val="22"/>
          <w:szCs w:val="22"/>
        </w:rPr>
        <w:t xml:space="preserve">Jeżeli Wykonawca </w:t>
      </w:r>
      <w:r w:rsidR="00415395" w:rsidRPr="00F704F6">
        <w:rPr>
          <w:bCs/>
          <w:sz w:val="22"/>
          <w:szCs w:val="22"/>
        </w:rPr>
        <w:t>przekazuje</w:t>
      </w:r>
      <w:r w:rsidRPr="00F704F6">
        <w:rPr>
          <w:bCs/>
          <w:sz w:val="22"/>
          <w:szCs w:val="22"/>
        </w:rPr>
        <w:t xml:space="preserve"> informacje będące tajemnicą przedsiębiorstwa w rozumieniu </w:t>
      </w:r>
      <w:r w:rsidR="004B74E3" w:rsidRPr="00F704F6">
        <w:rPr>
          <w:bCs/>
          <w:sz w:val="22"/>
          <w:szCs w:val="22"/>
        </w:rPr>
        <w:t>ustawy z dnia 16.04.1993r.</w:t>
      </w:r>
      <w:r w:rsidRPr="00F704F6">
        <w:rPr>
          <w:bCs/>
          <w:sz w:val="22"/>
          <w:szCs w:val="22"/>
        </w:rPr>
        <w:t xml:space="preserve"> o zwalczaniu nieuczciwej konkurencji</w:t>
      </w:r>
      <w:r w:rsidR="00415395" w:rsidRPr="00F704F6">
        <w:rPr>
          <w:bCs/>
          <w:sz w:val="22"/>
          <w:szCs w:val="22"/>
        </w:rPr>
        <w:t>,</w:t>
      </w:r>
      <w:r w:rsidRPr="00F704F6">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F704F6">
        <w:rPr>
          <w:bCs/>
          <w:sz w:val="22"/>
          <w:szCs w:val="22"/>
        </w:rPr>
        <w:t>, w</w:t>
      </w:r>
      <w:r w:rsidRPr="00F704F6">
        <w:rPr>
          <w:bCs/>
          <w:sz w:val="22"/>
          <w:szCs w:val="22"/>
        </w:rPr>
        <w:t xml:space="preserve"> szczególności nie można zastrzec: nazwy i adresu Wykonawcy, informacji dotyczących ceny</w:t>
      </w:r>
      <w:r w:rsidR="00303421" w:rsidRPr="00F704F6">
        <w:rPr>
          <w:bCs/>
          <w:sz w:val="22"/>
          <w:szCs w:val="22"/>
        </w:rPr>
        <w:t xml:space="preserve"> lub kosztu.</w:t>
      </w:r>
      <w:r w:rsidRPr="00F704F6">
        <w:rPr>
          <w:bCs/>
          <w:sz w:val="22"/>
          <w:szCs w:val="22"/>
        </w:rPr>
        <w:t xml:space="preserve"> Brak </w:t>
      </w:r>
      <w:r w:rsidR="00303421" w:rsidRPr="00F704F6">
        <w:rPr>
          <w:bCs/>
          <w:sz w:val="22"/>
          <w:szCs w:val="22"/>
        </w:rPr>
        <w:t>oznaczenia</w:t>
      </w:r>
      <w:r w:rsidRPr="00F704F6">
        <w:rPr>
          <w:bCs/>
          <w:sz w:val="22"/>
          <w:szCs w:val="22"/>
        </w:rPr>
        <w:t xml:space="preserve"> </w:t>
      </w:r>
      <w:r w:rsidR="005F337E" w:rsidRPr="00F704F6">
        <w:rPr>
          <w:bCs/>
          <w:sz w:val="22"/>
          <w:szCs w:val="22"/>
        </w:rPr>
        <w:t>jest</w:t>
      </w:r>
      <w:r w:rsidRPr="00F704F6">
        <w:rPr>
          <w:bCs/>
          <w:sz w:val="22"/>
          <w:szCs w:val="22"/>
        </w:rPr>
        <w:t xml:space="preserve"> traktowany jako </w:t>
      </w:r>
      <w:r w:rsidR="00303421" w:rsidRPr="00F704F6">
        <w:rPr>
          <w:bCs/>
          <w:sz w:val="22"/>
          <w:szCs w:val="22"/>
        </w:rPr>
        <w:t>przekazanie dokumentów podlegających ujawnieniu</w:t>
      </w:r>
      <w:r w:rsidRPr="00F704F6">
        <w:rPr>
          <w:bCs/>
          <w:sz w:val="22"/>
          <w:szCs w:val="22"/>
        </w:rPr>
        <w:t>.</w:t>
      </w:r>
    </w:p>
    <w:p w14:paraId="1C858CB4" w14:textId="77777777" w:rsidR="00303421" w:rsidRPr="00F704F6" w:rsidRDefault="00576A8C" w:rsidP="00A22277">
      <w:pPr>
        <w:pStyle w:val="Akapitzlist"/>
        <w:numPr>
          <w:ilvl w:val="0"/>
          <w:numId w:val="7"/>
        </w:numPr>
        <w:contextualSpacing w:val="0"/>
        <w:jc w:val="both"/>
        <w:rPr>
          <w:bCs/>
          <w:sz w:val="22"/>
          <w:szCs w:val="22"/>
        </w:rPr>
      </w:pPr>
      <w:r w:rsidRPr="00F704F6">
        <w:rPr>
          <w:bCs/>
          <w:sz w:val="22"/>
          <w:szCs w:val="22"/>
        </w:rPr>
        <w:t xml:space="preserve">W przypadku zastrzeżenia informacji stanowiącej tajemnicę przedsiębiorstwa wykonawca zobowiązany jest </w:t>
      </w:r>
      <w:r w:rsidR="00A07CB0" w:rsidRPr="00F704F6">
        <w:rPr>
          <w:bCs/>
          <w:sz w:val="22"/>
          <w:szCs w:val="22"/>
        </w:rPr>
        <w:t xml:space="preserve">złożyć wraz z </w:t>
      </w:r>
      <w:r w:rsidR="00945534" w:rsidRPr="00F704F6">
        <w:rPr>
          <w:bCs/>
          <w:sz w:val="22"/>
          <w:szCs w:val="22"/>
        </w:rPr>
        <w:t xml:space="preserve">taką informacją wykazanie, że zastrzeżone informacje stanowią tajemnicę przedsiębiorstwa. Brak wykazania </w:t>
      </w:r>
      <w:r w:rsidR="005F337E" w:rsidRPr="00F704F6">
        <w:rPr>
          <w:bCs/>
          <w:sz w:val="22"/>
          <w:szCs w:val="22"/>
        </w:rPr>
        <w:t>jest równoznaczny z brakiem zastrzeżenia tajemnicy przedsiębiorstwa.</w:t>
      </w:r>
      <w:r w:rsidR="00945534" w:rsidRPr="00F704F6">
        <w:rPr>
          <w:bCs/>
          <w:sz w:val="22"/>
          <w:szCs w:val="22"/>
        </w:rPr>
        <w:t xml:space="preserve"> </w:t>
      </w:r>
    </w:p>
    <w:p w14:paraId="4A739095" w14:textId="77777777" w:rsidR="00D009F4" w:rsidRPr="00804500" w:rsidRDefault="00D009F4" w:rsidP="0012331D">
      <w:pPr>
        <w:spacing w:before="120"/>
        <w:jc w:val="both"/>
        <w:rPr>
          <w:bCs/>
          <w:sz w:val="24"/>
          <w:szCs w:val="24"/>
        </w:rPr>
      </w:pPr>
    </w:p>
    <w:p w14:paraId="4E7E9100" w14:textId="7F5091D7" w:rsidR="00F13DFD" w:rsidRPr="00804500"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107658525"/>
      <w:r w:rsidRPr="00804500">
        <w:rPr>
          <w:rFonts w:ascii="Times New Roman" w:hAnsi="Times New Roman" w:cs="Times New Roman"/>
          <w:color w:val="auto"/>
          <w:sz w:val="24"/>
          <w:szCs w:val="24"/>
        </w:rPr>
        <w:t>Część XII</w:t>
      </w:r>
      <w:r w:rsidR="007F58E7">
        <w:rPr>
          <w:rFonts w:ascii="Times New Roman" w:hAnsi="Times New Roman" w:cs="Times New Roman"/>
          <w:color w:val="auto"/>
          <w:sz w:val="24"/>
          <w:szCs w:val="24"/>
        </w:rPr>
        <w:t>I</w:t>
      </w:r>
      <w:r w:rsidRPr="00804500">
        <w:rPr>
          <w:rFonts w:ascii="Times New Roman" w:hAnsi="Times New Roman" w:cs="Times New Roman"/>
          <w:color w:val="auto"/>
          <w:sz w:val="24"/>
          <w:szCs w:val="24"/>
        </w:rPr>
        <w:t xml:space="preserve">. </w:t>
      </w:r>
      <w:r w:rsidR="00F13DFD" w:rsidRPr="00804500">
        <w:rPr>
          <w:rFonts w:ascii="Times New Roman" w:hAnsi="Times New Roman" w:cs="Times New Roman"/>
          <w:color w:val="auto"/>
          <w:sz w:val="24"/>
          <w:szCs w:val="24"/>
        </w:rPr>
        <w:t>Miejsce, termin składania i otwarcia ofert oraz termin związania ofertą</w:t>
      </w:r>
      <w:bookmarkEnd w:id="31"/>
    </w:p>
    <w:p w14:paraId="688D83EA" w14:textId="10544431" w:rsidR="00F13DFD" w:rsidRPr="009B31FC" w:rsidRDefault="00F13DFD" w:rsidP="00311EF0">
      <w:pPr>
        <w:pStyle w:val="Akapitzlist"/>
        <w:numPr>
          <w:ilvl w:val="0"/>
          <w:numId w:val="8"/>
        </w:numPr>
        <w:ind w:left="357"/>
        <w:contextualSpacing w:val="0"/>
        <w:jc w:val="both"/>
        <w:rPr>
          <w:b/>
          <w:sz w:val="22"/>
          <w:szCs w:val="22"/>
        </w:rPr>
      </w:pPr>
      <w:bookmarkStart w:id="32" w:name="_Hlk69199200"/>
      <w:r w:rsidRPr="009B31FC">
        <w:rPr>
          <w:bCs/>
          <w:sz w:val="22"/>
          <w:szCs w:val="22"/>
        </w:rPr>
        <w:t>Ofertę należy złożyć</w:t>
      </w:r>
      <w:r w:rsidR="00D37BB9" w:rsidRPr="009B31FC">
        <w:rPr>
          <w:bCs/>
          <w:sz w:val="22"/>
          <w:szCs w:val="22"/>
        </w:rPr>
        <w:t xml:space="preserve"> do</w:t>
      </w:r>
      <w:r w:rsidR="00510949" w:rsidRPr="009B31FC">
        <w:rPr>
          <w:bCs/>
          <w:sz w:val="22"/>
          <w:szCs w:val="22"/>
        </w:rPr>
        <w:t>:</w:t>
      </w:r>
      <w:r w:rsidRPr="009B31FC">
        <w:rPr>
          <w:bCs/>
          <w:sz w:val="22"/>
          <w:szCs w:val="22"/>
        </w:rPr>
        <w:t xml:space="preserve"> </w:t>
      </w:r>
      <w:r w:rsidR="009B31FC" w:rsidRPr="009B31FC">
        <w:rPr>
          <w:b/>
          <w:sz w:val="22"/>
          <w:szCs w:val="22"/>
        </w:rPr>
        <w:t>12.08.</w:t>
      </w:r>
      <w:r w:rsidR="00AF3623" w:rsidRPr="009B31FC">
        <w:rPr>
          <w:b/>
          <w:sz w:val="22"/>
          <w:szCs w:val="22"/>
        </w:rPr>
        <w:t>202</w:t>
      </w:r>
      <w:r w:rsidR="00E77BE1" w:rsidRPr="009B31FC">
        <w:rPr>
          <w:b/>
          <w:sz w:val="22"/>
          <w:szCs w:val="22"/>
        </w:rPr>
        <w:t>5</w:t>
      </w:r>
      <w:r w:rsidR="00AF3623" w:rsidRPr="009B31FC">
        <w:rPr>
          <w:b/>
          <w:sz w:val="22"/>
          <w:szCs w:val="22"/>
        </w:rPr>
        <w:t xml:space="preserve"> r.</w:t>
      </w:r>
      <w:r w:rsidRPr="009B31FC">
        <w:rPr>
          <w:b/>
          <w:sz w:val="22"/>
          <w:szCs w:val="22"/>
        </w:rPr>
        <w:t xml:space="preserve"> godz. </w:t>
      </w:r>
      <w:r w:rsidR="009B31FC" w:rsidRPr="009B31FC">
        <w:rPr>
          <w:b/>
          <w:sz w:val="22"/>
          <w:szCs w:val="22"/>
        </w:rPr>
        <w:t>10</w:t>
      </w:r>
      <w:r w:rsidR="00AF3623" w:rsidRPr="009B31FC">
        <w:rPr>
          <w:b/>
          <w:sz w:val="22"/>
          <w:szCs w:val="22"/>
        </w:rPr>
        <w:t>:00</w:t>
      </w:r>
      <w:r w:rsidRPr="009B31FC">
        <w:rPr>
          <w:b/>
          <w:sz w:val="22"/>
          <w:szCs w:val="22"/>
        </w:rPr>
        <w:t xml:space="preserve"> </w:t>
      </w:r>
    </w:p>
    <w:p w14:paraId="180A9CD3" w14:textId="30646CB3" w:rsidR="00F13DFD" w:rsidRPr="009B31FC" w:rsidRDefault="00F13DFD" w:rsidP="00311EF0">
      <w:pPr>
        <w:pStyle w:val="Akapitzlist"/>
        <w:numPr>
          <w:ilvl w:val="0"/>
          <w:numId w:val="8"/>
        </w:numPr>
        <w:ind w:left="357"/>
        <w:contextualSpacing w:val="0"/>
        <w:jc w:val="both"/>
        <w:rPr>
          <w:b/>
          <w:sz w:val="22"/>
          <w:szCs w:val="22"/>
        </w:rPr>
      </w:pPr>
      <w:r w:rsidRPr="009B31FC">
        <w:rPr>
          <w:bCs/>
          <w:sz w:val="22"/>
          <w:szCs w:val="22"/>
        </w:rPr>
        <w:t xml:space="preserve">Otwarcie ofert nastąpi w dniu </w:t>
      </w:r>
      <w:r w:rsidR="009B31FC" w:rsidRPr="009B31FC">
        <w:rPr>
          <w:b/>
          <w:sz w:val="22"/>
          <w:szCs w:val="22"/>
        </w:rPr>
        <w:t>12.08.</w:t>
      </w:r>
      <w:r w:rsidR="00AF3623" w:rsidRPr="009B31FC">
        <w:rPr>
          <w:b/>
          <w:sz w:val="22"/>
          <w:szCs w:val="22"/>
        </w:rPr>
        <w:t>202</w:t>
      </w:r>
      <w:r w:rsidR="00E77BE1" w:rsidRPr="009B31FC">
        <w:rPr>
          <w:b/>
          <w:sz w:val="22"/>
          <w:szCs w:val="22"/>
        </w:rPr>
        <w:t>5</w:t>
      </w:r>
      <w:r w:rsidR="00AF3623" w:rsidRPr="009B31FC">
        <w:rPr>
          <w:b/>
          <w:sz w:val="22"/>
          <w:szCs w:val="22"/>
        </w:rPr>
        <w:t xml:space="preserve"> r.</w:t>
      </w:r>
      <w:r w:rsidRPr="009B31FC">
        <w:rPr>
          <w:b/>
          <w:sz w:val="22"/>
          <w:szCs w:val="22"/>
        </w:rPr>
        <w:t xml:space="preserve"> , godz. </w:t>
      </w:r>
      <w:r w:rsidR="00AF3623" w:rsidRPr="009B31FC">
        <w:rPr>
          <w:b/>
          <w:sz w:val="22"/>
          <w:szCs w:val="22"/>
        </w:rPr>
        <w:t>1</w:t>
      </w:r>
      <w:r w:rsidR="009B31FC" w:rsidRPr="009B31FC">
        <w:rPr>
          <w:b/>
          <w:sz w:val="22"/>
          <w:szCs w:val="22"/>
        </w:rPr>
        <w:t>1</w:t>
      </w:r>
      <w:r w:rsidR="00AF3623" w:rsidRPr="009B31FC">
        <w:rPr>
          <w:b/>
          <w:sz w:val="22"/>
          <w:szCs w:val="22"/>
        </w:rPr>
        <w:t>:00</w:t>
      </w:r>
      <w:r w:rsidRPr="009B31FC">
        <w:rPr>
          <w:b/>
          <w:sz w:val="22"/>
          <w:szCs w:val="22"/>
        </w:rPr>
        <w:t xml:space="preserve"> </w:t>
      </w:r>
    </w:p>
    <w:p w14:paraId="6A2F04F2" w14:textId="77777777" w:rsidR="00F13DFD" w:rsidRPr="009B31FC" w:rsidRDefault="00FB5DEC" w:rsidP="00311EF0">
      <w:pPr>
        <w:pStyle w:val="Akapitzlist"/>
        <w:numPr>
          <w:ilvl w:val="0"/>
          <w:numId w:val="8"/>
        </w:numPr>
        <w:ind w:left="357"/>
        <w:contextualSpacing w:val="0"/>
        <w:jc w:val="both"/>
        <w:rPr>
          <w:bCs/>
          <w:sz w:val="22"/>
          <w:szCs w:val="22"/>
        </w:rPr>
      </w:pPr>
      <w:r w:rsidRPr="009B31FC">
        <w:rPr>
          <w:bCs/>
          <w:sz w:val="22"/>
          <w:szCs w:val="22"/>
        </w:rPr>
        <w:t>Do składania i otwarcia o</w:t>
      </w:r>
      <w:r w:rsidR="00A37A89" w:rsidRPr="009B31FC">
        <w:rPr>
          <w:bCs/>
          <w:sz w:val="22"/>
          <w:szCs w:val="22"/>
        </w:rPr>
        <w:t xml:space="preserve">fert używany jest </w:t>
      </w:r>
      <w:r w:rsidR="00F13DFD" w:rsidRPr="009B31FC">
        <w:rPr>
          <w:bCs/>
          <w:sz w:val="22"/>
          <w:szCs w:val="22"/>
        </w:rPr>
        <w:t>portal EFO.</w:t>
      </w:r>
    </w:p>
    <w:p w14:paraId="28DD9DE5" w14:textId="0C8C4A6F" w:rsidR="00F13DFD" w:rsidRPr="009B31FC" w:rsidRDefault="00F13DFD" w:rsidP="00311EF0">
      <w:pPr>
        <w:pStyle w:val="Akapitzlist"/>
        <w:numPr>
          <w:ilvl w:val="0"/>
          <w:numId w:val="8"/>
        </w:numPr>
        <w:ind w:left="357"/>
        <w:contextualSpacing w:val="0"/>
        <w:jc w:val="both"/>
        <w:rPr>
          <w:bCs/>
          <w:sz w:val="22"/>
          <w:szCs w:val="22"/>
        </w:rPr>
      </w:pPr>
      <w:r w:rsidRPr="009B31FC">
        <w:rPr>
          <w:bCs/>
          <w:sz w:val="22"/>
          <w:szCs w:val="22"/>
        </w:rPr>
        <w:t>Niezwłocznie po otwarciu ofert Zamawiający zamieści na stronie internetowej informację z</w:t>
      </w:r>
      <w:r w:rsidR="0012331D" w:rsidRPr="009B31FC">
        <w:rPr>
          <w:bCs/>
          <w:sz w:val="22"/>
          <w:szCs w:val="22"/>
        </w:rPr>
        <w:t> </w:t>
      </w:r>
      <w:r w:rsidRPr="009B31FC">
        <w:rPr>
          <w:bCs/>
          <w:sz w:val="22"/>
          <w:szCs w:val="22"/>
        </w:rPr>
        <w:t>otwarcia ofert.</w:t>
      </w:r>
    </w:p>
    <w:p w14:paraId="58FF15D5" w14:textId="7A63A7AD" w:rsidR="00F13DFD" w:rsidRPr="009B31FC" w:rsidRDefault="00F13DFD" w:rsidP="00311EF0">
      <w:pPr>
        <w:pStyle w:val="Akapitzlist"/>
        <w:numPr>
          <w:ilvl w:val="0"/>
          <w:numId w:val="8"/>
        </w:numPr>
        <w:ind w:left="357"/>
        <w:contextualSpacing w:val="0"/>
        <w:jc w:val="both"/>
        <w:rPr>
          <w:bCs/>
          <w:sz w:val="22"/>
          <w:szCs w:val="22"/>
        </w:rPr>
      </w:pPr>
      <w:r w:rsidRPr="009B31FC">
        <w:rPr>
          <w:bCs/>
          <w:sz w:val="22"/>
          <w:szCs w:val="22"/>
        </w:rPr>
        <w:t xml:space="preserve">Wykonawca pozostaje związany złożoną ofertą </w:t>
      </w:r>
      <w:r w:rsidR="000D7929" w:rsidRPr="009B31FC">
        <w:rPr>
          <w:bCs/>
          <w:sz w:val="22"/>
          <w:szCs w:val="22"/>
        </w:rPr>
        <w:t xml:space="preserve">do dnia </w:t>
      </w:r>
      <w:r w:rsidR="009B31FC" w:rsidRPr="009B31FC">
        <w:rPr>
          <w:b/>
          <w:sz w:val="22"/>
          <w:szCs w:val="22"/>
        </w:rPr>
        <w:t>09.11.</w:t>
      </w:r>
      <w:r w:rsidR="00AF3623" w:rsidRPr="009B31FC">
        <w:rPr>
          <w:b/>
          <w:sz w:val="22"/>
          <w:szCs w:val="22"/>
        </w:rPr>
        <w:t>202</w:t>
      </w:r>
      <w:r w:rsidR="00E77BE1" w:rsidRPr="009B31FC">
        <w:rPr>
          <w:b/>
          <w:sz w:val="22"/>
          <w:szCs w:val="22"/>
        </w:rPr>
        <w:t>5</w:t>
      </w:r>
      <w:r w:rsidR="00AF3623" w:rsidRPr="009B31FC">
        <w:rPr>
          <w:b/>
          <w:sz w:val="22"/>
          <w:szCs w:val="22"/>
        </w:rPr>
        <w:t xml:space="preserve"> r.</w:t>
      </w:r>
      <w:r w:rsidR="0012331D" w:rsidRPr="009B31FC">
        <w:rPr>
          <w:bCs/>
          <w:sz w:val="22"/>
          <w:szCs w:val="22"/>
        </w:rPr>
        <w:t xml:space="preserve"> </w:t>
      </w:r>
      <w:r w:rsidR="00B72507" w:rsidRPr="009B31FC">
        <w:rPr>
          <w:bCs/>
          <w:sz w:val="22"/>
          <w:szCs w:val="22"/>
        </w:rPr>
        <w:t>Pierwszym dniem terminu jest dzień, w którym upływa</w:t>
      </w:r>
      <w:r w:rsidR="000D7929" w:rsidRPr="009B31FC">
        <w:rPr>
          <w:bCs/>
          <w:sz w:val="22"/>
          <w:szCs w:val="22"/>
        </w:rPr>
        <w:t xml:space="preserve"> termin składania ofert</w:t>
      </w:r>
      <w:r w:rsidRPr="009B31FC">
        <w:rPr>
          <w:bCs/>
          <w:sz w:val="22"/>
          <w:szCs w:val="22"/>
        </w:rPr>
        <w:t>.</w:t>
      </w:r>
    </w:p>
    <w:p w14:paraId="76C0154A" w14:textId="77777777" w:rsidR="0012331D" w:rsidRDefault="0012331D" w:rsidP="0012331D">
      <w:pPr>
        <w:pStyle w:val="Akapitzlist"/>
        <w:ind w:left="357"/>
        <w:contextualSpacing w:val="0"/>
        <w:jc w:val="both"/>
        <w:rPr>
          <w:bCs/>
          <w:sz w:val="22"/>
          <w:szCs w:val="22"/>
        </w:rPr>
      </w:pPr>
    </w:p>
    <w:p w14:paraId="00BD9D39" w14:textId="52F059A8" w:rsidR="00F13DFD" w:rsidRPr="00804500" w:rsidRDefault="006F41A7" w:rsidP="0012331D">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33" w:name="_Toc107658526"/>
      <w:bookmarkEnd w:id="32"/>
      <w:r w:rsidRPr="00804500">
        <w:rPr>
          <w:rFonts w:ascii="Times New Roman" w:hAnsi="Times New Roman" w:cs="Times New Roman"/>
          <w:color w:val="auto"/>
          <w:sz w:val="24"/>
          <w:szCs w:val="24"/>
        </w:rPr>
        <w:t>Część XI</w:t>
      </w:r>
      <w:r w:rsidR="007F58E7">
        <w:rPr>
          <w:rFonts w:ascii="Times New Roman" w:hAnsi="Times New Roman" w:cs="Times New Roman"/>
          <w:color w:val="auto"/>
          <w:sz w:val="24"/>
          <w:szCs w:val="24"/>
        </w:rPr>
        <w:t>V</w:t>
      </w:r>
      <w:r w:rsidRPr="00804500">
        <w:rPr>
          <w:rFonts w:ascii="Times New Roman" w:hAnsi="Times New Roman" w:cs="Times New Roman"/>
          <w:color w:val="auto"/>
          <w:sz w:val="24"/>
          <w:szCs w:val="24"/>
        </w:rPr>
        <w:t xml:space="preserve">. </w:t>
      </w:r>
      <w:r w:rsidR="006D5894" w:rsidRPr="00804500">
        <w:rPr>
          <w:rFonts w:ascii="Times New Roman" w:hAnsi="Times New Roman" w:cs="Times New Roman"/>
          <w:color w:val="auto"/>
          <w:sz w:val="24"/>
          <w:szCs w:val="24"/>
        </w:rPr>
        <w:t>Informacja o środkach komunikacji elektronicznej</w:t>
      </w:r>
      <w:r w:rsidR="003178E0" w:rsidRPr="00804500">
        <w:rPr>
          <w:rFonts w:ascii="Times New Roman" w:hAnsi="Times New Roman" w:cs="Times New Roman"/>
          <w:color w:val="auto"/>
          <w:sz w:val="24"/>
          <w:szCs w:val="24"/>
        </w:rPr>
        <w:t xml:space="preserve"> oraz wymaganiach technicznych i organizacyjnych </w:t>
      </w:r>
      <w:r w:rsidR="00467B42" w:rsidRPr="00804500">
        <w:rPr>
          <w:rFonts w:ascii="Times New Roman" w:hAnsi="Times New Roman" w:cs="Times New Roman"/>
          <w:color w:val="auto"/>
          <w:sz w:val="24"/>
          <w:szCs w:val="24"/>
        </w:rPr>
        <w:t>sporządzania, wysyłania i odbierania korespondencji</w:t>
      </w:r>
      <w:bookmarkEnd w:id="33"/>
    </w:p>
    <w:p w14:paraId="05453E0C" w14:textId="77777777" w:rsidR="00E95CD8" w:rsidRPr="00600CF6" w:rsidRDefault="00E71D4C" w:rsidP="00311EF0">
      <w:pPr>
        <w:pStyle w:val="Akapitzlist"/>
        <w:numPr>
          <w:ilvl w:val="0"/>
          <w:numId w:val="9"/>
        </w:numPr>
        <w:contextualSpacing w:val="0"/>
        <w:jc w:val="both"/>
        <w:rPr>
          <w:bCs/>
          <w:sz w:val="22"/>
          <w:szCs w:val="22"/>
        </w:rPr>
      </w:pPr>
      <w:r w:rsidRPr="00600CF6">
        <w:rPr>
          <w:bCs/>
          <w:sz w:val="22"/>
          <w:szCs w:val="22"/>
        </w:rPr>
        <w:t>Komunikacja zamawiającego z wykonawcami odbywa się za pomocą środków komunikacji elektronicznej</w:t>
      </w:r>
      <w:r w:rsidR="00826C9F" w:rsidRPr="00600CF6">
        <w:rPr>
          <w:bCs/>
          <w:sz w:val="22"/>
          <w:szCs w:val="22"/>
        </w:rPr>
        <w:t>.</w:t>
      </w:r>
    </w:p>
    <w:p w14:paraId="4C69F786" w14:textId="77777777" w:rsidR="00826C9F" w:rsidRPr="00600CF6" w:rsidRDefault="00826C9F" w:rsidP="00311EF0">
      <w:pPr>
        <w:pStyle w:val="Akapitzlist"/>
        <w:numPr>
          <w:ilvl w:val="0"/>
          <w:numId w:val="9"/>
        </w:numPr>
        <w:contextualSpacing w:val="0"/>
        <w:jc w:val="both"/>
        <w:rPr>
          <w:bCs/>
          <w:sz w:val="22"/>
          <w:szCs w:val="22"/>
        </w:rPr>
      </w:pPr>
      <w:r w:rsidRPr="00600CF6">
        <w:rPr>
          <w:bCs/>
          <w:sz w:val="22"/>
          <w:szCs w:val="22"/>
        </w:rPr>
        <w:t xml:space="preserve">Wykonawcy przekazują korespondencję przy użyciu </w:t>
      </w:r>
      <w:r w:rsidR="0008454A" w:rsidRPr="00600CF6">
        <w:rPr>
          <w:bCs/>
          <w:sz w:val="22"/>
          <w:szCs w:val="22"/>
        </w:rPr>
        <w:t>Platformy</w:t>
      </w:r>
      <w:r w:rsidRPr="00600CF6">
        <w:rPr>
          <w:bCs/>
          <w:sz w:val="22"/>
          <w:szCs w:val="22"/>
        </w:rPr>
        <w:t xml:space="preserve"> EF</w:t>
      </w:r>
      <w:r w:rsidR="0008454A" w:rsidRPr="00600CF6">
        <w:rPr>
          <w:bCs/>
          <w:sz w:val="22"/>
          <w:szCs w:val="22"/>
        </w:rPr>
        <w:t>O.</w:t>
      </w:r>
    </w:p>
    <w:p w14:paraId="1849B89D" w14:textId="77777777" w:rsidR="0008454A" w:rsidRPr="00600CF6" w:rsidRDefault="0008454A" w:rsidP="00311EF0">
      <w:pPr>
        <w:pStyle w:val="Akapitzlist"/>
        <w:numPr>
          <w:ilvl w:val="0"/>
          <w:numId w:val="9"/>
        </w:numPr>
        <w:contextualSpacing w:val="0"/>
        <w:jc w:val="both"/>
        <w:rPr>
          <w:bCs/>
          <w:sz w:val="22"/>
          <w:szCs w:val="22"/>
        </w:rPr>
      </w:pPr>
      <w:r w:rsidRPr="00600CF6">
        <w:rPr>
          <w:bCs/>
          <w:sz w:val="22"/>
          <w:szCs w:val="22"/>
        </w:rPr>
        <w:t>Zamawiający przekazuje korespondencję przy użyciu Platformy EFO lub przez zamieszczanie informacji na stronie postępowania.</w:t>
      </w:r>
    </w:p>
    <w:p w14:paraId="5F3C2CF6" w14:textId="1D5FD300" w:rsidR="00065C74" w:rsidRPr="00600CF6" w:rsidRDefault="00065C74" w:rsidP="00311EF0">
      <w:pPr>
        <w:pStyle w:val="Akapitzlist"/>
        <w:numPr>
          <w:ilvl w:val="0"/>
          <w:numId w:val="9"/>
        </w:numPr>
        <w:contextualSpacing w:val="0"/>
        <w:jc w:val="both"/>
        <w:rPr>
          <w:bCs/>
          <w:sz w:val="22"/>
          <w:szCs w:val="22"/>
        </w:rPr>
      </w:pPr>
      <w:r w:rsidRPr="00600CF6">
        <w:rPr>
          <w:bCs/>
          <w:sz w:val="22"/>
          <w:szCs w:val="22"/>
        </w:rPr>
        <w:t>Wymagania techniczne</w:t>
      </w:r>
      <w:r w:rsidR="00295E0C" w:rsidRPr="00600CF6">
        <w:rPr>
          <w:bCs/>
          <w:sz w:val="22"/>
          <w:szCs w:val="22"/>
        </w:rPr>
        <w:t xml:space="preserve"> oraz organizacyjne</w:t>
      </w:r>
      <w:r w:rsidRPr="00600CF6">
        <w:rPr>
          <w:bCs/>
          <w:sz w:val="22"/>
          <w:szCs w:val="22"/>
        </w:rPr>
        <w:t xml:space="preserve"> dotyczące korzystania z Platformy EFO</w:t>
      </w:r>
      <w:r w:rsidR="00295E0C" w:rsidRPr="00600CF6">
        <w:rPr>
          <w:bCs/>
          <w:sz w:val="22"/>
          <w:szCs w:val="22"/>
        </w:rPr>
        <w:t xml:space="preserve"> są zamieszczone </w:t>
      </w:r>
      <w:r w:rsidR="005D153F" w:rsidRPr="00600CF6">
        <w:rPr>
          <w:bCs/>
          <w:sz w:val="22"/>
          <w:szCs w:val="22"/>
        </w:rPr>
        <w:t>w Regulamini</w:t>
      </w:r>
      <w:r w:rsidR="0023347E" w:rsidRPr="00600CF6">
        <w:rPr>
          <w:bCs/>
          <w:sz w:val="22"/>
          <w:szCs w:val="22"/>
        </w:rPr>
        <w:t xml:space="preserve">e korzystania z Platformy </w:t>
      </w:r>
      <w:r w:rsidR="002E209E" w:rsidRPr="00600CF6">
        <w:rPr>
          <w:bCs/>
          <w:sz w:val="22"/>
          <w:szCs w:val="22"/>
        </w:rPr>
        <w:t>pod adresem</w:t>
      </w:r>
      <w:r w:rsidR="00295E0C" w:rsidRPr="00600CF6">
        <w:rPr>
          <w:bCs/>
          <w:sz w:val="22"/>
          <w:szCs w:val="22"/>
        </w:rPr>
        <w:t xml:space="preserve"> </w:t>
      </w:r>
      <w:hyperlink r:id="rId12" w:history="1">
        <w:r w:rsidR="00E77BE1" w:rsidRPr="00E77BE1">
          <w:rPr>
            <w:rStyle w:val="Hipercze"/>
            <w:bCs/>
            <w:sz w:val="22"/>
            <w:szCs w:val="22"/>
          </w:rPr>
          <w:t>https://efo.coig.biz</w:t>
        </w:r>
      </w:hyperlink>
      <w:r w:rsidR="00E77BE1" w:rsidRPr="008A3C63">
        <w:rPr>
          <w:bCs/>
          <w:sz w:val="20"/>
          <w:szCs w:val="20"/>
        </w:rPr>
        <w:t xml:space="preserve"> </w:t>
      </w:r>
      <w:r w:rsidR="004E5BB4" w:rsidRPr="00600CF6">
        <w:rPr>
          <w:bCs/>
          <w:sz w:val="22"/>
          <w:szCs w:val="22"/>
        </w:rPr>
        <w:t xml:space="preserve">oraz </w:t>
      </w:r>
      <w:r w:rsidR="002E209E" w:rsidRPr="00600CF6">
        <w:rPr>
          <w:bCs/>
          <w:sz w:val="22"/>
          <w:szCs w:val="22"/>
        </w:rPr>
        <w:t>w</w:t>
      </w:r>
      <w:r w:rsidR="00E77BE1">
        <w:rPr>
          <w:bCs/>
          <w:sz w:val="22"/>
          <w:szCs w:val="22"/>
        </w:rPr>
        <w:t> </w:t>
      </w:r>
      <w:r w:rsidR="002E209E" w:rsidRPr="00600CF6">
        <w:rPr>
          <w:bCs/>
          <w:sz w:val="22"/>
          <w:szCs w:val="22"/>
        </w:rPr>
        <w:t xml:space="preserve">zakładce </w:t>
      </w:r>
      <w:r w:rsidR="002E209E" w:rsidRPr="00600CF6">
        <w:rPr>
          <w:bCs/>
          <w:i/>
          <w:iCs/>
          <w:sz w:val="22"/>
          <w:szCs w:val="22"/>
        </w:rPr>
        <w:t>Pomoc</w:t>
      </w:r>
      <w:r w:rsidR="0023347E" w:rsidRPr="00600CF6">
        <w:rPr>
          <w:bCs/>
          <w:i/>
          <w:iCs/>
          <w:sz w:val="22"/>
          <w:szCs w:val="22"/>
        </w:rPr>
        <w:t>.</w:t>
      </w:r>
    </w:p>
    <w:p w14:paraId="2295AF9D" w14:textId="77777777" w:rsidR="00112973" w:rsidRPr="00600CF6" w:rsidRDefault="00112973" w:rsidP="00311EF0">
      <w:pPr>
        <w:pStyle w:val="Akapitzlist"/>
        <w:numPr>
          <w:ilvl w:val="0"/>
          <w:numId w:val="9"/>
        </w:numPr>
        <w:contextualSpacing w:val="0"/>
        <w:jc w:val="both"/>
        <w:rPr>
          <w:bCs/>
          <w:sz w:val="22"/>
          <w:szCs w:val="22"/>
        </w:rPr>
      </w:pPr>
      <w:r w:rsidRPr="00600CF6">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70B19101" w14:textId="5E25C5C2" w:rsidR="00F13DFD" w:rsidRPr="00600CF6" w:rsidRDefault="006C5F1B" w:rsidP="00311EF0">
      <w:pPr>
        <w:pStyle w:val="Akapitzlist"/>
        <w:numPr>
          <w:ilvl w:val="0"/>
          <w:numId w:val="9"/>
        </w:numPr>
        <w:contextualSpacing w:val="0"/>
        <w:jc w:val="both"/>
        <w:rPr>
          <w:bCs/>
          <w:sz w:val="22"/>
          <w:szCs w:val="22"/>
        </w:rPr>
      </w:pPr>
      <w:r w:rsidRPr="006C4101">
        <w:rPr>
          <w:bCs/>
          <w:sz w:val="22"/>
          <w:szCs w:val="22"/>
        </w:rPr>
        <w:lastRenderedPageBreak/>
        <w:t>Zamawiający informuje, iż informacje za</w:t>
      </w:r>
      <w:r w:rsidRPr="006C5F1B">
        <w:rPr>
          <w:bCs/>
          <w:sz w:val="22"/>
          <w:szCs w:val="22"/>
        </w:rPr>
        <w:t xml:space="preserve">warte w </w:t>
      </w:r>
      <w:r w:rsidRPr="0012331D">
        <w:rPr>
          <w:bCs/>
          <w:sz w:val="22"/>
          <w:szCs w:val="22"/>
        </w:rPr>
        <w:t xml:space="preserve">Załączniku nr ……. do SWZ stanowią tajemnicę przedsiębiorstwa w rozumieniu ustawy z dnia 16.04.1993r. o zwalczaniu nieuczciwej konkurencji. Zamawiający przekaże załącznik do SWZ po złożeniu zobowiązania do zachowania informacji </w:t>
      </w:r>
      <w:r w:rsidRPr="0012331D">
        <w:rPr>
          <w:bCs/>
          <w:sz w:val="22"/>
          <w:szCs w:val="22"/>
        </w:rPr>
        <w:br/>
        <w:t>w nich zawartych w poufności</w:t>
      </w:r>
      <w:r w:rsidR="00E95CD8" w:rsidRPr="0012331D">
        <w:rPr>
          <w:bCs/>
          <w:sz w:val="22"/>
          <w:szCs w:val="22"/>
        </w:rPr>
        <w:t xml:space="preserve">. Wzór zobowiązania stanowi Załącznik </w:t>
      </w:r>
      <w:r w:rsidR="00944D34" w:rsidRPr="0012331D">
        <w:rPr>
          <w:bCs/>
          <w:sz w:val="22"/>
          <w:szCs w:val="22"/>
        </w:rPr>
        <w:t>3.5</w:t>
      </w:r>
      <w:r w:rsidR="00E95CD8" w:rsidRPr="0012331D">
        <w:rPr>
          <w:bCs/>
          <w:sz w:val="22"/>
          <w:szCs w:val="22"/>
        </w:rPr>
        <w:t xml:space="preserve"> do SW</w:t>
      </w:r>
      <w:r w:rsidR="00E95CD8" w:rsidRPr="00600CF6">
        <w:rPr>
          <w:bCs/>
          <w:sz w:val="22"/>
          <w:szCs w:val="22"/>
        </w:rPr>
        <w:t>Z.</w:t>
      </w:r>
      <w:r w:rsidR="0012331D">
        <w:rPr>
          <w:bCs/>
          <w:sz w:val="22"/>
          <w:szCs w:val="22"/>
        </w:rPr>
        <w:t xml:space="preserve"> – </w:t>
      </w:r>
      <w:r w:rsidR="0012331D" w:rsidRPr="0012331D">
        <w:rPr>
          <w:b/>
          <w:i/>
          <w:iCs/>
          <w:sz w:val="22"/>
          <w:szCs w:val="22"/>
        </w:rPr>
        <w:t>nie dotyczy</w:t>
      </w:r>
    </w:p>
    <w:p w14:paraId="34E94DBA" w14:textId="77777777" w:rsidR="00E77BE1" w:rsidRPr="00E77BE1" w:rsidRDefault="00E77BE1" w:rsidP="00E77BE1">
      <w:pPr>
        <w:pStyle w:val="Akapitzlist"/>
        <w:numPr>
          <w:ilvl w:val="0"/>
          <w:numId w:val="9"/>
        </w:numPr>
        <w:contextualSpacing w:val="0"/>
        <w:jc w:val="both"/>
        <w:rPr>
          <w:bCs/>
          <w:sz w:val="22"/>
          <w:szCs w:val="22"/>
        </w:rPr>
      </w:pPr>
      <w:bookmarkStart w:id="34" w:name="_Hlk164949098"/>
      <w:r w:rsidRPr="00E77BE1">
        <w:rPr>
          <w:bCs/>
          <w:sz w:val="22"/>
          <w:szCs w:val="22"/>
        </w:rPr>
        <w:t xml:space="preserve">Zamawiający nie przewiduje zwołania zebrania Wykonawców zgodnie z art. 136 ustawy </w:t>
      </w:r>
      <w:proofErr w:type="spellStart"/>
      <w:r w:rsidRPr="00E77BE1">
        <w:rPr>
          <w:bCs/>
          <w:sz w:val="22"/>
          <w:szCs w:val="22"/>
        </w:rPr>
        <w:t>Pzp</w:t>
      </w:r>
      <w:proofErr w:type="spellEnd"/>
      <w:r w:rsidRPr="00E77BE1">
        <w:rPr>
          <w:bCs/>
          <w:sz w:val="22"/>
          <w:szCs w:val="22"/>
        </w:rPr>
        <w:t>.</w:t>
      </w:r>
    </w:p>
    <w:bookmarkEnd w:id="34"/>
    <w:p w14:paraId="6714CF72" w14:textId="77777777" w:rsidR="006109FF" w:rsidRPr="00600CF6" w:rsidRDefault="006109FF" w:rsidP="00600CF6">
      <w:pPr>
        <w:jc w:val="both"/>
        <w:rPr>
          <w:bCs/>
          <w:sz w:val="22"/>
          <w:szCs w:val="22"/>
        </w:rPr>
      </w:pPr>
    </w:p>
    <w:p w14:paraId="24672600" w14:textId="1B115BAB" w:rsidR="00F13DFD" w:rsidRPr="00804500"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7658527"/>
      <w:r w:rsidRPr="00804500">
        <w:rPr>
          <w:rFonts w:ascii="Times New Roman" w:hAnsi="Times New Roman" w:cs="Times New Roman"/>
          <w:color w:val="auto"/>
          <w:sz w:val="24"/>
          <w:szCs w:val="24"/>
        </w:rPr>
        <w:t xml:space="preserve">Część XV. </w:t>
      </w:r>
      <w:r w:rsidR="00F13DFD" w:rsidRPr="00804500">
        <w:rPr>
          <w:rFonts w:ascii="Times New Roman" w:hAnsi="Times New Roman" w:cs="Times New Roman"/>
          <w:color w:val="auto"/>
          <w:sz w:val="24"/>
          <w:szCs w:val="24"/>
        </w:rPr>
        <w:t>Opis sposobu obliczenia ceny</w:t>
      </w:r>
      <w:bookmarkEnd w:id="35"/>
    </w:p>
    <w:p w14:paraId="2429A2D2" w14:textId="1B78BC31" w:rsidR="00904116" w:rsidRPr="00D33151" w:rsidRDefault="00904116" w:rsidP="00311EF0">
      <w:pPr>
        <w:numPr>
          <w:ilvl w:val="1"/>
          <w:numId w:val="15"/>
        </w:numPr>
        <w:jc w:val="both"/>
        <w:rPr>
          <w:bCs/>
          <w:sz w:val="22"/>
          <w:szCs w:val="22"/>
        </w:rPr>
      </w:pPr>
      <w:bookmarkStart w:id="36" w:name="_Hlk107655282"/>
      <w:r w:rsidRPr="00D33151">
        <w:rPr>
          <w:bCs/>
          <w:sz w:val="22"/>
          <w:szCs w:val="22"/>
        </w:rPr>
        <w:t xml:space="preserve">W postępowaniu zmierzającym do zawarcia umowy ramowej </w:t>
      </w:r>
      <w:r w:rsidR="00C058B8" w:rsidRPr="00D33151">
        <w:rPr>
          <w:bCs/>
          <w:sz w:val="22"/>
          <w:szCs w:val="22"/>
        </w:rPr>
        <w:t>cena</w:t>
      </w:r>
      <w:r w:rsidRPr="00D33151">
        <w:rPr>
          <w:bCs/>
          <w:sz w:val="22"/>
          <w:szCs w:val="22"/>
        </w:rPr>
        <w:t xml:space="preserve"> oferty będzie wyłącznie wartością stanowiącą </w:t>
      </w:r>
      <w:r w:rsidR="00C058B8" w:rsidRPr="00D33151">
        <w:rPr>
          <w:bCs/>
          <w:sz w:val="22"/>
          <w:szCs w:val="22"/>
        </w:rPr>
        <w:t>bazę</w:t>
      </w:r>
      <w:r w:rsidRPr="00D33151">
        <w:rPr>
          <w:bCs/>
          <w:sz w:val="22"/>
          <w:szCs w:val="22"/>
        </w:rPr>
        <w:t xml:space="preserve"> do oceny ofert</w:t>
      </w:r>
      <w:r w:rsidR="00C058B8" w:rsidRPr="00D33151">
        <w:rPr>
          <w:bCs/>
          <w:sz w:val="22"/>
          <w:szCs w:val="22"/>
        </w:rPr>
        <w:t xml:space="preserve"> w postępowaniu wykonawczym</w:t>
      </w:r>
      <w:r w:rsidRPr="00D33151">
        <w:rPr>
          <w:bCs/>
          <w:sz w:val="22"/>
          <w:szCs w:val="22"/>
        </w:rPr>
        <w:t>. Wartością umowy ramowej zaś będzie kwota jaką zamawiający zamierza przeznaczyć na realizację zamówienia.</w:t>
      </w:r>
    </w:p>
    <w:p w14:paraId="2ED096F8" w14:textId="77777777" w:rsidR="006C5F1B" w:rsidRPr="00D33151" w:rsidRDefault="00904116" w:rsidP="00311EF0">
      <w:pPr>
        <w:numPr>
          <w:ilvl w:val="1"/>
          <w:numId w:val="15"/>
        </w:numPr>
        <w:jc w:val="both"/>
        <w:rPr>
          <w:bCs/>
          <w:sz w:val="22"/>
          <w:szCs w:val="22"/>
        </w:rPr>
      </w:pPr>
      <w:r w:rsidRPr="00D33151">
        <w:rPr>
          <w:bCs/>
          <w:sz w:val="22"/>
          <w:szCs w:val="22"/>
        </w:rPr>
        <w:t>Wykonawca określi cenę oferty, podając ją w zapisie liczbowym.</w:t>
      </w:r>
      <w:r w:rsidR="00C058B8" w:rsidRPr="00D33151">
        <w:rPr>
          <w:bCs/>
          <w:sz w:val="22"/>
          <w:szCs w:val="22"/>
        </w:rPr>
        <w:t xml:space="preserve"> </w:t>
      </w:r>
      <w:r w:rsidRPr="00D33151">
        <w:rPr>
          <w:bCs/>
          <w:sz w:val="22"/>
          <w:szCs w:val="22"/>
        </w:rPr>
        <w:t>Cen</w:t>
      </w:r>
      <w:r w:rsidR="006C5F1B" w:rsidRPr="00D33151">
        <w:rPr>
          <w:bCs/>
          <w:sz w:val="22"/>
          <w:szCs w:val="22"/>
        </w:rPr>
        <w:t>y</w:t>
      </w:r>
      <w:r w:rsidRPr="00D33151">
        <w:rPr>
          <w:bCs/>
          <w:sz w:val="22"/>
          <w:szCs w:val="22"/>
        </w:rPr>
        <w:t xml:space="preserve"> ofer</w:t>
      </w:r>
      <w:r w:rsidR="006C5F1B" w:rsidRPr="00D33151">
        <w:rPr>
          <w:bCs/>
          <w:sz w:val="22"/>
          <w:szCs w:val="22"/>
        </w:rPr>
        <w:t xml:space="preserve">owane </w:t>
      </w:r>
      <w:r w:rsidR="00C773F1" w:rsidRPr="00D33151">
        <w:rPr>
          <w:bCs/>
          <w:sz w:val="22"/>
          <w:szCs w:val="22"/>
        </w:rPr>
        <w:t xml:space="preserve">wykonawca wprowadza zgodnie z wymaganymi polami arkusza </w:t>
      </w:r>
      <w:proofErr w:type="spellStart"/>
      <w:r w:rsidR="00C773F1" w:rsidRPr="00D33151">
        <w:rPr>
          <w:bCs/>
          <w:sz w:val="22"/>
          <w:szCs w:val="22"/>
        </w:rPr>
        <w:t>excel</w:t>
      </w:r>
      <w:proofErr w:type="spellEnd"/>
      <w:r w:rsidR="00C773F1" w:rsidRPr="00D33151">
        <w:rPr>
          <w:bCs/>
          <w:sz w:val="22"/>
          <w:szCs w:val="22"/>
        </w:rPr>
        <w:t xml:space="preserve"> udostępnionego przez Zamawiającego</w:t>
      </w:r>
      <w:r w:rsidRPr="00D33151">
        <w:rPr>
          <w:bCs/>
          <w:sz w:val="22"/>
          <w:szCs w:val="22"/>
        </w:rPr>
        <w:t>.</w:t>
      </w:r>
    </w:p>
    <w:p w14:paraId="6C581D71" w14:textId="4949C9D4" w:rsidR="00904116" w:rsidRPr="00D33151" w:rsidRDefault="00904116" w:rsidP="00311EF0">
      <w:pPr>
        <w:numPr>
          <w:ilvl w:val="1"/>
          <w:numId w:val="15"/>
        </w:numPr>
        <w:jc w:val="both"/>
        <w:rPr>
          <w:bCs/>
          <w:sz w:val="22"/>
          <w:szCs w:val="22"/>
        </w:rPr>
      </w:pPr>
      <w:r w:rsidRPr="00D33151">
        <w:rPr>
          <w:bCs/>
          <w:sz w:val="22"/>
          <w:szCs w:val="22"/>
        </w:rPr>
        <w:t>Cenę oferty Wykonawca podaje w złotych polskich z dokładnością co do grosza.</w:t>
      </w:r>
    </w:p>
    <w:p w14:paraId="772A7A35" w14:textId="77777777" w:rsidR="006C5F1B" w:rsidRPr="00D33151" w:rsidRDefault="00904116" w:rsidP="006C5F1B">
      <w:pPr>
        <w:numPr>
          <w:ilvl w:val="1"/>
          <w:numId w:val="15"/>
        </w:numPr>
        <w:jc w:val="both"/>
        <w:rPr>
          <w:bCs/>
          <w:sz w:val="22"/>
          <w:szCs w:val="22"/>
        </w:rPr>
      </w:pPr>
      <w:r w:rsidRPr="00D33151">
        <w:rPr>
          <w:bCs/>
          <w:sz w:val="22"/>
          <w:szCs w:val="22"/>
        </w:rPr>
        <w:t xml:space="preserve">Cena oferty obejmować będzie wszelkie należności Wykonawcy za wykonanie całości przedmiotu zamówienia, z uwzględnieniem opłat i podatków. </w:t>
      </w:r>
    </w:p>
    <w:p w14:paraId="25960499" w14:textId="4DBD6DCF" w:rsidR="006C5F1B" w:rsidRPr="00D33151" w:rsidRDefault="006C5F1B" w:rsidP="009814F4">
      <w:pPr>
        <w:numPr>
          <w:ilvl w:val="1"/>
          <w:numId w:val="15"/>
        </w:numPr>
        <w:jc w:val="both"/>
        <w:rPr>
          <w:bCs/>
          <w:sz w:val="22"/>
          <w:szCs w:val="22"/>
        </w:rPr>
      </w:pPr>
      <w:r w:rsidRPr="00D33151">
        <w:rPr>
          <w:bCs/>
          <w:sz w:val="22"/>
          <w:szCs w:val="22"/>
        </w:rPr>
        <w:t>Jeżeli wybór składanej oferty prowadzić będzie do powstania u Zamawiającego obowiązku podatkowego zgodnie z ustawą z 11.03.2004r. o podatku od towarów i usług Wykonawca obowiązany jest podać w ofercie:</w:t>
      </w:r>
    </w:p>
    <w:p w14:paraId="073B33EF" w14:textId="36340A9D" w:rsidR="006C5F1B" w:rsidRPr="00D33151" w:rsidRDefault="006C5F1B" w:rsidP="009814F4">
      <w:pPr>
        <w:pStyle w:val="Akapitzlist"/>
        <w:numPr>
          <w:ilvl w:val="1"/>
          <w:numId w:val="9"/>
        </w:numPr>
        <w:ind w:left="992" w:hanging="425"/>
        <w:contextualSpacing w:val="0"/>
        <w:jc w:val="both"/>
        <w:rPr>
          <w:bCs/>
          <w:sz w:val="22"/>
          <w:szCs w:val="22"/>
        </w:rPr>
      </w:pPr>
      <w:r w:rsidRPr="00D33151">
        <w:rPr>
          <w:bCs/>
          <w:sz w:val="22"/>
          <w:szCs w:val="22"/>
        </w:rPr>
        <w:t>Informację, że wybór tej oferty prowadził będzie do powstania obowiązku podatkowego u Zamawiającego,</w:t>
      </w:r>
    </w:p>
    <w:p w14:paraId="0543FCD8" w14:textId="77777777" w:rsidR="006C5F1B" w:rsidRPr="00D33151" w:rsidRDefault="006C5F1B" w:rsidP="009814F4">
      <w:pPr>
        <w:pStyle w:val="Akapitzlist"/>
        <w:numPr>
          <w:ilvl w:val="1"/>
          <w:numId w:val="9"/>
        </w:numPr>
        <w:ind w:left="992" w:hanging="425"/>
        <w:contextualSpacing w:val="0"/>
        <w:jc w:val="both"/>
        <w:rPr>
          <w:bCs/>
          <w:sz w:val="22"/>
          <w:szCs w:val="22"/>
        </w:rPr>
      </w:pPr>
      <w:r w:rsidRPr="00D33151">
        <w:rPr>
          <w:bCs/>
          <w:sz w:val="22"/>
          <w:szCs w:val="22"/>
        </w:rPr>
        <w:t>Wskazanie nazwy (rodzaju) towaru lub usługi, których dostawa lub świadczenie będą prowadziły do powstania obowiązku podatkowego,</w:t>
      </w:r>
    </w:p>
    <w:p w14:paraId="1C47939B" w14:textId="77777777" w:rsidR="006C5F1B" w:rsidRPr="00D33151" w:rsidRDefault="006C5F1B" w:rsidP="009814F4">
      <w:pPr>
        <w:pStyle w:val="Akapitzlist"/>
        <w:numPr>
          <w:ilvl w:val="1"/>
          <w:numId w:val="9"/>
        </w:numPr>
        <w:ind w:left="992" w:hanging="425"/>
        <w:contextualSpacing w:val="0"/>
        <w:jc w:val="both"/>
        <w:rPr>
          <w:bCs/>
          <w:sz w:val="22"/>
          <w:szCs w:val="22"/>
        </w:rPr>
      </w:pPr>
      <w:r w:rsidRPr="00D33151">
        <w:rPr>
          <w:bCs/>
          <w:sz w:val="22"/>
          <w:szCs w:val="22"/>
        </w:rPr>
        <w:t>Wskazanie wartości towaru lub usługi objętego obowiązkiem podatkowym Zamawiającego, bez kwoty podatku,</w:t>
      </w:r>
    </w:p>
    <w:p w14:paraId="00F67070" w14:textId="77777777" w:rsidR="006C5F1B" w:rsidRPr="00D33151" w:rsidRDefault="006C5F1B" w:rsidP="009814F4">
      <w:pPr>
        <w:pStyle w:val="Akapitzlist"/>
        <w:numPr>
          <w:ilvl w:val="1"/>
          <w:numId w:val="9"/>
        </w:numPr>
        <w:ind w:left="992" w:hanging="425"/>
        <w:contextualSpacing w:val="0"/>
        <w:jc w:val="both"/>
        <w:rPr>
          <w:bCs/>
          <w:sz w:val="22"/>
          <w:szCs w:val="22"/>
        </w:rPr>
      </w:pPr>
      <w:r w:rsidRPr="00D33151">
        <w:rPr>
          <w:bCs/>
          <w:sz w:val="22"/>
          <w:szCs w:val="22"/>
        </w:rPr>
        <w:t>Wskazanie stawki podatku od towarów i usług, która zgodnie z wiedzą Wykonawcy będzie miała zastosowanie.</w:t>
      </w:r>
    </w:p>
    <w:p w14:paraId="6ECDB7EE" w14:textId="1F61D43A" w:rsidR="00112973" w:rsidRPr="008C68A4" w:rsidRDefault="00112973" w:rsidP="00C058B8">
      <w:pPr>
        <w:ind w:left="360"/>
        <w:jc w:val="both"/>
        <w:rPr>
          <w:bCs/>
          <w:sz w:val="22"/>
          <w:szCs w:val="22"/>
        </w:rPr>
      </w:pPr>
      <w:r w:rsidRPr="008C68A4">
        <w:rPr>
          <w:bCs/>
          <w:sz w:val="22"/>
          <w:szCs w:val="22"/>
        </w:rPr>
        <w:t>Wzór informacji stanowi</w:t>
      </w:r>
      <w:r w:rsidRPr="008C68A4">
        <w:rPr>
          <w:b/>
          <w:sz w:val="22"/>
          <w:szCs w:val="22"/>
        </w:rPr>
        <w:t xml:space="preserve"> Załącznik nr </w:t>
      </w:r>
      <w:r w:rsidR="0078720F" w:rsidRPr="008C68A4">
        <w:rPr>
          <w:b/>
          <w:sz w:val="22"/>
          <w:szCs w:val="22"/>
        </w:rPr>
        <w:t xml:space="preserve">3.2 </w:t>
      </w:r>
      <w:r w:rsidR="0078720F" w:rsidRPr="008C68A4">
        <w:rPr>
          <w:bCs/>
          <w:sz w:val="22"/>
          <w:szCs w:val="22"/>
        </w:rPr>
        <w:t>do SWZ</w:t>
      </w:r>
      <w:r w:rsidR="009D3635" w:rsidRPr="008C68A4">
        <w:rPr>
          <w:bCs/>
          <w:sz w:val="22"/>
          <w:szCs w:val="22"/>
        </w:rPr>
        <w:t xml:space="preserve"> </w:t>
      </w:r>
    </w:p>
    <w:p w14:paraId="76A13D85" w14:textId="77777777" w:rsidR="009814F4" w:rsidRPr="00D33151" w:rsidRDefault="009814F4" w:rsidP="009814F4">
      <w:pPr>
        <w:numPr>
          <w:ilvl w:val="1"/>
          <w:numId w:val="15"/>
        </w:numPr>
        <w:jc w:val="both"/>
        <w:rPr>
          <w:bCs/>
          <w:sz w:val="22"/>
          <w:szCs w:val="22"/>
        </w:rPr>
      </w:pPr>
      <w:r w:rsidRPr="00D33151">
        <w:rPr>
          <w:bCs/>
          <w:sz w:val="22"/>
          <w:szCs w:val="22"/>
        </w:rPr>
        <w:t>Jeżeli złożono ofertę, której wybór prowadziłby do powstania obowiązku podatkowego Zamawiającego zgodnie z przepisami o podatku od towarów i usług w zakresie dotyczącym wewnątrzwspólnotowego nabycia usług, Zamawiający, w celu oceny takiej oferty, doliczy do przedstawionej w niej ceny podatek od towarów i usług, który miałby obowiązek wpłacić zgodnie z obowiązującymi przepisami.</w:t>
      </w:r>
    </w:p>
    <w:bookmarkEnd w:id="36"/>
    <w:p w14:paraId="65161BFF" w14:textId="77777777" w:rsidR="00F13DFD" w:rsidRPr="00C058B8" w:rsidRDefault="00F13DFD" w:rsidP="00C058B8">
      <w:pPr>
        <w:jc w:val="both"/>
        <w:rPr>
          <w:bCs/>
          <w:sz w:val="22"/>
          <w:szCs w:val="22"/>
        </w:rPr>
      </w:pPr>
    </w:p>
    <w:p w14:paraId="1C3CED44" w14:textId="03F6733C" w:rsidR="008E67A3" w:rsidRPr="00804500"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7658528"/>
      <w:r w:rsidRPr="00804500">
        <w:rPr>
          <w:rFonts w:ascii="Times New Roman" w:hAnsi="Times New Roman" w:cs="Times New Roman"/>
          <w:color w:val="auto"/>
          <w:sz w:val="24"/>
          <w:szCs w:val="24"/>
        </w:rPr>
        <w:t>Część XV</w:t>
      </w:r>
      <w:r w:rsidR="009814F4">
        <w:rPr>
          <w:rFonts w:ascii="Times New Roman" w:hAnsi="Times New Roman" w:cs="Times New Roman"/>
          <w:color w:val="auto"/>
          <w:sz w:val="24"/>
          <w:szCs w:val="24"/>
        </w:rPr>
        <w:t>I</w:t>
      </w:r>
      <w:r w:rsidRPr="00804500">
        <w:rPr>
          <w:rFonts w:ascii="Times New Roman" w:hAnsi="Times New Roman" w:cs="Times New Roman"/>
          <w:color w:val="auto"/>
          <w:sz w:val="24"/>
          <w:szCs w:val="24"/>
        </w:rPr>
        <w:t>. Kryteria oceny ofert</w:t>
      </w:r>
      <w:bookmarkEnd w:id="37"/>
    </w:p>
    <w:p w14:paraId="68670532" w14:textId="77777777" w:rsidR="00904116" w:rsidRPr="009E7D0D" w:rsidRDefault="00904116" w:rsidP="00311EF0">
      <w:pPr>
        <w:pStyle w:val="Tekstpodstawowywcity2"/>
        <w:numPr>
          <w:ilvl w:val="0"/>
          <w:numId w:val="16"/>
        </w:numPr>
        <w:autoSpaceDE w:val="0"/>
        <w:autoSpaceDN w:val="0"/>
        <w:spacing w:after="0" w:line="240" w:lineRule="auto"/>
        <w:jc w:val="both"/>
        <w:rPr>
          <w:bCs/>
          <w:sz w:val="22"/>
          <w:szCs w:val="22"/>
        </w:rPr>
      </w:pPr>
      <w:bookmarkStart w:id="38" w:name="_Hlk107655330"/>
      <w:r w:rsidRPr="009E7D0D">
        <w:rPr>
          <w:bCs/>
          <w:sz w:val="22"/>
          <w:szCs w:val="22"/>
        </w:rPr>
        <w:t>W postępowaniu zmierzającym do zawarcia umowy ramowej zamawiający zawrze umowę ramową/umowy ramowe dla poszczególnych zadań ze wszystkim wykonawcami, którzy złożą oferty niepodlegające odrzuceniu.</w:t>
      </w:r>
    </w:p>
    <w:p w14:paraId="533F318B" w14:textId="02013FAA" w:rsidR="00904116" w:rsidRDefault="00904116" w:rsidP="00311EF0">
      <w:pPr>
        <w:pStyle w:val="Tekstpodstawowywcity2"/>
        <w:numPr>
          <w:ilvl w:val="0"/>
          <w:numId w:val="16"/>
        </w:numPr>
        <w:autoSpaceDE w:val="0"/>
        <w:autoSpaceDN w:val="0"/>
        <w:spacing w:after="0" w:line="240" w:lineRule="auto"/>
        <w:ind w:left="357" w:hanging="357"/>
        <w:jc w:val="both"/>
        <w:rPr>
          <w:bCs/>
          <w:sz w:val="22"/>
          <w:szCs w:val="22"/>
        </w:rPr>
      </w:pPr>
      <w:r w:rsidRPr="009E7D0D">
        <w:rPr>
          <w:bCs/>
          <w:sz w:val="22"/>
          <w:szCs w:val="22"/>
        </w:rPr>
        <w:t xml:space="preserve">W postępowaniu zmierzającym do zawarcia umowy wykonawczej zamawiający zastosuje </w:t>
      </w:r>
      <w:r w:rsidR="00C058B8" w:rsidRPr="009E7D0D">
        <w:rPr>
          <w:bCs/>
          <w:sz w:val="22"/>
          <w:szCs w:val="22"/>
        </w:rPr>
        <w:t xml:space="preserve">procedurę konkurencyjną z </w:t>
      </w:r>
      <w:r w:rsidRPr="009E7D0D">
        <w:rPr>
          <w:bCs/>
          <w:sz w:val="22"/>
          <w:szCs w:val="22"/>
        </w:rPr>
        <w:t>kryterium najniższej ceny – 100%.</w:t>
      </w:r>
      <w:r w:rsidR="009D3635" w:rsidRPr="009E7D0D">
        <w:rPr>
          <w:bCs/>
          <w:sz w:val="22"/>
          <w:szCs w:val="22"/>
        </w:rPr>
        <w:t xml:space="preserve"> </w:t>
      </w:r>
      <w:r w:rsidRPr="009E7D0D">
        <w:rPr>
          <w:bCs/>
          <w:sz w:val="22"/>
          <w:szCs w:val="22"/>
        </w:rPr>
        <w:t xml:space="preserve">Ocenie podlegać będzie zaktualizowany przez wykonawców w toku </w:t>
      </w:r>
      <w:r w:rsidR="00EB0CC8" w:rsidRPr="009E7D0D">
        <w:rPr>
          <w:bCs/>
          <w:sz w:val="22"/>
          <w:szCs w:val="22"/>
        </w:rPr>
        <w:t>aukcj</w:t>
      </w:r>
      <w:r w:rsidR="00C773F1" w:rsidRPr="009E7D0D">
        <w:rPr>
          <w:bCs/>
          <w:sz w:val="22"/>
          <w:szCs w:val="22"/>
        </w:rPr>
        <w:t>i</w:t>
      </w:r>
      <w:r w:rsidRPr="009E7D0D">
        <w:rPr>
          <w:bCs/>
          <w:sz w:val="22"/>
          <w:szCs w:val="22"/>
        </w:rPr>
        <w:t xml:space="preserve"> elektronicznej: katalog elektroniczny (cennik) dostosowany do wymagań danego zamówienia (rzeczywistego zakresu remontu).</w:t>
      </w:r>
    </w:p>
    <w:p w14:paraId="286CF94A" w14:textId="77777777" w:rsidR="008C68A4" w:rsidRPr="009E7D0D" w:rsidRDefault="008C68A4" w:rsidP="008C68A4">
      <w:pPr>
        <w:pStyle w:val="Tekstpodstawowywcity2"/>
        <w:autoSpaceDE w:val="0"/>
        <w:autoSpaceDN w:val="0"/>
        <w:spacing w:after="0" w:line="240" w:lineRule="auto"/>
        <w:ind w:left="357"/>
        <w:jc w:val="both"/>
        <w:rPr>
          <w:bCs/>
          <w:sz w:val="22"/>
          <w:szCs w:val="22"/>
        </w:rPr>
      </w:pPr>
    </w:p>
    <w:p w14:paraId="2E297244" w14:textId="20AF7C8C" w:rsidR="00F13DFD" w:rsidRPr="00804500"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7658529"/>
      <w:bookmarkEnd w:id="38"/>
      <w:r w:rsidRPr="00804500">
        <w:rPr>
          <w:rFonts w:ascii="Times New Roman" w:hAnsi="Times New Roman" w:cs="Times New Roman"/>
          <w:color w:val="auto"/>
          <w:sz w:val="24"/>
          <w:szCs w:val="24"/>
        </w:rPr>
        <w:t>Część XV</w:t>
      </w:r>
      <w:r w:rsidR="009814F4">
        <w:rPr>
          <w:rFonts w:ascii="Times New Roman" w:hAnsi="Times New Roman" w:cs="Times New Roman"/>
          <w:color w:val="auto"/>
          <w:sz w:val="24"/>
          <w:szCs w:val="24"/>
        </w:rPr>
        <w:t>I</w:t>
      </w:r>
      <w:r w:rsidRPr="00804500">
        <w:rPr>
          <w:rFonts w:ascii="Times New Roman" w:hAnsi="Times New Roman" w:cs="Times New Roman"/>
          <w:color w:val="auto"/>
          <w:sz w:val="24"/>
          <w:szCs w:val="24"/>
        </w:rPr>
        <w:t xml:space="preserve">I. </w:t>
      </w:r>
      <w:r w:rsidR="00F13DFD" w:rsidRPr="00804500">
        <w:rPr>
          <w:rFonts w:ascii="Times New Roman" w:hAnsi="Times New Roman" w:cs="Times New Roman"/>
          <w:color w:val="auto"/>
          <w:sz w:val="24"/>
          <w:szCs w:val="24"/>
        </w:rPr>
        <w:t>Aukcja elektroniczna</w:t>
      </w:r>
      <w:bookmarkEnd w:id="39"/>
    </w:p>
    <w:p w14:paraId="4240DAB9" w14:textId="6F07CC2E" w:rsidR="000C40A4" w:rsidRPr="009814F4" w:rsidRDefault="000C40A4" w:rsidP="0041036D">
      <w:pPr>
        <w:spacing w:before="120"/>
        <w:jc w:val="both"/>
        <w:rPr>
          <w:bCs/>
          <w:i/>
          <w:iCs/>
          <w:sz w:val="22"/>
          <w:szCs w:val="22"/>
        </w:rPr>
      </w:pPr>
      <w:bookmarkStart w:id="40" w:name="_Hlk107655386"/>
      <w:r w:rsidRPr="009E7D0D">
        <w:rPr>
          <w:bCs/>
          <w:sz w:val="22"/>
          <w:szCs w:val="22"/>
        </w:rPr>
        <w:t xml:space="preserve">W postępowaniu zmierzającym do zawarcia umowy ramowej Zamawiający nie zamierza prowadzić aukcji elektronicznej. W postępowaniu zmierzającym do udzielenie zamówienia wykonawczego Zamawiający zamierza dokonać wyboru oferty najkorzystniejszej z zastosowaniem </w:t>
      </w:r>
      <w:r w:rsidR="00EB0CC8" w:rsidRPr="009E7D0D">
        <w:rPr>
          <w:bCs/>
          <w:sz w:val="22"/>
          <w:szCs w:val="22"/>
        </w:rPr>
        <w:t>aukcji</w:t>
      </w:r>
      <w:r w:rsidRPr="009E7D0D">
        <w:rPr>
          <w:bCs/>
          <w:sz w:val="22"/>
          <w:szCs w:val="22"/>
        </w:rPr>
        <w:t xml:space="preserve"> elektronicznej</w:t>
      </w:r>
      <w:r w:rsidR="00EB0CC8" w:rsidRPr="009E7D0D">
        <w:rPr>
          <w:bCs/>
          <w:sz w:val="22"/>
          <w:szCs w:val="22"/>
        </w:rPr>
        <w:t xml:space="preserve"> prowadzonej w oparciu o </w:t>
      </w:r>
      <w:r w:rsidR="00EB0CC8" w:rsidRPr="009E7D0D">
        <w:rPr>
          <w:bCs/>
          <w:i/>
          <w:iCs/>
          <w:sz w:val="22"/>
          <w:szCs w:val="22"/>
        </w:rPr>
        <w:t xml:space="preserve">Regulamin </w:t>
      </w:r>
      <w:r w:rsidR="009814F4" w:rsidRPr="009E7D0D">
        <w:rPr>
          <w:bCs/>
          <w:i/>
          <w:iCs/>
          <w:sz w:val="22"/>
          <w:szCs w:val="22"/>
        </w:rPr>
        <w:t>udzielania zamówień</w:t>
      </w:r>
      <w:r w:rsidR="00EB0CC8" w:rsidRPr="009E7D0D">
        <w:rPr>
          <w:bCs/>
          <w:i/>
          <w:iCs/>
          <w:sz w:val="22"/>
          <w:szCs w:val="22"/>
        </w:rPr>
        <w:t xml:space="preserve"> w P</w:t>
      </w:r>
      <w:r w:rsidR="009814F4" w:rsidRPr="009E7D0D">
        <w:rPr>
          <w:bCs/>
          <w:i/>
          <w:iCs/>
          <w:sz w:val="22"/>
          <w:szCs w:val="22"/>
        </w:rPr>
        <w:t>olskiej Grupie Górniczej S.A.</w:t>
      </w:r>
    </w:p>
    <w:p w14:paraId="087379AB" w14:textId="34049212" w:rsidR="00112973" w:rsidRPr="0055435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7658530"/>
      <w:bookmarkStart w:id="42" w:name="_Hlk66972440"/>
      <w:bookmarkEnd w:id="40"/>
      <w:r w:rsidRPr="00554352">
        <w:rPr>
          <w:rFonts w:ascii="Times New Roman" w:hAnsi="Times New Roman" w:cs="Times New Roman"/>
          <w:color w:val="auto"/>
          <w:sz w:val="24"/>
          <w:szCs w:val="24"/>
        </w:rPr>
        <w:lastRenderedPageBreak/>
        <w:t>Część XVI</w:t>
      </w:r>
      <w:r w:rsidR="009E7D0D">
        <w:rPr>
          <w:rFonts w:ascii="Times New Roman" w:hAnsi="Times New Roman" w:cs="Times New Roman"/>
          <w:color w:val="auto"/>
          <w:sz w:val="24"/>
          <w:szCs w:val="24"/>
        </w:rPr>
        <w:t>I</w:t>
      </w:r>
      <w:r w:rsidRPr="00554352">
        <w:rPr>
          <w:rFonts w:ascii="Times New Roman" w:hAnsi="Times New Roman" w:cs="Times New Roman"/>
          <w:color w:val="auto"/>
          <w:sz w:val="24"/>
          <w:szCs w:val="24"/>
        </w:rPr>
        <w:t xml:space="preserve">I. </w:t>
      </w:r>
      <w:r w:rsidR="00694060">
        <w:rPr>
          <w:rFonts w:ascii="Times New Roman" w:hAnsi="Times New Roman" w:cs="Times New Roman"/>
          <w:color w:val="auto"/>
          <w:sz w:val="24"/>
          <w:szCs w:val="24"/>
        </w:rPr>
        <w:t>Kolejność podejmowania czynności przez zamawiającego</w:t>
      </w:r>
      <w:bookmarkEnd w:id="41"/>
      <w:r w:rsidR="00694060">
        <w:rPr>
          <w:rFonts w:ascii="Times New Roman" w:hAnsi="Times New Roman" w:cs="Times New Roman"/>
          <w:color w:val="auto"/>
          <w:sz w:val="24"/>
          <w:szCs w:val="24"/>
        </w:rPr>
        <w:t xml:space="preserve"> </w:t>
      </w:r>
    </w:p>
    <w:p w14:paraId="510F4633" w14:textId="7F330435" w:rsidR="00694060" w:rsidRPr="009E7D0D" w:rsidRDefault="00694060" w:rsidP="009E7D0D">
      <w:pPr>
        <w:pStyle w:val="Akapitzlist"/>
        <w:numPr>
          <w:ilvl w:val="0"/>
          <w:numId w:val="12"/>
        </w:numPr>
        <w:contextualSpacing w:val="0"/>
        <w:jc w:val="both"/>
        <w:rPr>
          <w:bCs/>
          <w:sz w:val="22"/>
          <w:szCs w:val="22"/>
        </w:rPr>
      </w:pPr>
      <w:r w:rsidRPr="009E7D0D">
        <w:rPr>
          <w:bCs/>
          <w:sz w:val="22"/>
          <w:szCs w:val="22"/>
        </w:rPr>
        <w:t>Zamawiający zastosuje procedur</w:t>
      </w:r>
      <w:r w:rsidR="001142DE" w:rsidRPr="009E7D0D">
        <w:rPr>
          <w:bCs/>
          <w:sz w:val="22"/>
          <w:szCs w:val="22"/>
        </w:rPr>
        <w:t>ę</w:t>
      </w:r>
      <w:r w:rsidRPr="009E7D0D">
        <w:rPr>
          <w:bCs/>
          <w:sz w:val="22"/>
          <w:szCs w:val="22"/>
        </w:rPr>
        <w:t xml:space="preserve"> odwrócon</w:t>
      </w:r>
      <w:r w:rsidR="001142DE" w:rsidRPr="009E7D0D">
        <w:rPr>
          <w:bCs/>
          <w:sz w:val="22"/>
          <w:szCs w:val="22"/>
        </w:rPr>
        <w:t>ą</w:t>
      </w:r>
      <w:r w:rsidRPr="009E7D0D">
        <w:rPr>
          <w:bCs/>
          <w:sz w:val="22"/>
          <w:szCs w:val="22"/>
        </w:rPr>
        <w:t xml:space="preserve"> badania i oceny ofert, o której mowa w art. 139 ustawy </w:t>
      </w:r>
      <w:proofErr w:type="spellStart"/>
      <w:r w:rsidRPr="009E7D0D">
        <w:rPr>
          <w:bCs/>
          <w:sz w:val="22"/>
          <w:szCs w:val="22"/>
        </w:rPr>
        <w:t>Pzp</w:t>
      </w:r>
      <w:proofErr w:type="spellEnd"/>
      <w:r w:rsidRPr="009E7D0D">
        <w:rPr>
          <w:bCs/>
          <w:sz w:val="22"/>
          <w:szCs w:val="22"/>
        </w:rPr>
        <w:t>.</w:t>
      </w:r>
      <w:r w:rsidR="009D3635" w:rsidRPr="009E7D0D">
        <w:rPr>
          <w:bCs/>
          <w:sz w:val="22"/>
          <w:szCs w:val="22"/>
        </w:rPr>
        <w:t xml:space="preserve"> </w:t>
      </w:r>
    </w:p>
    <w:p w14:paraId="5204EB64" w14:textId="55309D92" w:rsidR="00694060" w:rsidRPr="00C058B8" w:rsidRDefault="00694060" w:rsidP="009E7D0D">
      <w:pPr>
        <w:pStyle w:val="Akapitzlist"/>
        <w:numPr>
          <w:ilvl w:val="0"/>
          <w:numId w:val="12"/>
        </w:numPr>
        <w:contextualSpacing w:val="0"/>
        <w:jc w:val="both"/>
        <w:rPr>
          <w:bCs/>
          <w:sz w:val="22"/>
          <w:szCs w:val="22"/>
        </w:rPr>
      </w:pPr>
      <w:r w:rsidRPr="00C058B8">
        <w:rPr>
          <w:bCs/>
          <w:sz w:val="22"/>
          <w:szCs w:val="22"/>
        </w:rPr>
        <w:t>Po złożeniu ofert zamawiający dokona badania i oceny ofert</w:t>
      </w:r>
      <w:r w:rsidR="00D35C6D">
        <w:rPr>
          <w:bCs/>
          <w:sz w:val="22"/>
          <w:szCs w:val="22"/>
        </w:rPr>
        <w:t xml:space="preserve"> (jeżeli dotyczy)</w:t>
      </w:r>
      <w:r w:rsidRPr="00C058B8">
        <w:rPr>
          <w:bCs/>
          <w:sz w:val="22"/>
          <w:szCs w:val="22"/>
        </w:rPr>
        <w:t>, w tym poprawy omyłek zgodnie z art. 223</w:t>
      </w:r>
      <w:r w:rsidR="00687B7A">
        <w:rPr>
          <w:bCs/>
          <w:sz w:val="22"/>
          <w:szCs w:val="22"/>
        </w:rPr>
        <w:t xml:space="preserve"> ustawy </w:t>
      </w:r>
      <w:proofErr w:type="spellStart"/>
      <w:r w:rsidR="00687B7A">
        <w:rPr>
          <w:bCs/>
          <w:sz w:val="22"/>
          <w:szCs w:val="22"/>
        </w:rPr>
        <w:t>Pzp</w:t>
      </w:r>
      <w:proofErr w:type="spellEnd"/>
      <w:r w:rsidRPr="00C058B8">
        <w:rPr>
          <w:bCs/>
          <w:sz w:val="22"/>
          <w:szCs w:val="22"/>
        </w:rPr>
        <w:t>.</w:t>
      </w:r>
    </w:p>
    <w:p w14:paraId="21C74581" w14:textId="07B4E6B6" w:rsidR="00694060" w:rsidRPr="00C058B8" w:rsidRDefault="00694060" w:rsidP="009E7D0D">
      <w:pPr>
        <w:pStyle w:val="Akapitzlist"/>
        <w:numPr>
          <w:ilvl w:val="0"/>
          <w:numId w:val="12"/>
        </w:numPr>
        <w:ind w:left="357" w:hanging="357"/>
        <w:contextualSpacing w:val="0"/>
        <w:jc w:val="both"/>
        <w:rPr>
          <w:bCs/>
          <w:sz w:val="22"/>
          <w:szCs w:val="22"/>
        </w:rPr>
      </w:pPr>
      <w:r w:rsidRPr="00C058B8">
        <w:rPr>
          <w:bCs/>
          <w:sz w:val="22"/>
          <w:szCs w:val="22"/>
        </w:rPr>
        <w:t xml:space="preserve">Zamawiający przewiduje uzupełnienie przedmiotowych środków dowodowych. Jeżeli wykonawca nie złożył tych środków wraz z ofertą lub są one niekompletne Zamawiający wezwie do ich uzupełnienia. </w:t>
      </w:r>
    </w:p>
    <w:p w14:paraId="1C47A5F6" w14:textId="04F41602" w:rsidR="009E7D0D" w:rsidRDefault="00694060" w:rsidP="009E7D0D">
      <w:pPr>
        <w:pStyle w:val="Akapitzlist"/>
        <w:numPr>
          <w:ilvl w:val="0"/>
          <w:numId w:val="12"/>
        </w:numPr>
        <w:contextualSpacing w:val="0"/>
        <w:jc w:val="both"/>
        <w:rPr>
          <w:bCs/>
          <w:sz w:val="22"/>
          <w:szCs w:val="22"/>
        </w:rPr>
      </w:pPr>
      <w:r w:rsidRPr="00922301">
        <w:rPr>
          <w:bCs/>
          <w:sz w:val="22"/>
          <w:szCs w:val="22"/>
        </w:rPr>
        <w:t xml:space="preserve">Zamawiający zgodnie z art. 126 </w:t>
      </w:r>
      <w:r w:rsidR="00C058B8" w:rsidRPr="00922301">
        <w:rPr>
          <w:bCs/>
          <w:sz w:val="22"/>
          <w:szCs w:val="22"/>
        </w:rPr>
        <w:t xml:space="preserve">ust. 2 </w:t>
      </w:r>
      <w:r w:rsidRPr="00922301">
        <w:rPr>
          <w:bCs/>
          <w:sz w:val="22"/>
          <w:szCs w:val="22"/>
        </w:rPr>
        <w:t xml:space="preserve">ustawy </w:t>
      </w:r>
      <w:proofErr w:type="spellStart"/>
      <w:r w:rsidRPr="00922301">
        <w:rPr>
          <w:bCs/>
          <w:sz w:val="22"/>
          <w:szCs w:val="22"/>
        </w:rPr>
        <w:t>Pzp</w:t>
      </w:r>
      <w:proofErr w:type="spellEnd"/>
      <w:r w:rsidRPr="00922301">
        <w:rPr>
          <w:bCs/>
          <w:sz w:val="22"/>
          <w:szCs w:val="22"/>
        </w:rPr>
        <w:t xml:space="preserve"> </w:t>
      </w:r>
      <w:r w:rsidR="00C058B8" w:rsidRPr="00922301">
        <w:rPr>
          <w:bCs/>
          <w:sz w:val="22"/>
          <w:szCs w:val="22"/>
        </w:rPr>
        <w:t>w</w:t>
      </w:r>
      <w:r w:rsidR="005E6E33" w:rsidRPr="00922301">
        <w:rPr>
          <w:bCs/>
          <w:sz w:val="22"/>
          <w:szCs w:val="22"/>
        </w:rPr>
        <w:t>ezwie</w:t>
      </w:r>
      <w:r w:rsidRPr="00922301">
        <w:rPr>
          <w:bCs/>
          <w:sz w:val="22"/>
          <w:szCs w:val="22"/>
        </w:rPr>
        <w:t xml:space="preserve"> </w:t>
      </w:r>
      <w:r w:rsidR="00355980" w:rsidRPr="00922301">
        <w:rPr>
          <w:bCs/>
          <w:sz w:val="22"/>
          <w:szCs w:val="22"/>
        </w:rPr>
        <w:t>wszystkich w</w:t>
      </w:r>
      <w:r w:rsidRPr="00922301">
        <w:rPr>
          <w:bCs/>
          <w:sz w:val="22"/>
          <w:szCs w:val="22"/>
        </w:rPr>
        <w:t>ykonawc</w:t>
      </w:r>
      <w:r w:rsidR="00355980" w:rsidRPr="00922301">
        <w:rPr>
          <w:bCs/>
          <w:sz w:val="22"/>
          <w:szCs w:val="22"/>
        </w:rPr>
        <w:t>ów</w:t>
      </w:r>
      <w:r w:rsidRPr="00922301">
        <w:rPr>
          <w:bCs/>
          <w:sz w:val="22"/>
          <w:szCs w:val="22"/>
        </w:rPr>
        <w:t>, któr</w:t>
      </w:r>
      <w:r w:rsidR="00546953" w:rsidRPr="00922301">
        <w:rPr>
          <w:bCs/>
          <w:sz w:val="22"/>
          <w:szCs w:val="22"/>
        </w:rPr>
        <w:t>z</w:t>
      </w:r>
      <w:r w:rsidRPr="00922301">
        <w:rPr>
          <w:bCs/>
          <w:sz w:val="22"/>
          <w:szCs w:val="22"/>
        </w:rPr>
        <w:t>y złoży</w:t>
      </w:r>
      <w:r w:rsidR="00355980" w:rsidRPr="00922301">
        <w:rPr>
          <w:bCs/>
          <w:sz w:val="22"/>
          <w:szCs w:val="22"/>
        </w:rPr>
        <w:t>li</w:t>
      </w:r>
      <w:r w:rsidRPr="00922301">
        <w:rPr>
          <w:bCs/>
          <w:sz w:val="22"/>
          <w:szCs w:val="22"/>
        </w:rPr>
        <w:t xml:space="preserve"> ofertę do </w:t>
      </w:r>
      <w:r w:rsidR="00797F35" w:rsidRPr="00922301">
        <w:rPr>
          <w:bCs/>
          <w:sz w:val="22"/>
          <w:szCs w:val="22"/>
        </w:rPr>
        <w:t>przedłożenia</w:t>
      </w:r>
      <w:r w:rsidRPr="00922301">
        <w:rPr>
          <w:bCs/>
          <w:sz w:val="22"/>
          <w:szCs w:val="22"/>
        </w:rPr>
        <w:t xml:space="preserve"> JEDZ oraz podmiotowych środków dowodowych.</w:t>
      </w:r>
    </w:p>
    <w:p w14:paraId="22FCF584" w14:textId="77777777" w:rsidR="008C68A4" w:rsidRDefault="008C68A4" w:rsidP="008C68A4">
      <w:pPr>
        <w:pStyle w:val="Akapitzlist"/>
        <w:ind w:left="360"/>
        <w:contextualSpacing w:val="0"/>
        <w:jc w:val="both"/>
        <w:rPr>
          <w:bCs/>
          <w:sz w:val="22"/>
          <w:szCs w:val="22"/>
        </w:rPr>
      </w:pPr>
    </w:p>
    <w:p w14:paraId="460829B8" w14:textId="2225024A" w:rsidR="009E6FDA" w:rsidRPr="00804500"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3" w:name="_Toc107658531"/>
      <w:bookmarkEnd w:id="42"/>
      <w:r w:rsidRPr="00804500">
        <w:rPr>
          <w:rFonts w:ascii="Times New Roman" w:hAnsi="Times New Roman" w:cs="Times New Roman"/>
          <w:color w:val="auto"/>
          <w:sz w:val="24"/>
          <w:szCs w:val="24"/>
        </w:rPr>
        <w:t>Część X</w:t>
      </w:r>
      <w:r w:rsidR="009E7D0D">
        <w:rPr>
          <w:rFonts w:ascii="Times New Roman" w:hAnsi="Times New Roman" w:cs="Times New Roman"/>
          <w:color w:val="auto"/>
          <w:sz w:val="24"/>
          <w:szCs w:val="24"/>
        </w:rPr>
        <w:t>IX</w:t>
      </w:r>
      <w:r w:rsidRPr="00804500">
        <w:rPr>
          <w:rFonts w:ascii="Times New Roman" w:hAnsi="Times New Roman" w:cs="Times New Roman"/>
          <w:color w:val="auto"/>
          <w:sz w:val="24"/>
          <w:szCs w:val="24"/>
        </w:rPr>
        <w:t xml:space="preserve">. </w:t>
      </w:r>
      <w:r w:rsidR="00F91368" w:rsidRPr="00804500">
        <w:rPr>
          <w:rFonts w:ascii="Times New Roman" w:hAnsi="Times New Roman" w:cs="Times New Roman"/>
          <w:color w:val="auto"/>
          <w:sz w:val="24"/>
          <w:szCs w:val="24"/>
        </w:rPr>
        <w:t>Zabezpieczenie należytego wykonania umowy</w:t>
      </w:r>
      <w:bookmarkEnd w:id="43"/>
    </w:p>
    <w:p w14:paraId="42354A1D" w14:textId="77777777" w:rsidR="00460DB1" w:rsidRPr="00922301" w:rsidRDefault="00460DB1" w:rsidP="001142DE">
      <w:pPr>
        <w:spacing w:before="120" w:line="312" w:lineRule="auto"/>
        <w:jc w:val="both"/>
        <w:rPr>
          <w:bCs/>
          <w:sz w:val="22"/>
          <w:szCs w:val="22"/>
        </w:rPr>
      </w:pPr>
      <w:r w:rsidRPr="00922301">
        <w:rPr>
          <w:bCs/>
          <w:sz w:val="22"/>
          <w:szCs w:val="22"/>
        </w:rPr>
        <w:t xml:space="preserve">Zamawiający </w:t>
      </w:r>
      <w:r w:rsidR="00694060" w:rsidRPr="00922301">
        <w:rPr>
          <w:bCs/>
          <w:sz w:val="22"/>
          <w:szCs w:val="22"/>
        </w:rPr>
        <w:t>nie wymaga wniesienia</w:t>
      </w:r>
      <w:r w:rsidRPr="00922301">
        <w:rPr>
          <w:bCs/>
          <w:sz w:val="22"/>
          <w:szCs w:val="22"/>
        </w:rPr>
        <w:t xml:space="preserve"> zabezpieczenia należytego wykonania umowy.</w:t>
      </w:r>
    </w:p>
    <w:p w14:paraId="11692550" w14:textId="00D5A03C" w:rsidR="00F91368" w:rsidRPr="00804500"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7658532"/>
      <w:r>
        <w:rPr>
          <w:rFonts w:ascii="Times New Roman" w:hAnsi="Times New Roman" w:cs="Times New Roman"/>
          <w:color w:val="auto"/>
          <w:sz w:val="24"/>
          <w:szCs w:val="24"/>
        </w:rPr>
        <w:t>Część XX</w:t>
      </w:r>
      <w:r w:rsidR="005B47CB" w:rsidRPr="00804500">
        <w:rPr>
          <w:rFonts w:ascii="Times New Roman" w:hAnsi="Times New Roman" w:cs="Times New Roman"/>
          <w:color w:val="auto"/>
          <w:sz w:val="24"/>
          <w:szCs w:val="24"/>
        </w:rPr>
        <w:t xml:space="preserve">. </w:t>
      </w:r>
      <w:r w:rsidR="00F91368" w:rsidRPr="00804500">
        <w:rPr>
          <w:rFonts w:ascii="Times New Roman" w:hAnsi="Times New Roman" w:cs="Times New Roman"/>
          <w:color w:val="auto"/>
          <w:sz w:val="24"/>
          <w:szCs w:val="24"/>
        </w:rPr>
        <w:t>Istotne postanowienia umowy</w:t>
      </w:r>
      <w:bookmarkEnd w:id="44"/>
    </w:p>
    <w:p w14:paraId="09C91B53" w14:textId="508EB953" w:rsidR="009E6FDA" w:rsidRDefault="00F91368" w:rsidP="009E7D0D">
      <w:pPr>
        <w:pStyle w:val="Akapitzlist"/>
        <w:numPr>
          <w:ilvl w:val="0"/>
          <w:numId w:val="10"/>
        </w:numPr>
        <w:ind w:left="357" w:hanging="357"/>
        <w:contextualSpacing w:val="0"/>
        <w:jc w:val="both"/>
        <w:rPr>
          <w:sz w:val="22"/>
          <w:szCs w:val="22"/>
        </w:rPr>
      </w:pPr>
      <w:r w:rsidRPr="008C68A4">
        <w:rPr>
          <w:b/>
          <w:bCs/>
          <w:sz w:val="22"/>
          <w:szCs w:val="22"/>
        </w:rPr>
        <w:t xml:space="preserve">Załącznik nr </w:t>
      </w:r>
      <w:r w:rsidR="0078720F" w:rsidRPr="008C68A4">
        <w:rPr>
          <w:b/>
          <w:bCs/>
          <w:sz w:val="22"/>
          <w:szCs w:val="22"/>
        </w:rPr>
        <w:t>5</w:t>
      </w:r>
      <w:r w:rsidRPr="008C68A4">
        <w:rPr>
          <w:sz w:val="22"/>
          <w:szCs w:val="22"/>
        </w:rPr>
        <w:t xml:space="preserve"> do SWZ zawiera</w:t>
      </w:r>
      <w:r w:rsidRPr="00922301">
        <w:rPr>
          <w:sz w:val="22"/>
          <w:szCs w:val="22"/>
        </w:rPr>
        <w:t xml:space="preserve"> projektowane postanowienia, które zostaną </w:t>
      </w:r>
      <w:r w:rsidR="005B47CB" w:rsidRPr="00922301">
        <w:rPr>
          <w:sz w:val="22"/>
          <w:szCs w:val="22"/>
        </w:rPr>
        <w:t xml:space="preserve">wprowadzone </w:t>
      </w:r>
      <w:r w:rsidR="009E7D0D">
        <w:rPr>
          <w:sz w:val="22"/>
          <w:szCs w:val="22"/>
        </w:rPr>
        <w:br/>
      </w:r>
      <w:r w:rsidR="005B47CB" w:rsidRPr="00922301">
        <w:rPr>
          <w:sz w:val="22"/>
          <w:szCs w:val="22"/>
        </w:rPr>
        <w:t xml:space="preserve">do umowy w sprawie zamówienia publicznego. </w:t>
      </w:r>
    </w:p>
    <w:p w14:paraId="5C794854" w14:textId="20F461D7" w:rsidR="009E7D0D" w:rsidRPr="006C614F" w:rsidRDefault="009E7D0D" w:rsidP="009E7D0D">
      <w:pPr>
        <w:pStyle w:val="Akapitzlist"/>
        <w:numPr>
          <w:ilvl w:val="0"/>
          <w:numId w:val="10"/>
        </w:numPr>
        <w:ind w:left="357" w:hanging="357"/>
        <w:contextualSpacing w:val="0"/>
        <w:jc w:val="both"/>
        <w:rPr>
          <w:sz w:val="22"/>
          <w:szCs w:val="22"/>
        </w:rPr>
      </w:pPr>
      <w:bookmarkStart w:id="45" w:name="_Hlk107655416"/>
      <w:r w:rsidRPr="006C614F">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p>
    <w:p w14:paraId="344EB278" w14:textId="59B189E2" w:rsidR="00F13DFD" w:rsidRPr="00804500"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7658533"/>
      <w:bookmarkEnd w:id="45"/>
      <w:r>
        <w:rPr>
          <w:rFonts w:ascii="Times New Roman" w:hAnsi="Times New Roman" w:cs="Times New Roman"/>
          <w:color w:val="auto"/>
          <w:sz w:val="24"/>
          <w:szCs w:val="24"/>
        </w:rPr>
        <w:t>Część X</w:t>
      </w:r>
      <w:r w:rsidR="00AA02D6" w:rsidRPr="00804500">
        <w:rPr>
          <w:rFonts w:ascii="Times New Roman" w:hAnsi="Times New Roman" w:cs="Times New Roman"/>
          <w:color w:val="auto"/>
          <w:sz w:val="24"/>
          <w:szCs w:val="24"/>
        </w:rPr>
        <w:t>X</w:t>
      </w:r>
      <w:r w:rsidR="00175C9A">
        <w:rPr>
          <w:rFonts w:ascii="Times New Roman" w:hAnsi="Times New Roman" w:cs="Times New Roman"/>
          <w:color w:val="auto"/>
          <w:sz w:val="24"/>
          <w:szCs w:val="24"/>
        </w:rPr>
        <w:t>I</w:t>
      </w:r>
      <w:r w:rsidR="00AA02D6" w:rsidRPr="00804500">
        <w:rPr>
          <w:rFonts w:ascii="Times New Roman" w:hAnsi="Times New Roman" w:cs="Times New Roman"/>
          <w:color w:val="auto"/>
          <w:sz w:val="24"/>
          <w:szCs w:val="24"/>
        </w:rPr>
        <w:t xml:space="preserve">. </w:t>
      </w:r>
      <w:r w:rsidR="00F13DFD" w:rsidRPr="00804500">
        <w:rPr>
          <w:rFonts w:ascii="Times New Roman" w:hAnsi="Times New Roman" w:cs="Times New Roman"/>
          <w:color w:val="auto"/>
          <w:sz w:val="24"/>
          <w:szCs w:val="24"/>
        </w:rPr>
        <w:t>Formalności</w:t>
      </w:r>
      <w:r w:rsidR="006640AD" w:rsidRPr="00804500">
        <w:rPr>
          <w:rFonts w:ascii="Times New Roman" w:hAnsi="Times New Roman" w:cs="Times New Roman"/>
          <w:color w:val="auto"/>
          <w:sz w:val="24"/>
          <w:szCs w:val="24"/>
        </w:rPr>
        <w:t>,</w:t>
      </w:r>
      <w:r w:rsidR="00F13DFD" w:rsidRPr="00804500">
        <w:rPr>
          <w:rFonts w:ascii="Times New Roman" w:hAnsi="Times New Roman" w:cs="Times New Roman"/>
          <w:color w:val="auto"/>
          <w:sz w:val="24"/>
          <w:szCs w:val="24"/>
        </w:rPr>
        <w:t xml:space="preserve"> jakie należy dopełnić przed zawarciem umowy</w:t>
      </w:r>
      <w:bookmarkEnd w:id="46"/>
    </w:p>
    <w:p w14:paraId="4A2179BD" w14:textId="6A29D384" w:rsidR="00694060" w:rsidRPr="00922301" w:rsidRDefault="009D3635" w:rsidP="008C68A4">
      <w:pPr>
        <w:spacing w:before="120"/>
        <w:jc w:val="both"/>
        <w:rPr>
          <w:sz w:val="22"/>
          <w:szCs w:val="22"/>
        </w:rPr>
      </w:pPr>
      <w:r w:rsidRPr="00922301">
        <w:rPr>
          <w:sz w:val="22"/>
          <w:szCs w:val="22"/>
        </w:rPr>
        <w:t>Zamawiający nie przewiduje szczególnych formalności przed zawarciem umowy.</w:t>
      </w:r>
    </w:p>
    <w:p w14:paraId="47201E56" w14:textId="0B0393F2" w:rsidR="00F13DFD" w:rsidRPr="00804500" w:rsidRDefault="00A057C7" w:rsidP="008C68A4">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47" w:name="_Toc107658534"/>
      <w:r w:rsidRPr="00804500">
        <w:rPr>
          <w:rFonts w:ascii="Times New Roman" w:hAnsi="Times New Roman" w:cs="Times New Roman"/>
          <w:color w:val="auto"/>
          <w:sz w:val="24"/>
          <w:szCs w:val="24"/>
        </w:rPr>
        <w:t>Część XX</w:t>
      </w:r>
      <w:r w:rsidR="00175C9A">
        <w:rPr>
          <w:rFonts w:ascii="Times New Roman" w:hAnsi="Times New Roman" w:cs="Times New Roman"/>
          <w:color w:val="auto"/>
          <w:sz w:val="24"/>
          <w:szCs w:val="24"/>
        </w:rPr>
        <w:t>I</w:t>
      </w:r>
      <w:r w:rsidR="00554352">
        <w:rPr>
          <w:rFonts w:ascii="Times New Roman" w:hAnsi="Times New Roman" w:cs="Times New Roman"/>
          <w:color w:val="auto"/>
          <w:sz w:val="24"/>
          <w:szCs w:val="24"/>
        </w:rPr>
        <w:t>I</w:t>
      </w:r>
      <w:r w:rsidRPr="00804500">
        <w:rPr>
          <w:rFonts w:ascii="Times New Roman" w:hAnsi="Times New Roman" w:cs="Times New Roman"/>
          <w:color w:val="auto"/>
          <w:sz w:val="24"/>
          <w:szCs w:val="24"/>
        </w:rPr>
        <w:t xml:space="preserve">. </w:t>
      </w:r>
      <w:r w:rsidR="00F13DFD" w:rsidRPr="00804500">
        <w:rPr>
          <w:rFonts w:ascii="Times New Roman" w:hAnsi="Times New Roman" w:cs="Times New Roman"/>
          <w:color w:val="auto"/>
          <w:sz w:val="24"/>
          <w:szCs w:val="24"/>
        </w:rPr>
        <w:t>Pouczenie o środkach ochrony prawnej.</w:t>
      </w:r>
      <w:bookmarkEnd w:id="47"/>
    </w:p>
    <w:p w14:paraId="3638A15C" w14:textId="72E64B08" w:rsidR="0035089B" w:rsidRPr="00922301" w:rsidRDefault="00F13DFD" w:rsidP="008C68A4">
      <w:pPr>
        <w:spacing w:before="120"/>
        <w:jc w:val="both"/>
        <w:rPr>
          <w:sz w:val="22"/>
          <w:szCs w:val="22"/>
        </w:rPr>
      </w:pPr>
      <w:r w:rsidRPr="00922301">
        <w:rPr>
          <w:sz w:val="22"/>
          <w:szCs w:val="22"/>
        </w:rPr>
        <w:t xml:space="preserve">W toku postępowania o udzielenie zamówienia Wykonawcom przysługują środki ochrony prawnej przewidziane w przepisach Działu </w:t>
      </w:r>
      <w:r w:rsidR="00797F35" w:rsidRPr="00922301">
        <w:rPr>
          <w:sz w:val="22"/>
          <w:szCs w:val="22"/>
        </w:rPr>
        <w:t>IX</w:t>
      </w:r>
      <w:r w:rsidRPr="00922301">
        <w:rPr>
          <w:sz w:val="22"/>
          <w:szCs w:val="22"/>
        </w:rPr>
        <w:t xml:space="preserve"> ustawy Prawo zamówień publicznych – odwołanie do Krajowej Izby Odwoławczej i skarga do sądu okręgowego wnoszone w sposób i w terminach określonych </w:t>
      </w:r>
      <w:r w:rsidR="00922301">
        <w:rPr>
          <w:sz w:val="22"/>
          <w:szCs w:val="22"/>
        </w:rPr>
        <w:br/>
      </w:r>
      <w:r w:rsidRPr="00922301">
        <w:rPr>
          <w:sz w:val="22"/>
          <w:szCs w:val="22"/>
        </w:rPr>
        <w:t xml:space="preserve">w </w:t>
      </w:r>
      <w:r w:rsidR="00A057C7" w:rsidRPr="00922301">
        <w:rPr>
          <w:sz w:val="22"/>
          <w:szCs w:val="22"/>
        </w:rPr>
        <w:t xml:space="preserve">ustawie </w:t>
      </w:r>
      <w:proofErr w:type="spellStart"/>
      <w:r w:rsidR="00A057C7" w:rsidRPr="00922301">
        <w:rPr>
          <w:sz w:val="22"/>
          <w:szCs w:val="22"/>
        </w:rPr>
        <w:t>Pzp</w:t>
      </w:r>
      <w:proofErr w:type="spellEnd"/>
      <w:r w:rsidRPr="00922301">
        <w:rPr>
          <w:sz w:val="22"/>
          <w:szCs w:val="22"/>
        </w:rPr>
        <w:t>.</w:t>
      </w:r>
    </w:p>
    <w:p w14:paraId="67C26217" w14:textId="77777777" w:rsidR="00ED28D9" w:rsidRPr="00ED28D9"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7658535"/>
      <w:r w:rsidRPr="00ED28D9">
        <w:rPr>
          <w:rFonts w:ascii="Times New Roman" w:hAnsi="Times New Roman" w:cs="Times New Roman"/>
          <w:color w:val="auto"/>
          <w:sz w:val="24"/>
          <w:szCs w:val="24"/>
        </w:rPr>
        <w:t>Wykaz załączników</w:t>
      </w:r>
      <w:bookmarkEnd w:id="48"/>
    </w:p>
    <w:p w14:paraId="7FC44D6E" w14:textId="77777777" w:rsidR="00E2161C" w:rsidRPr="00922301" w:rsidRDefault="00E2161C" w:rsidP="00E2161C">
      <w:pPr>
        <w:rPr>
          <w:sz w:val="22"/>
          <w:szCs w:val="22"/>
        </w:rPr>
      </w:pPr>
      <w:bookmarkStart w:id="49" w:name="_Toc65677231"/>
      <w:bookmarkStart w:id="50" w:name="_Toc66354102"/>
      <w:r w:rsidRPr="00922301">
        <w:rPr>
          <w:sz w:val="22"/>
          <w:szCs w:val="22"/>
        </w:rPr>
        <w:t>Umieszczono w spisie treści na początku SWZ.</w:t>
      </w:r>
    </w:p>
    <w:p w14:paraId="12D14CB4" w14:textId="64F7A057" w:rsidR="00E2161C" w:rsidRDefault="00E2161C">
      <w:pPr>
        <w:spacing w:after="160" w:line="259" w:lineRule="auto"/>
        <w:rPr>
          <w:sz w:val="24"/>
          <w:szCs w:val="24"/>
        </w:rPr>
      </w:pPr>
    </w:p>
    <w:p w14:paraId="43E5E10E" w14:textId="0ACF03AC" w:rsidR="00E2161C" w:rsidRDefault="00E2161C">
      <w:pPr>
        <w:spacing w:after="160" w:line="259" w:lineRule="auto"/>
        <w:rPr>
          <w:rFonts w:eastAsiaTheme="majorEastAsia"/>
          <w:b/>
          <w:bCs/>
          <w:sz w:val="24"/>
          <w:szCs w:val="24"/>
        </w:rPr>
      </w:pPr>
      <w:r>
        <w:rPr>
          <w:rFonts w:eastAsiaTheme="majorEastAsia"/>
          <w:b/>
          <w:bCs/>
          <w:sz w:val="24"/>
          <w:szCs w:val="24"/>
        </w:rPr>
        <w:br w:type="page"/>
      </w:r>
    </w:p>
    <w:p w14:paraId="72C50CE1" w14:textId="6F6BBA27" w:rsidR="008E5215" w:rsidRPr="00396B35" w:rsidRDefault="008E5215"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51" w:name="_Toc107658536"/>
      <w:r w:rsidRPr="00396B35">
        <w:rPr>
          <w:rFonts w:ascii="Times New Roman" w:hAnsi="Times New Roman" w:cs="Times New Roman"/>
          <w:color w:val="auto"/>
          <w:sz w:val="24"/>
          <w:szCs w:val="24"/>
        </w:rPr>
        <w:lastRenderedPageBreak/>
        <w:t>Załącznik nr 1</w:t>
      </w:r>
      <w:r w:rsidR="00B800FF">
        <w:rPr>
          <w:rFonts w:ascii="Times New Roman" w:hAnsi="Times New Roman" w:cs="Times New Roman"/>
          <w:color w:val="auto"/>
          <w:sz w:val="24"/>
          <w:szCs w:val="24"/>
        </w:rPr>
        <w:t xml:space="preserve"> </w:t>
      </w:r>
      <w:r w:rsidRPr="00396B35">
        <w:rPr>
          <w:rFonts w:ascii="Times New Roman" w:hAnsi="Times New Roman" w:cs="Times New Roman"/>
          <w:color w:val="auto"/>
          <w:sz w:val="24"/>
          <w:szCs w:val="24"/>
        </w:rPr>
        <w:t>do SWZ</w:t>
      </w:r>
      <w:r>
        <w:rPr>
          <w:rFonts w:ascii="Times New Roman" w:hAnsi="Times New Roman" w:cs="Times New Roman"/>
          <w:color w:val="auto"/>
          <w:sz w:val="24"/>
          <w:szCs w:val="24"/>
        </w:rPr>
        <w:t xml:space="preserve"> </w:t>
      </w:r>
      <w:r w:rsidRPr="00031FEB">
        <w:rPr>
          <w:rFonts w:ascii="Times New Roman" w:hAnsi="Times New Roman" w:cs="Times New Roman"/>
          <w:color w:val="auto"/>
          <w:sz w:val="20"/>
          <w:szCs w:val="20"/>
        </w:rPr>
        <w:t>„</w:t>
      </w:r>
      <w:r w:rsidR="00B800FF" w:rsidRPr="00031FEB">
        <w:rPr>
          <w:rFonts w:ascii="Times New Roman" w:hAnsi="Times New Roman" w:cs="Times New Roman"/>
          <w:color w:val="auto"/>
          <w:sz w:val="20"/>
          <w:szCs w:val="20"/>
        </w:rPr>
        <w:t>Szczegółowy Opis Przedmiotu Zamówienia</w:t>
      </w:r>
      <w:r w:rsidRPr="00031FEB">
        <w:rPr>
          <w:rFonts w:ascii="Times New Roman" w:hAnsi="Times New Roman" w:cs="Times New Roman"/>
          <w:color w:val="auto"/>
          <w:sz w:val="20"/>
          <w:szCs w:val="20"/>
        </w:rPr>
        <w:t>”</w:t>
      </w:r>
      <w:bookmarkEnd w:id="49"/>
      <w:bookmarkEnd w:id="50"/>
      <w:bookmarkEnd w:id="51"/>
    </w:p>
    <w:p w14:paraId="32FC8C7A" w14:textId="0FEC9E45" w:rsidR="00B800FF" w:rsidRPr="00396B35" w:rsidRDefault="00B800FF" w:rsidP="00B800F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52" w:name="_Toc107658537"/>
      <w:r w:rsidRPr="00396B35">
        <w:rPr>
          <w:rFonts w:ascii="Times New Roman" w:hAnsi="Times New Roman" w:cs="Times New Roman"/>
          <w:color w:val="auto"/>
          <w:sz w:val="24"/>
          <w:szCs w:val="24"/>
        </w:rPr>
        <w:t>Załącznik nr 1</w:t>
      </w:r>
      <w:r>
        <w:rPr>
          <w:rFonts w:ascii="Times New Roman" w:hAnsi="Times New Roman" w:cs="Times New Roman"/>
          <w:color w:val="auto"/>
          <w:sz w:val="24"/>
          <w:szCs w:val="24"/>
        </w:rPr>
        <w:t xml:space="preserve">.1 </w:t>
      </w:r>
      <w:r w:rsidRPr="00396B35">
        <w:rPr>
          <w:rFonts w:ascii="Times New Roman" w:hAnsi="Times New Roman" w:cs="Times New Roman"/>
          <w:color w:val="auto"/>
          <w:sz w:val="24"/>
          <w:szCs w:val="24"/>
        </w:rPr>
        <w:t>do SWZ</w:t>
      </w:r>
      <w:r>
        <w:rPr>
          <w:rFonts w:ascii="Times New Roman" w:hAnsi="Times New Roman" w:cs="Times New Roman"/>
          <w:color w:val="auto"/>
          <w:sz w:val="24"/>
          <w:szCs w:val="24"/>
        </w:rPr>
        <w:t xml:space="preserve"> „</w:t>
      </w:r>
      <w:r w:rsidRPr="00031FEB">
        <w:rPr>
          <w:rFonts w:ascii="Times New Roman" w:hAnsi="Times New Roman" w:cs="Times New Roman"/>
          <w:color w:val="auto"/>
          <w:sz w:val="20"/>
          <w:szCs w:val="20"/>
        </w:rPr>
        <w:t>Przedmiot Zamówienia”</w:t>
      </w:r>
      <w:bookmarkEnd w:id="52"/>
    </w:p>
    <w:p w14:paraId="57B4B20F" w14:textId="77777777" w:rsidR="00A85DB6" w:rsidRPr="005D4058" w:rsidRDefault="00A85DB6" w:rsidP="00A85DB6">
      <w:pPr>
        <w:spacing w:before="20" w:after="40" w:line="24" w:lineRule="atLeast"/>
        <w:jc w:val="center"/>
        <w:rPr>
          <w:b/>
          <w:sz w:val="22"/>
          <w:szCs w:val="22"/>
        </w:rPr>
      </w:pPr>
    </w:p>
    <w:p w14:paraId="4A1FCE61" w14:textId="77777777" w:rsidR="00A85DB6" w:rsidRPr="005D4058" w:rsidRDefault="00A85DB6" w:rsidP="00A85DB6">
      <w:pPr>
        <w:jc w:val="center"/>
        <w:rPr>
          <w:b/>
          <w:sz w:val="22"/>
          <w:szCs w:val="22"/>
        </w:rPr>
      </w:pPr>
    </w:p>
    <w:p w14:paraId="413D2C6A" w14:textId="5DAF3663" w:rsidR="00A85DB6" w:rsidRPr="005D4058" w:rsidRDefault="00442FC9" w:rsidP="00A85DB6">
      <w:pPr>
        <w:jc w:val="center"/>
        <w:rPr>
          <w:b/>
          <w:sz w:val="22"/>
          <w:szCs w:val="22"/>
        </w:rPr>
      </w:pPr>
      <w:r w:rsidRPr="005D4058">
        <w:rPr>
          <w:b/>
          <w:sz w:val="22"/>
          <w:szCs w:val="22"/>
        </w:rPr>
        <w:t>PRZEDMIOT ZAMÓWIENIA</w:t>
      </w:r>
    </w:p>
    <w:p w14:paraId="6F7A3A0D" w14:textId="77777777" w:rsidR="00A85DB6" w:rsidRPr="005D4058" w:rsidRDefault="00A85DB6" w:rsidP="00A85DB6">
      <w:pPr>
        <w:jc w:val="center"/>
        <w:rPr>
          <w:b/>
          <w:sz w:val="22"/>
          <w:szCs w:val="22"/>
        </w:rPr>
      </w:pPr>
    </w:p>
    <w:p w14:paraId="4D0D3134" w14:textId="77777777" w:rsidR="00A85DB6" w:rsidRPr="005D4058" w:rsidRDefault="00A85DB6" w:rsidP="007531A1">
      <w:pPr>
        <w:numPr>
          <w:ilvl w:val="0"/>
          <w:numId w:val="30"/>
        </w:numPr>
        <w:tabs>
          <w:tab w:val="num" w:pos="360"/>
        </w:tabs>
        <w:spacing w:before="120" w:after="120"/>
        <w:rPr>
          <w:b/>
          <w:sz w:val="22"/>
          <w:szCs w:val="22"/>
        </w:rPr>
      </w:pPr>
      <w:r w:rsidRPr="005D4058">
        <w:rPr>
          <w:b/>
          <w:sz w:val="22"/>
          <w:szCs w:val="22"/>
        </w:rPr>
        <w:t>Określenie przedmiotu zamówienia:</w:t>
      </w:r>
    </w:p>
    <w:p w14:paraId="0E256AFD" w14:textId="77777777" w:rsidR="00A85DB6" w:rsidRPr="005D4058" w:rsidRDefault="00A85DB6" w:rsidP="007531A1">
      <w:pPr>
        <w:numPr>
          <w:ilvl w:val="1"/>
          <w:numId w:val="30"/>
        </w:numPr>
        <w:tabs>
          <w:tab w:val="clear" w:pos="1440"/>
          <w:tab w:val="num" w:pos="540"/>
        </w:tabs>
        <w:spacing w:after="120"/>
        <w:ind w:left="540"/>
        <w:jc w:val="both"/>
        <w:rPr>
          <w:sz w:val="22"/>
          <w:szCs w:val="22"/>
        </w:rPr>
      </w:pPr>
      <w:r w:rsidRPr="005D4058">
        <w:rPr>
          <w:sz w:val="22"/>
          <w:szCs w:val="22"/>
        </w:rPr>
        <w:t>Przedmiot zamówienia jest:</w:t>
      </w:r>
    </w:p>
    <w:p w14:paraId="52F5AD8A" w14:textId="79F4BBA4" w:rsidR="00A85DB6" w:rsidRPr="005D4058" w:rsidRDefault="009B7C44" w:rsidP="009B7C44">
      <w:pPr>
        <w:spacing w:before="120" w:after="120"/>
        <w:jc w:val="both"/>
        <w:rPr>
          <w:b/>
          <w:sz w:val="22"/>
          <w:szCs w:val="22"/>
        </w:rPr>
      </w:pPr>
      <w:r w:rsidRPr="005D4058">
        <w:rPr>
          <w:b/>
          <w:sz w:val="22"/>
          <w:szCs w:val="22"/>
        </w:rPr>
        <w:t>Świadczenie usług remontowych zawiesi naczyń wyciągowych i lin szybowych dla Oddziałów Polskiej Grupy Górniczej S.A. w celu zawarcia umowy ramowej</w:t>
      </w:r>
      <w:r w:rsidR="00A85DB6" w:rsidRPr="005D4058">
        <w:rPr>
          <w:b/>
          <w:sz w:val="22"/>
          <w:szCs w:val="22"/>
        </w:rPr>
        <w:t>.</w:t>
      </w:r>
    </w:p>
    <w:p w14:paraId="49B20D8C" w14:textId="4242C75E" w:rsidR="00A85DB6" w:rsidRPr="005D4058" w:rsidRDefault="00A85DB6" w:rsidP="005D4058">
      <w:pPr>
        <w:spacing w:before="120" w:after="120"/>
        <w:rPr>
          <w:b/>
          <w:sz w:val="22"/>
          <w:szCs w:val="22"/>
        </w:rPr>
      </w:pPr>
      <w:r w:rsidRPr="005D4058">
        <w:rPr>
          <w:b/>
          <w:sz w:val="22"/>
          <w:szCs w:val="22"/>
        </w:rPr>
        <w:t>Podział przedmiotu zamówienia na zadania:</w:t>
      </w:r>
    </w:p>
    <w:p w14:paraId="74AE63A1" w14:textId="566A82B5" w:rsidR="009B7C44" w:rsidRPr="005D4058" w:rsidRDefault="009B7C44" w:rsidP="009B7C44">
      <w:pPr>
        <w:jc w:val="both"/>
        <w:rPr>
          <w:sz w:val="22"/>
          <w:szCs w:val="22"/>
        </w:rPr>
      </w:pPr>
      <w:r w:rsidRPr="005D4058">
        <w:rPr>
          <w:sz w:val="22"/>
          <w:szCs w:val="22"/>
        </w:rPr>
        <w:t xml:space="preserve">Zadanie nr 1 - Remont zawiesi naczyń wyciągowych i lin szybowych produkcji </w:t>
      </w:r>
      <w:bookmarkStart w:id="53" w:name="_Hlk202338921"/>
      <w:r w:rsidRPr="005D4058">
        <w:rPr>
          <w:sz w:val="22"/>
          <w:szCs w:val="22"/>
        </w:rPr>
        <w:t>HEUER-HAMMER</w:t>
      </w:r>
      <w:bookmarkEnd w:id="53"/>
      <w:r w:rsidRPr="005D4058">
        <w:rPr>
          <w:sz w:val="22"/>
          <w:szCs w:val="22"/>
        </w:rPr>
        <w:t>,</w:t>
      </w:r>
    </w:p>
    <w:p w14:paraId="67B3D506" w14:textId="15C9F659" w:rsidR="009B7C44" w:rsidRPr="005D4058" w:rsidRDefault="009B7C44" w:rsidP="009B7C44">
      <w:pPr>
        <w:jc w:val="both"/>
        <w:rPr>
          <w:b/>
          <w:sz w:val="22"/>
          <w:szCs w:val="22"/>
        </w:rPr>
      </w:pPr>
      <w:r w:rsidRPr="005D4058">
        <w:rPr>
          <w:sz w:val="22"/>
          <w:szCs w:val="22"/>
        </w:rPr>
        <w:t xml:space="preserve">Zadanie nr </w:t>
      </w:r>
      <w:r w:rsidR="005D4058" w:rsidRPr="005D4058">
        <w:rPr>
          <w:sz w:val="22"/>
          <w:szCs w:val="22"/>
        </w:rPr>
        <w:t>2</w:t>
      </w:r>
      <w:r w:rsidRPr="005D4058">
        <w:rPr>
          <w:sz w:val="22"/>
          <w:szCs w:val="22"/>
        </w:rPr>
        <w:t xml:space="preserve"> </w:t>
      </w:r>
      <w:r w:rsidR="005D4058">
        <w:rPr>
          <w:sz w:val="22"/>
          <w:szCs w:val="22"/>
        </w:rPr>
        <w:t xml:space="preserve">- </w:t>
      </w:r>
      <w:r w:rsidRPr="005D4058">
        <w:rPr>
          <w:sz w:val="22"/>
          <w:szCs w:val="22"/>
        </w:rPr>
        <w:t>Remont zawiesi naczyń wyciągowych i lin szybowych produkcji SADEX.</w:t>
      </w:r>
    </w:p>
    <w:p w14:paraId="022CB96E" w14:textId="77777777" w:rsidR="009B7C44" w:rsidRPr="005D4058" w:rsidRDefault="009B7C44" w:rsidP="009B7C44">
      <w:pPr>
        <w:jc w:val="both"/>
        <w:rPr>
          <w:bCs/>
          <w:sz w:val="22"/>
          <w:szCs w:val="22"/>
        </w:rPr>
      </w:pPr>
    </w:p>
    <w:p w14:paraId="07D7DCFF" w14:textId="1DB34A0E" w:rsidR="009B7C44" w:rsidRPr="005D4058" w:rsidRDefault="009B7C44" w:rsidP="009B7C44">
      <w:pPr>
        <w:jc w:val="both"/>
        <w:rPr>
          <w:b/>
          <w:sz w:val="22"/>
          <w:szCs w:val="22"/>
        </w:rPr>
      </w:pPr>
      <w:r w:rsidRPr="005D4058">
        <w:rPr>
          <w:bCs/>
          <w:sz w:val="22"/>
          <w:szCs w:val="22"/>
        </w:rPr>
        <w:t xml:space="preserve">Wykaz typów urządzeń zgodnie z </w:t>
      </w:r>
      <w:r w:rsidRPr="005D4058">
        <w:rPr>
          <w:b/>
          <w:bCs/>
          <w:sz w:val="22"/>
          <w:szCs w:val="22"/>
        </w:rPr>
        <w:t xml:space="preserve">Załącznikiem nr 2a do SWZ. </w:t>
      </w:r>
    </w:p>
    <w:p w14:paraId="7F45D13D" w14:textId="77777777" w:rsidR="009B7C44" w:rsidRPr="005D4058" w:rsidRDefault="009B7C44" w:rsidP="009B7C44">
      <w:pPr>
        <w:jc w:val="both"/>
        <w:rPr>
          <w:b/>
          <w:sz w:val="22"/>
          <w:szCs w:val="22"/>
        </w:rPr>
      </w:pPr>
      <w:r w:rsidRPr="005D4058">
        <w:rPr>
          <w:b/>
          <w:sz w:val="22"/>
          <w:szCs w:val="22"/>
        </w:rPr>
        <w:t>Strony dopuszczają w ramach umowy prowadzenie remontu całego typoszeregu urządzeń danego producenta odpowiadających przedmiotowi zamówienia. Warunkiem koniecznym jest, aby co najmniej jedno urządzenie danego typoszeregu było ujęte w niniejszej umowie ramowej.</w:t>
      </w:r>
    </w:p>
    <w:p w14:paraId="7C73B548" w14:textId="77777777" w:rsidR="00A85DB6" w:rsidRPr="005D4058" w:rsidRDefault="00A85DB6" w:rsidP="009F5DA3">
      <w:pPr>
        <w:spacing w:before="120" w:after="40"/>
        <w:rPr>
          <w:b/>
          <w:sz w:val="12"/>
          <w:szCs w:val="12"/>
        </w:rPr>
      </w:pPr>
    </w:p>
    <w:p w14:paraId="7DFE8B48" w14:textId="57EF84C6" w:rsidR="00A85DB6" w:rsidRPr="005D4058" w:rsidRDefault="00A85DB6" w:rsidP="007531A1">
      <w:pPr>
        <w:numPr>
          <w:ilvl w:val="0"/>
          <w:numId w:val="30"/>
        </w:numPr>
        <w:tabs>
          <w:tab w:val="num" w:pos="360"/>
        </w:tabs>
        <w:spacing w:before="120" w:after="120"/>
        <w:rPr>
          <w:b/>
          <w:sz w:val="22"/>
          <w:szCs w:val="22"/>
        </w:rPr>
      </w:pPr>
      <w:r w:rsidRPr="005D4058">
        <w:rPr>
          <w:b/>
          <w:sz w:val="22"/>
          <w:szCs w:val="22"/>
        </w:rPr>
        <w:t>Rejon realizacji zamówienia:</w:t>
      </w:r>
    </w:p>
    <w:p w14:paraId="1AC58D2D" w14:textId="77777777" w:rsidR="009F5DA3" w:rsidRPr="005D4058" w:rsidRDefault="009F5DA3" w:rsidP="009F5DA3">
      <w:pPr>
        <w:spacing w:before="120" w:after="40"/>
        <w:ind w:left="720"/>
        <w:rPr>
          <w:b/>
          <w:sz w:val="12"/>
          <w:szCs w:val="12"/>
        </w:rPr>
      </w:pP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2"/>
        <w:gridCol w:w="2160"/>
        <w:gridCol w:w="2261"/>
      </w:tblGrid>
      <w:tr w:rsidR="005D4058" w:rsidRPr="005D4058" w14:paraId="548E7CD0"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vAlign w:val="center"/>
            <w:hideMark/>
          </w:tcPr>
          <w:p w14:paraId="57D8AE21" w14:textId="77777777" w:rsidR="00EC3FA1" w:rsidRPr="005D4058" w:rsidRDefault="00EC3FA1" w:rsidP="00751310">
            <w:r w:rsidRPr="005D4058">
              <w:t>Nazwa Oddziału</w:t>
            </w:r>
          </w:p>
        </w:tc>
        <w:tc>
          <w:tcPr>
            <w:tcW w:w="2160" w:type="dxa"/>
            <w:tcBorders>
              <w:top w:val="single" w:sz="4" w:space="0" w:color="auto"/>
              <w:left w:val="single" w:sz="4" w:space="0" w:color="auto"/>
              <w:bottom w:val="single" w:sz="4" w:space="0" w:color="auto"/>
              <w:right w:val="single" w:sz="4" w:space="0" w:color="auto"/>
            </w:tcBorders>
            <w:vAlign w:val="center"/>
            <w:hideMark/>
          </w:tcPr>
          <w:p w14:paraId="2E9D0859" w14:textId="77777777" w:rsidR="00EC3FA1" w:rsidRPr="005D4058" w:rsidRDefault="00EC3FA1" w:rsidP="00751310">
            <w:r w:rsidRPr="005D4058">
              <w:t>Ulica</w:t>
            </w:r>
          </w:p>
        </w:tc>
        <w:tc>
          <w:tcPr>
            <w:tcW w:w="2261" w:type="dxa"/>
            <w:tcBorders>
              <w:top w:val="single" w:sz="4" w:space="0" w:color="auto"/>
              <w:left w:val="single" w:sz="4" w:space="0" w:color="auto"/>
              <w:bottom w:val="single" w:sz="4" w:space="0" w:color="auto"/>
              <w:right w:val="single" w:sz="4" w:space="0" w:color="auto"/>
            </w:tcBorders>
            <w:vAlign w:val="center"/>
            <w:hideMark/>
          </w:tcPr>
          <w:p w14:paraId="5956086F" w14:textId="77777777" w:rsidR="00EC3FA1" w:rsidRPr="005D4058" w:rsidRDefault="00EC3FA1" w:rsidP="00751310">
            <w:r w:rsidRPr="005D4058">
              <w:t>Miasto</w:t>
            </w:r>
          </w:p>
        </w:tc>
      </w:tr>
      <w:tr w:rsidR="005D4058" w:rsidRPr="005D4058" w14:paraId="01DB8322"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572661" w14:textId="77777777" w:rsidR="00EC3FA1" w:rsidRPr="005D4058" w:rsidRDefault="00EC3FA1" w:rsidP="00751310">
            <w:r w:rsidRPr="005D4058">
              <w:t>KWK ROW</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6849E2" w14:textId="77777777" w:rsidR="00EC3FA1" w:rsidRPr="005D4058" w:rsidRDefault="00EC3FA1" w:rsidP="00751310">
            <w:r w:rsidRPr="005D4058">
              <w:t>Jastrzębska 10</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EE71347" w14:textId="77777777" w:rsidR="00EC3FA1" w:rsidRPr="005D4058" w:rsidRDefault="00EC3FA1" w:rsidP="00751310">
            <w:r w:rsidRPr="005D4058">
              <w:t>44-253 Rybnik</w:t>
            </w:r>
          </w:p>
        </w:tc>
      </w:tr>
      <w:tr w:rsidR="005D4058" w:rsidRPr="005D4058" w14:paraId="12F024D8"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vAlign w:val="center"/>
            <w:hideMark/>
          </w:tcPr>
          <w:p w14:paraId="5D425809" w14:textId="77777777" w:rsidR="00EC3FA1" w:rsidRPr="005D4058" w:rsidRDefault="00EC3FA1" w:rsidP="00751310">
            <w:r w:rsidRPr="005D4058">
              <w:t>Ruch „Jankowice”</w:t>
            </w:r>
          </w:p>
        </w:tc>
        <w:tc>
          <w:tcPr>
            <w:tcW w:w="2160" w:type="dxa"/>
            <w:tcBorders>
              <w:top w:val="single" w:sz="4" w:space="0" w:color="auto"/>
              <w:left w:val="single" w:sz="4" w:space="0" w:color="auto"/>
              <w:bottom w:val="single" w:sz="4" w:space="0" w:color="auto"/>
              <w:right w:val="single" w:sz="4" w:space="0" w:color="auto"/>
            </w:tcBorders>
            <w:vAlign w:val="center"/>
            <w:hideMark/>
          </w:tcPr>
          <w:p w14:paraId="55384350" w14:textId="77777777" w:rsidR="00EC3FA1" w:rsidRPr="005D4058" w:rsidRDefault="00EC3FA1" w:rsidP="00751310">
            <w:r w:rsidRPr="005D4058">
              <w:t>Jastrzębska 12</w:t>
            </w:r>
          </w:p>
        </w:tc>
        <w:tc>
          <w:tcPr>
            <w:tcW w:w="2261" w:type="dxa"/>
            <w:tcBorders>
              <w:top w:val="single" w:sz="4" w:space="0" w:color="auto"/>
              <w:left w:val="single" w:sz="4" w:space="0" w:color="auto"/>
              <w:bottom w:val="single" w:sz="4" w:space="0" w:color="auto"/>
              <w:right w:val="single" w:sz="4" w:space="0" w:color="auto"/>
            </w:tcBorders>
            <w:vAlign w:val="center"/>
            <w:hideMark/>
          </w:tcPr>
          <w:p w14:paraId="6A7B3012" w14:textId="77777777" w:rsidR="00EC3FA1" w:rsidRPr="005D4058" w:rsidRDefault="00EC3FA1" w:rsidP="00751310">
            <w:r w:rsidRPr="005D4058">
              <w:t>44-253 Rybnik</w:t>
            </w:r>
          </w:p>
        </w:tc>
      </w:tr>
      <w:tr w:rsidR="005D4058" w:rsidRPr="005D4058" w14:paraId="74B2AC25"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vAlign w:val="center"/>
            <w:hideMark/>
          </w:tcPr>
          <w:p w14:paraId="21C22114" w14:textId="77777777" w:rsidR="00EC3FA1" w:rsidRPr="005D4058" w:rsidRDefault="00EC3FA1" w:rsidP="00751310">
            <w:r w:rsidRPr="005D4058">
              <w:t>Ruch „Chwałowice”</w:t>
            </w:r>
          </w:p>
        </w:tc>
        <w:tc>
          <w:tcPr>
            <w:tcW w:w="2160" w:type="dxa"/>
            <w:tcBorders>
              <w:top w:val="single" w:sz="4" w:space="0" w:color="auto"/>
              <w:left w:val="single" w:sz="4" w:space="0" w:color="auto"/>
              <w:bottom w:val="single" w:sz="4" w:space="0" w:color="auto"/>
              <w:right w:val="single" w:sz="4" w:space="0" w:color="auto"/>
            </w:tcBorders>
            <w:vAlign w:val="center"/>
            <w:hideMark/>
          </w:tcPr>
          <w:p w14:paraId="2F7BAEFE" w14:textId="77777777" w:rsidR="00EC3FA1" w:rsidRPr="005D4058" w:rsidRDefault="00EC3FA1" w:rsidP="00751310">
            <w:r w:rsidRPr="005D4058">
              <w:t>Przewozowa 4</w:t>
            </w:r>
          </w:p>
        </w:tc>
        <w:tc>
          <w:tcPr>
            <w:tcW w:w="2261" w:type="dxa"/>
            <w:tcBorders>
              <w:top w:val="single" w:sz="4" w:space="0" w:color="auto"/>
              <w:left w:val="single" w:sz="4" w:space="0" w:color="auto"/>
              <w:bottom w:val="single" w:sz="4" w:space="0" w:color="auto"/>
              <w:right w:val="single" w:sz="4" w:space="0" w:color="auto"/>
            </w:tcBorders>
            <w:vAlign w:val="center"/>
            <w:hideMark/>
          </w:tcPr>
          <w:p w14:paraId="36F51EFD" w14:textId="77777777" w:rsidR="00EC3FA1" w:rsidRPr="005D4058" w:rsidRDefault="00EC3FA1" w:rsidP="00751310">
            <w:r w:rsidRPr="005D4058">
              <w:t>44-206 Rybnik</w:t>
            </w:r>
          </w:p>
        </w:tc>
      </w:tr>
      <w:tr w:rsidR="005D4058" w:rsidRPr="005D4058" w14:paraId="1124E40A"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vAlign w:val="center"/>
            <w:hideMark/>
          </w:tcPr>
          <w:p w14:paraId="0582F84A" w14:textId="77777777" w:rsidR="00EC3FA1" w:rsidRPr="005D4058" w:rsidRDefault="00EC3FA1" w:rsidP="00751310">
            <w:r w:rsidRPr="005D4058">
              <w:t>Ruch „Marcel”</w:t>
            </w:r>
          </w:p>
        </w:tc>
        <w:tc>
          <w:tcPr>
            <w:tcW w:w="2160" w:type="dxa"/>
            <w:tcBorders>
              <w:top w:val="single" w:sz="4" w:space="0" w:color="auto"/>
              <w:left w:val="single" w:sz="4" w:space="0" w:color="auto"/>
              <w:bottom w:val="single" w:sz="4" w:space="0" w:color="auto"/>
              <w:right w:val="single" w:sz="4" w:space="0" w:color="auto"/>
            </w:tcBorders>
            <w:vAlign w:val="center"/>
            <w:hideMark/>
          </w:tcPr>
          <w:p w14:paraId="0C7BD147" w14:textId="77777777" w:rsidR="00EC3FA1" w:rsidRPr="005D4058" w:rsidRDefault="00EC3FA1" w:rsidP="00751310">
            <w:r w:rsidRPr="005D4058">
              <w:t>Korfantego 52</w:t>
            </w:r>
          </w:p>
        </w:tc>
        <w:tc>
          <w:tcPr>
            <w:tcW w:w="2261" w:type="dxa"/>
            <w:tcBorders>
              <w:top w:val="single" w:sz="4" w:space="0" w:color="auto"/>
              <w:left w:val="single" w:sz="4" w:space="0" w:color="auto"/>
              <w:bottom w:val="single" w:sz="4" w:space="0" w:color="auto"/>
              <w:right w:val="single" w:sz="4" w:space="0" w:color="auto"/>
            </w:tcBorders>
            <w:vAlign w:val="center"/>
            <w:hideMark/>
          </w:tcPr>
          <w:p w14:paraId="05185295" w14:textId="77777777" w:rsidR="00EC3FA1" w:rsidRPr="005D4058" w:rsidRDefault="00EC3FA1" w:rsidP="00751310">
            <w:r w:rsidRPr="005D4058">
              <w:t>44-310 Radlin</w:t>
            </w:r>
          </w:p>
        </w:tc>
      </w:tr>
      <w:tr w:rsidR="005D4058" w:rsidRPr="005D4058" w14:paraId="5727C003"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vAlign w:val="center"/>
            <w:hideMark/>
          </w:tcPr>
          <w:p w14:paraId="4F4D192A" w14:textId="77777777" w:rsidR="00EC3FA1" w:rsidRPr="005D4058" w:rsidRDefault="00EC3FA1" w:rsidP="00751310">
            <w:r w:rsidRPr="005D4058">
              <w:t xml:space="preserve">Ruch „Rydułtowy” </w:t>
            </w:r>
          </w:p>
        </w:tc>
        <w:tc>
          <w:tcPr>
            <w:tcW w:w="2160" w:type="dxa"/>
            <w:tcBorders>
              <w:top w:val="single" w:sz="4" w:space="0" w:color="auto"/>
              <w:left w:val="single" w:sz="4" w:space="0" w:color="auto"/>
              <w:bottom w:val="single" w:sz="4" w:space="0" w:color="auto"/>
              <w:right w:val="single" w:sz="4" w:space="0" w:color="auto"/>
            </w:tcBorders>
            <w:vAlign w:val="center"/>
            <w:hideMark/>
          </w:tcPr>
          <w:p w14:paraId="5BCB4FAD" w14:textId="77777777" w:rsidR="00EC3FA1" w:rsidRPr="005D4058" w:rsidRDefault="00EC3FA1" w:rsidP="00751310">
            <w:r w:rsidRPr="005D4058">
              <w:t>Leona 2</w:t>
            </w:r>
          </w:p>
        </w:tc>
        <w:tc>
          <w:tcPr>
            <w:tcW w:w="2261" w:type="dxa"/>
            <w:tcBorders>
              <w:top w:val="single" w:sz="4" w:space="0" w:color="auto"/>
              <w:left w:val="single" w:sz="4" w:space="0" w:color="auto"/>
              <w:bottom w:val="single" w:sz="4" w:space="0" w:color="auto"/>
              <w:right w:val="single" w:sz="4" w:space="0" w:color="auto"/>
            </w:tcBorders>
            <w:vAlign w:val="center"/>
            <w:hideMark/>
          </w:tcPr>
          <w:p w14:paraId="21BC7D83" w14:textId="77777777" w:rsidR="00EC3FA1" w:rsidRPr="005D4058" w:rsidRDefault="00EC3FA1" w:rsidP="00751310">
            <w:r w:rsidRPr="005D4058">
              <w:t>44-280 Rydułtowy</w:t>
            </w:r>
          </w:p>
        </w:tc>
      </w:tr>
      <w:tr w:rsidR="005D4058" w:rsidRPr="005D4058" w14:paraId="54353152"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AFE207D" w14:textId="77777777" w:rsidR="00EC3FA1" w:rsidRPr="005D4058" w:rsidRDefault="00EC3FA1" w:rsidP="00751310">
            <w:r w:rsidRPr="005D4058">
              <w:t>KWK Ruda</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311660" w14:textId="77777777" w:rsidR="00EC3FA1" w:rsidRPr="005D4058" w:rsidRDefault="00EC3FA1" w:rsidP="00751310">
            <w:proofErr w:type="spellStart"/>
            <w:r w:rsidRPr="005D4058">
              <w:t>Halembska</w:t>
            </w:r>
            <w:proofErr w:type="spellEnd"/>
            <w:r w:rsidRPr="005D4058">
              <w:t xml:space="preserve"> 160</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345F34" w14:textId="77777777" w:rsidR="00EC3FA1" w:rsidRPr="005D4058" w:rsidRDefault="00EC3FA1" w:rsidP="00751310">
            <w:r w:rsidRPr="005D4058">
              <w:t>41-711 Ruda Śląska</w:t>
            </w:r>
          </w:p>
        </w:tc>
      </w:tr>
      <w:tr w:rsidR="005D4058" w:rsidRPr="005D4058" w14:paraId="7001AA98"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B1F20E" w14:textId="77777777" w:rsidR="00EC3FA1" w:rsidRPr="005D4058" w:rsidRDefault="00EC3FA1" w:rsidP="00751310">
            <w:r w:rsidRPr="005D4058">
              <w:t>Ruch „Bielszowice”</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9FBFB5" w14:textId="77777777" w:rsidR="00EC3FA1" w:rsidRPr="005D4058" w:rsidRDefault="00EC3FA1" w:rsidP="00751310">
            <w:proofErr w:type="spellStart"/>
            <w:r w:rsidRPr="005D4058">
              <w:t>Halembska</w:t>
            </w:r>
            <w:proofErr w:type="spellEnd"/>
            <w:r w:rsidRPr="005D4058">
              <w:t xml:space="preserve"> 160</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8A3435" w14:textId="77777777" w:rsidR="00EC3FA1" w:rsidRPr="005D4058" w:rsidRDefault="00EC3FA1" w:rsidP="00751310">
            <w:r w:rsidRPr="005D4058">
              <w:t>41-711 Ruda Śląska</w:t>
            </w:r>
          </w:p>
        </w:tc>
      </w:tr>
      <w:tr w:rsidR="005D4058" w:rsidRPr="005D4058" w14:paraId="3D0142EF"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FA8527" w14:textId="77777777" w:rsidR="00EC3FA1" w:rsidRPr="005D4058" w:rsidRDefault="00EC3FA1" w:rsidP="00751310">
            <w:r w:rsidRPr="005D4058">
              <w:t>Ruch „Halemba”</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D2ED6D" w14:textId="77777777" w:rsidR="00EC3FA1" w:rsidRPr="005D4058" w:rsidRDefault="00EC3FA1" w:rsidP="00751310">
            <w:r w:rsidRPr="005D4058">
              <w:t>Kłodnicka 54</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EB5AA6" w14:textId="77777777" w:rsidR="00EC3FA1" w:rsidRPr="005D4058" w:rsidRDefault="00EC3FA1" w:rsidP="00751310">
            <w:r w:rsidRPr="005D4058">
              <w:t>41-706 Ruda Śląska</w:t>
            </w:r>
          </w:p>
        </w:tc>
      </w:tr>
      <w:tr w:rsidR="005D4058" w:rsidRPr="005D4058" w14:paraId="6CBDE099"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E9B82E6" w14:textId="77777777" w:rsidR="00EC3FA1" w:rsidRPr="005D4058" w:rsidRDefault="00EC3FA1" w:rsidP="00751310">
            <w:r w:rsidRPr="005D4058">
              <w:t>KWK „Piast-Ziemowit”</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EF97955" w14:textId="77777777" w:rsidR="00EC3FA1" w:rsidRPr="005D4058" w:rsidRDefault="00EC3FA1" w:rsidP="00751310">
            <w:r w:rsidRPr="005D4058">
              <w:t>Granitowa 16</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B0B288" w14:textId="77777777" w:rsidR="00EC3FA1" w:rsidRPr="005D4058" w:rsidRDefault="00EC3FA1" w:rsidP="00751310">
            <w:r w:rsidRPr="005D4058">
              <w:t>43-155 Bieruń</w:t>
            </w:r>
          </w:p>
        </w:tc>
      </w:tr>
      <w:tr w:rsidR="005D4058" w:rsidRPr="005D4058" w14:paraId="6304A767"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5E3B94" w14:textId="77777777" w:rsidR="00EC3FA1" w:rsidRPr="005D4058" w:rsidRDefault="00EC3FA1" w:rsidP="00751310">
            <w:r w:rsidRPr="005D4058">
              <w:t>Ruch „Piast”</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20691D" w14:textId="77777777" w:rsidR="00EC3FA1" w:rsidRPr="005D4058" w:rsidRDefault="00EC3FA1" w:rsidP="00751310">
            <w:r w:rsidRPr="005D4058">
              <w:t>Granitowa 16</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6D8142" w14:textId="77777777" w:rsidR="00EC3FA1" w:rsidRPr="005D4058" w:rsidRDefault="00EC3FA1" w:rsidP="00751310">
            <w:r w:rsidRPr="005D4058">
              <w:t>43-155 Bieruń</w:t>
            </w:r>
          </w:p>
        </w:tc>
      </w:tr>
      <w:tr w:rsidR="005D4058" w:rsidRPr="005D4058" w14:paraId="08DA7099"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96FFF2" w14:textId="77777777" w:rsidR="00EC3FA1" w:rsidRPr="005D4058" w:rsidRDefault="00EC3FA1" w:rsidP="00751310">
            <w:r w:rsidRPr="005D4058">
              <w:t>Ruch „Ziemowit”</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E5C579" w14:textId="77777777" w:rsidR="00EC3FA1" w:rsidRPr="005D4058" w:rsidRDefault="00EC3FA1" w:rsidP="00751310">
            <w:r w:rsidRPr="005D4058">
              <w:t>Pokoju 4</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D595A3" w14:textId="77777777" w:rsidR="00EC3FA1" w:rsidRPr="005D4058" w:rsidRDefault="00EC3FA1" w:rsidP="00751310">
            <w:r w:rsidRPr="005D4058">
              <w:t>43-143 Lędziny</w:t>
            </w:r>
          </w:p>
        </w:tc>
      </w:tr>
      <w:tr w:rsidR="005D4058" w:rsidRPr="005D4058" w14:paraId="06E0CC32"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F1E6404" w14:textId="77777777" w:rsidR="00EC3FA1" w:rsidRPr="005D4058" w:rsidRDefault="00EC3FA1" w:rsidP="00751310">
            <w:r w:rsidRPr="005D4058">
              <w:t xml:space="preserve">KWK „Bolesław Śmiały” </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EFBD68" w14:textId="77777777" w:rsidR="00EC3FA1" w:rsidRPr="005D4058" w:rsidRDefault="00EC3FA1" w:rsidP="00751310">
            <w:r w:rsidRPr="005D4058">
              <w:t>Świętej Barbary 12</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41EAFE" w14:textId="77777777" w:rsidR="00EC3FA1" w:rsidRPr="005D4058" w:rsidRDefault="00EC3FA1" w:rsidP="00751310">
            <w:r w:rsidRPr="005D4058">
              <w:t>43-173 Łaziska Górne</w:t>
            </w:r>
          </w:p>
        </w:tc>
      </w:tr>
      <w:tr w:rsidR="005D4058" w:rsidRPr="005D4058" w14:paraId="7F713A0C"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065D4C" w14:textId="77777777" w:rsidR="00EC3FA1" w:rsidRPr="005D4058" w:rsidRDefault="00EC3FA1" w:rsidP="00751310">
            <w:r w:rsidRPr="005D4058">
              <w:t>KWK „Sośnica”</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36233A" w14:textId="77777777" w:rsidR="00EC3FA1" w:rsidRPr="005D4058" w:rsidRDefault="00EC3FA1" w:rsidP="00751310">
            <w:r w:rsidRPr="005D4058">
              <w:t>Błonie 6</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F209DD" w14:textId="77777777" w:rsidR="00EC3FA1" w:rsidRPr="005D4058" w:rsidRDefault="00EC3FA1" w:rsidP="00751310">
            <w:r w:rsidRPr="005D4058">
              <w:t>44-103 Gliwice</w:t>
            </w:r>
          </w:p>
        </w:tc>
      </w:tr>
      <w:tr w:rsidR="005D4058" w:rsidRPr="005D4058" w14:paraId="4DE30196"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D9D9D9"/>
            <w:vAlign w:val="center"/>
          </w:tcPr>
          <w:p w14:paraId="35CCEB9A" w14:textId="77777777" w:rsidR="00EC3FA1" w:rsidRPr="005D4058" w:rsidRDefault="00EC3FA1" w:rsidP="00751310">
            <w:r w:rsidRPr="005D4058">
              <w:t>KWK „Staszic-Wujek”</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1177358F" w14:textId="77777777" w:rsidR="00EC3FA1" w:rsidRPr="005D4058" w:rsidRDefault="00EC3FA1" w:rsidP="00751310">
            <w:r w:rsidRPr="005D4058">
              <w:t>Karolinki 1</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254E74C9" w14:textId="77777777" w:rsidR="00EC3FA1" w:rsidRPr="005D4058" w:rsidRDefault="00EC3FA1" w:rsidP="00751310">
            <w:r w:rsidRPr="005D4058">
              <w:t>40-467 Katowice</w:t>
            </w:r>
          </w:p>
        </w:tc>
      </w:tr>
      <w:tr w:rsidR="005D4058" w:rsidRPr="005D4058" w14:paraId="542927FE"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D9D9D9"/>
            <w:vAlign w:val="center"/>
          </w:tcPr>
          <w:p w14:paraId="18C0A4AC" w14:textId="77777777" w:rsidR="00EC3FA1" w:rsidRPr="005D4058" w:rsidRDefault="00EC3FA1" w:rsidP="00751310">
            <w:r w:rsidRPr="005D4058">
              <w:t>Ruch Murcki Staszic</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317A1168" w14:textId="77777777" w:rsidR="00EC3FA1" w:rsidRPr="005D4058" w:rsidRDefault="00EC3FA1" w:rsidP="00751310">
            <w:r w:rsidRPr="005D4058">
              <w:t>Karolinki 1</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32FAA217" w14:textId="77777777" w:rsidR="00EC3FA1" w:rsidRPr="005D4058" w:rsidRDefault="00EC3FA1" w:rsidP="00751310">
            <w:r w:rsidRPr="005D4058">
              <w:t>40-467 Katowice</w:t>
            </w:r>
          </w:p>
        </w:tc>
      </w:tr>
      <w:tr w:rsidR="005D4058" w:rsidRPr="005D4058" w14:paraId="129ECC61"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D9D9D9"/>
            <w:vAlign w:val="center"/>
          </w:tcPr>
          <w:p w14:paraId="49F01ABB" w14:textId="77777777" w:rsidR="00EC3FA1" w:rsidRPr="005D4058" w:rsidRDefault="00EC3FA1" w:rsidP="00751310">
            <w:r w:rsidRPr="005D4058">
              <w:t>Ruch Wujek</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1B3E6183" w14:textId="77777777" w:rsidR="00EC3FA1" w:rsidRPr="005D4058" w:rsidRDefault="00EC3FA1" w:rsidP="00751310">
            <w:r w:rsidRPr="005D4058">
              <w:t>Wincentego Pola 65</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432F8F71" w14:textId="77777777" w:rsidR="00EC3FA1" w:rsidRPr="005D4058" w:rsidRDefault="00EC3FA1" w:rsidP="00751310">
            <w:r w:rsidRPr="005D4058">
              <w:t>40-596 Katowice</w:t>
            </w:r>
          </w:p>
        </w:tc>
      </w:tr>
      <w:tr w:rsidR="005D4058" w:rsidRPr="005D4058" w14:paraId="324064E4" w14:textId="77777777" w:rsidTr="009F5DA3">
        <w:trPr>
          <w:trHeight w:val="340"/>
          <w:jc w:val="center"/>
        </w:trPr>
        <w:tc>
          <w:tcPr>
            <w:tcW w:w="5052" w:type="dxa"/>
            <w:tcBorders>
              <w:top w:val="single" w:sz="4" w:space="0" w:color="auto"/>
              <w:left w:val="single" w:sz="4" w:space="0" w:color="auto"/>
              <w:bottom w:val="single" w:sz="4" w:space="0" w:color="auto"/>
              <w:right w:val="single" w:sz="4" w:space="0" w:color="auto"/>
            </w:tcBorders>
            <w:shd w:val="clear" w:color="auto" w:fill="D9D9D9"/>
            <w:vAlign w:val="center"/>
          </w:tcPr>
          <w:p w14:paraId="71134F0C" w14:textId="77777777" w:rsidR="00EC3FA1" w:rsidRPr="005D4058" w:rsidRDefault="00EC3FA1" w:rsidP="00751310">
            <w:r w:rsidRPr="005D4058">
              <w:t>KWK „Mysłowice-Wesoła”</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0CCC66D7" w14:textId="77777777" w:rsidR="00EC3FA1" w:rsidRPr="005D4058" w:rsidRDefault="00EC3FA1" w:rsidP="00751310">
            <w:r w:rsidRPr="005D4058">
              <w:t>Kopalniana 5</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1891F3BD" w14:textId="77777777" w:rsidR="00EC3FA1" w:rsidRPr="005D4058" w:rsidRDefault="00EC3FA1" w:rsidP="00751310">
            <w:r w:rsidRPr="005D4058">
              <w:t>41-408 Mysłowice</w:t>
            </w:r>
          </w:p>
        </w:tc>
      </w:tr>
    </w:tbl>
    <w:p w14:paraId="57FE7D3D" w14:textId="2010F686" w:rsidR="00BA3FD8" w:rsidRDefault="00BA3FD8" w:rsidP="005269E7">
      <w:pPr>
        <w:spacing w:before="120" w:after="120"/>
        <w:ind w:left="720"/>
        <w:rPr>
          <w:b/>
          <w:sz w:val="22"/>
          <w:szCs w:val="22"/>
        </w:rPr>
      </w:pPr>
    </w:p>
    <w:p w14:paraId="45CE390A" w14:textId="77777777" w:rsidR="00BA3FD8" w:rsidRDefault="00BA3FD8">
      <w:pPr>
        <w:spacing w:after="160" w:line="259" w:lineRule="auto"/>
        <w:rPr>
          <w:b/>
          <w:sz w:val="22"/>
          <w:szCs w:val="22"/>
        </w:rPr>
      </w:pPr>
      <w:r>
        <w:rPr>
          <w:b/>
          <w:sz w:val="22"/>
          <w:szCs w:val="22"/>
        </w:rPr>
        <w:br w:type="page"/>
      </w:r>
    </w:p>
    <w:p w14:paraId="4596DDE9" w14:textId="77777777" w:rsidR="00BA3FD8" w:rsidRPr="00BA3FD8" w:rsidRDefault="00BA3FD8" w:rsidP="00BA3FD8">
      <w:pPr>
        <w:numPr>
          <w:ilvl w:val="0"/>
          <w:numId w:val="30"/>
        </w:numPr>
        <w:tabs>
          <w:tab w:val="num" w:pos="360"/>
        </w:tabs>
        <w:spacing w:before="120" w:after="120"/>
        <w:rPr>
          <w:rFonts w:eastAsia="Calibri"/>
          <w:b/>
          <w:sz w:val="22"/>
          <w:szCs w:val="22"/>
          <w:lang w:val="x-none" w:eastAsia="x-none"/>
        </w:rPr>
      </w:pPr>
      <w:r w:rsidRPr="00BA3FD8">
        <w:rPr>
          <w:rFonts w:eastAsia="Calibri"/>
          <w:b/>
          <w:sz w:val="22"/>
          <w:szCs w:val="22"/>
          <w:lang w:val="x-none" w:eastAsia="x-none"/>
        </w:rPr>
        <w:lastRenderedPageBreak/>
        <w:t>Termin realizacji zamówienia:</w:t>
      </w:r>
    </w:p>
    <w:p w14:paraId="781A57A4" w14:textId="77777777" w:rsidR="00BA3FD8" w:rsidRPr="00BA3FD8" w:rsidRDefault="00BA3FD8" w:rsidP="00071E27">
      <w:pPr>
        <w:pStyle w:val="Akapitzlist"/>
        <w:widowControl w:val="0"/>
        <w:numPr>
          <w:ilvl w:val="0"/>
          <w:numId w:val="103"/>
        </w:numPr>
        <w:tabs>
          <w:tab w:val="left" w:pos="426"/>
        </w:tabs>
        <w:adjustRightInd w:val="0"/>
        <w:ind w:left="714" w:hanging="357"/>
        <w:jc w:val="both"/>
        <w:textAlignment w:val="baseline"/>
        <w:rPr>
          <w:rFonts w:eastAsia="Calibri"/>
          <w:sz w:val="22"/>
          <w:szCs w:val="22"/>
          <w:lang w:val="x-none" w:eastAsia="x-none"/>
        </w:rPr>
      </w:pPr>
      <w:r w:rsidRPr="00BA3FD8">
        <w:rPr>
          <w:rFonts w:eastAsia="Calibri"/>
          <w:sz w:val="22"/>
          <w:szCs w:val="22"/>
          <w:lang w:eastAsia="x-none"/>
        </w:rPr>
        <w:t>W przypadku nieustalenia maksymalnego termin realizacji zamówienia wykonawczego wystawionego na etapie umowy wykonawczej ustala się, że wyniesie on: 60 dni licząc od daty przekazania zamówienia wykonawczego do Wykonawcy.</w:t>
      </w:r>
    </w:p>
    <w:p w14:paraId="25A12976" w14:textId="77777777" w:rsidR="00BA3FD8" w:rsidRPr="00BA3FD8" w:rsidRDefault="00BA3FD8" w:rsidP="00071E27">
      <w:pPr>
        <w:pStyle w:val="Akapitzlist"/>
        <w:widowControl w:val="0"/>
        <w:numPr>
          <w:ilvl w:val="0"/>
          <w:numId w:val="103"/>
        </w:numPr>
        <w:tabs>
          <w:tab w:val="left" w:pos="426"/>
        </w:tabs>
        <w:adjustRightInd w:val="0"/>
        <w:ind w:left="714" w:hanging="357"/>
        <w:jc w:val="both"/>
        <w:textAlignment w:val="baseline"/>
        <w:rPr>
          <w:rFonts w:eastAsia="Calibri"/>
          <w:sz w:val="22"/>
          <w:szCs w:val="22"/>
          <w:lang w:val="x-none" w:eastAsia="x-none"/>
        </w:rPr>
      </w:pPr>
      <w:r w:rsidRPr="00BA3FD8">
        <w:rPr>
          <w:rFonts w:eastAsia="Calibri"/>
          <w:sz w:val="22"/>
          <w:szCs w:val="22"/>
          <w:lang w:val="x-none" w:eastAsia="x-none"/>
        </w:rPr>
        <w:t>W przypadku braku możliwości odbioru przedmiotu zamówienia z winy Zamawiającego termin realizacji zamówienia zostanie odpowiednio wydłużony. Przedmiot remontu dostępny będzie do odbioru z chwilą dostarczenia Zamówienia do Wykonawcy.</w:t>
      </w:r>
    </w:p>
    <w:p w14:paraId="6A097ECE" w14:textId="77777777" w:rsidR="00BA3FD8" w:rsidRDefault="00BA3FD8" w:rsidP="00BA3FD8">
      <w:pPr>
        <w:numPr>
          <w:ilvl w:val="0"/>
          <w:numId w:val="30"/>
        </w:numPr>
        <w:tabs>
          <w:tab w:val="num" w:pos="360"/>
        </w:tabs>
        <w:spacing w:before="120" w:after="120"/>
        <w:rPr>
          <w:bCs/>
          <w:i/>
          <w:iCs/>
          <w:sz w:val="22"/>
          <w:szCs w:val="22"/>
        </w:rPr>
      </w:pPr>
      <w:r w:rsidRPr="00BA3FD8">
        <w:rPr>
          <w:b/>
          <w:sz w:val="22"/>
          <w:szCs w:val="22"/>
        </w:rPr>
        <w:t xml:space="preserve">Wizja lokalna: </w:t>
      </w:r>
      <w:r w:rsidRPr="00BA3FD8">
        <w:rPr>
          <w:bCs/>
          <w:i/>
          <w:iCs/>
          <w:sz w:val="22"/>
          <w:szCs w:val="22"/>
        </w:rPr>
        <w:t>niewymagana</w:t>
      </w:r>
    </w:p>
    <w:p w14:paraId="59B64B69" w14:textId="0B711259" w:rsidR="00A85DB6" w:rsidRPr="00BA3FD8" w:rsidRDefault="00BA3FD8" w:rsidP="00BA3FD8">
      <w:pPr>
        <w:numPr>
          <w:ilvl w:val="0"/>
          <w:numId w:val="30"/>
        </w:numPr>
        <w:tabs>
          <w:tab w:val="num" w:pos="360"/>
        </w:tabs>
        <w:spacing w:before="120" w:after="120"/>
        <w:rPr>
          <w:bCs/>
          <w:i/>
          <w:iCs/>
          <w:sz w:val="22"/>
          <w:szCs w:val="22"/>
        </w:rPr>
      </w:pPr>
      <w:r w:rsidRPr="00BA3FD8">
        <w:rPr>
          <w:b/>
          <w:sz w:val="22"/>
          <w:szCs w:val="22"/>
        </w:rPr>
        <w:t>Opis przedmiotu zamówienia/</w:t>
      </w:r>
      <w:r w:rsidR="00A85DB6" w:rsidRPr="00BA3FD8">
        <w:rPr>
          <w:b/>
          <w:sz w:val="22"/>
          <w:szCs w:val="22"/>
        </w:rPr>
        <w:t>Zakres zamówienia:</w:t>
      </w:r>
    </w:p>
    <w:p w14:paraId="4D83E43D" w14:textId="77777777" w:rsidR="005269E7" w:rsidRPr="00BA3FD8" w:rsidRDefault="005269E7" w:rsidP="00071E27">
      <w:pPr>
        <w:numPr>
          <w:ilvl w:val="0"/>
          <w:numId w:val="73"/>
        </w:numPr>
        <w:suppressAutoHyphens/>
        <w:jc w:val="both"/>
        <w:rPr>
          <w:sz w:val="22"/>
          <w:szCs w:val="22"/>
          <w:lang w:eastAsia="ar-SA"/>
        </w:rPr>
      </w:pPr>
      <w:r w:rsidRPr="00BA3FD8">
        <w:rPr>
          <w:b/>
          <w:sz w:val="22"/>
          <w:szCs w:val="22"/>
          <w:u w:val="single"/>
          <w:lang w:eastAsia="ar-SA"/>
        </w:rPr>
        <w:t>Zakres remontu podstawowego</w:t>
      </w:r>
      <w:r w:rsidRPr="00BA3FD8">
        <w:rPr>
          <w:b/>
          <w:sz w:val="22"/>
          <w:szCs w:val="22"/>
          <w:lang w:eastAsia="ar-SA"/>
        </w:rPr>
        <w:t>:</w:t>
      </w:r>
    </w:p>
    <w:p w14:paraId="133DED08" w14:textId="77777777" w:rsidR="00BA3FD8" w:rsidRDefault="005269E7" w:rsidP="00071E27">
      <w:pPr>
        <w:numPr>
          <w:ilvl w:val="0"/>
          <w:numId w:val="72"/>
        </w:numPr>
        <w:tabs>
          <w:tab w:val="left" w:pos="1418"/>
        </w:tabs>
        <w:jc w:val="both"/>
        <w:rPr>
          <w:sz w:val="22"/>
          <w:szCs w:val="22"/>
          <w:lang w:eastAsia="ar-SA"/>
        </w:rPr>
      </w:pPr>
      <w:r w:rsidRPr="00BA3FD8">
        <w:rPr>
          <w:b/>
          <w:sz w:val="22"/>
          <w:szCs w:val="22"/>
          <w:lang w:eastAsia="ar-SA"/>
        </w:rPr>
        <w:t xml:space="preserve">w odniesieniu do </w:t>
      </w:r>
      <w:proofErr w:type="spellStart"/>
      <w:r w:rsidRPr="00BA3FD8">
        <w:rPr>
          <w:b/>
          <w:sz w:val="22"/>
          <w:szCs w:val="22"/>
          <w:lang w:eastAsia="ar-SA"/>
        </w:rPr>
        <w:t>zawieszeń</w:t>
      </w:r>
      <w:proofErr w:type="spellEnd"/>
      <w:r w:rsidRPr="00BA3FD8">
        <w:rPr>
          <w:b/>
          <w:sz w:val="22"/>
          <w:szCs w:val="22"/>
          <w:lang w:eastAsia="ar-SA"/>
        </w:rPr>
        <w:t>:</w:t>
      </w:r>
    </w:p>
    <w:p w14:paraId="0E861154" w14:textId="4D60BCF5" w:rsidR="005269E7" w:rsidRPr="00BA3FD8" w:rsidRDefault="00A35356" w:rsidP="00BA3FD8">
      <w:pPr>
        <w:tabs>
          <w:tab w:val="left" w:pos="1418"/>
        </w:tabs>
        <w:ind w:left="360"/>
        <w:jc w:val="both"/>
        <w:rPr>
          <w:sz w:val="22"/>
          <w:szCs w:val="22"/>
          <w:lang w:eastAsia="ar-SA"/>
        </w:rPr>
      </w:pPr>
      <w:r w:rsidRPr="00BA3FD8">
        <w:rPr>
          <w:sz w:val="22"/>
          <w:szCs w:val="22"/>
          <w:lang w:eastAsia="ar-SA"/>
        </w:rPr>
        <w:t>T</w:t>
      </w:r>
      <w:r w:rsidR="005269E7" w:rsidRPr="00BA3FD8">
        <w:rPr>
          <w:sz w:val="22"/>
          <w:szCs w:val="22"/>
          <w:lang w:eastAsia="ar-SA"/>
        </w:rPr>
        <w:t>ransport z siedziby Zamawiającego do zakładu remontowego Wykonawcy oraz transport z</w:t>
      </w:r>
      <w:r w:rsidRPr="00BA3FD8">
        <w:rPr>
          <w:sz w:val="22"/>
          <w:szCs w:val="22"/>
          <w:lang w:eastAsia="ar-SA"/>
        </w:rPr>
        <w:t> </w:t>
      </w:r>
      <w:r w:rsidR="005269E7" w:rsidRPr="00BA3FD8">
        <w:rPr>
          <w:sz w:val="22"/>
          <w:szCs w:val="22"/>
          <w:lang w:eastAsia="ar-SA"/>
        </w:rPr>
        <w:t>zakładu remontowego Wykonawcy do siedziby Zamawiającego jest obowiązkiem Wykonawcy,</w:t>
      </w:r>
    </w:p>
    <w:p w14:paraId="20DDDA5E" w14:textId="7475B46E"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Demontaż zacisków na części składowe oraz usunięcie starych powłok malarskich, mycie,</w:t>
      </w:r>
      <w:r w:rsidR="0031108E">
        <w:rPr>
          <w:sz w:val="22"/>
          <w:szCs w:val="22"/>
        </w:rPr>
        <w:t xml:space="preserve"> </w:t>
      </w:r>
      <w:r w:rsidRPr="00BA3FD8">
        <w:rPr>
          <w:sz w:val="22"/>
          <w:szCs w:val="22"/>
        </w:rPr>
        <w:t>czyszczenie poprzez piaskowanie lub wyważanie,</w:t>
      </w:r>
    </w:p>
    <w:p w14:paraId="2CAF9119" w14:textId="24F0C3D6"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Kwalifikacja elementów zacisku zrębowego przez Dział Kontroli Jakości Wytwórcy lub</w:t>
      </w:r>
      <w:r w:rsidR="0031108E">
        <w:rPr>
          <w:sz w:val="22"/>
          <w:szCs w:val="22"/>
        </w:rPr>
        <w:t xml:space="preserve"> </w:t>
      </w:r>
      <w:r w:rsidRPr="00BA3FD8">
        <w:rPr>
          <w:sz w:val="22"/>
          <w:szCs w:val="22"/>
        </w:rPr>
        <w:t>wykonawcy remontu,</w:t>
      </w:r>
    </w:p>
    <w:p w14:paraId="494B84CE" w14:textId="07440E41"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Montaż, usługi specjalisty ds. urządzeń stosowanych przy robotach szybowych w zakresie</w:t>
      </w:r>
      <w:r w:rsidR="0031108E">
        <w:rPr>
          <w:sz w:val="22"/>
          <w:szCs w:val="22"/>
        </w:rPr>
        <w:t xml:space="preserve"> </w:t>
      </w:r>
      <w:r w:rsidRPr="00BA3FD8">
        <w:rPr>
          <w:sz w:val="22"/>
          <w:szCs w:val="22"/>
        </w:rPr>
        <w:t>wyremontowanych urządzeń, wykonanie prób obciążenia wyremontowanego urządzenia,</w:t>
      </w:r>
    </w:p>
    <w:p w14:paraId="3E065251" w14:textId="289EADC9"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Zabezpieczenie antykorozyjne elementów urządzenia farbą podkładową i nawierzchniową</w:t>
      </w:r>
      <w:r w:rsidR="0031108E">
        <w:rPr>
          <w:sz w:val="22"/>
          <w:szCs w:val="22"/>
        </w:rPr>
        <w:t xml:space="preserve"> </w:t>
      </w:r>
      <w:r w:rsidRPr="00BA3FD8">
        <w:rPr>
          <w:sz w:val="22"/>
          <w:szCs w:val="22"/>
        </w:rPr>
        <w:t>o</w:t>
      </w:r>
      <w:r w:rsidR="0031108E">
        <w:rPr>
          <w:sz w:val="22"/>
          <w:szCs w:val="22"/>
        </w:rPr>
        <w:t> </w:t>
      </w:r>
      <w:r w:rsidRPr="00BA3FD8">
        <w:rPr>
          <w:sz w:val="22"/>
          <w:szCs w:val="22"/>
        </w:rPr>
        <w:t>łącznej grubości powłoki 200μm, odnowienie numerów znakowania,</w:t>
      </w:r>
    </w:p>
    <w:p w14:paraId="2B3EEAD3" w14:textId="7F06798E"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 xml:space="preserve">Prace do wykonania dla oceny stanu technicznego, tj.: demontaż </w:t>
      </w:r>
      <w:proofErr w:type="spellStart"/>
      <w:r w:rsidRPr="00BA3FD8">
        <w:rPr>
          <w:sz w:val="22"/>
          <w:szCs w:val="22"/>
        </w:rPr>
        <w:t>zawieszeń</w:t>
      </w:r>
      <w:proofErr w:type="spellEnd"/>
      <w:r w:rsidRPr="00BA3FD8">
        <w:rPr>
          <w:sz w:val="22"/>
          <w:szCs w:val="22"/>
        </w:rPr>
        <w:t xml:space="preserve"> na części</w:t>
      </w:r>
      <w:r w:rsidR="0031108E" w:rsidRPr="0031108E">
        <w:rPr>
          <w:sz w:val="22"/>
          <w:szCs w:val="22"/>
        </w:rPr>
        <w:t xml:space="preserve"> </w:t>
      </w:r>
      <w:r w:rsidRPr="00BA3FD8">
        <w:rPr>
          <w:sz w:val="22"/>
          <w:szCs w:val="22"/>
        </w:rPr>
        <w:t>składowe oraz usunięcie starych powłok malarskich, mycie, czyszczenie np. piaskowanie</w:t>
      </w:r>
      <w:r w:rsidR="0031108E">
        <w:rPr>
          <w:sz w:val="22"/>
          <w:szCs w:val="22"/>
        </w:rPr>
        <w:t xml:space="preserve"> </w:t>
      </w:r>
      <w:r w:rsidRPr="00BA3FD8">
        <w:rPr>
          <w:sz w:val="22"/>
          <w:szCs w:val="22"/>
        </w:rPr>
        <w:t>lub wyżarzanie,</w:t>
      </w:r>
    </w:p>
    <w:p w14:paraId="0E4B0776" w14:textId="27E2E64C"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 xml:space="preserve">Kwalifikacja elementów </w:t>
      </w:r>
      <w:proofErr w:type="spellStart"/>
      <w:r w:rsidRPr="00BA3FD8">
        <w:rPr>
          <w:sz w:val="22"/>
          <w:szCs w:val="22"/>
        </w:rPr>
        <w:t>zawieszeń</w:t>
      </w:r>
      <w:proofErr w:type="spellEnd"/>
      <w:r w:rsidRPr="00BA3FD8">
        <w:rPr>
          <w:sz w:val="22"/>
          <w:szCs w:val="22"/>
        </w:rPr>
        <w:t xml:space="preserve"> do remontu przez rzeczoznawcę uprawnionego do specjalistycznych badań zarejestrowanego przez WUG (w przypadku konieczności</w:t>
      </w:r>
      <w:r w:rsidR="0031108E">
        <w:rPr>
          <w:sz w:val="22"/>
          <w:szCs w:val="22"/>
        </w:rPr>
        <w:t xml:space="preserve"> </w:t>
      </w:r>
      <w:r w:rsidRPr="00BA3FD8">
        <w:rPr>
          <w:sz w:val="22"/>
          <w:szCs w:val="22"/>
        </w:rPr>
        <w:t xml:space="preserve">demontażu </w:t>
      </w:r>
      <w:proofErr w:type="spellStart"/>
      <w:r w:rsidRPr="00BA3FD8">
        <w:rPr>
          <w:sz w:val="22"/>
          <w:szCs w:val="22"/>
        </w:rPr>
        <w:t>zawieszeń</w:t>
      </w:r>
      <w:proofErr w:type="spellEnd"/>
      <w:r w:rsidRPr="00BA3FD8">
        <w:rPr>
          <w:sz w:val="22"/>
          <w:szCs w:val="22"/>
        </w:rPr>
        <w:t xml:space="preserve"> przez wykonawcę remontu lub rozszerzenia zakresu remontu),</w:t>
      </w:r>
    </w:p>
    <w:p w14:paraId="4CB6BF98" w14:textId="35216911"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Wymiana wszystkich tulei nośnych, dystansowych i ochronnych, zawleczek i podkładek,</w:t>
      </w:r>
      <w:r w:rsidR="0031108E" w:rsidRPr="0031108E">
        <w:rPr>
          <w:sz w:val="22"/>
          <w:szCs w:val="22"/>
        </w:rPr>
        <w:t xml:space="preserve"> </w:t>
      </w:r>
      <w:r w:rsidRPr="00BA3FD8">
        <w:rPr>
          <w:sz w:val="22"/>
          <w:szCs w:val="22"/>
        </w:rPr>
        <w:t>sworzni na fabrycznie nowe, tuleje współpracujące ze sworzniami nośnymi wykonać</w:t>
      </w:r>
      <w:r w:rsidR="0031108E">
        <w:rPr>
          <w:sz w:val="22"/>
          <w:szCs w:val="22"/>
        </w:rPr>
        <w:t xml:space="preserve"> </w:t>
      </w:r>
      <w:r w:rsidRPr="00BA3FD8">
        <w:rPr>
          <w:sz w:val="22"/>
          <w:szCs w:val="22"/>
        </w:rPr>
        <w:t>z</w:t>
      </w:r>
      <w:r w:rsidR="0031108E">
        <w:rPr>
          <w:sz w:val="22"/>
          <w:szCs w:val="22"/>
        </w:rPr>
        <w:t> </w:t>
      </w:r>
      <w:r w:rsidRPr="00BA3FD8">
        <w:rPr>
          <w:sz w:val="22"/>
          <w:szCs w:val="22"/>
        </w:rPr>
        <w:t>materiałów zgodnych z dokumentacją techniczn</w:t>
      </w:r>
      <w:r w:rsidR="00AE0AB4">
        <w:rPr>
          <w:sz w:val="22"/>
          <w:szCs w:val="22"/>
        </w:rPr>
        <w:t>o-ruchową</w:t>
      </w:r>
      <w:r w:rsidRPr="00BA3FD8">
        <w:rPr>
          <w:sz w:val="22"/>
          <w:szCs w:val="22"/>
        </w:rPr>
        <w:t xml:space="preserve"> </w:t>
      </w:r>
      <w:proofErr w:type="spellStart"/>
      <w:r w:rsidR="00CD7AA3">
        <w:rPr>
          <w:sz w:val="22"/>
          <w:szCs w:val="22"/>
        </w:rPr>
        <w:t>zawiesze</w:t>
      </w:r>
      <w:r w:rsidR="00AE0AB4">
        <w:rPr>
          <w:sz w:val="22"/>
          <w:szCs w:val="22"/>
        </w:rPr>
        <w:t>ń</w:t>
      </w:r>
      <w:proofErr w:type="spellEnd"/>
      <w:r w:rsidRPr="00BA3FD8">
        <w:rPr>
          <w:sz w:val="22"/>
          <w:szCs w:val="22"/>
        </w:rPr>
        <w:t>.</w:t>
      </w:r>
    </w:p>
    <w:p w14:paraId="68DB5FD1" w14:textId="6B9A6846"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Wymiana łożysk oraz pierścieni dzielonych w przypadku lin wyrównawczych</w:t>
      </w:r>
      <w:r w:rsidR="0031108E">
        <w:rPr>
          <w:sz w:val="22"/>
          <w:szCs w:val="22"/>
        </w:rPr>
        <w:t xml:space="preserve"> </w:t>
      </w:r>
      <w:r w:rsidRPr="00BA3FD8">
        <w:rPr>
          <w:sz w:val="22"/>
          <w:szCs w:val="22"/>
        </w:rPr>
        <w:t xml:space="preserve">okrągłych typu SADEX </w:t>
      </w:r>
      <w:r w:rsidR="00D35FAB">
        <w:rPr>
          <w:sz w:val="22"/>
          <w:szCs w:val="22"/>
        </w:rPr>
        <w:t xml:space="preserve">oraz </w:t>
      </w:r>
      <w:r w:rsidR="00D35FAB" w:rsidRPr="005D4058">
        <w:rPr>
          <w:sz w:val="22"/>
          <w:szCs w:val="22"/>
        </w:rPr>
        <w:t>HEUER-HAMMER</w:t>
      </w:r>
      <w:r w:rsidR="00D35FAB" w:rsidRPr="00BA3FD8">
        <w:rPr>
          <w:sz w:val="22"/>
          <w:szCs w:val="22"/>
        </w:rPr>
        <w:t xml:space="preserve"> </w:t>
      </w:r>
      <w:r w:rsidRPr="00BA3FD8">
        <w:rPr>
          <w:sz w:val="22"/>
          <w:szCs w:val="22"/>
        </w:rPr>
        <w:t>na fabrycznie nowe –</w:t>
      </w:r>
      <w:r w:rsidR="0031108E">
        <w:rPr>
          <w:sz w:val="22"/>
          <w:szCs w:val="22"/>
        </w:rPr>
        <w:t xml:space="preserve"> </w:t>
      </w:r>
      <w:r w:rsidRPr="00BA3FD8">
        <w:rPr>
          <w:sz w:val="22"/>
          <w:szCs w:val="22"/>
        </w:rPr>
        <w:t xml:space="preserve">w tym </w:t>
      </w:r>
      <w:proofErr w:type="spellStart"/>
      <w:r w:rsidRPr="00BA3FD8">
        <w:rPr>
          <w:sz w:val="22"/>
          <w:szCs w:val="22"/>
        </w:rPr>
        <w:t>zawieszeń</w:t>
      </w:r>
      <w:proofErr w:type="spellEnd"/>
      <w:r w:rsidRPr="00BA3FD8">
        <w:rPr>
          <w:sz w:val="22"/>
          <w:szCs w:val="22"/>
        </w:rPr>
        <w:t xml:space="preserve"> typu:</w:t>
      </w:r>
    </w:p>
    <w:p w14:paraId="42F7C52B" w14:textId="5D7B088C" w:rsidR="00BA3FD8" w:rsidRPr="0031108E" w:rsidRDefault="00BA3FD8" w:rsidP="00071E27">
      <w:pPr>
        <w:pStyle w:val="Akapitzlist"/>
        <w:widowControl w:val="0"/>
        <w:numPr>
          <w:ilvl w:val="0"/>
          <w:numId w:val="108"/>
        </w:numPr>
        <w:adjustRightInd w:val="0"/>
        <w:jc w:val="both"/>
        <w:textAlignment w:val="baseline"/>
        <w:rPr>
          <w:sz w:val="22"/>
          <w:szCs w:val="22"/>
        </w:rPr>
      </w:pPr>
      <w:proofErr w:type="spellStart"/>
      <w:r w:rsidRPr="0031108E">
        <w:rPr>
          <w:sz w:val="22"/>
          <w:szCs w:val="22"/>
        </w:rPr>
        <w:t>Sadex</w:t>
      </w:r>
      <w:proofErr w:type="spellEnd"/>
      <w:r w:rsidRPr="0031108E">
        <w:rPr>
          <w:sz w:val="22"/>
          <w:szCs w:val="22"/>
        </w:rPr>
        <w:t>:</w:t>
      </w:r>
    </w:p>
    <w:p w14:paraId="4ACD2613" w14:textId="73CBE2C3" w:rsidR="00BA3FD8" w:rsidRPr="0031108E" w:rsidRDefault="00BA3FD8" w:rsidP="00071E27">
      <w:pPr>
        <w:pStyle w:val="Akapitzlist"/>
        <w:widowControl w:val="0"/>
        <w:numPr>
          <w:ilvl w:val="1"/>
          <w:numId w:val="104"/>
        </w:numPr>
        <w:adjustRightInd w:val="0"/>
        <w:jc w:val="both"/>
        <w:textAlignment w:val="baseline"/>
        <w:rPr>
          <w:sz w:val="22"/>
          <w:szCs w:val="22"/>
        </w:rPr>
      </w:pPr>
      <w:r w:rsidRPr="0031108E">
        <w:rPr>
          <w:sz w:val="22"/>
          <w:szCs w:val="22"/>
        </w:rPr>
        <w:t>ZAWIESZENIE KLINOWE LIN WYRÓWNAWCZYCH OKRĄGŁYCH SXK</w:t>
      </w:r>
      <w:r w:rsidR="0031108E" w:rsidRPr="0031108E">
        <w:rPr>
          <w:sz w:val="22"/>
          <w:szCs w:val="22"/>
        </w:rPr>
        <w:t xml:space="preserve"> </w:t>
      </w:r>
      <w:r w:rsidRPr="0031108E">
        <w:rPr>
          <w:sz w:val="22"/>
          <w:szCs w:val="22"/>
        </w:rPr>
        <w:t>WLK.2/100KN Q 48MM RYS.0499</w:t>
      </w:r>
    </w:p>
    <w:p w14:paraId="4C36640B" w14:textId="282877DD" w:rsidR="00BA3FD8" w:rsidRPr="00BA3FD8" w:rsidRDefault="00BA3FD8" w:rsidP="00071E27">
      <w:pPr>
        <w:pStyle w:val="Akapitzlist"/>
        <w:widowControl w:val="0"/>
        <w:numPr>
          <w:ilvl w:val="1"/>
          <w:numId w:val="104"/>
        </w:numPr>
        <w:adjustRightInd w:val="0"/>
        <w:jc w:val="both"/>
        <w:textAlignment w:val="baseline"/>
        <w:rPr>
          <w:sz w:val="22"/>
          <w:szCs w:val="22"/>
        </w:rPr>
      </w:pPr>
      <w:r w:rsidRPr="00BA3FD8">
        <w:rPr>
          <w:sz w:val="22"/>
          <w:szCs w:val="22"/>
        </w:rPr>
        <w:t>ZAWIESZENIE LIN WYRÓWNAWCZYCH OKRĄGŁYCH Z UCHWYTEM</w:t>
      </w:r>
      <w:r w:rsidR="0031108E">
        <w:rPr>
          <w:sz w:val="22"/>
          <w:szCs w:val="22"/>
        </w:rPr>
        <w:t xml:space="preserve"> </w:t>
      </w:r>
      <w:r w:rsidRPr="00BA3FD8">
        <w:rPr>
          <w:sz w:val="22"/>
          <w:szCs w:val="22"/>
        </w:rPr>
        <w:t>STOŻKOWYM TYPU SXV WLK.2/100KN Q 48 RYS.0498</w:t>
      </w:r>
    </w:p>
    <w:p w14:paraId="3112C792" w14:textId="72F168CC" w:rsidR="00BA3FD8" w:rsidRPr="00BA3FD8" w:rsidRDefault="00BA3FD8" w:rsidP="00071E27">
      <w:pPr>
        <w:pStyle w:val="Akapitzlist"/>
        <w:widowControl w:val="0"/>
        <w:numPr>
          <w:ilvl w:val="1"/>
          <w:numId w:val="104"/>
        </w:numPr>
        <w:adjustRightInd w:val="0"/>
        <w:jc w:val="both"/>
        <w:textAlignment w:val="baseline"/>
        <w:rPr>
          <w:sz w:val="22"/>
          <w:szCs w:val="22"/>
        </w:rPr>
      </w:pPr>
      <w:r w:rsidRPr="00BA3FD8">
        <w:rPr>
          <w:sz w:val="22"/>
          <w:szCs w:val="22"/>
        </w:rPr>
        <w:t>ZAWIESZENIE LIN WYRÓWNAWCZYCH OKRĄGŁYCH Z UCHWYTEM</w:t>
      </w:r>
      <w:r w:rsidR="0031108E">
        <w:rPr>
          <w:sz w:val="22"/>
          <w:szCs w:val="22"/>
        </w:rPr>
        <w:t xml:space="preserve"> </w:t>
      </w:r>
      <w:r w:rsidRPr="00BA3FD8">
        <w:rPr>
          <w:sz w:val="22"/>
          <w:szCs w:val="22"/>
        </w:rPr>
        <w:t>SERCÓWKOWYM TYPU SXS WLK.1/63KN Q 29-32MM RYS.025.01.03.00</w:t>
      </w:r>
    </w:p>
    <w:p w14:paraId="79E9733D" w14:textId="68A4DCE7" w:rsidR="00BA3FD8" w:rsidRPr="00BA3FD8" w:rsidRDefault="00BA3FD8" w:rsidP="00071E27">
      <w:pPr>
        <w:pStyle w:val="Akapitzlist"/>
        <w:widowControl w:val="0"/>
        <w:numPr>
          <w:ilvl w:val="1"/>
          <w:numId w:val="104"/>
        </w:numPr>
        <w:adjustRightInd w:val="0"/>
        <w:jc w:val="both"/>
        <w:textAlignment w:val="baseline"/>
        <w:rPr>
          <w:sz w:val="22"/>
          <w:szCs w:val="22"/>
        </w:rPr>
      </w:pPr>
      <w:r w:rsidRPr="00BA3FD8">
        <w:rPr>
          <w:sz w:val="22"/>
          <w:szCs w:val="22"/>
        </w:rPr>
        <w:t>ZAWIESZENIE LIN WYRÓWNAWCZYCH OKRĄGŁYCH Z UCHWYTEM</w:t>
      </w:r>
      <w:r w:rsidR="0031108E">
        <w:rPr>
          <w:sz w:val="22"/>
          <w:szCs w:val="22"/>
        </w:rPr>
        <w:t xml:space="preserve"> </w:t>
      </w:r>
      <w:r w:rsidRPr="00BA3FD8">
        <w:rPr>
          <w:sz w:val="22"/>
          <w:szCs w:val="22"/>
        </w:rPr>
        <w:t>SERCÓWKOWYM TYPU SXS WLK.3/160KN Q 48-52MM RYS.025.03.04.00</w:t>
      </w:r>
    </w:p>
    <w:p w14:paraId="638B3DFF" w14:textId="71B525F4"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 xml:space="preserve">W ramach remontu </w:t>
      </w:r>
      <w:proofErr w:type="spellStart"/>
      <w:r w:rsidRPr="00BA3FD8">
        <w:rPr>
          <w:sz w:val="22"/>
          <w:szCs w:val="22"/>
        </w:rPr>
        <w:t>zawieszeń</w:t>
      </w:r>
      <w:proofErr w:type="spellEnd"/>
      <w:r w:rsidRPr="00BA3FD8">
        <w:rPr>
          <w:sz w:val="22"/>
          <w:szCs w:val="22"/>
        </w:rPr>
        <w:t xml:space="preserve"> typu ZAWIESZENIE LIN WYRÓWNAWCZYCH</w:t>
      </w:r>
      <w:r w:rsidR="0031108E" w:rsidRPr="0031108E">
        <w:rPr>
          <w:sz w:val="22"/>
          <w:szCs w:val="22"/>
        </w:rPr>
        <w:t xml:space="preserve"> </w:t>
      </w:r>
      <w:r w:rsidRPr="00BA3FD8">
        <w:rPr>
          <w:sz w:val="22"/>
          <w:szCs w:val="22"/>
        </w:rPr>
        <w:t>OKRĄGŁYCH Z UCHWYTEM STOŻKOWYM TYPU SXV WLK.2/100KN Q 48</w:t>
      </w:r>
      <w:r w:rsidR="0031108E" w:rsidRPr="0031108E">
        <w:rPr>
          <w:sz w:val="22"/>
          <w:szCs w:val="22"/>
        </w:rPr>
        <w:t xml:space="preserve"> </w:t>
      </w:r>
      <w:r w:rsidRPr="00BA3FD8">
        <w:rPr>
          <w:sz w:val="22"/>
          <w:szCs w:val="22"/>
        </w:rPr>
        <w:t>RYS.0498 Wykonawca dostarczy stop o wymaganych parametrach w ilości niezbędnej do</w:t>
      </w:r>
      <w:r w:rsidR="0031108E" w:rsidRPr="0031108E">
        <w:rPr>
          <w:sz w:val="22"/>
          <w:szCs w:val="22"/>
        </w:rPr>
        <w:t xml:space="preserve"> </w:t>
      </w:r>
      <w:r w:rsidRPr="00BA3FD8">
        <w:rPr>
          <w:sz w:val="22"/>
          <w:szCs w:val="22"/>
        </w:rPr>
        <w:t>wykonania montażu (zalania) końca liny w stożku (dobierając ilość stopu należy przyjąć</w:t>
      </w:r>
      <w:r w:rsidR="0031108E" w:rsidRPr="0031108E">
        <w:rPr>
          <w:sz w:val="22"/>
          <w:szCs w:val="22"/>
        </w:rPr>
        <w:t xml:space="preserve"> </w:t>
      </w:r>
      <w:r w:rsidRPr="00BA3FD8">
        <w:rPr>
          <w:sz w:val="22"/>
          <w:szCs w:val="22"/>
        </w:rPr>
        <w:t>naddatek technologiczny). Wraz ze stopem dostarczone zostaną dokumenty jakościowe</w:t>
      </w:r>
      <w:r w:rsidR="0031108E">
        <w:rPr>
          <w:sz w:val="22"/>
          <w:szCs w:val="22"/>
        </w:rPr>
        <w:t xml:space="preserve"> </w:t>
      </w:r>
      <w:r w:rsidRPr="00BA3FD8">
        <w:rPr>
          <w:sz w:val="22"/>
          <w:szCs w:val="22"/>
        </w:rPr>
        <w:t>stopu.</w:t>
      </w:r>
    </w:p>
    <w:p w14:paraId="6FD638B9" w14:textId="441BECAD"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Montaż zawieszenia wraz ze sprawdzeniem pasowania otworów połączeń przegubowych,</w:t>
      </w:r>
    </w:p>
    <w:p w14:paraId="42BC9CC2" w14:textId="76DA6857"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Usługi rzeczoznawcy uprawnionego do specjalistycznych badań zarejestrowanego przez</w:t>
      </w:r>
      <w:r w:rsidR="0031108E">
        <w:rPr>
          <w:sz w:val="22"/>
          <w:szCs w:val="22"/>
        </w:rPr>
        <w:t xml:space="preserve"> </w:t>
      </w:r>
      <w:r w:rsidRPr="00BA3FD8">
        <w:rPr>
          <w:sz w:val="22"/>
          <w:szCs w:val="22"/>
        </w:rPr>
        <w:t xml:space="preserve">WUG w zakresie odbioru wyremontowanych </w:t>
      </w:r>
      <w:proofErr w:type="spellStart"/>
      <w:r w:rsidRPr="00BA3FD8">
        <w:rPr>
          <w:sz w:val="22"/>
          <w:szCs w:val="22"/>
        </w:rPr>
        <w:t>zawieszeń</w:t>
      </w:r>
      <w:proofErr w:type="spellEnd"/>
      <w:r w:rsidRPr="00BA3FD8">
        <w:rPr>
          <w:sz w:val="22"/>
          <w:szCs w:val="22"/>
        </w:rPr>
        <w:t>,</w:t>
      </w:r>
    </w:p>
    <w:p w14:paraId="4E2F3D87" w14:textId="77777777" w:rsidR="0031108E"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Wykonanie prób obciążenia wyremontowanego zawieszenia zgodnie z normą PN-G-46200,</w:t>
      </w:r>
    </w:p>
    <w:p w14:paraId="6FD225E2" w14:textId="38CA9580"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 xml:space="preserve">Zabezpieczenie antykorozyjne elementów </w:t>
      </w:r>
      <w:proofErr w:type="spellStart"/>
      <w:r w:rsidRPr="00BA3FD8">
        <w:rPr>
          <w:sz w:val="22"/>
          <w:szCs w:val="22"/>
        </w:rPr>
        <w:t>zawieszeń</w:t>
      </w:r>
      <w:proofErr w:type="spellEnd"/>
      <w:r w:rsidRPr="00BA3FD8">
        <w:rPr>
          <w:sz w:val="22"/>
          <w:szCs w:val="22"/>
        </w:rPr>
        <w:t xml:space="preserve"> farbą podkładową i nawierzchniową</w:t>
      </w:r>
      <w:r w:rsidR="0031108E">
        <w:rPr>
          <w:sz w:val="22"/>
          <w:szCs w:val="22"/>
        </w:rPr>
        <w:t xml:space="preserve"> </w:t>
      </w:r>
      <w:r w:rsidRPr="00BA3FD8">
        <w:rPr>
          <w:sz w:val="22"/>
          <w:szCs w:val="22"/>
        </w:rPr>
        <w:lastRenderedPageBreak/>
        <w:t>o</w:t>
      </w:r>
      <w:r w:rsidR="0031108E">
        <w:rPr>
          <w:sz w:val="22"/>
          <w:szCs w:val="22"/>
        </w:rPr>
        <w:t> </w:t>
      </w:r>
      <w:r w:rsidRPr="00BA3FD8">
        <w:rPr>
          <w:sz w:val="22"/>
          <w:szCs w:val="22"/>
        </w:rPr>
        <w:t xml:space="preserve">łącznej grubości powłoki 200 </w:t>
      </w:r>
      <w:proofErr w:type="spellStart"/>
      <w:r w:rsidRPr="00BA3FD8">
        <w:rPr>
          <w:sz w:val="22"/>
          <w:szCs w:val="22"/>
        </w:rPr>
        <w:t>μm</w:t>
      </w:r>
      <w:proofErr w:type="spellEnd"/>
      <w:r w:rsidRPr="00BA3FD8">
        <w:rPr>
          <w:sz w:val="22"/>
          <w:szCs w:val="22"/>
        </w:rPr>
        <w:t>,</w:t>
      </w:r>
    </w:p>
    <w:p w14:paraId="6C04439D" w14:textId="77777777"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Odnowienie numerów fabrycznych,</w:t>
      </w:r>
    </w:p>
    <w:p w14:paraId="520FC01E" w14:textId="6AF591BB" w:rsidR="00BA3FD8" w:rsidRPr="00BA3FD8" w:rsidRDefault="00BA3FD8" w:rsidP="00071E27">
      <w:pPr>
        <w:pStyle w:val="Akapitzlist"/>
        <w:widowControl w:val="0"/>
        <w:numPr>
          <w:ilvl w:val="0"/>
          <w:numId w:val="107"/>
        </w:numPr>
        <w:autoSpaceDE w:val="0"/>
        <w:autoSpaceDN w:val="0"/>
        <w:adjustRightInd w:val="0"/>
        <w:ind w:left="927"/>
        <w:jc w:val="both"/>
        <w:textAlignment w:val="baseline"/>
        <w:rPr>
          <w:sz w:val="22"/>
          <w:szCs w:val="22"/>
        </w:rPr>
      </w:pPr>
      <w:r w:rsidRPr="00BA3FD8">
        <w:rPr>
          <w:sz w:val="22"/>
          <w:szCs w:val="22"/>
        </w:rPr>
        <w:t>Zabezpieczenie elementów przegubowych oraz sworzni za pomocą smarów suchych</w:t>
      </w:r>
      <w:r w:rsidR="00B73338" w:rsidRPr="00FC696B">
        <w:rPr>
          <w:sz w:val="22"/>
          <w:szCs w:val="22"/>
        </w:rPr>
        <w:t xml:space="preserve"> </w:t>
      </w:r>
      <w:r w:rsidRPr="00BA3FD8">
        <w:rPr>
          <w:sz w:val="22"/>
          <w:szCs w:val="22"/>
        </w:rPr>
        <w:t>niezmieniających tolerancji pasowania.</w:t>
      </w:r>
    </w:p>
    <w:p w14:paraId="6A6DED10" w14:textId="77777777" w:rsidR="00B73338" w:rsidRPr="00FC696B" w:rsidRDefault="00B73338" w:rsidP="00071E27">
      <w:pPr>
        <w:numPr>
          <w:ilvl w:val="0"/>
          <w:numId w:val="72"/>
        </w:numPr>
        <w:tabs>
          <w:tab w:val="num" w:pos="540"/>
          <w:tab w:val="left" w:pos="1418"/>
        </w:tabs>
        <w:jc w:val="both"/>
        <w:rPr>
          <w:b/>
          <w:bCs/>
          <w:sz w:val="22"/>
          <w:szCs w:val="22"/>
        </w:rPr>
      </w:pPr>
      <w:r w:rsidRPr="00B73338">
        <w:rPr>
          <w:b/>
          <w:bCs/>
          <w:sz w:val="22"/>
          <w:szCs w:val="22"/>
        </w:rPr>
        <w:t xml:space="preserve">W odniesieniu do zacisków zrębowych: </w:t>
      </w:r>
    </w:p>
    <w:p w14:paraId="3964C41E" w14:textId="7B1B8944" w:rsidR="00B73338" w:rsidRPr="00B73338" w:rsidRDefault="00B73338" w:rsidP="00B73338">
      <w:pPr>
        <w:tabs>
          <w:tab w:val="left" w:pos="1418"/>
        </w:tabs>
        <w:ind w:left="360"/>
        <w:jc w:val="both"/>
        <w:rPr>
          <w:b/>
          <w:bCs/>
          <w:sz w:val="22"/>
          <w:szCs w:val="22"/>
        </w:rPr>
      </w:pPr>
      <w:r w:rsidRPr="00B73338">
        <w:rPr>
          <w:sz w:val="22"/>
          <w:szCs w:val="22"/>
        </w:rPr>
        <w:t>Transport</w:t>
      </w:r>
      <w:r w:rsidRPr="00B73338">
        <w:rPr>
          <w:b/>
          <w:bCs/>
          <w:sz w:val="22"/>
          <w:szCs w:val="22"/>
        </w:rPr>
        <w:t xml:space="preserve"> </w:t>
      </w:r>
      <w:r w:rsidRPr="00B73338">
        <w:rPr>
          <w:sz w:val="22"/>
          <w:szCs w:val="22"/>
        </w:rPr>
        <w:t xml:space="preserve">z siedziby Zamawiającego do zakładu remontowego Wykonawcy oraz transport </w:t>
      </w:r>
      <w:r w:rsidRPr="00B73338">
        <w:rPr>
          <w:sz w:val="22"/>
          <w:szCs w:val="22"/>
        </w:rPr>
        <w:br/>
        <w:t>z zakładu remontowego Wykonawcy do siedziby Zamawiającego jest obowiązkiem Wykonawcy,</w:t>
      </w:r>
    </w:p>
    <w:p w14:paraId="3377CA6C" w14:textId="7315EBBF" w:rsidR="00B73338" w:rsidRPr="00B73338" w:rsidRDefault="00B73338" w:rsidP="00071E27">
      <w:pPr>
        <w:keepNext/>
        <w:widowControl w:val="0"/>
        <w:numPr>
          <w:ilvl w:val="0"/>
          <w:numId w:val="109"/>
        </w:numPr>
        <w:tabs>
          <w:tab w:val="left" w:pos="360"/>
        </w:tabs>
        <w:adjustRightInd w:val="0"/>
        <w:jc w:val="both"/>
        <w:textAlignment w:val="baseline"/>
        <w:rPr>
          <w:sz w:val="22"/>
          <w:szCs w:val="22"/>
        </w:rPr>
      </w:pPr>
      <w:r w:rsidRPr="00B73338">
        <w:rPr>
          <w:sz w:val="22"/>
          <w:szCs w:val="22"/>
        </w:rPr>
        <w:t>Prace do wykonania dla oceny stanu technicznego, tj.: demontaż zacisków na części</w:t>
      </w:r>
      <w:r w:rsidRPr="00FC696B">
        <w:rPr>
          <w:sz w:val="22"/>
          <w:szCs w:val="22"/>
        </w:rPr>
        <w:t xml:space="preserve"> </w:t>
      </w:r>
      <w:r w:rsidRPr="00B73338">
        <w:rPr>
          <w:sz w:val="22"/>
          <w:szCs w:val="22"/>
        </w:rPr>
        <w:t>składowe oraz usunięcie starych powłok malarskich, mycie, czyszczenie np. piaskowanie lub wyżarzanie,</w:t>
      </w:r>
    </w:p>
    <w:p w14:paraId="159D52CD" w14:textId="77777777" w:rsidR="00B73338" w:rsidRPr="00B73338" w:rsidRDefault="00B73338" w:rsidP="00071E27">
      <w:pPr>
        <w:keepNext/>
        <w:widowControl w:val="0"/>
        <w:numPr>
          <w:ilvl w:val="0"/>
          <w:numId w:val="109"/>
        </w:numPr>
        <w:tabs>
          <w:tab w:val="left" w:pos="360"/>
        </w:tabs>
        <w:adjustRightInd w:val="0"/>
        <w:jc w:val="both"/>
        <w:textAlignment w:val="baseline"/>
        <w:rPr>
          <w:sz w:val="22"/>
          <w:szCs w:val="22"/>
        </w:rPr>
      </w:pPr>
      <w:r w:rsidRPr="00B73338">
        <w:rPr>
          <w:sz w:val="22"/>
          <w:szCs w:val="22"/>
        </w:rPr>
        <w:t>Kwalifikacja elementów zacisku zrębowego przez Dział Kontroli Jakości Wytwórcy lub wykonawcy remontu,</w:t>
      </w:r>
    </w:p>
    <w:p w14:paraId="4F7E337A" w14:textId="77777777" w:rsidR="00B73338" w:rsidRPr="00B73338" w:rsidRDefault="00B73338" w:rsidP="00071E27">
      <w:pPr>
        <w:keepNext/>
        <w:widowControl w:val="0"/>
        <w:numPr>
          <w:ilvl w:val="0"/>
          <w:numId w:val="109"/>
        </w:numPr>
        <w:tabs>
          <w:tab w:val="left" w:pos="360"/>
        </w:tabs>
        <w:adjustRightInd w:val="0"/>
        <w:jc w:val="both"/>
        <w:textAlignment w:val="baseline"/>
        <w:rPr>
          <w:sz w:val="22"/>
          <w:szCs w:val="22"/>
        </w:rPr>
      </w:pPr>
      <w:r w:rsidRPr="00B73338">
        <w:rPr>
          <w:sz w:val="22"/>
          <w:szCs w:val="22"/>
        </w:rPr>
        <w:t xml:space="preserve">Montaż, </w:t>
      </w:r>
    </w:p>
    <w:p w14:paraId="3789A138" w14:textId="77777777" w:rsidR="00B73338" w:rsidRPr="00B73338" w:rsidRDefault="00B73338" w:rsidP="00071E27">
      <w:pPr>
        <w:keepNext/>
        <w:widowControl w:val="0"/>
        <w:numPr>
          <w:ilvl w:val="0"/>
          <w:numId w:val="109"/>
        </w:numPr>
        <w:tabs>
          <w:tab w:val="left" w:pos="360"/>
        </w:tabs>
        <w:adjustRightInd w:val="0"/>
        <w:jc w:val="both"/>
        <w:textAlignment w:val="baseline"/>
        <w:rPr>
          <w:sz w:val="22"/>
          <w:szCs w:val="22"/>
        </w:rPr>
      </w:pPr>
      <w:r w:rsidRPr="00B73338">
        <w:rPr>
          <w:sz w:val="22"/>
          <w:szCs w:val="22"/>
        </w:rPr>
        <w:t>Usługi specjalisty ds. urządzeń stosowanych przy robotach szybowych w zakresie odbioru wyremontowanych urządzeń,</w:t>
      </w:r>
    </w:p>
    <w:p w14:paraId="35FAA947" w14:textId="77777777" w:rsidR="00B73338" w:rsidRPr="00B73338" w:rsidRDefault="00B73338" w:rsidP="00071E27">
      <w:pPr>
        <w:keepNext/>
        <w:widowControl w:val="0"/>
        <w:numPr>
          <w:ilvl w:val="0"/>
          <w:numId w:val="109"/>
        </w:numPr>
        <w:tabs>
          <w:tab w:val="left" w:pos="360"/>
        </w:tabs>
        <w:adjustRightInd w:val="0"/>
        <w:jc w:val="both"/>
        <w:textAlignment w:val="baseline"/>
        <w:rPr>
          <w:sz w:val="22"/>
          <w:szCs w:val="22"/>
        </w:rPr>
      </w:pPr>
      <w:r w:rsidRPr="00B73338">
        <w:rPr>
          <w:sz w:val="22"/>
          <w:szCs w:val="22"/>
        </w:rPr>
        <w:t>Wykonanie prób obciążenia wyremontowanego urządzenia,</w:t>
      </w:r>
    </w:p>
    <w:p w14:paraId="6C3CCAA7" w14:textId="77777777" w:rsidR="00B73338" w:rsidRPr="00B73338" w:rsidRDefault="00B73338" w:rsidP="00071E27">
      <w:pPr>
        <w:keepNext/>
        <w:widowControl w:val="0"/>
        <w:numPr>
          <w:ilvl w:val="0"/>
          <w:numId w:val="109"/>
        </w:numPr>
        <w:tabs>
          <w:tab w:val="left" w:pos="360"/>
        </w:tabs>
        <w:adjustRightInd w:val="0"/>
        <w:jc w:val="both"/>
        <w:textAlignment w:val="baseline"/>
        <w:rPr>
          <w:sz w:val="22"/>
          <w:szCs w:val="22"/>
        </w:rPr>
      </w:pPr>
      <w:r w:rsidRPr="00B73338">
        <w:rPr>
          <w:sz w:val="22"/>
          <w:szCs w:val="22"/>
        </w:rPr>
        <w:t>Zabezpieczenie antykorozyjne elementów urządzenia farbą podkładową i nawierzchniową </w:t>
      </w:r>
      <w:r w:rsidRPr="00B73338">
        <w:rPr>
          <w:sz w:val="22"/>
          <w:szCs w:val="22"/>
        </w:rPr>
        <w:br/>
        <w:t xml:space="preserve">o łącznej grubości powłoki 200 </w:t>
      </w:r>
      <w:proofErr w:type="spellStart"/>
      <w:r w:rsidRPr="00B73338">
        <w:rPr>
          <w:sz w:val="22"/>
          <w:szCs w:val="22"/>
        </w:rPr>
        <w:t>μm</w:t>
      </w:r>
      <w:proofErr w:type="spellEnd"/>
      <w:r w:rsidRPr="00B73338">
        <w:rPr>
          <w:sz w:val="22"/>
          <w:szCs w:val="22"/>
        </w:rPr>
        <w:t>,</w:t>
      </w:r>
    </w:p>
    <w:p w14:paraId="73375BE8" w14:textId="77777777" w:rsidR="00B73338" w:rsidRPr="00B73338" w:rsidRDefault="00B73338" w:rsidP="00071E27">
      <w:pPr>
        <w:keepNext/>
        <w:widowControl w:val="0"/>
        <w:numPr>
          <w:ilvl w:val="0"/>
          <w:numId w:val="109"/>
        </w:numPr>
        <w:tabs>
          <w:tab w:val="left" w:pos="360"/>
        </w:tabs>
        <w:adjustRightInd w:val="0"/>
        <w:jc w:val="both"/>
        <w:textAlignment w:val="baseline"/>
        <w:rPr>
          <w:sz w:val="22"/>
          <w:szCs w:val="22"/>
        </w:rPr>
      </w:pPr>
      <w:r w:rsidRPr="00B73338">
        <w:rPr>
          <w:sz w:val="22"/>
          <w:szCs w:val="22"/>
        </w:rPr>
        <w:t>Odnowienie numerów znakowania.</w:t>
      </w:r>
    </w:p>
    <w:p w14:paraId="058FD6E4" w14:textId="77777777" w:rsidR="005269E7" w:rsidRPr="00FC696B" w:rsidRDefault="005269E7" w:rsidP="00CC1114">
      <w:pPr>
        <w:tabs>
          <w:tab w:val="left" w:pos="1701"/>
        </w:tabs>
        <w:suppressAutoHyphens/>
        <w:ind w:left="1068"/>
        <w:jc w:val="both"/>
        <w:rPr>
          <w:sz w:val="22"/>
          <w:szCs w:val="22"/>
        </w:rPr>
      </w:pPr>
    </w:p>
    <w:p w14:paraId="2E829FC0" w14:textId="77777777" w:rsidR="00CC1114" w:rsidRPr="00FC696B" w:rsidRDefault="00CC1114" w:rsidP="00071E27">
      <w:pPr>
        <w:numPr>
          <w:ilvl w:val="0"/>
          <w:numId w:val="73"/>
        </w:numPr>
        <w:suppressAutoHyphens/>
        <w:jc w:val="both"/>
        <w:rPr>
          <w:b/>
          <w:sz w:val="22"/>
          <w:szCs w:val="22"/>
          <w:lang w:eastAsia="ar-SA"/>
        </w:rPr>
      </w:pPr>
      <w:r w:rsidRPr="00FC696B">
        <w:rPr>
          <w:b/>
          <w:sz w:val="22"/>
          <w:szCs w:val="22"/>
          <w:lang w:eastAsia="ar-SA"/>
        </w:rPr>
        <w:t>Zakres remontu rozszerzonego:</w:t>
      </w:r>
    </w:p>
    <w:p w14:paraId="64376416" w14:textId="77777777" w:rsidR="00CC1114" w:rsidRPr="00FC696B" w:rsidRDefault="00CC1114" w:rsidP="00071E27">
      <w:pPr>
        <w:numPr>
          <w:ilvl w:val="0"/>
          <w:numId w:val="74"/>
        </w:numPr>
        <w:tabs>
          <w:tab w:val="left" w:pos="1701"/>
        </w:tabs>
        <w:suppressAutoHyphens/>
        <w:jc w:val="both"/>
        <w:rPr>
          <w:sz w:val="22"/>
          <w:szCs w:val="22"/>
        </w:rPr>
      </w:pPr>
      <w:r w:rsidRPr="00FC696B">
        <w:rPr>
          <w:sz w:val="22"/>
          <w:szCs w:val="22"/>
        </w:rPr>
        <w:t>wykonanie remontu podstawowego,</w:t>
      </w:r>
    </w:p>
    <w:p w14:paraId="3C079571" w14:textId="1A2E24BA" w:rsidR="00CC1114" w:rsidRPr="00FC696B" w:rsidRDefault="00CC1114" w:rsidP="00071E27">
      <w:pPr>
        <w:numPr>
          <w:ilvl w:val="0"/>
          <w:numId w:val="74"/>
        </w:numPr>
        <w:tabs>
          <w:tab w:val="num" w:pos="1418"/>
          <w:tab w:val="left" w:pos="1701"/>
        </w:tabs>
        <w:suppressAutoHyphens/>
        <w:jc w:val="both"/>
        <w:rPr>
          <w:sz w:val="22"/>
          <w:szCs w:val="22"/>
        </w:rPr>
      </w:pPr>
      <w:r w:rsidRPr="00FC696B">
        <w:rPr>
          <w:sz w:val="22"/>
          <w:szCs w:val="22"/>
        </w:rPr>
        <w:t>wymiana elementów nieprzewidzianych w ramach remontu podstawowego na elementy fabrycznie nowe w oparciu o cennik do umowy ramowej.</w:t>
      </w:r>
    </w:p>
    <w:p w14:paraId="0916A878" w14:textId="77777777" w:rsidR="005269E7" w:rsidRPr="00FC696B" w:rsidRDefault="005269E7" w:rsidP="00C0278A">
      <w:pPr>
        <w:tabs>
          <w:tab w:val="left" w:pos="1701"/>
        </w:tabs>
        <w:suppressAutoHyphens/>
        <w:ind w:left="1068"/>
        <w:jc w:val="both"/>
        <w:rPr>
          <w:sz w:val="22"/>
          <w:szCs w:val="22"/>
        </w:rPr>
      </w:pPr>
    </w:p>
    <w:p w14:paraId="3805939B" w14:textId="77777777" w:rsidR="00071E27" w:rsidRPr="00071E27" w:rsidRDefault="00071E27" w:rsidP="00071E27">
      <w:pPr>
        <w:numPr>
          <w:ilvl w:val="0"/>
          <w:numId w:val="73"/>
        </w:numPr>
        <w:suppressAutoHyphens/>
        <w:jc w:val="both"/>
        <w:rPr>
          <w:b/>
          <w:sz w:val="22"/>
          <w:szCs w:val="22"/>
          <w:lang w:eastAsia="ar-SA"/>
        </w:rPr>
      </w:pPr>
      <w:r w:rsidRPr="00071E27">
        <w:rPr>
          <w:b/>
          <w:sz w:val="22"/>
          <w:szCs w:val="22"/>
          <w:lang w:eastAsia="ar-SA"/>
        </w:rPr>
        <w:t>Wykaz części i podzespołów podlegających zwrotowi</w:t>
      </w:r>
    </w:p>
    <w:p w14:paraId="48FC7DC5" w14:textId="77777777" w:rsidR="00071E27" w:rsidRPr="00071E27" w:rsidRDefault="00071E27" w:rsidP="00071E27">
      <w:pPr>
        <w:spacing w:before="120" w:after="120"/>
        <w:ind w:left="426"/>
        <w:jc w:val="both"/>
        <w:rPr>
          <w:sz w:val="22"/>
          <w:szCs w:val="22"/>
        </w:rPr>
      </w:pPr>
      <w:r w:rsidRPr="00071E27">
        <w:rPr>
          <w:sz w:val="22"/>
          <w:szCs w:val="22"/>
        </w:rPr>
        <w:t>Wykonawca zobowiązany jest do zwrotu części zamiennych i podzespołów podlegających wymianie (z wyjątkiem uszczelnień oraz odpadów/elementów niebędących odzyskiem złomowym a wymagających utylizacji np. drobna elektronika – układy scalone, płytki drukowane, ogniwa baterii powszechnego użytku).</w:t>
      </w:r>
    </w:p>
    <w:p w14:paraId="5D4C0712" w14:textId="77777777" w:rsidR="0020558F" w:rsidRPr="0020558F" w:rsidRDefault="0020558F" w:rsidP="0020558F">
      <w:pPr>
        <w:numPr>
          <w:ilvl w:val="0"/>
          <w:numId w:val="30"/>
        </w:numPr>
        <w:tabs>
          <w:tab w:val="num" w:pos="360"/>
        </w:tabs>
        <w:rPr>
          <w:rFonts w:eastAsia="Calibri"/>
          <w:b/>
          <w:sz w:val="22"/>
          <w:szCs w:val="22"/>
          <w:lang w:val="x-none" w:eastAsia="x-none"/>
        </w:rPr>
      </w:pPr>
      <w:r w:rsidRPr="0020558F">
        <w:rPr>
          <w:rFonts w:eastAsia="Calibri"/>
          <w:b/>
          <w:sz w:val="22"/>
          <w:szCs w:val="22"/>
          <w:lang w:val="x-none" w:eastAsia="x-none"/>
        </w:rPr>
        <w:t xml:space="preserve">Obowiązki Wykonawcy: </w:t>
      </w:r>
    </w:p>
    <w:p w14:paraId="48B81940" w14:textId="77777777" w:rsidR="0020558F" w:rsidRPr="0020558F" w:rsidRDefault="0020558F" w:rsidP="0020558F">
      <w:pPr>
        <w:suppressAutoHyphens/>
        <w:jc w:val="both"/>
        <w:rPr>
          <w:sz w:val="22"/>
          <w:szCs w:val="22"/>
        </w:rPr>
      </w:pPr>
      <w:r w:rsidRPr="0020558F">
        <w:rPr>
          <w:sz w:val="22"/>
          <w:szCs w:val="22"/>
        </w:rPr>
        <w:t>Złożenie oferty w niniejszym postępowaniu jest równoznaczne z następującym zobowiązaniem Wykonawcy:</w:t>
      </w:r>
    </w:p>
    <w:p w14:paraId="59AD92AD" w14:textId="77777777" w:rsidR="0020558F" w:rsidRPr="0020558F" w:rsidRDefault="0020558F" w:rsidP="0020558F">
      <w:pPr>
        <w:numPr>
          <w:ilvl w:val="0"/>
          <w:numId w:val="115"/>
        </w:numPr>
        <w:suppressAutoHyphens/>
        <w:jc w:val="both"/>
        <w:rPr>
          <w:rFonts w:eastAsia="Calibri"/>
          <w:bCs/>
          <w:sz w:val="22"/>
          <w:szCs w:val="22"/>
          <w:lang w:eastAsia="x-none"/>
        </w:rPr>
      </w:pPr>
      <w:r w:rsidRPr="0020558F">
        <w:rPr>
          <w:rFonts w:eastAsia="Calibri"/>
          <w:b/>
          <w:bCs/>
          <w:sz w:val="22"/>
          <w:szCs w:val="22"/>
          <w:lang w:eastAsia="x-none"/>
        </w:rPr>
        <w:t xml:space="preserve">W odniesieniu do urządzeń budowy zwykłej: </w:t>
      </w:r>
    </w:p>
    <w:p w14:paraId="72E0DC4C" w14:textId="77777777" w:rsidR="0020558F" w:rsidRPr="0020558F" w:rsidRDefault="0020558F" w:rsidP="0020558F">
      <w:pPr>
        <w:widowControl w:val="0"/>
        <w:numPr>
          <w:ilvl w:val="1"/>
          <w:numId w:val="113"/>
        </w:numPr>
        <w:adjustRightInd w:val="0"/>
        <w:contextualSpacing/>
        <w:jc w:val="both"/>
        <w:textAlignment w:val="baseline"/>
        <w:rPr>
          <w:rFonts w:eastAsia="Calibri"/>
          <w:bCs/>
          <w:sz w:val="22"/>
          <w:szCs w:val="22"/>
          <w:lang w:eastAsia="x-none"/>
        </w:rPr>
      </w:pPr>
      <w:r w:rsidRPr="0020558F">
        <w:rPr>
          <w:rFonts w:eastAsia="Calibri"/>
          <w:bCs/>
          <w:sz w:val="22"/>
          <w:szCs w:val="22"/>
          <w:lang w:eastAsia="x-none"/>
        </w:rPr>
        <w:t xml:space="preserve">remont będący przedmiotem niniejszego postępowania, wykonany będzie w sposób gwarantujący bezpieczną eksploatację wyremontowanego urządzenia / podzespołu / elementu / części zamiennej i nie spowoduje wytworzenia nowej maszyny/urządzenia – związku z tym nie będzie wymagane dokonanie ponownego wprowadzenia wyrobów do obrotu, zgodnie </w:t>
      </w:r>
      <w:r w:rsidRPr="0020558F">
        <w:rPr>
          <w:rFonts w:eastAsia="Calibri"/>
          <w:bCs/>
          <w:sz w:val="22"/>
          <w:szCs w:val="22"/>
          <w:lang w:eastAsia="x-none"/>
        </w:rPr>
        <w:br/>
        <w:t xml:space="preserve">z aktualnie obowiązującym stanem prawnym, </w:t>
      </w:r>
    </w:p>
    <w:p w14:paraId="37704D91" w14:textId="77777777" w:rsidR="0020558F" w:rsidRPr="0020558F" w:rsidRDefault="0020558F" w:rsidP="0020558F">
      <w:pPr>
        <w:widowControl w:val="0"/>
        <w:numPr>
          <w:ilvl w:val="1"/>
          <w:numId w:val="113"/>
        </w:numPr>
        <w:adjustRightInd w:val="0"/>
        <w:contextualSpacing/>
        <w:jc w:val="both"/>
        <w:textAlignment w:val="baseline"/>
        <w:rPr>
          <w:rFonts w:eastAsia="Calibri"/>
          <w:bCs/>
          <w:sz w:val="22"/>
          <w:szCs w:val="22"/>
          <w:lang w:val="x-none" w:eastAsia="x-none"/>
        </w:rPr>
      </w:pPr>
      <w:r w:rsidRPr="0020558F">
        <w:rPr>
          <w:rFonts w:eastAsia="Calibri"/>
          <w:bCs/>
          <w:sz w:val="22"/>
          <w:szCs w:val="22"/>
          <w:lang w:eastAsia="x-none"/>
        </w:rPr>
        <w:t>remont urządzenia / podzespołu / elementu / części zamiennej będący przedmiotem niniejszego postępowania, wykonany zostanie zgodnie z aktualnym stanem wiedzy technicznej, zasadami dobrej praktyki inżynierskiej i aktualnymi normami dotyczącymi remontów, w celu przywrócenia parametrów określonych w DTR/instrukcji użytkowania z zastosowaniem oryginalnych części zamiennych wykonanych wg rysunku Producenta obudowy zmechanizowanej oraz części zamiennych katalogowych wykonanych wg rysunku innego podmiotu niż producent maszyny/urządzenia ujętych w wykazie części zamiennych DTR/instrukcji użytkowania maszyny/urządzenia lub certyfikowanych części zamiennych, substytucyjnych z oryginalnymi i katalogowymi, o tych samych parametrach technicznych, spełniających wymagania aktualnych norm i przepisów, posiadających certyfikaty zgodności, potwierdzające spełnienie powyższych wymagań, wydane przez akredytowane jednostki certyfikujące.</w:t>
      </w:r>
      <w:r w:rsidRPr="0020558F">
        <w:rPr>
          <w:rFonts w:eastAsia="Calibri"/>
          <w:color w:val="000000"/>
          <w:sz w:val="22"/>
          <w:szCs w:val="22"/>
        </w:rPr>
        <w:t xml:space="preserve"> </w:t>
      </w:r>
      <w:r w:rsidRPr="0020558F">
        <w:rPr>
          <w:rFonts w:eastAsia="Calibri"/>
          <w:bCs/>
          <w:sz w:val="22"/>
          <w:szCs w:val="22"/>
          <w:lang w:val="x-none" w:eastAsia="x-none"/>
        </w:rPr>
        <w:t xml:space="preserve">Maszyna lub urządzenie, w których zastosowany zostanie wyremontowany element / podzespół / część zamienna będą posiadały poziom bezpieczeństwa, co najmniej równy poziomowi bezpieczeństwa wymaganego przez pierwotne regulacje będące podstawą </w:t>
      </w:r>
      <w:r w:rsidRPr="0020558F">
        <w:rPr>
          <w:rFonts w:eastAsia="Calibri"/>
          <w:bCs/>
          <w:sz w:val="22"/>
          <w:szCs w:val="22"/>
          <w:lang w:val="x-none" w:eastAsia="x-none"/>
        </w:rPr>
        <w:lastRenderedPageBreak/>
        <w:t xml:space="preserve">wprowadzenia maszyny/urządzenia do obrotu, </w:t>
      </w:r>
    </w:p>
    <w:p w14:paraId="6A5C7430" w14:textId="77777777" w:rsidR="0020558F" w:rsidRPr="0020558F" w:rsidRDefault="0020558F" w:rsidP="0020558F">
      <w:pPr>
        <w:widowControl w:val="0"/>
        <w:numPr>
          <w:ilvl w:val="1"/>
          <w:numId w:val="113"/>
        </w:numPr>
        <w:adjustRightInd w:val="0"/>
        <w:contextualSpacing/>
        <w:jc w:val="both"/>
        <w:textAlignment w:val="baseline"/>
        <w:rPr>
          <w:rFonts w:eastAsia="Calibri"/>
          <w:bCs/>
          <w:sz w:val="22"/>
          <w:szCs w:val="22"/>
          <w:lang w:val="x-none" w:eastAsia="x-none"/>
        </w:rPr>
      </w:pPr>
      <w:r w:rsidRPr="0020558F">
        <w:rPr>
          <w:rFonts w:eastAsia="Calibri"/>
          <w:bCs/>
          <w:sz w:val="22"/>
          <w:szCs w:val="22"/>
          <w:lang w:val="x-none" w:eastAsia="x-none"/>
        </w:rPr>
        <w:t xml:space="preserve">remont będący przedmiotem niniejszego postępowania polega na odtworzeniu parametrów użytkowych maszyny / urządzenia albo ich elementów, bez zmiany dotychczasowej konstrukcji. </w:t>
      </w:r>
    </w:p>
    <w:p w14:paraId="77E23E56" w14:textId="77777777" w:rsidR="0020558F" w:rsidRPr="0020558F" w:rsidRDefault="0020558F" w:rsidP="0020558F">
      <w:pPr>
        <w:numPr>
          <w:ilvl w:val="0"/>
          <w:numId w:val="115"/>
        </w:numPr>
        <w:suppressAutoHyphens/>
        <w:jc w:val="both"/>
        <w:rPr>
          <w:rFonts w:eastAsia="Calibri"/>
          <w:bCs/>
          <w:sz w:val="22"/>
          <w:szCs w:val="22"/>
          <w:lang w:val="x-none" w:eastAsia="x-none"/>
        </w:rPr>
      </w:pPr>
      <w:r w:rsidRPr="0020558F">
        <w:rPr>
          <w:rFonts w:eastAsia="Calibri"/>
          <w:b/>
          <w:bCs/>
          <w:sz w:val="22"/>
          <w:szCs w:val="22"/>
          <w:lang w:val="x-none" w:eastAsia="x-none"/>
        </w:rPr>
        <w:t xml:space="preserve">W odniesieniu do urządzeń budowy przeciwwybuchowej: </w:t>
      </w:r>
    </w:p>
    <w:p w14:paraId="3D7E4E79" w14:textId="77777777" w:rsidR="0020558F" w:rsidRPr="0020558F" w:rsidRDefault="0020558F" w:rsidP="0020558F">
      <w:pPr>
        <w:widowControl w:val="0"/>
        <w:numPr>
          <w:ilvl w:val="0"/>
          <w:numId w:val="114"/>
        </w:numPr>
        <w:adjustRightInd w:val="0"/>
        <w:contextualSpacing/>
        <w:jc w:val="both"/>
        <w:textAlignment w:val="baseline"/>
        <w:rPr>
          <w:rFonts w:eastAsia="Calibri"/>
          <w:bCs/>
          <w:sz w:val="22"/>
          <w:szCs w:val="22"/>
          <w:lang w:val="x-none" w:eastAsia="x-none"/>
        </w:rPr>
      </w:pPr>
      <w:r w:rsidRPr="0020558F">
        <w:rPr>
          <w:rFonts w:eastAsia="Calibri"/>
          <w:bCs/>
          <w:sz w:val="22"/>
          <w:szCs w:val="22"/>
          <w:lang w:val="x-none" w:eastAsia="x-none"/>
        </w:rPr>
        <w:t xml:space="preserve">remont będący przedmiotem niniejszego postępowania, wykonany będzie w sposób gwarantujący bezpieczną eksploatację wyremontowanego urządzenia / podzespołu / elementu / części zamiennej i nie spowoduje wytworzenia nowej maszyny/urządzenia – w związku z tym nie będzie wymagane dokonanie ponownego wprowadzenia wyrobów do obrotu, zgodnie </w:t>
      </w:r>
      <w:r w:rsidRPr="0020558F">
        <w:rPr>
          <w:rFonts w:eastAsia="Calibri"/>
          <w:bCs/>
          <w:sz w:val="22"/>
          <w:szCs w:val="22"/>
          <w:lang w:val="x-none" w:eastAsia="x-none"/>
        </w:rPr>
        <w:br/>
        <w:t xml:space="preserve">z aktualnie obowiązującym stanem prawnym, </w:t>
      </w:r>
    </w:p>
    <w:p w14:paraId="31953AB8" w14:textId="77777777" w:rsidR="0020558F" w:rsidRPr="0020558F" w:rsidRDefault="0020558F" w:rsidP="0020558F">
      <w:pPr>
        <w:widowControl w:val="0"/>
        <w:numPr>
          <w:ilvl w:val="0"/>
          <w:numId w:val="114"/>
        </w:numPr>
        <w:adjustRightInd w:val="0"/>
        <w:contextualSpacing/>
        <w:jc w:val="both"/>
        <w:textAlignment w:val="baseline"/>
        <w:rPr>
          <w:rFonts w:eastAsia="Calibri"/>
          <w:bCs/>
          <w:sz w:val="22"/>
          <w:szCs w:val="22"/>
          <w:lang w:val="x-none" w:eastAsia="x-none"/>
        </w:rPr>
      </w:pPr>
      <w:r w:rsidRPr="0020558F">
        <w:rPr>
          <w:rFonts w:eastAsia="Calibri"/>
          <w:bCs/>
          <w:sz w:val="22"/>
          <w:szCs w:val="22"/>
          <w:lang w:val="x-none" w:eastAsia="x-none"/>
        </w:rPr>
        <w:t xml:space="preserve">remont urządzenia / podzespołu / elementu / części zamiennej będący przedmiotem niniejszego postępowania, wykonany będzie zgodnie z dobrą praktyką inżynierską, w celu przywrócenia parametrów określonych w DTR/instrukcji użytkowania. Maszyna lub urządzenie, w których zastosowany zostanie wyremontowany element / podzespół / część zamienna będą posiadały poziom bezpieczeństwa, co najmniej równy poziomowi bezpieczeństwa wymaganego przez pierwotne regulacje będące podstawą wprowadzenia maszyny/urządzenia do obrotu, </w:t>
      </w:r>
    </w:p>
    <w:p w14:paraId="44FA789D" w14:textId="77777777" w:rsidR="0020558F" w:rsidRPr="0020558F" w:rsidRDefault="0020558F" w:rsidP="0020558F">
      <w:pPr>
        <w:widowControl w:val="0"/>
        <w:numPr>
          <w:ilvl w:val="0"/>
          <w:numId w:val="114"/>
        </w:numPr>
        <w:adjustRightInd w:val="0"/>
        <w:contextualSpacing/>
        <w:jc w:val="both"/>
        <w:textAlignment w:val="baseline"/>
        <w:rPr>
          <w:rFonts w:eastAsia="Calibri"/>
          <w:bCs/>
          <w:sz w:val="22"/>
          <w:szCs w:val="22"/>
          <w:lang w:val="x-none" w:eastAsia="x-none"/>
        </w:rPr>
      </w:pPr>
      <w:r w:rsidRPr="0020558F">
        <w:rPr>
          <w:rFonts w:eastAsia="Calibri"/>
          <w:bCs/>
          <w:sz w:val="22"/>
          <w:szCs w:val="22"/>
          <w:lang w:val="x-none" w:eastAsia="x-none"/>
        </w:rPr>
        <w:t xml:space="preserve">remont będący przedmiotem niniejszego postępowania wykonany zostanie zgodnie </w:t>
      </w:r>
      <w:r w:rsidRPr="0020558F">
        <w:rPr>
          <w:rFonts w:eastAsia="Calibri"/>
          <w:bCs/>
          <w:sz w:val="22"/>
          <w:szCs w:val="22"/>
          <w:lang w:val="x-none" w:eastAsia="x-none"/>
        </w:rPr>
        <w:br/>
        <w:t xml:space="preserve">z aktualnym stanem wiedzy technicznej, zasadami dobrej praktyki inżynierskiej aktualnymi normami dotyczącymi remontów urządzeń i podzespołów budowy przeciwwybuchowej, </w:t>
      </w:r>
    </w:p>
    <w:p w14:paraId="57F1FBB8" w14:textId="77777777" w:rsidR="0020558F" w:rsidRPr="0020558F" w:rsidRDefault="0020558F" w:rsidP="0020558F">
      <w:pPr>
        <w:widowControl w:val="0"/>
        <w:numPr>
          <w:ilvl w:val="0"/>
          <w:numId w:val="114"/>
        </w:numPr>
        <w:adjustRightInd w:val="0"/>
        <w:contextualSpacing/>
        <w:jc w:val="both"/>
        <w:textAlignment w:val="baseline"/>
        <w:rPr>
          <w:rFonts w:eastAsia="Calibri"/>
          <w:bCs/>
          <w:sz w:val="22"/>
          <w:szCs w:val="22"/>
          <w:lang w:val="x-none" w:eastAsia="x-none"/>
        </w:rPr>
      </w:pPr>
      <w:r w:rsidRPr="0020558F">
        <w:rPr>
          <w:rFonts w:eastAsia="Calibri"/>
          <w:bCs/>
          <w:sz w:val="22"/>
          <w:szCs w:val="22"/>
          <w:lang w:val="x-none" w:eastAsia="x-none"/>
        </w:rPr>
        <w:t xml:space="preserve">wyremontowane urządzenie / podzespół / element / część zamienna zostanie po remoncie odebrane przez rzeczoznawcę. </w:t>
      </w:r>
    </w:p>
    <w:p w14:paraId="7952B621" w14:textId="77777777" w:rsidR="0020558F" w:rsidRPr="0020558F" w:rsidRDefault="0020558F" w:rsidP="0020558F">
      <w:pPr>
        <w:ind w:left="654"/>
        <w:contextualSpacing/>
        <w:jc w:val="both"/>
        <w:rPr>
          <w:rFonts w:eastAsia="Calibri"/>
          <w:bCs/>
          <w:sz w:val="22"/>
          <w:szCs w:val="22"/>
          <w:lang w:val="x-none" w:eastAsia="x-none"/>
        </w:rPr>
      </w:pPr>
    </w:p>
    <w:p w14:paraId="49A97FC1" w14:textId="77777777" w:rsidR="0020558F" w:rsidRPr="0020558F" w:rsidRDefault="0020558F" w:rsidP="0020558F">
      <w:pPr>
        <w:numPr>
          <w:ilvl w:val="0"/>
          <w:numId w:val="30"/>
        </w:numPr>
        <w:tabs>
          <w:tab w:val="num" w:pos="360"/>
        </w:tabs>
        <w:rPr>
          <w:rFonts w:eastAsia="Calibri"/>
          <w:b/>
          <w:sz w:val="22"/>
          <w:szCs w:val="22"/>
          <w:lang w:val="x-none" w:eastAsia="x-none"/>
        </w:rPr>
      </w:pPr>
      <w:r w:rsidRPr="0020558F">
        <w:rPr>
          <w:rFonts w:eastAsia="Calibri"/>
          <w:b/>
          <w:sz w:val="22"/>
          <w:szCs w:val="22"/>
          <w:lang w:val="x-none" w:eastAsia="x-none"/>
        </w:rPr>
        <w:t xml:space="preserve">Obowiązki Zamawiającego: </w:t>
      </w:r>
    </w:p>
    <w:p w14:paraId="0696D9E5" w14:textId="77777777" w:rsidR="0020558F" w:rsidRPr="0020558F" w:rsidRDefault="0020558F" w:rsidP="0020558F">
      <w:pPr>
        <w:widowControl w:val="0"/>
        <w:numPr>
          <w:ilvl w:val="0"/>
          <w:numId w:val="116"/>
        </w:numPr>
        <w:adjustRightInd w:val="0"/>
        <w:contextualSpacing/>
        <w:jc w:val="both"/>
        <w:textAlignment w:val="baseline"/>
        <w:rPr>
          <w:rFonts w:eastAsia="Calibri"/>
          <w:sz w:val="22"/>
          <w:szCs w:val="22"/>
          <w:lang w:val="x-none" w:eastAsia="x-none"/>
        </w:rPr>
      </w:pPr>
      <w:r w:rsidRPr="0020558F">
        <w:rPr>
          <w:rFonts w:eastAsia="Calibri"/>
          <w:sz w:val="22"/>
          <w:szCs w:val="22"/>
          <w:lang w:val="x-none" w:eastAsia="x-none"/>
        </w:rPr>
        <w:t>Zamawiający przy realizacji przedmiotu zamówienia udzieli Wykonawcy niezbędnych informacji i wyjaśnień dotyczących przedmiotowego zamówienia.</w:t>
      </w:r>
    </w:p>
    <w:p w14:paraId="6431E44E" w14:textId="3123FFF5" w:rsidR="0020558F" w:rsidRPr="0020558F" w:rsidRDefault="0020558F" w:rsidP="0020558F">
      <w:pPr>
        <w:widowControl w:val="0"/>
        <w:numPr>
          <w:ilvl w:val="0"/>
          <w:numId w:val="116"/>
        </w:numPr>
        <w:adjustRightInd w:val="0"/>
        <w:contextualSpacing/>
        <w:jc w:val="both"/>
        <w:textAlignment w:val="baseline"/>
        <w:rPr>
          <w:rFonts w:eastAsia="Calibri"/>
          <w:sz w:val="22"/>
          <w:szCs w:val="22"/>
          <w:lang w:val="x-none" w:eastAsia="x-none"/>
        </w:rPr>
      </w:pPr>
      <w:r w:rsidRPr="0020558F">
        <w:rPr>
          <w:rFonts w:eastAsia="Calibri"/>
          <w:sz w:val="22"/>
          <w:szCs w:val="22"/>
          <w:lang w:val="x-none" w:eastAsia="x-none"/>
        </w:rPr>
        <w:t>Zamawiający zobowiązany jest do odbioru właściwie wykonanej usługi będącej przedmiotem umowy, podpisanie dokumentu dostawy przedmiotu umowy do Zamawiającego.</w:t>
      </w:r>
    </w:p>
    <w:p w14:paraId="6910746D" w14:textId="77777777" w:rsidR="0020558F" w:rsidRPr="0020558F" w:rsidRDefault="0020558F" w:rsidP="0020558F">
      <w:pPr>
        <w:ind w:left="720"/>
        <w:contextualSpacing/>
        <w:jc w:val="both"/>
        <w:rPr>
          <w:rFonts w:eastAsia="Calibri"/>
          <w:b/>
          <w:sz w:val="22"/>
          <w:szCs w:val="22"/>
          <w:lang w:val="x-none" w:eastAsia="x-none"/>
        </w:rPr>
      </w:pPr>
    </w:p>
    <w:p w14:paraId="302F0FFE" w14:textId="77777777" w:rsidR="00FC696B" w:rsidRPr="00FC696B" w:rsidRDefault="00FC696B" w:rsidP="00FC696B">
      <w:pPr>
        <w:pStyle w:val="Akapitzlist"/>
        <w:numPr>
          <w:ilvl w:val="0"/>
          <w:numId w:val="30"/>
        </w:numPr>
        <w:jc w:val="both"/>
        <w:rPr>
          <w:sz w:val="22"/>
          <w:szCs w:val="22"/>
        </w:rPr>
      </w:pPr>
      <w:r w:rsidRPr="00FC696B">
        <w:rPr>
          <w:b/>
          <w:sz w:val="22"/>
          <w:szCs w:val="22"/>
        </w:rPr>
        <w:t xml:space="preserve">Forma zatrudnienia osób realizujących zamówienie: </w:t>
      </w:r>
      <w:r w:rsidRPr="00FC696B">
        <w:rPr>
          <w:i/>
          <w:iCs/>
          <w:sz w:val="22"/>
          <w:szCs w:val="22"/>
        </w:rPr>
        <w:t>zgodnie z obowiązującymi przepisami prawa</w:t>
      </w:r>
      <w:r w:rsidRPr="00FC696B">
        <w:rPr>
          <w:sz w:val="22"/>
          <w:szCs w:val="22"/>
        </w:rPr>
        <w:t xml:space="preserve">. </w:t>
      </w:r>
    </w:p>
    <w:p w14:paraId="213960FA" w14:textId="77777777" w:rsidR="00FC696B" w:rsidRPr="00FC696B" w:rsidRDefault="00FC696B" w:rsidP="00FC696B">
      <w:pPr>
        <w:numPr>
          <w:ilvl w:val="0"/>
          <w:numId w:val="30"/>
        </w:numPr>
        <w:spacing w:before="120" w:after="120"/>
        <w:jc w:val="both"/>
        <w:rPr>
          <w:rFonts w:cs="Arial"/>
          <w:bCs/>
          <w:iCs/>
          <w:sz w:val="22"/>
          <w:szCs w:val="22"/>
        </w:rPr>
      </w:pPr>
      <w:r w:rsidRPr="00FC696B">
        <w:rPr>
          <w:rFonts w:cs="Arial"/>
          <w:bCs/>
          <w:iCs/>
          <w:sz w:val="22"/>
          <w:szCs w:val="22"/>
        </w:rPr>
        <w:t xml:space="preserve">Realizacja umowy </w:t>
      </w:r>
      <w:r w:rsidRPr="00FC696B">
        <w:rPr>
          <w:rFonts w:cs="Arial"/>
          <w:b/>
          <w:iCs/>
          <w:sz w:val="22"/>
          <w:szCs w:val="22"/>
        </w:rPr>
        <w:t>nie wymaga</w:t>
      </w:r>
      <w:r w:rsidRPr="00FC696B">
        <w:rPr>
          <w:rFonts w:cs="Arial"/>
          <w:bCs/>
          <w:iCs/>
          <w:sz w:val="22"/>
          <w:szCs w:val="22"/>
        </w:rPr>
        <w:t xml:space="preserve"> świadczenia usług przez Zamawiającego na rzecz Wykonawcy na podstawie odrębnej umowy (tzw. przychodowej). W przypadku konieczności korzystania z usług łaźni, lampowni, markowni, </w:t>
      </w:r>
      <w:proofErr w:type="spellStart"/>
      <w:r w:rsidRPr="00FC696B">
        <w:rPr>
          <w:rFonts w:cs="Arial"/>
          <w:bCs/>
          <w:iCs/>
          <w:sz w:val="22"/>
          <w:szCs w:val="22"/>
        </w:rPr>
        <w:t>maskowni</w:t>
      </w:r>
      <w:proofErr w:type="spellEnd"/>
      <w:r w:rsidRPr="00FC696B">
        <w:rPr>
          <w:rFonts w:cs="Arial"/>
          <w:bCs/>
          <w:iCs/>
          <w:sz w:val="22"/>
          <w:szCs w:val="22"/>
        </w:rPr>
        <w:t>, ewidencji markowni, wody, Zamawiający gwarantuje dostęp do ww. świadczeń. Ze względu na jednostkowy charakter świadczeń Wykonawca nie będzie za nie dodatkowo obciążany.</w:t>
      </w:r>
    </w:p>
    <w:p w14:paraId="2A3A895B" w14:textId="5A39CBEA" w:rsidR="00FC696B" w:rsidRPr="00FC696B" w:rsidRDefault="00FC696B" w:rsidP="00FC696B">
      <w:pPr>
        <w:numPr>
          <w:ilvl w:val="0"/>
          <w:numId w:val="30"/>
        </w:numPr>
        <w:tabs>
          <w:tab w:val="num" w:pos="360"/>
        </w:tabs>
        <w:spacing w:before="120" w:after="120"/>
        <w:rPr>
          <w:b/>
          <w:sz w:val="22"/>
          <w:szCs w:val="22"/>
        </w:rPr>
      </w:pPr>
      <w:r>
        <w:rPr>
          <w:b/>
          <w:sz w:val="22"/>
          <w:szCs w:val="22"/>
        </w:rPr>
        <w:t>Informacje dodatkowe</w:t>
      </w:r>
      <w:r w:rsidRPr="00FC696B">
        <w:rPr>
          <w:b/>
          <w:sz w:val="22"/>
          <w:szCs w:val="22"/>
        </w:rPr>
        <w:t>.</w:t>
      </w:r>
    </w:p>
    <w:p w14:paraId="056DD385" w14:textId="1C3028DB" w:rsidR="00FC696B" w:rsidRDefault="00FC696B" w:rsidP="00FC696B">
      <w:pPr>
        <w:pStyle w:val="Default"/>
        <w:numPr>
          <w:ilvl w:val="0"/>
          <w:numId w:val="119"/>
        </w:numPr>
        <w:spacing w:after="21"/>
        <w:jc w:val="both"/>
        <w:rPr>
          <w:sz w:val="22"/>
          <w:szCs w:val="22"/>
        </w:rPr>
      </w:pPr>
      <w:r>
        <w:rPr>
          <w:sz w:val="22"/>
          <w:szCs w:val="22"/>
        </w:rPr>
        <w:t>Zamawiający zastrzega sobie możliwość zlecenia oceny urządzenia po remoncie ekspertowi z</w:t>
      </w:r>
      <w:r w:rsidR="000A6891">
        <w:rPr>
          <w:sz w:val="22"/>
          <w:szCs w:val="22"/>
        </w:rPr>
        <w:t> </w:t>
      </w:r>
      <w:r>
        <w:rPr>
          <w:sz w:val="22"/>
          <w:szCs w:val="22"/>
        </w:rPr>
        <w:t xml:space="preserve">uprawnieniami rzeczoznawcy ds. ruchu zakładu górniczego lub ekspertowi jednostki certyfikującej wyroby w zakresie nie mniejszym niż przedmiot zamówienia. </w:t>
      </w:r>
    </w:p>
    <w:p w14:paraId="61585514" w14:textId="481970FD" w:rsidR="00FC696B" w:rsidRDefault="00FC696B" w:rsidP="000A6891">
      <w:pPr>
        <w:pStyle w:val="Default"/>
        <w:numPr>
          <w:ilvl w:val="0"/>
          <w:numId w:val="119"/>
        </w:numPr>
        <w:spacing w:after="21"/>
        <w:jc w:val="both"/>
        <w:rPr>
          <w:sz w:val="22"/>
          <w:szCs w:val="22"/>
        </w:rPr>
      </w:pPr>
      <w:r>
        <w:rPr>
          <w:sz w:val="22"/>
          <w:szCs w:val="22"/>
        </w:rPr>
        <w:t>Urządzenia budowy przeciwwybuchowej, po wykonanym remoncie mogą być odebrane po stwierdzeniu przez Wykonawcę remontu, że odpowiadają dokumentacji techniczno-ruchowej/instrukcji użytkowania oraz poświadczeniu przez wykonawcę remontu zgodności w</w:t>
      </w:r>
      <w:r w:rsidR="000A6891">
        <w:rPr>
          <w:sz w:val="22"/>
          <w:szCs w:val="22"/>
        </w:rPr>
        <w:t> </w:t>
      </w:r>
      <w:r>
        <w:rPr>
          <w:sz w:val="22"/>
          <w:szCs w:val="22"/>
        </w:rPr>
        <w:t xml:space="preserve">karcie ewidencyjnej. </w:t>
      </w:r>
    </w:p>
    <w:p w14:paraId="14C4D036" w14:textId="7E9BD37F" w:rsidR="00FC696B" w:rsidRPr="00AB48DB" w:rsidRDefault="00FC696B" w:rsidP="000A6891">
      <w:pPr>
        <w:pStyle w:val="Default"/>
        <w:numPr>
          <w:ilvl w:val="0"/>
          <w:numId w:val="119"/>
        </w:numPr>
        <w:spacing w:after="21"/>
        <w:jc w:val="both"/>
        <w:rPr>
          <w:b/>
          <w:bCs/>
          <w:sz w:val="22"/>
          <w:szCs w:val="22"/>
        </w:rPr>
      </w:pPr>
      <w:r>
        <w:rPr>
          <w:sz w:val="22"/>
          <w:szCs w:val="22"/>
        </w:rPr>
        <w:t xml:space="preserve">Poza cennikami z cenami jednostkowymi za wykonanie remontu podstawowego, Wykonawca załącza pozycje części zamiennych oraz czynności remontowych w zakresie zapewniającym Wykonawcy (w jego ocenie) możliwość wykonania remontu rozszerzonego. </w:t>
      </w:r>
      <w:r w:rsidRPr="00AB48DB">
        <w:rPr>
          <w:b/>
          <w:bCs/>
          <w:sz w:val="22"/>
          <w:szCs w:val="22"/>
        </w:rPr>
        <w:t>W trakcie realizacji usługi oceny oferty w postępowaniu wykonawczym, w przypadku, gdy w</w:t>
      </w:r>
      <w:r w:rsidR="00D35FAB">
        <w:rPr>
          <w:b/>
          <w:bCs/>
          <w:sz w:val="22"/>
          <w:szCs w:val="22"/>
        </w:rPr>
        <w:t> </w:t>
      </w:r>
      <w:r w:rsidRPr="00AB48DB">
        <w:rPr>
          <w:b/>
          <w:bCs/>
          <w:sz w:val="22"/>
          <w:szCs w:val="22"/>
        </w:rPr>
        <w:t xml:space="preserve">zakresie rzeczowym remontu wystąpią części, podzespoły lub czynności remontowe, których Wykonawca nie wykazał w ofercie złożonej w niniejszym postępowaniu przetargowym (w cenniku części zamiennych i czynności remontowych wraz pozycjami dodatkowymi) Zamawiający przyjmie, że te ceny i czynności nie są istotne i ich koszt uwzględniony został przez Wykonawcę w cenie remontu podstawowego. </w:t>
      </w:r>
    </w:p>
    <w:p w14:paraId="79B45FE8" w14:textId="77777777" w:rsidR="00B73338" w:rsidRPr="00B73338" w:rsidRDefault="00B73338" w:rsidP="00C0278A">
      <w:pPr>
        <w:tabs>
          <w:tab w:val="left" w:pos="1701"/>
        </w:tabs>
        <w:suppressAutoHyphens/>
        <w:ind w:left="1068"/>
        <w:jc w:val="both"/>
        <w:rPr>
          <w:sz w:val="22"/>
          <w:szCs w:val="24"/>
        </w:rPr>
      </w:pPr>
    </w:p>
    <w:p w14:paraId="26F8A414" w14:textId="77777777" w:rsidR="00A85DB6" w:rsidRPr="00912C08" w:rsidRDefault="00A85DB6" w:rsidP="007531A1">
      <w:pPr>
        <w:numPr>
          <w:ilvl w:val="0"/>
          <w:numId w:val="30"/>
        </w:numPr>
        <w:tabs>
          <w:tab w:val="num" w:pos="360"/>
        </w:tabs>
        <w:spacing w:before="120" w:after="120"/>
        <w:rPr>
          <w:b/>
          <w:sz w:val="22"/>
          <w:szCs w:val="22"/>
        </w:rPr>
      </w:pPr>
      <w:r w:rsidRPr="00912C08">
        <w:rPr>
          <w:b/>
          <w:sz w:val="22"/>
          <w:szCs w:val="22"/>
        </w:rPr>
        <w:lastRenderedPageBreak/>
        <w:t>Dokumenty, które należy dostarczyć po wykonanej usłudze :</w:t>
      </w:r>
    </w:p>
    <w:p w14:paraId="31882343" w14:textId="77777777" w:rsidR="009F5DA3" w:rsidRPr="00912C08" w:rsidRDefault="009F5DA3" w:rsidP="00071E27">
      <w:pPr>
        <w:numPr>
          <w:ilvl w:val="2"/>
          <w:numId w:val="75"/>
        </w:numPr>
        <w:ind w:left="426" w:hanging="426"/>
        <w:jc w:val="both"/>
        <w:rPr>
          <w:b/>
          <w:sz w:val="22"/>
          <w:szCs w:val="22"/>
          <w:lang w:eastAsia="ar-SA"/>
        </w:rPr>
      </w:pPr>
      <w:r w:rsidRPr="00912C08">
        <w:rPr>
          <w:b/>
          <w:sz w:val="22"/>
          <w:szCs w:val="22"/>
          <w:lang w:eastAsia="ar-SA"/>
        </w:rPr>
        <w:t xml:space="preserve">w odniesieniu do </w:t>
      </w:r>
      <w:proofErr w:type="spellStart"/>
      <w:r w:rsidRPr="00912C08">
        <w:rPr>
          <w:b/>
          <w:sz w:val="22"/>
          <w:szCs w:val="22"/>
          <w:lang w:eastAsia="ar-SA"/>
        </w:rPr>
        <w:t>zawieszeń</w:t>
      </w:r>
      <w:proofErr w:type="spellEnd"/>
      <w:r w:rsidRPr="00912C08">
        <w:rPr>
          <w:b/>
          <w:sz w:val="22"/>
          <w:szCs w:val="22"/>
          <w:lang w:eastAsia="ar-SA"/>
        </w:rPr>
        <w:t>:</w:t>
      </w:r>
    </w:p>
    <w:p w14:paraId="4EBD9CC0" w14:textId="44CC7316" w:rsidR="009F5DA3" w:rsidRPr="00912C08" w:rsidRDefault="009F5DA3" w:rsidP="00071E27">
      <w:pPr>
        <w:pStyle w:val="Akapitzlist"/>
        <w:numPr>
          <w:ilvl w:val="0"/>
          <w:numId w:val="76"/>
        </w:numPr>
        <w:tabs>
          <w:tab w:val="clear" w:pos="1068"/>
          <w:tab w:val="left" w:pos="1276"/>
        </w:tabs>
        <w:suppressAutoHyphens/>
        <w:jc w:val="both"/>
        <w:rPr>
          <w:sz w:val="22"/>
          <w:szCs w:val="22"/>
          <w:lang w:eastAsia="ar-SA"/>
        </w:rPr>
      </w:pPr>
      <w:r w:rsidRPr="00912C08">
        <w:rPr>
          <w:sz w:val="22"/>
          <w:szCs w:val="22"/>
          <w:lang w:eastAsia="ar-SA"/>
        </w:rPr>
        <w:t>zaświadczenie o należytym wykonaniu remontu zawieszenia, potwierdzone przez rzeczoznawcę uprawnionego do specjalistycznych badań, zarejestrowanego przez Wyższy Urząd Górniczy wraz z niezbędnymi dokumentami dla wymienionych elementów i podzespołów,</w:t>
      </w:r>
    </w:p>
    <w:p w14:paraId="5B3362AA" w14:textId="77777777" w:rsidR="009F5DA3" w:rsidRPr="00912C08" w:rsidRDefault="009F5DA3" w:rsidP="00071E27">
      <w:pPr>
        <w:pStyle w:val="Akapitzlist"/>
        <w:numPr>
          <w:ilvl w:val="0"/>
          <w:numId w:val="76"/>
        </w:numPr>
        <w:tabs>
          <w:tab w:val="clear" w:pos="1068"/>
          <w:tab w:val="left" w:pos="1276"/>
        </w:tabs>
        <w:suppressAutoHyphens/>
        <w:jc w:val="both"/>
        <w:rPr>
          <w:sz w:val="22"/>
          <w:szCs w:val="22"/>
          <w:lang w:eastAsia="ar-SA"/>
        </w:rPr>
      </w:pPr>
      <w:r w:rsidRPr="00912C08">
        <w:rPr>
          <w:sz w:val="22"/>
          <w:szCs w:val="22"/>
          <w:lang w:eastAsia="ar-SA"/>
        </w:rPr>
        <w:t xml:space="preserve">protokół kwalifikacji elementów zawieszenia przeznaczonego do remontu potwierdzony przez rzeczoznawcę uprawnionego do specjalistycznych badań, zarejestrowanego przez Wyższy Urząd Górniczy (w przypadku konieczności demontażu </w:t>
      </w:r>
      <w:proofErr w:type="spellStart"/>
      <w:r w:rsidRPr="00912C08">
        <w:rPr>
          <w:sz w:val="22"/>
          <w:szCs w:val="22"/>
          <w:lang w:eastAsia="ar-SA"/>
        </w:rPr>
        <w:t>zawieszeń</w:t>
      </w:r>
      <w:proofErr w:type="spellEnd"/>
      <w:r w:rsidRPr="00912C08">
        <w:rPr>
          <w:sz w:val="22"/>
          <w:szCs w:val="22"/>
          <w:lang w:eastAsia="ar-SA"/>
        </w:rPr>
        <w:t xml:space="preserve"> przez wykonawcę remontu lub rozszerzenia zakresu remontu)</w:t>
      </w:r>
    </w:p>
    <w:p w14:paraId="5D5D09B2" w14:textId="77777777" w:rsidR="009F5DA3" w:rsidRPr="00912C08" w:rsidRDefault="009F5DA3" w:rsidP="00071E27">
      <w:pPr>
        <w:pStyle w:val="Akapitzlist"/>
        <w:numPr>
          <w:ilvl w:val="0"/>
          <w:numId w:val="76"/>
        </w:numPr>
        <w:tabs>
          <w:tab w:val="clear" w:pos="1068"/>
          <w:tab w:val="left" w:pos="1276"/>
        </w:tabs>
        <w:suppressAutoHyphens/>
        <w:jc w:val="both"/>
        <w:rPr>
          <w:sz w:val="22"/>
          <w:szCs w:val="22"/>
          <w:lang w:eastAsia="ar-SA"/>
        </w:rPr>
      </w:pPr>
      <w:r w:rsidRPr="00912C08">
        <w:rPr>
          <w:sz w:val="22"/>
          <w:szCs w:val="22"/>
          <w:lang w:eastAsia="ar-SA"/>
        </w:rPr>
        <w:t xml:space="preserve">dopuszczenia, atesty i świadectwa na wymienione elementy </w:t>
      </w:r>
      <w:proofErr w:type="spellStart"/>
      <w:r w:rsidRPr="00912C08">
        <w:rPr>
          <w:sz w:val="22"/>
          <w:szCs w:val="22"/>
          <w:lang w:eastAsia="ar-SA"/>
        </w:rPr>
        <w:t>zawieszeń</w:t>
      </w:r>
      <w:proofErr w:type="spellEnd"/>
      <w:r w:rsidRPr="00912C08">
        <w:rPr>
          <w:sz w:val="22"/>
          <w:szCs w:val="22"/>
          <w:lang w:eastAsia="ar-SA"/>
        </w:rPr>
        <w:t xml:space="preserve"> wystawione przez producenta tych elementów,</w:t>
      </w:r>
    </w:p>
    <w:p w14:paraId="5549C7C1" w14:textId="77777777" w:rsidR="009F5DA3" w:rsidRPr="00912C08" w:rsidRDefault="009F5DA3" w:rsidP="00071E27">
      <w:pPr>
        <w:pStyle w:val="Akapitzlist"/>
        <w:numPr>
          <w:ilvl w:val="0"/>
          <w:numId w:val="76"/>
        </w:numPr>
        <w:tabs>
          <w:tab w:val="clear" w:pos="1068"/>
          <w:tab w:val="left" w:pos="1276"/>
        </w:tabs>
        <w:suppressAutoHyphens/>
        <w:jc w:val="both"/>
        <w:rPr>
          <w:sz w:val="22"/>
          <w:szCs w:val="22"/>
          <w:lang w:eastAsia="ar-SA"/>
        </w:rPr>
      </w:pPr>
      <w:r w:rsidRPr="00912C08">
        <w:rPr>
          <w:sz w:val="22"/>
          <w:szCs w:val="22"/>
          <w:lang w:eastAsia="ar-SA"/>
        </w:rPr>
        <w:t xml:space="preserve">świadectwa gwarancyjne dla </w:t>
      </w:r>
      <w:proofErr w:type="spellStart"/>
      <w:r w:rsidRPr="00912C08">
        <w:rPr>
          <w:sz w:val="22"/>
          <w:szCs w:val="22"/>
          <w:lang w:eastAsia="ar-SA"/>
        </w:rPr>
        <w:t>zawieszeń</w:t>
      </w:r>
      <w:proofErr w:type="spellEnd"/>
      <w:r w:rsidRPr="00912C08">
        <w:rPr>
          <w:sz w:val="22"/>
          <w:szCs w:val="22"/>
          <w:lang w:eastAsia="ar-SA"/>
        </w:rPr>
        <w:t>,</w:t>
      </w:r>
    </w:p>
    <w:p w14:paraId="0A812C01" w14:textId="77777777" w:rsidR="009F5DA3" w:rsidRPr="00912C08" w:rsidRDefault="009F5DA3" w:rsidP="00071E27">
      <w:pPr>
        <w:pStyle w:val="Akapitzlist"/>
        <w:numPr>
          <w:ilvl w:val="0"/>
          <w:numId w:val="76"/>
        </w:numPr>
        <w:tabs>
          <w:tab w:val="clear" w:pos="1068"/>
          <w:tab w:val="left" w:pos="1276"/>
        </w:tabs>
        <w:suppressAutoHyphens/>
        <w:jc w:val="both"/>
        <w:rPr>
          <w:sz w:val="22"/>
          <w:szCs w:val="22"/>
          <w:lang w:eastAsia="ar-SA"/>
        </w:rPr>
      </w:pPr>
      <w:r w:rsidRPr="00912C08">
        <w:rPr>
          <w:sz w:val="22"/>
          <w:szCs w:val="22"/>
          <w:lang w:eastAsia="ar-SA"/>
        </w:rPr>
        <w:t>zaświadczenie wykonania próby obciążenia dla elementów remontowanych i nowo wykonanych.</w:t>
      </w:r>
    </w:p>
    <w:p w14:paraId="1881E3A1" w14:textId="77777777" w:rsidR="009F5DA3" w:rsidRPr="00912C08" w:rsidRDefault="009F5DA3" w:rsidP="00071E27">
      <w:pPr>
        <w:pStyle w:val="Akapitzlist"/>
        <w:numPr>
          <w:ilvl w:val="0"/>
          <w:numId w:val="76"/>
        </w:numPr>
        <w:tabs>
          <w:tab w:val="clear" w:pos="1068"/>
          <w:tab w:val="left" w:pos="1276"/>
        </w:tabs>
        <w:suppressAutoHyphens/>
        <w:jc w:val="both"/>
        <w:rPr>
          <w:sz w:val="22"/>
          <w:szCs w:val="22"/>
          <w:lang w:eastAsia="ar-SA"/>
        </w:rPr>
      </w:pPr>
      <w:r w:rsidRPr="00912C08">
        <w:rPr>
          <w:sz w:val="22"/>
          <w:szCs w:val="22"/>
          <w:lang w:eastAsia="ar-SA"/>
        </w:rPr>
        <w:t>wykaz wymienionych części i podzespołów,</w:t>
      </w:r>
    </w:p>
    <w:p w14:paraId="4A0652FB" w14:textId="77777777" w:rsidR="009F5DA3" w:rsidRPr="00912C08" w:rsidRDefault="009F5DA3" w:rsidP="00071E27">
      <w:pPr>
        <w:pStyle w:val="Akapitzlist"/>
        <w:numPr>
          <w:ilvl w:val="0"/>
          <w:numId w:val="76"/>
        </w:numPr>
        <w:tabs>
          <w:tab w:val="clear" w:pos="1068"/>
          <w:tab w:val="left" w:pos="1276"/>
        </w:tabs>
        <w:suppressAutoHyphens/>
        <w:jc w:val="both"/>
        <w:rPr>
          <w:sz w:val="22"/>
          <w:szCs w:val="22"/>
          <w:lang w:eastAsia="ar-SA"/>
        </w:rPr>
      </w:pPr>
      <w:r w:rsidRPr="00912C08">
        <w:rPr>
          <w:sz w:val="22"/>
          <w:szCs w:val="22"/>
          <w:lang w:eastAsia="ar-SA"/>
        </w:rPr>
        <w:t>wykaz części i podzespołów podlegających zwrotowi,</w:t>
      </w:r>
    </w:p>
    <w:p w14:paraId="6FAA4990" w14:textId="77777777" w:rsidR="009F5DA3" w:rsidRPr="00912C08" w:rsidRDefault="009F5DA3" w:rsidP="00071E27">
      <w:pPr>
        <w:numPr>
          <w:ilvl w:val="2"/>
          <w:numId w:val="75"/>
        </w:numPr>
        <w:tabs>
          <w:tab w:val="left" w:pos="993"/>
        </w:tabs>
        <w:ind w:left="426" w:hanging="426"/>
        <w:jc w:val="both"/>
        <w:rPr>
          <w:b/>
          <w:sz w:val="22"/>
          <w:szCs w:val="22"/>
          <w:lang w:eastAsia="ar-SA"/>
        </w:rPr>
      </w:pPr>
      <w:r w:rsidRPr="00912C08">
        <w:rPr>
          <w:b/>
          <w:sz w:val="22"/>
          <w:szCs w:val="22"/>
          <w:lang w:eastAsia="ar-SA"/>
        </w:rPr>
        <w:t>w odniesieniu do zacisków zrębowych:</w:t>
      </w:r>
    </w:p>
    <w:p w14:paraId="72D5061B" w14:textId="77777777" w:rsidR="009F5DA3" w:rsidRPr="00912C08" w:rsidRDefault="009F5DA3" w:rsidP="00071E27">
      <w:pPr>
        <w:pStyle w:val="Akapitzlist"/>
        <w:numPr>
          <w:ilvl w:val="0"/>
          <w:numId w:val="77"/>
        </w:numPr>
        <w:tabs>
          <w:tab w:val="clear" w:pos="1068"/>
          <w:tab w:val="left" w:pos="1276"/>
        </w:tabs>
        <w:suppressAutoHyphens/>
        <w:jc w:val="both"/>
        <w:rPr>
          <w:sz w:val="22"/>
          <w:szCs w:val="22"/>
          <w:lang w:eastAsia="ar-SA"/>
        </w:rPr>
      </w:pPr>
      <w:r w:rsidRPr="00912C08">
        <w:rPr>
          <w:sz w:val="22"/>
          <w:szCs w:val="22"/>
          <w:lang w:eastAsia="ar-SA"/>
        </w:rPr>
        <w:t>zaświadczenie o należytym wykonaniu remontu, potwierdzone przez specjalistę ds. urządzeń stosowanych przy robotach szybowych,</w:t>
      </w:r>
    </w:p>
    <w:p w14:paraId="7158301E" w14:textId="77777777" w:rsidR="009F5DA3" w:rsidRPr="00912C08" w:rsidRDefault="009F5DA3" w:rsidP="00071E27">
      <w:pPr>
        <w:pStyle w:val="Akapitzlist"/>
        <w:numPr>
          <w:ilvl w:val="0"/>
          <w:numId w:val="77"/>
        </w:numPr>
        <w:tabs>
          <w:tab w:val="clear" w:pos="1068"/>
          <w:tab w:val="left" w:pos="1276"/>
        </w:tabs>
        <w:suppressAutoHyphens/>
        <w:jc w:val="both"/>
        <w:rPr>
          <w:sz w:val="22"/>
          <w:szCs w:val="22"/>
          <w:lang w:eastAsia="ar-SA"/>
        </w:rPr>
      </w:pPr>
      <w:r w:rsidRPr="00912C08">
        <w:rPr>
          <w:sz w:val="22"/>
          <w:szCs w:val="22"/>
          <w:lang w:eastAsia="ar-SA"/>
        </w:rPr>
        <w:t>atesty na wymienione elementy,</w:t>
      </w:r>
    </w:p>
    <w:p w14:paraId="5F3AE7E8" w14:textId="77777777" w:rsidR="009F5DA3" w:rsidRPr="00912C08" w:rsidRDefault="009F5DA3" w:rsidP="00071E27">
      <w:pPr>
        <w:pStyle w:val="Akapitzlist"/>
        <w:numPr>
          <w:ilvl w:val="0"/>
          <w:numId w:val="77"/>
        </w:numPr>
        <w:tabs>
          <w:tab w:val="clear" w:pos="1068"/>
          <w:tab w:val="left" w:pos="1276"/>
        </w:tabs>
        <w:suppressAutoHyphens/>
        <w:jc w:val="both"/>
        <w:rPr>
          <w:sz w:val="22"/>
          <w:szCs w:val="22"/>
          <w:lang w:eastAsia="ar-SA"/>
        </w:rPr>
      </w:pPr>
      <w:r w:rsidRPr="00912C08">
        <w:rPr>
          <w:sz w:val="22"/>
          <w:szCs w:val="22"/>
          <w:lang w:eastAsia="ar-SA"/>
        </w:rPr>
        <w:t>świadectwa gwarancyjne,</w:t>
      </w:r>
    </w:p>
    <w:p w14:paraId="71DF969B" w14:textId="77777777" w:rsidR="009F5DA3" w:rsidRPr="00912C08" w:rsidRDefault="009F5DA3" w:rsidP="00071E27">
      <w:pPr>
        <w:pStyle w:val="Akapitzlist"/>
        <w:numPr>
          <w:ilvl w:val="0"/>
          <w:numId w:val="77"/>
        </w:numPr>
        <w:tabs>
          <w:tab w:val="clear" w:pos="1068"/>
          <w:tab w:val="left" w:pos="1276"/>
        </w:tabs>
        <w:suppressAutoHyphens/>
        <w:jc w:val="both"/>
        <w:rPr>
          <w:sz w:val="22"/>
          <w:szCs w:val="22"/>
          <w:lang w:eastAsia="ar-SA"/>
        </w:rPr>
      </w:pPr>
      <w:r w:rsidRPr="00912C08">
        <w:rPr>
          <w:sz w:val="22"/>
          <w:szCs w:val="22"/>
          <w:lang w:eastAsia="ar-SA"/>
        </w:rPr>
        <w:t>wykaz wymienionych części i podzespołów,</w:t>
      </w:r>
    </w:p>
    <w:p w14:paraId="29A1A4A8" w14:textId="77777777" w:rsidR="009F5DA3" w:rsidRPr="00912C08" w:rsidRDefault="009F5DA3" w:rsidP="00071E27">
      <w:pPr>
        <w:pStyle w:val="Akapitzlist"/>
        <w:numPr>
          <w:ilvl w:val="0"/>
          <w:numId w:val="77"/>
        </w:numPr>
        <w:tabs>
          <w:tab w:val="clear" w:pos="1068"/>
          <w:tab w:val="left" w:pos="1276"/>
        </w:tabs>
        <w:suppressAutoHyphens/>
        <w:jc w:val="both"/>
        <w:rPr>
          <w:sz w:val="22"/>
          <w:szCs w:val="22"/>
          <w:lang w:eastAsia="ar-SA"/>
        </w:rPr>
      </w:pPr>
      <w:r w:rsidRPr="00912C08">
        <w:rPr>
          <w:sz w:val="22"/>
          <w:szCs w:val="22"/>
          <w:lang w:eastAsia="ar-SA"/>
        </w:rPr>
        <w:t>wykaz części i podzespołów podlegających zwrotowi,</w:t>
      </w:r>
    </w:p>
    <w:p w14:paraId="16C7A9CA" w14:textId="77777777" w:rsidR="009F5DA3" w:rsidRPr="00912C08" w:rsidRDefault="009F5DA3" w:rsidP="00A85DB6">
      <w:pPr>
        <w:ind w:left="720"/>
        <w:rPr>
          <w:sz w:val="22"/>
          <w:szCs w:val="22"/>
        </w:rPr>
      </w:pPr>
    </w:p>
    <w:p w14:paraId="515097E6" w14:textId="1BE023A1" w:rsidR="00AF20C7" w:rsidRPr="00912C08" w:rsidRDefault="00AF20C7" w:rsidP="00AF20C7">
      <w:pPr>
        <w:pStyle w:val="Akapitzlist"/>
        <w:ind w:left="426"/>
        <w:jc w:val="both"/>
        <w:rPr>
          <w:bCs/>
          <w:sz w:val="22"/>
        </w:rPr>
      </w:pPr>
    </w:p>
    <w:p w14:paraId="6191841D" w14:textId="268647CB" w:rsidR="00AF20C7" w:rsidRPr="00912C08" w:rsidRDefault="00AF20C7" w:rsidP="00AF20C7">
      <w:pPr>
        <w:pStyle w:val="Akapitzlist"/>
        <w:ind w:left="426"/>
        <w:jc w:val="both"/>
        <w:rPr>
          <w:bCs/>
          <w:sz w:val="22"/>
        </w:rPr>
      </w:pPr>
    </w:p>
    <w:p w14:paraId="087D08DF" w14:textId="3FCA097C" w:rsidR="00AF20C7" w:rsidRPr="00912C08" w:rsidRDefault="00AF20C7" w:rsidP="00AF20C7">
      <w:pPr>
        <w:pStyle w:val="Akapitzlist"/>
        <w:ind w:left="426"/>
        <w:jc w:val="both"/>
        <w:rPr>
          <w:bCs/>
          <w:sz w:val="22"/>
        </w:rPr>
      </w:pPr>
    </w:p>
    <w:p w14:paraId="44DAB5E9" w14:textId="77777777" w:rsidR="00AF20C7" w:rsidRPr="00AF20C7" w:rsidRDefault="00AF20C7" w:rsidP="00AF20C7">
      <w:pPr>
        <w:pStyle w:val="Akapitzlist"/>
        <w:ind w:left="426"/>
        <w:jc w:val="both"/>
        <w:rPr>
          <w:bCs/>
          <w:sz w:val="22"/>
          <w:szCs w:val="22"/>
        </w:rPr>
      </w:pPr>
    </w:p>
    <w:p w14:paraId="764D0B33" w14:textId="4A2A8A0C" w:rsidR="007E64D8" w:rsidRPr="00B75740" w:rsidRDefault="007E64D8" w:rsidP="007531A1">
      <w:pPr>
        <w:numPr>
          <w:ilvl w:val="3"/>
          <w:numId w:val="30"/>
        </w:numPr>
        <w:tabs>
          <w:tab w:val="clear" w:pos="2880"/>
          <w:tab w:val="num" w:pos="426"/>
        </w:tabs>
        <w:spacing w:before="120" w:after="160" w:line="259" w:lineRule="auto"/>
        <w:ind w:left="426"/>
        <w:jc w:val="both"/>
        <w:rPr>
          <w:b/>
          <w:bCs/>
          <w:sz w:val="24"/>
          <w:szCs w:val="24"/>
        </w:rPr>
      </w:pPr>
      <w:r w:rsidRPr="00B75740">
        <w:rPr>
          <w:b/>
          <w:bCs/>
          <w:sz w:val="24"/>
          <w:szCs w:val="24"/>
        </w:rPr>
        <w:br w:type="page"/>
      </w:r>
    </w:p>
    <w:p w14:paraId="5FAA9688" w14:textId="1469A589" w:rsidR="007E64D8" w:rsidRPr="00707CAF" w:rsidRDefault="007E64D8" w:rsidP="007E64D8">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54" w:name="_Toc107658538"/>
      <w:r w:rsidRPr="00707CAF">
        <w:rPr>
          <w:rFonts w:ascii="Times New Roman" w:hAnsi="Times New Roman" w:cs="Times New Roman"/>
          <w:color w:val="auto"/>
          <w:sz w:val="24"/>
          <w:szCs w:val="24"/>
        </w:rPr>
        <w:lastRenderedPageBreak/>
        <w:t xml:space="preserve">Załącznik nr </w:t>
      </w:r>
      <w:r>
        <w:rPr>
          <w:rFonts w:ascii="Times New Roman" w:hAnsi="Times New Roman" w:cs="Times New Roman"/>
          <w:color w:val="auto"/>
          <w:sz w:val="24"/>
          <w:szCs w:val="24"/>
        </w:rPr>
        <w:t>1.2</w:t>
      </w:r>
      <w:r w:rsidRPr="00707CAF">
        <w:rPr>
          <w:rFonts w:ascii="Times New Roman" w:hAnsi="Times New Roman" w:cs="Times New Roman"/>
          <w:color w:val="auto"/>
          <w:sz w:val="24"/>
          <w:szCs w:val="24"/>
        </w:rPr>
        <w:t xml:space="preserve"> do SWZ</w:t>
      </w:r>
      <w:r>
        <w:rPr>
          <w:rFonts w:ascii="Times New Roman" w:hAnsi="Times New Roman" w:cs="Times New Roman"/>
          <w:color w:val="auto"/>
          <w:sz w:val="24"/>
          <w:szCs w:val="24"/>
        </w:rPr>
        <w:t xml:space="preserve"> „Warunki gwarancji”</w:t>
      </w:r>
      <w:bookmarkEnd w:id="54"/>
    </w:p>
    <w:p w14:paraId="08A23C8D" w14:textId="77777777" w:rsidR="007E64D8" w:rsidRPr="0020558F" w:rsidRDefault="007E64D8" w:rsidP="007E64D8">
      <w:pPr>
        <w:jc w:val="center"/>
        <w:rPr>
          <w:b/>
          <w:sz w:val="22"/>
          <w:szCs w:val="22"/>
          <w:u w:val="single"/>
        </w:rPr>
      </w:pPr>
    </w:p>
    <w:p w14:paraId="34358B36" w14:textId="5B8AB1EF" w:rsidR="007E64D8" w:rsidRPr="0020558F" w:rsidRDefault="007E64D8" w:rsidP="007E64D8">
      <w:pPr>
        <w:jc w:val="center"/>
        <w:rPr>
          <w:b/>
          <w:sz w:val="22"/>
          <w:szCs w:val="22"/>
        </w:rPr>
      </w:pPr>
      <w:r w:rsidRPr="0020558F">
        <w:rPr>
          <w:b/>
          <w:sz w:val="22"/>
          <w:szCs w:val="22"/>
        </w:rPr>
        <w:t>GWARANCJA I POSTĘPOWANIE REKLAMACYJNE</w:t>
      </w:r>
    </w:p>
    <w:p w14:paraId="215CBA10" w14:textId="77777777" w:rsidR="00E03857" w:rsidRPr="0020558F" w:rsidRDefault="00E03857" w:rsidP="00570527">
      <w:pPr>
        <w:numPr>
          <w:ilvl w:val="0"/>
          <w:numId w:val="35"/>
        </w:numPr>
        <w:tabs>
          <w:tab w:val="clear" w:pos="1080"/>
        </w:tabs>
        <w:ind w:left="426" w:hanging="426"/>
        <w:jc w:val="both"/>
        <w:rPr>
          <w:sz w:val="22"/>
          <w:szCs w:val="22"/>
        </w:rPr>
      </w:pPr>
      <w:r w:rsidRPr="0020558F">
        <w:rPr>
          <w:sz w:val="22"/>
          <w:szCs w:val="22"/>
        </w:rPr>
        <w:t xml:space="preserve">Minimalny okres gwarancji na wykonane czynności remontowe wynosi: </w:t>
      </w:r>
      <w:r w:rsidRPr="0020558F">
        <w:rPr>
          <w:b/>
          <w:bCs/>
          <w:sz w:val="22"/>
          <w:szCs w:val="22"/>
        </w:rPr>
        <w:t>12 miesięcy</w:t>
      </w:r>
      <w:r w:rsidRPr="0020558F">
        <w:rPr>
          <w:sz w:val="22"/>
          <w:szCs w:val="22"/>
        </w:rPr>
        <w:t xml:space="preserve"> od daty przekazania Zamawiającemu przedmiotu zamówienia po wykonanym remoncie, potwierdzonym dokumentem odbioru.</w:t>
      </w:r>
    </w:p>
    <w:p w14:paraId="44DED011" w14:textId="77777777" w:rsidR="007E64D8" w:rsidRPr="0020558F" w:rsidRDefault="007E64D8" w:rsidP="00570527">
      <w:pPr>
        <w:numPr>
          <w:ilvl w:val="0"/>
          <w:numId w:val="35"/>
        </w:numPr>
        <w:tabs>
          <w:tab w:val="clear" w:pos="1080"/>
        </w:tabs>
        <w:ind w:left="426" w:hanging="426"/>
        <w:jc w:val="both"/>
        <w:rPr>
          <w:sz w:val="22"/>
          <w:szCs w:val="22"/>
        </w:rPr>
      </w:pPr>
      <w:r w:rsidRPr="0020558F">
        <w:rPr>
          <w:sz w:val="22"/>
          <w:szCs w:val="22"/>
        </w:rPr>
        <w:t>Wykonawca gwarantuje należyte wykonanie usługi zgodne z wymaganiami Zamawiającego zawartymi w całym postępowaniu.</w:t>
      </w:r>
    </w:p>
    <w:p w14:paraId="32E107C6" w14:textId="77777777" w:rsidR="007E64D8" w:rsidRPr="0020558F" w:rsidRDefault="007E64D8" w:rsidP="00570527">
      <w:pPr>
        <w:numPr>
          <w:ilvl w:val="0"/>
          <w:numId w:val="35"/>
        </w:numPr>
        <w:tabs>
          <w:tab w:val="clear" w:pos="1080"/>
        </w:tabs>
        <w:ind w:left="426" w:hanging="426"/>
        <w:jc w:val="both"/>
        <w:rPr>
          <w:sz w:val="22"/>
          <w:szCs w:val="22"/>
        </w:rPr>
      </w:pPr>
      <w:r w:rsidRPr="0020558F">
        <w:rPr>
          <w:sz w:val="22"/>
          <w:szCs w:val="22"/>
        </w:rPr>
        <w:t>Okres gwarancji nie może być krótszy niż ujęty w niniejszej umowie ramowej i wydłuża się go</w:t>
      </w:r>
      <w:r w:rsidRPr="0020558F">
        <w:rPr>
          <w:sz w:val="22"/>
          <w:szCs w:val="22"/>
        </w:rPr>
        <w:br/>
        <w:t>o czas wykonywania napraw gwarancyjnych.</w:t>
      </w:r>
    </w:p>
    <w:p w14:paraId="7DF40A79" w14:textId="77777777" w:rsidR="007E64D8" w:rsidRPr="0020558F" w:rsidRDefault="007E64D8" w:rsidP="00570527">
      <w:pPr>
        <w:numPr>
          <w:ilvl w:val="0"/>
          <w:numId w:val="35"/>
        </w:numPr>
        <w:tabs>
          <w:tab w:val="clear" w:pos="1080"/>
        </w:tabs>
        <w:ind w:left="426" w:hanging="426"/>
        <w:jc w:val="both"/>
        <w:rPr>
          <w:sz w:val="22"/>
          <w:szCs w:val="22"/>
        </w:rPr>
      </w:pPr>
      <w:r w:rsidRPr="0020558F">
        <w:rPr>
          <w:sz w:val="22"/>
          <w:szCs w:val="22"/>
        </w:rPr>
        <w:t>W przypadku wystąpienia wad w wyremontowanej maszynie/urządzeniu/podzespole/podzespole, których nie można było stwierdzić z chwilą odbioru końcowego Wykonawca jest zobowiązany na własny koszt wymienić lub naprawić dotknięte wadą elementy lub podzespoły.</w:t>
      </w:r>
    </w:p>
    <w:p w14:paraId="1642B21B" w14:textId="77777777" w:rsidR="007E64D8" w:rsidRPr="0020558F" w:rsidRDefault="007E64D8" w:rsidP="00570527">
      <w:pPr>
        <w:numPr>
          <w:ilvl w:val="0"/>
          <w:numId w:val="35"/>
        </w:numPr>
        <w:tabs>
          <w:tab w:val="clear" w:pos="1080"/>
        </w:tabs>
        <w:ind w:left="426" w:hanging="426"/>
        <w:jc w:val="both"/>
        <w:rPr>
          <w:sz w:val="22"/>
          <w:szCs w:val="22"/>
        </w:rPr>
      </w:pPr>
      <w:r w:rsidRPr="0020558F">
        <w:rPr>
          <w:sz w:val="22"/>
          <w:szCs w:val="22"/>
        </w:rPr>
        <w:t>Wymienione w ramach gwarancji elementy i podzespoły zostaną objęte nową gwarancją na takich samych zasadach jak przedmiot umowy.</w:t>
      </w:r>
    </w:p>
    <w:p w14:paraId="17B769E3" w14:textId="286E8605" w:rsidR="007E64D8" w:rsidRPr="0020558F" w:rsidRDefault="007E64D8" w:rsidP="00570527">
      <w:pPr>
        <w:numPr>
          <w:ilvl w:val="0"/>
          <w:numId w:val="35"/>
        </w:numPr>
        <w:tabs>
          <w:tab w:val="clear" w:pos="1080"/>
        </w:tabs>
        <w:ind w:left="426" w:hanging="426"/>
        <w:jc w:val="both"/>
        <w:rPr>
          <w:sz w:val="22"/>
          <w:szCs w:val="22"/>
        </w:rPr>
      </w:pPr>
      <w:r w:rsidRPr="0020558F">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06A96B52" w14:textId="77777777" w:rsidR="00E03857" w:rsidRPr="0020558F" w:rsidRDefault="00E03857" w:rsidP="00570527">
      <w:pPr>
        <w:pStyle w:val="Akapitzlist"/>
        <w:numPr>
          <w:ilvl w:val="0"/>
          <w:numId w:val="35"/>
        </w:numPr>
        <w:tabs>
          <w:tab w:val="clear" w:pos="1080"/>
        </w:tabs>
        <w:ind w:left="426" w:hanging="426"/>
        <w:jc w:val="both"/>
        <w:rPr>
          <w:sz w:val="22"/>
          <w:szCs w:val="22"/>
        </w:rPr>
      </w:pPr>
      <w:r w:rsidRPr="0020558F">
        <w:rPr>
          <w:sz w:val="22"/>
          <w:szCs w:val="22"/>
        </w:rPr>
        <w:t>Jeżeli umowa nie stanowi inaczej, odpowiedzialność z tytułu gwarancji jakości obejmuje zarówno wady powstałe z przyczyn, które w chwili przyjęcia lub odbioru tkwiły w przedmiocie zamówienia, jak i wszelkie inne wady fizyczne, powstałe lub ujawnione przed upływem terminu obowiązywania gwarancji,</w:t>
      </w:r>
    </w:p>
    <w:p w14:paraId="4A3B6B51" w14:textId="77777777" w:rsidR="007E64D8" w:rsidRPr="0020558F" w:rsidRDefault="007E64D8" w:rsidP="00570527">
      <w:pPr>
        <w:numPr>
          <w:ilvl w:val="0"/>
          <w:numId w:val="35"/>
        </w:numPr>
        <w:tabs>
          <w:tab w:val="clear" w:pos="1080"/>
        </w:tabs>
        <w:ind w:left="426" w:hanging="426"/>
        <w:jc w:val="both"/>
        <w:rPr>
          <w:sz w:val="22"/>
          <w:szCs w:val="22"/>
        </w:rPr>
      </w:pPr>
      <w:r w:rsidRPr="0020558F">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6490D3B9" w14:textId="77777777" w:rsidR="007E64D8" w:rsidRPr="0020558F" w:rsidRDefault="007E64D8" w:rsidP="00570527">
      <w:pPr>
        <w:numPr>
          <w:ilvl w:val="0"/>
          <w:numId w:val="35"/>
        </w:numPr>
        <w:tabs>
          <w:tab w:val="clear" w:pos="1080"/>
        </w:tabs>
        <w:ind w:left="426" w:hanging="426"/>
        <w:jc w:val="both"/>
        <w:rPr>
          <w:sz w:val="22"/>
          <w:szCs w:val="22"/>
        </w:rPr>
      </w:pPr>
      <w:r w:rsidRPr="0020558F">
        <w:rPr>
          <w:sz w:val="22"/>
          <w:szCs w:val="22"/>
        </w:rPr>
        <w:t>W przypadku rozbieżności stanowisk, co do uznania reklamacji, Zamawiający może zlecić wykonanie badań niezależnemu ekspertowi wskazanemu przez Zamawiającego,</w:t>
      </w:r>
    </w:p>
    <w:p w14:paraId="23173D1F" w14:textId="77777777" w:rsidR="007E64D8" w:rsidRPr="0020558F" w:rsidRDefault="007E64D8" w:rsidP="00570527">
      <w:pPr>
        <w:numPr>
          <w:ilvl w:val="0"/>
          <w:numId w:val="35"/>
        </w:numPr>
        <w:tabs>
          <w:tab w:val="clear" w:pos="1080"/>
        </w:tabs>
        <w:ind w:left="426" w:hanging="426"/>
        <w:jc w:val="both"/>
        <w:rPr>
          <w:sz w:val="22"/>
          <w:szCs w:val="22"/>
        </w:rPr>
      </w:pPr>
      <w:r w:rsidRPr="0020558F">
        <w:rPr>
          <w:sz w:val="22"/>
          <w:szCs w:val="22"/>
        </w:rPr>
        <w:t>W przypadku uzyskania wyników badań potwierdzających wady przedmiotu zamówienia koszty badań ponosi Wykonawca. Wysokość kosztów badań określi każdorazowo niezależny ekspert,</w:t>
      </w:r>
    </w:p>
    <w:p w14:paraId="4D908ABA" w14:textId="77777777" w:rsidR="007E64D8" w:rsidRPr="0020558F" w:rsidRDefault="007E64D8" w:rsidP="00570527">
      <w:pPr>
        <w:numPr>
          <w:ilvl w:val="0"/>
          <w:numId w:val="35"/>
        </w:numPr>
        <w:tabs>
          <w:tab w:val="clear" w:pos="1080"/>
        </w:tabs>
        <w:ind w:left="426" w:hanging="426"/>
        <w:jc w:val="both"/>
        <w:rPr>
          <w:sz w:val="22"/>
          <w:szCs w:val="22"/>
        </w:rPr>
      </w:pPr>
      <w:r w:rsidRPr="0020558F">
        <w:rPr>
          <w:rFonts w:eastAsia="Arial Unicode MS"/>
          <w:sz w:val="22"/>
          <w:szCs w:val="22"/>
        </w:rPr>
        <w:t xml:space="preserve">Osoby, które będą wykonywać serwisowe czynności gwarancyjne </w:t>
      </w:r>
      <w:r w:rsidRPr="0020558F">
        <w:rPr>
          <w:sz w:val="22"/>
          <w:szCs w:val="22"/>
        </w:rPr>
        <w:t>posiadają lub będą posiadały wymagane uprawnienia do pracy w warunkach podziemnego zakładu górniczego wydobywającego węgiel kamienny, w przypadku konieczności świadczenia takich usług dostarczymy wymagane dokumenty potwierdzające uprawnienia.</w:t>
      </w:r>
    </w:p>
    <w:p w14:paraId="406C45CA" w14:textId="77777777" w:rsidR="00E03857" w:rsidRPr="0020558F" w:rsidRDefault="00E03857" w:rsidP="00570527">
      <w:pPr>
        <w:numPr>
          <w:ilvl w:val="0"/>
          <w:numId w:val="35"/>
        </w:numPr>
        <w:tabs>
          <w:tab w:val="clear" w:pos="1080"/>
        </w:tabs>
        <w:ind w:left="284" w:hanging="284"/>
        <w:jc w:val="both"/>
        <w:rPr>
          <w:rFonts w:eastAsia="Arial Unicode MS"/>
          <w:sz w:val="22"/>
          <w:szCs w:val="22"/>
        </w:rPr>
      </w:pPr>
      <w:r w:rsidRPr="0020558F">
        <w:rPr>
          <w:rFonts w:eastAsia="Arial Unicode MS"/>
          <w:sz w:val="22"/>
          <w:szCs w:val="22"/>
        </w:rPr>
        <w:t>W ramach gwarancji Wykonawca zobowiązuje się do niezwłocznego i bezpłatnego usuwania usterek w terminie nie dłuższym niż 14 dni licząc od daty zgłoszenia.</w:t>
      </w:r>
    </w:p>
    <w:p w14:paraId="3D26F1D0" w14:textId="121CF00D" w:rsidR="007E64D8" w:rsidRPr="0020558F" w:rsidRDefault="007E64D8" w:rsidP="00570527">
      <w:pPr>
        <w:numPr>
          <w:ilvl w:val="0"/>
          <w:numId w:val="35"/>
        </w:numPr>
        <w:tabs>
          <w:tab w:val="clear" w:pos="1080"/>
        </w:tabs>
        <w:ind w:left="426" w:hanging="426"/>
        <w:jc w:val="both"/>
        <w:rPr>
          <w:sz w:val="22"/>
          <w:szCs w:val="22"/>
        </w:rPr>
      </w:pPr>
      <w:r w:rsidRPr="0020558F">
        <w:rPr>
          <w:rFonts w:eastAsia="Arial Unicode MS"/>
          <w:sz w:val="22"/>
          <w:szCs w:val="22"/>
        </w:rPr>
        <w:t>W procesie odbioru urządzeń po remoncie, jak również w postępowaniu gwarancyjnym Zamawiający zastrzega sobie możliwość zlecenia oceny technicznej maszyny/urządzenia/podzespołu po dokonanym remoncie przez eksperta z uprawnieniami rzeczoznawcy ds. ruchu zakładu górniczego – jeżeli dotyczy lub eksperta jednostki certyfikującej wyroby w zakresie nie mniejszym niż przedmiot zamówienia.</w:t>
      </w:r>
    </w:p>
    <w:p w14:paraId="1A179627" w14:textId="77777777" w:rsidR="007E64D8" w:rsidRPr="0020558F" w:rsidRDefault="007E64D8" w:rsidP="00570527">
      <w:pPr>
        <w:numPr>
          <w:ilvl w:val="0"/>
          <w:numId w:val="35"/>
        </w:numPr>
        <w:tabs>
          <w:tab w:val="clear" w:pos="1080"/>
        </w:tabs>
        <w:ind w:left="426" w:hanging="426"/>
        <w:jc w:val="both"/>
        <w:rPr>
          <w:sz w:val="22"/>
          <w:szCs w:val="22"/>
        </w:rPr>
      </w:pPr>
      <w:r w:rsidRPr="0020558F">
        <w:rPr>
          <w:rFonts w:eastAsia="Arial Unicode MS"/>
          <w:sz w:val="22"/>
          <w:szCs w:val="22"/>
        </w:rPr>
        <w:t>Realizacja usług serwisowych gwarancyjnych będzie podlegać następującym zasadom :</w:t>
      </w:r>
    </w:p>
    <w:p w14:paraId="15E804A0" w14:textId="1BF2228F" w:rsidR="007E64D8" w:rsidRPr="0020558F" w:rsidRDefault="007E64D8" w:rsidP="0020558F">
      <w:pPr>
        <w:pStyle w:val="Akapitzlist"/>
        <w:numPr>
          <w:ilvl w:val="0"/>
          <w:numId w:val="117"/>
        </w:numPr>
        <w:jc w:val="both"/>
        <w:rPr>
          <w:sz w:val="22"/>
          <w:szCs w:val="22"/>
        </w:rPr>
      </w:pPr>
      <w:r w:rsidRPr="0020558F">
        <w:rPr>
          <w:sz w:val="22"/>
          <w:szCs w:val="22"/>
        </w:rPr>
        <w:t>przyjazd ekipy serwisowej do maszyny/urządzenia/podzespołu oddanych do ruchu : do 4 godzin od momentu mailowego lub telefonicznego zgłoszenia.</w:t>
      </w:r>
    </w:p>
    <w:p w14:paraId="01063948" w14:textId="42F76171" w:rsidR="007E64D8" w:rsidRPr="0020558F" w:rsidRDefault="007E64D8" w:rsidP="0020558F">
      <w:pPr>
        <w:pStyle w:val="Akapitzlist"/>
        <w:numPr>
          <w:ilvl w:val="0"/>
          <w:numId w:val="117"/>
        </w:numPr>
        <w:jc w:val="both"/>
        <w:rPr>
          <w:sz w:val="22"/>
          <w:szCs w:val="22"/>
        </w:rPr>
      </w:pPr>
      <w:r w:rsidRPr="0020558F">
        <w:rPr>
          <w:sz w:val="22"/>
          <w:szCs w:val="22"/>
        </w:rPr>
        <w:t>przyjazd ekipy serwisowej do maszyny/urządzenia/podzespołu w fazie uruchomienia na obiekcie lub na dole kopalni: do 8 godzin od momentu mailowego lub telefonicznego zgłoszenia.</w:t>
      </w:r>
    </w:p>
    <w:p w14:paraId="66D039C0" w14:textId="2EDD3BCA" w:rsidR="007E64D8" w:rsidRPr="0020558F" w:rsidRDefault="007E64D8" w:rsidP="0020558F">
      <w:pPr>
        <w:pStyle w:val="Akapitzlist"/>
        <w:numPr>
          <w:ilvl w:val="0"/>
          <w:numId w:val="117"/>
        </w:numPr>
        <w:jc w:val="both"/>
        <w:rPr>
          <w:sz w:val="22"/>
          <w:szCs w:val="22"/>
        </w:rPr>
      </w:pPr>
      <w:r w:rsidRPr="0020558F">
        <w:rPr>
          <w:sz w:val="22"/>
          <w:szCs w:val="22"/>
        </w:rPr>
        <w:t>przyjazd ekipy serwisowej do pozostałych maszyn/urządzeń/podzespołów w terminie uzgodnionym ze zgłaszającym lecz nie dłuższym niż do 3 dni roboczych.</w:t>
      </w:r>
    </w:p>
    <w:p w14:paraId="5D44563D" w14:textId="06178CD2" w:rsidR="007E64D8" w:rsidRPr="0020558F" w:rsidRDefault="007E64D8" w:rsidP="0020558F">
      <w:pPr>
        <w:pStyle w:val="Akapitzlist"/>
        <w:numPr>
          <w:ilvl w:val="0"/>
          <w:numId w:val="117"/>
        </w:numPr>
        <w:jc w:val="both"/>
        <w:rPr>
          <w:sz w:val="22"/>
          <w:szCs w:val="22"/>
        </w:rPr>
      </w:pPr>
      <w:r w:rsidRPr="0020558F">
        <w:rPr>
          <w:sz w:val="22"/>
          <w:szCs w:val="22"/>
        </w:rPr>
        <w:t xml:space="preserve">realizacja usługi serwisowej dla maszyny/urządzenia/podzespołu oddanych do ruchu : </w:t>
      </w:r>
      <w:r w:rsidRPr="0020558F">
        <w:rPr>
          <w:sz w:val="22"/>
          <w:szCs w:val="22"/>
        </w:rPr>
        <w:br/>
        <w:t>do 12 godzin od momentu mailowego lub telefonicznego zgłoszenia.</w:t>
      </w:r>
    </w:p>
    <w:p w14:paraId="21AD3F26" w14:textId="2761F27C" w:rsidR="007E64D8" w:rsidRPr="0020558F" w:rsidRDefault="0020558F" w:rsidP="0020558F">
      <w:pPr>
        <w:pStyle w:val="Akapitzlist"/>
        <w:numPr>
          <w:ilvl w:val="0"/>
          <w:numId w:val="117"/>
        </w:numPr>
        <w:jc w:val="both"/>
        <w:rPr>
          <w:sz w:val="22"/>
          <w:szCs w:val="22"/>
        </w:rPr>
      </w:pPr>
      <w:r w:rsidRPr="0020558F">
        <w:rPr>
          <w:sz w:val="22"/>
          <w:szCs w:val="22"/>
        </w:rPr>
        <w:lastRenderedPageBreak/>
        <w:t>r</w:t>
      </w:r>
      <w:r w:rsidR="007E64D8" w:rsidRPr="0020558F">
        <w:rPr>
          <w:sz w:val="22"/>
          <w:szCs w:val="22"/>
        </w:rPr>
        <w:t>ealizacja usługi serwisowej dla maszyny/urządzenia/podzespołu w fazie uruchomienia na obiekcie lub na dole kopalni: do 24 godzin od momentu mailowego lub telefonicznego zgłoszenia.</w:t>
      </w:r>
    </w:p>
    <w:p w14:paraId="0E5C583E" w14:textId="4149BF1F" w:rsidR="007E64D8" w:rsidRPr="0020558F" w:rsidRDefault="007E64D8" w:rsidP="0020558F">
      <w:pPr>
        <w:pStyle w:val="Akapitzlist"/>
        <w:numPr>
          <w:ilvl w:val="0"/>
          <w:numId w:val="117"/>
        </w:numPr>
        <w:jc w:val="both"/>
        <w:rPr>
          <w:sz w:val="22"/>
          <w:szCs w:val="22"/>
        </w:rPr>
      </w:pPr>
      <w:r w:rsidRPr="0020558F">
        <w:rPr>
          <w:sz w:val="22"/>
          <w:szCs w:val="22"/>
        </w:rPr>
        <w:t>realizacja usługi serwisowej dla pozostałych maszyn/urządzeń/podzespołów w terminie uzgodnionym ze zgłaszającym lecz nie dłuższym niż do 5 dni roboczych.</w:t>
      </w:r>
    </w:p>
    <w:p w14:paraId="07B20849" w14:textId="63C45767" w:rsidR="007E64D8" w:rsidRPr="0020558F" w:rsidRDefault="007E64D8" w:rsidP="00570527">
      <w:pPr>
        <w:numPr>
          <w:ilvl w:val="0"/>
          <w:numId w:val="35"/>
        </w:numPr>
        <w:tabs>
          <w:tab w:val="clear" w:pos="1080"/>
        </w:tabs>
        <w:ind w:left="426" w:hanging="426"/>
        <w:jc w:val="both"/>
        <w:rPr>
          <w:sz w:val="22"/>
          <w:szCs w:val="22"/>
        </w:rPr>
      </w:pPr>
      <w:r w:rsidRPr="0020558F">
        <w:rPr>
          <w:sz w:val="22"/>
          <w:szCs w:val="22"/>
        </w:rPr>
        <w:t>Zamawiający dopuszcza możliwość przeprowadzenia 6-ciu usług gwarancyjnych w ciągu 12 miesięcy i nie więcej niż 3-ch usług gwarancyjnych w okresie 1 miesiąca na maszynie/urządzeniu/podzespole oddanym do ruchu. W przypadku pozostałych maszyn/urządzeń/podzespołów Zamawiający wymaga realizacji pozostałych warunków gwarancji.</w:t>
      </w:r>
    </w:p>
    <w:p w14:paraId="53F4901E" w14:textId="6B39FFCA" w:rsidR="007E64D8" w:rsidRPr="0020558F" w:rsidRDefault="0020558F" w:rsidP="00570527">
      <w:pPr>
        <w:numPr>
          <w:ilvl w:val="0"/>
          <w:numId w:val="35"/>
        </w:numPr>
        <w:tabs>
          <w:tab w:val="clear" w:pos="1080"/>
        </w:tabs>
        <w:ind w:left="426" w:hanging="426"/>
        <w:jc w:val="both"/>
        <w:rPr>
          <w:sz w:val="22"/>
          <w:szCs w:val="22"/>
        </w:rPr>
      </w:pPr>
      <w:r>
        <w:rPr>
          <w:sz w:val="22"/>
          <w:szCs w:val="22"/>
        </w:rPr>
        <w:t>W</w:t>
      </w:r>
      <w:r w:rsidR="007E64D8" w:rsidRPr="0020558F">
        <w:rPr>
          <w:sz w:val="22"/>
          <w:szCs w:val="22"/>
        </w:rPr>
        <w:t xml:space="preserve"> przypadku przekroczenia limitu ilości usług gwarancyjnych na obiekcie oddanym do ruchu zgodnie pkt 1</w:t>
      </w:r>
      <w:r w:rsidR="00FC696B">
        <w:rPr>
          <w:sz w:val="22"/>
          <w:szCs w:val="22"/>
        </w:rPr>
        <w:t>5</w:t>
      </w:r>
      <w:r w:rsidR="007E64D8" w:rsidRPr="0020558F">
        <w:rPr>
          <w:sz w:val="22"/>
          <w:szCs w:val="22"/>
        </w:rPr>
        <w:t xml:space="preserve"> Zamawiający może zażądać przeprowadzenia ponownego remontu urządzenia na koszt wykonawcy. W razie odmowy przez wykonawcę przeprowadzenia ponownego remontu zamawiający może zlecić naprawę urządzenia innemu podmiotowi obciążyć wykonawcę kosztami takiej naprawy.</w:t>
      </w:r>
    </w:p>
    <w:p w14:paraId="0F613CEA" w14:textId="464E16DE" w:rsidR="00B75740" w:rsidRDefault="00B75740">
      <w:pPr>
        <w:spacing w:after="160" w:line="259" w:lineRule="auto"/>
        <w:rPr>
          <w:b/>
          <w:bCs/>
          <w:sz w:val="24"/>
          <w:szCs w:val="24"/>
        </w:rPr>
      </w:pPr>
      <w:r>
        <w:rPr>
          <w:b/>
          <w:bCs/>
          <w:sz w:val="24"/>
          <w:szCs w:val="24"/>
        </w:rPr>
        <w:br w:type="page"/>
      </w:r>
    </w:p>
    <w:p w14:paraId="160FE287" w14:textId="1C0DE26B" w:rsidR="00B75740" w:rsidRPr="00707CAF" w:rsidRDefault="00B75740" w:rsidP="00B75740">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55" w:name="_Toc107658539"/>
      <w:r w:rsidRPr="00707CAF">
        <w:rPr>
          <w:rFonts w:ascii="Times New Roman" w:hAnsi="Times New Roman" w:cs="Times New Roman"/>
          <w:color w:val="auto"/>
          <w:sz w:val="24"/>
          <w:szCs w:val="24"/>
        </w:rPr>
        <w:lastRenderedPageBreak/>
        <w:t xml:space="preserve">Załącznik nr </w:t>
      </w:r>
      <w:r>
        <w:rPr>
          <w:rFonts w:ascii="Times New Roman" w:hAnsi="Times New Roman" w:cs="Times New Roman"/>
          <w:color w:val="auto"/>
          <w:sz w:val="24"/>
          <w:szCs w:val="24"/>
        </w:rPr>
        <w:t xml:space="preserve">1.3 </w:t>
      </w:r>
      <w:r w:rsidRPr="00707CAF">
        <w:rPr>
          <w:rFonts w:ascii="Times New Roman" w:hAnsi="Times New Roman" w:cs="Times New Roman"/>
          <w:color w:val="auto"/>
          <w:sz w:val="24"/>
          <w:szCs w:val="24"/>
        </w:rPr>
        <w:t>do SWZ</w:t>
      </w:r>
      <w:r>
        <w:rPr>
          <w:rFonts w:ascii="Times New Roman" w:hAnsi="Times New Roman" w:cs="Times New Roman"/>
          <w:color w:val="auto"/>
          <w:sz w:val="24"/>
          <w:szCs w:val="24"/>
        </w:rPr>
        <w:t xml:space="preserve"> „Wymagania prawne”</w:t>
      </w:r>
      <w:bookmarkEnd w:id="55"/>
    </w:p>
    <w:p w14:paraId="3CD01705" w14:textId="77777777" w:rsidR="00B75740" w:rsidRDefault="00B75740">
      <w:pPr>
        <w:spacing w:after="160" w:line="259" w:lineRule="auto"/>
        <w:rPr>
          <w:b/>
          <w:bCs/>
          <w:sz w:val="24"/>
          <w:szCs w:val="24"/>
        </w:rPr>
      </w:pPr>
    </w:p>
    <w:p w14:paraId="17A97A75" w14:textId="6CED32CD" w:rsidR="00B75740" w:rsidRDefault="00B75740" w:rsidP="00B75740">
      <w:pPr>
        <w:spacing w:before="120" w:after="120"/>
        <w:ind w:left="720"/>
        <w:jc w:val="center"/>
        <w:rPr>
          <w:b/>
          <w:sz w:val="22"/>
          <w:szCs w:val="22"/>
        </w:rPr>
      </w:pPr>
      <w:r w:rsidRPr="00D9284A">
        <w:rPr>
          <w:b/>
          <w:sz w:val="22"/>
          <w:szCs w:val="22"/>
        </w:rPr>
        <w:t>Wymagania prawne</w:t>
      </w:r>
      <w:r>
        <w:rPr>
          <w:b/>
          <w:sz w:val="22"/>
          <w:szCs w:val="22"/>
        </w:rPr>
        <w:t xml:space="preserve"> odnoszące się do przedmiotu zamówienia</w:t>
      </w:r>
      <w:r w:rsidRPr="00D9284A">
        <w:rPr>
          <w:b/>
          <w:sz w:val="22"/>
          <w:szCs w:val="22"/>
        </w:rPr>
        <w:t>.</w:t>
      </w:r>
    </w:p>
    <w:p w14:paraId="2B0FC7FD" w14:textId="7B12A1DD" w:rsidR="00B75740" w:rsidRDefault="00B75740" w:rsidP="00B75740">
      <w:pPr>
        <w:autoSpaceDE w:val="0"/>
        <w:autoSpaceDN w:val="0"/>
        <w:adjustRightInd w:val="0"/>
        <w:ind w:left="720"/>
        <w:jc w:val="both"/>
        <w:rPr>
          <w:i/>
          <w:iCs/>
          <w:sz w:val="22"/>
          <w:szCs w:val="22"/>
        </w:rPr>
      </w:pPr>
    </w:p>
    <w:p w14:paraId="1446632C" w14:textId="77777777" w:rsidR="00E03857" w:rsidRPr="00C364A5" w:rsidRDefault="00E03857" w:rsidP="00E03857">
      <w:pPr>
        <w:tabs>
          <w:tab w:val="left" w:pos="-709"/>
          <w:tab w:val="left" w:pos="-426"/>
          <w:tab w:val="left" w:pos="-142"/>
        </w:tabs>
        <w:ind w:left="567"/>
        <w:jc w:val="both"/>
        <w:rPr>
          <w:smallCaps/>
          <w:sz w:val="22"/>
          <w:szCs w:val="22"/>
        </w:rPr>
      </w:pPr>
      <w:r w:rsidRPr="00C364A5">
        <w:rPr>
          <w:sz w:val="22"/>
          <w:szCs w:val="22"/>
        </w:rPr>
        <w:t>Przedmiot zamówienia (sposób wykonania usług) winien spełniać wymagania wynikające z</w:t>
      </w:r>
      <w:r w:rsidRPr="00C364A5">
        <w:rPr>
          <w:smallCaps/>
          <w:sz w:val="22"/>
          <w:szCs w:val="22"/>
        </w:rPr>
        <w:t>:</w:t>
      </w:r>
    </w:p>
    <w:p w14:paraId="6B574B86" w14:textId="03CFC677" w:rsidR="00E03857" w:rsidRPr="001860A6" w:rsidRDefault="00E03857" w:rsidP="00071E27">
      <w:pPr>
        <w:numPr>
          <w:ilvl w:val="0"/>
          <w:numId w:val="81"/>
        </w:numPr>
        <w:tabs>
          <w:tab w:val="left" w:pos="-709"/>
          <w:tab w:val="left" w:pos="-426"/>
          <w:tab w:val="left" w:pos="-142"/>
        </w:tabs>
        <w:ind w:left="993" w:hanging="426"/>
        <w:jc w:val="both"/>
        <w:rPr>
          <w:bCs/>
          <w:sz w:val="22"/>
          <w:szCs w:val="22"/>
        </w:rPr>
      </w:pPr>
      <w:r w:rsidRPr="00C364A5">
        <w:rPr>
          <w:bCs/>
          <w:sz w:val="22"/>
          <w:szCs w:val="22"/>
        </w:rPr>
        <w:t>Ustawy z dnia 09.06.</w:t>
      </w:r>
      <w:r w:rsidRPr="001860A6">
        <w:rPr>
          <w:bCs/>
          <w:sz w:val="22"/>
          <w:szCs w:val="22"/>
        </w:rPr>
        <w:t>2011r. – Prawo geologiczne i górnicze Dz. U. z 2016r, poz. 1131 i rozporządzeniami:</w:t>
      </w:r>
      <w:r w:rsidR="00B55979" w:rsidRPr="001860A6">
        <w:rPr>
          <w:bCs/>
          <w:sz w:val="22"/>
          <w:szCs w:val="22"/>
        </w:rPr>
        <w:t xml:space="preserve"> </w:t>
      </w:r>
    </w:p>
    <w:p w14:paraId="0EF94AE5" w14:textId="77777777" w:rsidR="00E03857" w:rsidRPr="00C364A5" w:rsidRDefault="00E03857" w:rsidP="00071E27">
      <w:pPr>
        <w:numPr>
          <w:ilvl w:val="0"/>
          <w:numId w:val="80"/>
        </w:numPr>
        <w:ind w:left="1418" w:hanging="425"/>
        <w:jc w:val="both"/>
        <w:rPr>
          <w:sz w:val="22"/>
          <w:szCs w:val="22"/>
        </w:rPr>
      </w:pPr>
      <w:r w:rsidRPr="001860A6">
        <w:rPr>
          <w:sz w:val="22"/>
          <w:szCs w:val="22"/>
        </w:rPr>
        <w:t xml:space="preserve">Rozporządzenie Rady Ministrów z dnia 30 kwietnia 2004r. </w:t>
      </w:r>
      <w:r w:rsidRPr="001860A6">
        <w:rPr>
          <w:i/>
          <w:sz w:val="22"/>
          <w:szCs w:val="22"/>
        </w:rPr>
        <w:t xml:space="preserve">w sprawie dopuszczania wyrobów do stosowania w </w:t>
      </w:r>
      <w:r w:rsidRPr="00C364A5">
        <w:rPr>
          <w:i/>
          <w:sz w:val="22"/>
          <w:szCs w:val="22"/>
        </w:rPr>
        <w:t>zakładach górniczych</w:t>
      </w:r>
      <w:r w:rsidRPr="00C364A5">
        <w:rPr>
          <w:sz w:val="22"/>
          <w:szCs w:val="22"/>
        </w:rPr>
        <w:t xml:space="preserve"> (Dz. U. Nr 99, poz. 1003 z 2005r Nr 80, poz. 695 oraz z 2007r Nr 249, poz. 1853),</w:t>
      </w:r>
    </w:p>
    <w:p w14:paraId="0CBAE65F" w14:textId="77777777" w:rsidR="00E03857" w:rsidRPr="00C364A5" w:rsidRDefault="00E03857" w:rsidP="00071E27">
      <w:pPr>
        <w:numPr>
          <w:ilvl w:val="0"/>
          <w:numId w:val="80"/>
        </w:numPr>
        <w:ind w:left="1418" w:hanging="425"/>
        <w:jc w:val="both"/>
        <w:rPr>
          <w:sz w:val="22"/>
          <w:szCs w:val="22"/>
        </w:rPr>
      </w:pPr>
      <w:r w:rsidRPr="00C364A5">
        <w:rPr>
          <w:sz w:val="22"/>
          <w:szCs w:val="22"/>
        </w:rPr>
        <w:t xml:space="preserve">Rozporządzenie Ministra Energii z dnia 23 listopada 2016r. </w:t>
      </w:r>
      <w:r w:rsidRPr="00C364A5">
        <w:rPr>
          <w:i/>
          <w:sz w:val="22"/>
          <w:szCs w:val="22"/>
        </w:rPr>
        <w:t>w sprawie szczegółowych wymagań dotyczących prowadzenia ruchu podziemnych zakładów górniczych</w:t>
      </w:r>
      <w:r w:rsidRPr="00C364A5">
        <w:rPr>
          <w:sz w:val="22"/>
          <w:szCs w:val="22"/>
        </w:rPr>
        <w:t xml:space="preserve"> (Dz. U. </w:t>
      </w:r>
      <w:r w:rsidRPr="00C364A5">
        <w:rPr>
          <w:sz w:val="22"/>
          <w:szCs w:val="22"/>
        </w:rPr>
        <w:br/>
        <w:t>z dnia 9 czerwca 2017r, poz. 1118).</w:t>
      </w:r>
    </w:p>
    <w:p w14:paraId="7924804F" w14:textId="77777777" w:rsidR="00E03857" w:rsidRPr="00C364A5" w:rsidRDefault="00E03857" w:rsidP="00071E27">
      <w:pPr>
        <w:numPr>
          <w:ilvl w:val="0"/>
          <w:numId w:val="81"/>
        </w:numPr>
        <w:tabs>
          <w:tab w:val="left" w:pos="-709"/>
          <w:tab w:val="left" w:pos="-426"/>
          <w:tab w:val="left" w:pos="-142"/>
        </w:tabs>
        <w:ind w:left="993" w:hanging="426"/>
        <w:jc w:val="both"/>
        <w:rPr>
          <w:b/>
          <w:bCs/>
          <w:sz w:val="22"/>
          <w:szCs w:val="22"/>
        </w:rPr>
      </w:pPr>
      <w:r w:rsidRPr="00C364A5">
        <w:rPr>
          <w:sz w:val="22"/>
          <w:szCs w:val="22"/>
        </w:rPr>
        <w:t>Inne istotne akty prawne regulujące kwestie stosowania wyrobów oraz określające wymagania wobec wyrobów w zakresie wprowadzenia do obrotu oraz szeroko pojętego bezpieczeństwa ich stosowania (użytkowania) to w szczególności:</w:t>
      </w:r>
    </w:p>
    <w:p w14:paraId="085B4094" w14:textId="66594D58" w:rsidR="00E03857" w:rsidRPr="00C364A5" w:rsidRDefault="00E03857" w:rsidP="00071E27">
      <w:pPr>
        <w:numPr>
          <w:ilvl w:val="0"/>
          <w:numId w:val="82"/>
        </w:numPr>
        <w:ind w:left="1418" w:hanging="425"/>
        <w:jc w:val="both"/>
        <w:rPr>
          <w:sz w:val="22"/>
          <w:szCs w:val="22"/>
        </w:rPr>
      </w:pPr>
      <w:r w:rsidRPr="00C364A5">
        <w:rPr>
          <w:sz w:val="22"/>
          <w:szCs w:val="22"/>
        </w:rPr>
        <w:t xml:space="preserve">Ustawa z dnia 30 sierpnia 2002 roku </w:t>
      </w:r>
      <w:r w:rsidRPr="00C364A5">
        <w:rPr>
          <w:i/>
          <w:sz w:val="22"/>
          <w:szCs w:val="22"/>
        </w:rPr>
        <w:t>o systemie oceny zgodności</w:t>
      </w:r>
      <w:r w:rsidRPr="00C364A5">
        <w:rPr>
          <w:sz w:val="22"/>
          <w:szCs w:val="22"/>
        </w:rPr>
        <w:t xml:space="preserve">  (Dz. U. z 2016r. poz. </w:t>
      </w:r>
      <w:r w:rsidR="00B55979" w:rsidRPr="00C364A5">
        <w:rPr>
          <w:sz w:val="22"/>
          <w:szCs w:val="22"/>
        </w:rPr>
        <w:t>542</w:t>
      </w:r>
      <w:r w:rsidR="00B55979">
        <w:rPr>
          <w:sz w:val="22"/>
          <w:szCs w:val="22"/>
        </w:rPr>
        <w:t>,</w:t>
      </w:r>
      <w:r w:rsidR="00B55979" w:rsidRPr="00C364A5">
        <w:rPr>
          <w:sz w:val="22"/>
          <w:szCs w:val="22"/>
        </w:rPr>
        <w:t xml:space="preserve"> </w:t>
      </w:r>
      <w:r w:rsidRPr="00C364A5">
        <w:rPr>
          <w:sz w:val="22"/>
          <w:szCs w:val="22"/>
        </w:rPr>
        <w:t>665 i 1228),</w:t>
      </w:r>
    </w:p>
    <w:p w14:paraId="2FC91435" w14:textId="77777777" w:rsidR="00E03857" w:rsidRPr="00C364A5" w:rsidRDefault="00E03857" w:rsidP="00071E27">
      <w:pPr>
        <w:numPr>
          <w:ilvl w:val="0"/>
          <w:numId w:val="82"/>
        </w:numPr>
        <w:ind w:left="1418" w:hanging="425"/>
        <w:jc w:val="both"/>
        <w:rPr>
          <w:sz w:val="22"/>
          <w:szCs w:val="22"/>
        </w:rPr>
      </w:pPr>
      <w:r w:rsidRPr="00C364A5">
        <w:rPr>
          <w:sz w:val="22"/>
          <w:szCs w:val="22"/>
        </w:rPr>
        <w:t xml:space="preserve">Ustawa z dnia 13 kwietnia 2016r. </w:t>
      </w:r>
      <w:r w:rsidRPr="00C364A5">
        <w:rPr>
          <w:i/>
          <w:sz w:val="22"/>
          <w:szCs w:val="22"/>
        </w:rPr>
        <w:t>o systemach oceny zgodności i nadzoru rynku</w:t>
      </w:r>
      <w:r w:rsidRPr="00C364A5">
        <w:rPr>
          <w:sz w:val="22"/>
          <w:szCs w:val="22"/>
        </w:rPr>
        <w:t xml:space="preserve"> (Dz. U. poz. 542 i 1228),</w:t>
      </w:r>
    </w:p>
    <w:p w14:paraId="5018EFB3" w14:textId="77777777" w:rsidR="00E03857" w:rsidRPr="000615EA" w:rsidRDefault="00E03857" w:rsidP="00071E27">
      <w:pPr>
        <w:numPr>
          <w:ilvl w:val="0"/>
          <w:numId w:val="82"/>
        </w:numPr>
        <w:ind w:left="1418" w:hanging="425"/>
        <w:jc w:val="both"/>
        <w:rPr>
          <w:sz w:val="22"/>
          <w:szCs w:val="22"/>
        </w:rPr>
      </w:pPr>
      <w:r w:rsidRPr="000615EA">
        <w:rPr>
          <w:sz w:val="22"/>
          <w:szCs w:val="22"/>
        </w:rPr>
        <w:t xml:space="preserve">Ustawa z dnia 12 grudnia 2003 roku </w:t>
      </w:r>
      <w:r w:rsidRPr="000615EA">
        <w:rPr>
          <w:i/>
          <w:sz w:val="22"/>
          <w:szCs w:val="22"/>
        </w:rPr>
        <w:t>o ogólnym bezpieczeństwie produktów</w:t>
      </w:r>
      <w:r w:rsidRPr="000615EA">
        <w:rPr>
          <w:sz w:val="22"/>
          <w:szCs w:val="22"/>
        </w:rPr>
        <w:t xml:space="preserve"> (Dz. U. z 2015r., poz. 322 oraz z 2016r. poz. 542 i 1228),</w:t>
      </w:r>
    </w:p>
    <w:p w14:paraId="67B07393" w14:textId="77777777" w:rsidR="00E03857" w:rsidRPr="000615EA" w:rsidRDefault="00E03857" w:rsidP="00071E27">
      <w:pPr>
        <w:numPr>
          <w:ilvl w:val="0"/>
          <w:numId w:val="82"/>
        </w:numPr>
        <w:ind w:left="1418" w:hanging="425"/>
        <w:jc w:val="both"/>
        <w:rPr>
          <w:sz w:val="22"/>
          <w:szCs w:val="22"/>
        </w:rPr>
      </w:pPr>
      <w:r w:rsidRPr="000615EA">
        <w:rPr>
          <w:sz w:val="22"/>
          <w:szCs w:val="22"/>
        </w:rPr>
        <w:t xml:space="preserve">Rozporządzenie Ministra Gospodarki z dnia 30 października 2002r. </w:t>
      </w:r>
      <w:r w:rsidRPr="000615EA">
        <w:rPr>
          <w:i/>
          <w:sz w:val="22"/>
          <w:szCs w:val="22"/>
        </w:rPr>
        <w:t>w sprawie minimalnych wymagań dotyczących bezpieczeństwa i higieny pracy w zakresie użytkowania maszyn przez pracowników podczas pracy</w:t>
      </w:r>
      <w:r w:rsidRPr="000615EA">
        <w:rPr>
          <w:sz w:val="22"/>
          <w:szCs w:val="22"/>
        </w:rPr>
        <w:t xml:space="preserve"> (Dz. U. z 2002r, Nr 191, poz. 1596 oraz z 2003r. Nr 178, poz. 1745).</w:t>
      </w:r>
    </w:p>
    <w:p w14:paraId="774ECE87" w14:textId="77777777" w:rsidR="00E03857" w:rsidRPr="000615EA" w:rsidRDefault="00E03857" w:rsidP="00071E27">
      <w:pPr>
        <w:numPr>
          <w:ilvl w:val="0"/>
          <w:numId w:val="82"/>
        </w:numPr>
        <w:ind w:left="1418" w:hanging="425"/>
        <w:jc w:val="both"/>
        <w:rPr>
          <w:sz w:val="22"/>
          <w:szCs w:val="22"/>
        </w:rPr>
      </w:pPr>
      <w:r w:rsidRPr="000615EA">
        <w:rPr>
          <w:sz w:val="22"/>
          <w:szCs w:val="22"/>
        </w:rPr>
        <w:t xml:space="preserve">Rozporządzenie Ministra Rozwoju z dnia 6 czerwca 2016r </w:t>
      </w:r>
      <w:r w:rsidRPr="001860A6">
        <w:rPr>
          <w:i/>
          <w:iCs/>
          <w:sz w:val="22"/>
          <w:szCs w:val="22"/>
        </w:rPr>
        <w:t>w sprawie wymagań dla urządzeń i systemów ochronnych przeznaczonych do użytku w atmosferze potencjalnie wybuchowej</w:t>
      </w:r>
      <w:r w:rsidRPr="000615EA">
        <w:rPr>
          <w:sz w:val="22"/>
          <w:szCs w:val="22"/>
        </w:rPr>
        <w:t xml:space="preserve"> (Dz. U. poz. 817),</w:t>
      </w:r>
    </w:p>
    <w:p w14:paraId="2556021D" w14:textId="77777777" w:rsidR="00E03857" w:rsidRPr="000615EA" w:rsidRDefault="00E03857" w:rsidP="00071E27">
      <w:pPr>
        <w:numPr>
          <w:ilvl w:val="0"/>
          <w:numId w:val="82"/>
        </w:numPr>
        <w:ind w:left="1418" w:hanging="425"/>
        <w:jc w:val="both"/>
        <w:rPr>
          <w:sz w:val="22"/>
          <w:szCs w:val="22"/>
        </w:rPr>
      </w:pPr>
      <w:r w:rsidRPr="000615EA">
        <w:rPr>
          <w:sz w:val="22"/>
          <w:szCs w:val="22"/>
        </w:rPr>
        <w:t xml:space="preserve">Rozporządzenie Ministra Gospodarki z dnia 21 października 2008r. </w:t>
      </w:r>
      <w:r w:rsidRPr="000615EA">
        <w:rPr>
          <w:i/>
          <w:sz w:val="22"/>
          <w:szCs w:val="22"/>
        </w:rPr>
        <w:t>w sprawie zasadniczych wymagań dla maszyn</w:t>
      </w:r>
      <w:r w:rsidRPr="000615EA">
        <w:rPr>
          <w:sz w:val="22"/>
          <w:szCs w:val="22"/>
        </w:rPr>
        <w:t xml:space="preserve"> (Dz. U. Nr 199, poz. 1228 oraz z 2011r. Nr 124 poz. 701),</w:t>
      </w:r>
    </w:p>
    <w:p w14:paraId="6F9BC9C1" w14:textId="77777777" w:rsidR="00E03857" w:rsidRPr="000615EA" w:rsidRDefault="00E03857" w:rsidP="00071E27">
      <w:pPr>
        <w:numPr>
          <w:ilvl w:val="0"/>
          <w:numId w:val="82"/>
        </w:numPr>
        <w:ind w:left="1418" w:hanging="425"/>
        <w:jc w:val="both"/>
        <w:rPr>
          <w:sz w:val="22"/>
          <w:szCs w:val="22"/>
        </w:rPr>
      </w:pPr>
      <w:r w:rsidRPr="000615EA">
        <w:rPr>
          <w:sz w:val="22"/>
          <w:szCs w:val="22"/>
        </w:rPr>
        <w:t>Ustawa z dnia 23 kwietnia 1964r - Kodeks cywilny (Dz. U. z 2016 r. poz. 380, z </w:t>
      </w:r>
      <w:proofErr w:type="spellStart"/>
      <w:r w:rsidRPr="000615EA">
        <w:rPr>
          <w:sz w:val="22"/>
          <w:szCs w:val="22"/>
        </w:rPr>
        <w:t>późn</w:t>
      </w:r>
      <w:proofErr w:type="spellEnd"/>
      <w:r w:rsidRPr="000615EA">
        <w:rPr>
          <w:sz w:val="22"/>
          <w:szCs w:val="22"/>
        </w:rPr>
        <w:t>. zm. a w szczególności Dział II Użytkowanie.</w:t>
      </w:r>
    </w:p>
    <w:p w14:paraId="4697EC4C" w14:textId="77777777" w:rsidR="00E03857" w:rsidRPr="00C364A5" w:rsidRDefault="00E03857" w:rsidP="00E03857">
      <w:pPr>
        <w:autoSpaceDE w:val="0"/>
        <w:autoSpaceDN w:val="0"/>
        <w:adjustRightInd w:val="0"/>
        <w:spacing w:before="120"/>
        <w:ind w:left="709"/>
        <w:jc w:val="both"/>
        <w:rPr>
          <w:i/>
          <w:iCs/>
          <w:sz w:val="22"/>
          <w:szCs w:val="22"/>
        </w:rPr>
      </w:pPr>
      <w:r w:rsidRPr="00C364A5">
        <w:rPr>
          <w:i/>
          <w:iCs/>
          <w:sz w:val="22"/>
          <w:szCs w:val="22"/>
        </w:rPr>
        <w:t>W przypadku wejścia w życie nowych aktów prawnych, związanych z realizacją niniejszego postępowania przedmiot zamówienia musi spełnić wymagania prawne obowiązujące w dniu realizacji</w:t>
      </w:r>
    </w:p>
    <w:p w14:paraId="5CEBE72A" w14:textId="61101CAF" w:rsidR="00E03857" w:rsidRDefault="00E03857" w:rsidP="00B75740">
      <w:pPr>
        <w:autoSpaceDE w:val="0"/>
        <w:autoSpaceDN w:val="0"/>
        <w:adjustRightInd w:val="0"/>
        <w:ind w:left="720"/>
        <w:jc w:val="both"/>
        <w:rPr>
          <w:i/>
          <w:iCs/>
          <w:sz w:val="22"/>
          <w:szCs w:val="22"/>
        </w:rPr>
      </w:pPr>
    </w:p>
    <w:p w14:paraId="42294B07" w14:textId="45302322" w:rsidR="00E03857" w:rsidRDefault="00E03857" w:rsidP="00B75740">
      <w:pPr>
        <w:autoSpaceDE w:val="0"/>
        <w:autoSpaceDN w:val="0"/>
        <w:adjustRightInd w:val="0"/>
        <w:ind w:left="720"/>
        <w:jc w:val="both"/>
        <w:rPr>
          <w:i/>
          <w:iCs/>
          <w:sz w:val="22"/>
          <w:szCs w:val="22"/>
        </w:rPr>
      </w:pPr>
    </w:p>
    <w:p w14:paraId="5F3BE412" w14:textId="02A35082" w:rsidR="00B75740" w:rsidRDefault="00B75740" w:rsidP="00EC3BB2">
      <w:pPr>
        <w:autoSpaceDE w:val="0"/>
        <w:autoSpaceDN w:val="0"/>
        <w:adjustRightInd w:val="0"/>
        <w:spacing w:line="276" w:lineRule="auto"/>
        <w:jc w:val="both"/>
        <w:rPr>
          <w:b/>
          <w:bCs/>
          <w:sz w:val="24"/>
          <w:szCs w:val="24"/>
        </w:rPr>
      </w:pPr>
      <w:r w:rsidRPr="001D5726">
        <w:rPr>
          <w:b/>
          <w:i/>
          <w:iCs/>
          <w:sz w:val="22"/>
          <w:szCs w:val="22"/>
        </w:rPr>
        <w:t>.</w:t>
      </w:r>
      <w:r>
        <w:rPr>
          <w:b/>
          <w:bCs/>
          <w:sz w:val="24"/>
          <w:szCs w:val="24"/>
        </w:rPr>
        <w:br w:type="page"/>
      </w:r>
    </w:p>
    <w:p w14:paraId="228B5336" w14:textId="30B3CFF8" w:rsidR="00C231DF" w:rsidRPr="00707CAF" w:rsidRDefault="00C231DF"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56" w:name="_Toc107658540"/>
      <w:r w:rsidRPr="00707CAF">
        <w:rPr>
          <w:rFonts w:ascii="Times New Roman" w:hAnsi="Times New Roman" w:cs="Times New Roman"/>
          <w:color w:val="auto"/>
          <w:sz w:val="24"/>
          <w:szCs w:val="24"/>
        </w:rPr>
        <w:lastRenderedPageBreak/>
        <w:t xml:space="preserve">Załącznik nr </w:t>
      </w:r>
      <w:r>
        <w:rPr>
          <w:rFonts w:ascii="Times New Roman" w:hAnsi="Times New Roman" w:cs="Times New Roman"/>
          <w:color w:val="auto"/>
          <w:sz w:val="24"/>
          <w:szCs w:val="24"/>
        </w:rPr>
        <w:t>1.</w:t>
      </w:r>
      <w:r w:rsidR="00B75740">
        <w:rPr>
          <w:rFonts w:ascii="Times New Roman" w:hAnsi="Times New Roman" w:cs="Times New Roman"/>
          <w:color w:val="auto"/>
          <w:sz w:val="24"/>
          <w:szCs w:val="24"/>
        </w:rPr>
        <w:t>4</w:t>
      </w:r>
      <w:r>
        <w:rPr>
          <w:rFonts w:ascii="Times New Roman" w:hAnsi="Times New Roman" w:cs="Times New Roman"/>
          <w:color w:val="auto"/>
          <w:sz w:val="24"/>
          <w:szCs w:val="24"/>
        </w:rPr>
        <w:t xml:space="preserve"> </w:t>
      </w:r>
      <w:r w:rsidRPr="00707CAF">
        <w:rPr>
          <w:rFonts w:ascii="Times New Roman" w:hAnsi="Times New Roman" w:cs="Times New Roman"/>
          <w:color w:val="auto"/>
          <w:sz w:val="24"/>
          <w:szCs w:val="24"/>
        </w:rPr>
        <w:t>do SWZ</w:t>
      </w:r>
      <w:r>
        <w:rPr>
          <w:rFonts w:ascii="Times New Roman" w:hAnsi="Times New Roman" w:cs="Times New Roman"/>
          <w:color w:val="auto"/>
          <w:sz w:val="24"/>
          <w:szCs w:val="24"/>
        </w:rPr>
        <w:t xml:space="preserve"> „Znakowanie”</w:t>
      </w:r>
      <w:bookmarkEnd w:id="56"/>
    </w:p>
    <w:p w14:paraId="318B7093" w14:textId="77777777" w:rsidR="00C231DF" w:rsidRDefault="00C231DF" w:rsidP="00C231DF">
      <w:pPr>
        <w:ind w:left="360"/>
        <w:jc w:val="center"/>
        <w:rPr>
          <w:b/>
          <w:sz w:val="24"/>
          <w:szCs w:val="24"/>
        </w:rPr>
      </w:pPr>
    </w:p>
    <w:p w14:paraId="370816C6" w14:textId="59176932" w:rsidR="00C231DF" w:rsidRDefault="00C231DF" w:rsidP="00C231DF">
      <w:pPr>
        <w:ind w:left="360"/>
        <w:jc w:val="center"/>
        <w:rPr>
          <w:b/>
          <w:sz w:val="24"/>
          <w:szCs w:val="24"/>
        </w:rPr>
      </w:pPr>
      <w:r w:rsidRPr="006C614F">
        <w:rPr>
          <w:b/>
          <w:sz w:val="24"/>
          <w:szCs w:val="24"/>
        </w:rPr>
        <w:t>Wymagania prawno-techniczne dotyczące przedmiotu zamówienia w elementy (transpondery pasywne) dla elektronicznej identyfikacji.</w:t>
      </w:r>
    </w:p>
    <w:p w14:paraId="722B7D60" w14:textId="77777777" w:rsidR="00E03857" w:rsidRDefault="00E03857" w:rsidP="00C231DF">
      <w:pPr>
        <w:ind w:left="360"/>
        <w:jc w:val="center"/>
        <w:rPr>
          <w:b/>
          <w:sz w:val="24"/>
          <w:szCs w:val="24"/>
        </w:rPr>
      </w:pPr>
    </w:p>
    <w:p w14:paraId="7C69A3A6" w14:textId="3DC40671" w:rsidR="00BB51E6" w:rsidRPr="00387881" w:rsidRDefault="00BB51E6" w:rsidP="00C54CFF">
      <w:pPr>
        <w:jc w:val="both"/>
        <w:rPr>
          <w:color w:val="000000"/>
          <w:sz w:val="22"/>
          <w:szCs w:val="22"/>
        </w:rPr>
      </w:pPr>
      <w:r w:rsidRPr="00387881">
        <w:rPr>
          <w:color w:val="000000"/>
          <w:sz w:val="22"/>
          <w:szCs w:val="22"/>
        </w:rPr>
        <w:t>Znakowanie dotyczy maszyn/urządzeń/podzespołów, które zostały przekazane do remontu bez transpondera pasywnego lub t</w:t>
      </w:r>
      <w:r w:rsidR="00C54CFF" w:rsidRPr="00387881">
        <w:rPr>
          <w:color w:val="000000"/>
          <w:sz w:val="22"/>
          <w:szCs w:val="22"/>
        </w:rPr>
        <w:t>ra</w:t>
      </w:r>
      <w:r w:rsidRPr="00387881">
        <w:rPr>
          <w:color w:val="000000"/>
          <w:sz w:val="22"/>
          <w:szCs w:val="22"/>
        </w:rPr>
        <w:t xml:space="preserve">nsponder pasywny jest uszkodzony/niesprawny bądź został uszkodzony w związku z koniecznością wykonania czynności niezbędnych dla przeprowadzenia remontu. </w:t>
      </w:r>
    </w:p>
    <w:p w14:paraId="4C5C3EA3" w14:textId="77777777" w:rsidR="001C6876" w:rsidRPr="00387881" w:rsidRDefault="001C6876" w:rsidP="00071E27">
      <w:pPr>
        <w:pStyle w:val="Akapitzlist"/>
        <w:numPr>
          <w:ilvl w:val="3"/>
          <w:numId w:val="69"/>
        </w:numPr>
        <w:ind w:left="284" w:hanging="284"/>
        <w:jc w:val="both"/>
        <w:rPr>
          <w:sz w:val="22"/>
          <w:szCs w:val="22"/>
        </w:rPr>
      </w:pPr>
      <w:r w:rsidRPr="00387881">
        <w:rPr>
          <w:sz w:val="22"/>
          <w:szCs w:val="22"/>
        </w:rPr>
        <w:t>Podzespoły przedmiotu zamówienia, tzn. wymienniki ciepła, urządzenia zabezpieczające przed osadzaniem się kamienia kotłowego itp., a dodatkowo oznakowane transponderami pasywnymi w obudowie, pracującymi w paśmie o częstotliwości 13,56 MHz.</w:t>
      </w:r>
    </w:p>
    <w:p w14:paraId="09DBDC31" w14:textId="77777777" w:rsidR="001C6876" w:rsidRPr="00387881" w:rsidRDefault="001C6876" w:rsidP="00071E27">
      <w:pPr>
        <w:pStyle w:val="Akapitzlist"/>
        <w:numPr>
          <w:ilvl w:val="3"/>
          <w:numId w:val="69"/>
        </w:numPr>
        <w:ind w:left="284" w:hanging="284"/>
        <w:jc w:val="both"/>
        <w:rPr>
          <w:sz w:val="22"/>
          <w:szCs w:val="22"/>
        </w:rPr>
      </w:pPr>
      <w:r w:rsidRPr="00387881">
        <w:rPr>
          <w:sz w:val="22"/>
          <w:szCs w:val="22"/>
        </w:rPr>
        <w:t>Zamawiający wymaga, aby transpondery były fabrycznie nowe, wolne od wad technicznych</w:t>
      </w:r>
      <w:r w:rsidRPr="00387881">
        <w:rPr>
          <w:sz w:val="22"/>
          <w:szCs w:val="22"/>
        </w:rPr>
        <w:br/>
        <w:t xml:space="preserve"> i prawnych, dopuszczone do obrotu, dobrej jakości.</w:t>
      </w:r>
    </w:p>
    <w:p w14:paraId="529B09A2" w14:textId="77777777" w:rsidR="001C6876" w:rsidRPr="00387881" w:rsidRDefault="001C6876" w:rsidP="00071E27">
      <w:pPr>
        <w:pStyle w:val="Akapitzlist"/>
        <w:numPr>
          <w:ilvl w:val="3"/>
          <w:numId w:val="69"/>
        </w:numPr>
        <w:ind w:left="284" w:hanging="284"/>
        <w:jc w:val="both"/>
        <w:rPr>
          <w:sz w:val="22"/>
          <w:szCs w:val="22"/>
        </w:rPr>
      </w:pPr>
      <w:r w:rsidRPr="00387881">
        <w:rPr>
          <w:sz w:val="22"/>
          <w:szCs w:val="22"/>
        </w:rPr>
        <w:t>Zamawiający nie dopuszcza znakowania transponderami poddanych procesowi odnowienia (ang. </w:t>
      </w:r>
      <w:proofErr w:type="spellStart"/>
      <w:r w:rsidRPr="00387881">
        <w:rPr>
          <w:sz w:val="22"/>
          <w:szCs w:val="22"/>
        </w:rPr>
        <w:t>refurbished</w:t>
      </w:r>
      <w:proofErr w:type="spellEnd"/>
      <w:r w:rsidRPr="00387881">
        <w:rPr>
          <w:sz w:val="22"/>
          <w:szCs w:val="22"/>
        </w:rPr>
        <w:t>).</w:t>
      </w:r>
    </w:p>
    <w:p w14:paraId="20CD70C8" w14:textId="77777777" w:rsidR="001C6876" w:rsidRPr="00387881" w:rsidRDefault="001C6876" w:rsidP="00071E27">
      <w:pPr>
        <w:pStyle w:val="Akapitzlist"/>
        <w:numPr>
          <w:ilvl w:val="3"/>
          <w:numId w:val="69"/>
        </w:numPr>
        <w:ind w:left="284" w:hanging="284"/>
        <w:jc w:val="both"/>
        <w:rPr>
          <w:sz w:val="22"/>
          <w:szCs w:val="22"/>
        </w:rPr>
      </w:pPr>
      <w:r w:rsidRPr="00387881">
        <w:rPr>
          <w:sz w:val="22"/>
          <w:szCs w:val="22"/>
        </w:rPr>
        <w:t>Zamawiający dopuszcza możliwość oznaczenia przedmiotu dostawy transponderami równoważnymi w postaci zamienników o parametrach nie gorszych od określonych.</w:t>
      </w:r>
    </w:p>
    <w:p w14:paraId="046C75D6" w14:textId="77777777" w:rsidR="001C6876" w:rsidRPr="00387881" w:rsidRDefault="001C6876" w:rsidP="001C6876">
      <w:pPr>
        <w:ind w:left="284"/>
        <w:jc w:val="both"/>
        <w:rPr>
          <w:rFonts w:eastAsia="Calibri"/>
          <w:sz w:val="22"/>
          <w:szCs w:val="22"/>
        </w:rPr>
      </w:pPr>
      <w:r w:rsidRPr="00387881">
        <w:rPr>
          <w:rFonts w:eastAsia="Calibri"/>
          <w:sz w:val="22"/>
          <w:szCs w:val="22"/>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4FF149AA" w14:textId="77777777" w:rsidR="001C6876" w:rsidRPr="00387881" w:rsidRDefault="001C6876" w:rsidP="00071E27">
      <w:pPr>
        <w:pStyle w:val="Akapitzlist"/>
        <w:numPr>
          <w:ilvl w:val="3"/>
          <w:numId w:val="69"/>
        </w:numPr>
        <w:ind w:left="284" w:hanging="284"/>
        <w:jc w:val="both"/>
        <w:rPr>
          <w:sz w:val="22"/>
          <w:szCs w:val="22"/>
        </w:rPr>
      </w:pPr>
      <w:r w:rsidRPr="00387881">
        <w:rPr>
          <w:sz w:val="22"/>
          <w:szCs w:val="22"/>
        </w:rPr>
        <w:t>Zamawiający uzgodni po podpisaniu umowy z Wykonawcą miejsca w których należy przymocować transpondery na podzespołach składających się na przedmiot dostawy.</w:t>
      </w:r>
    </w:p>
    <w:p w14:paraId="76A3DE10" w14:textId="77777777" w:rsidR="001C6876" w:rsidRPr="00387881" w:rsidRDefault="001C6876" w:rsidP="00071E27">
      <w:pPr>
        <w:pStyle w:val="Akapitzlist"/>
        <w:numPr>
          <w:ilvl w:val="3"/>
          <w:numId w:val="69"/>
        </w:numPr>
        <w:ind w:left="284" w:hanging="284"/>
        <w:jc w:val="both"/>
        <w:rPr>
          <w:sz w:val="22"/>
          <w:szCs w:val="22"/>
        </w:rPr>
      </w:pPr>
      <w:r w:rsidRPr="00387881">
        <w:rPr>
          <w:sz w:val="22"/>
          <w:szCs w:val="22"/>
        </w:rPr>
        <w:t xml:space="preserve">Wymagania techniczne elementów znakujących - transponderów pasywnych w obudowie </w:t>
      </w:r>
      <w:r w:rsidRPr="00387881">
        <w:rPr>
          <w:sz w:val="22"/>
          <w:szCs w:val="22"/>
        </w:rPr>
        <w:br/>
        <w:t>do montażu w warunkach dołowych:</w:t>
      </w:r>
    </w:p>
    <w:p w14:paraId="078B0DD1" w14:textId="77777777" w:rsidR="001C6876" w:rsidRPr="00387881" w:rsidRDefault="001C6876" w:rsidP="00071E27">
      <w:pPr>
        <w:pStyle w:val="Akapitzlist"/>
        <w:numPr>
          <w:ilvl w:val="0"/>
          <w:numId w:val="70"/>
        </w:numPr>
        <w:jc w:val="both"/>
        <w:rPr>
          <w:sz w:val="22"/>
          <w:szCs w:val="22"/>
        </w:rPr>
      </w:pPr>
      <w:r w:rsidRPr="00387881">
        <w:rPr>
          <w:sz w:val="22"/>
          <w:szCs w:val="22"/>
        </w:rPr>
        <w:t>budowa przeciwwybuchowa,</w:t>
      </w:r>
    </w:p>
    <w:p w14:paraId="7C9DC418" w14:textId="77777777" w:rsidR="001C6876" w:rsidRPr="00387881" w:rsidRDefault="001C6876" w:rsidP="00071E27">
      <w:pPr>
        <w:pStyle w:val="Akapitzlist"/>
        <w:numPr>
          <w:ilvl w:val="0"/>
          <w:numId w:val="70"/>
        </w:numPr>
        <w:jc w:val="both"/>
        <w:rPr>
          <w:sz w:val="22"/>
          <w:szCs w:val="22"/>
        </w:rPr>
      </w:pPr>
      <w:r w:rsidRPr="00387881">
        <w:rPr>
          <w:sz w:val="22"/>
          <w:szCs w:val="22"/>
        </w:rPr>
        <w:t>grupa, kategoria I M1,</w:t>
      </w:r>
    </w:p>
    <w:p w14:paraId="4B78BD43" w14:textId="77777777" w:rsidR="001C6876" w:rsidRPr="00387881" w:rsidRDefault="001C6876" w:rsidP="00071E27">
      <w:pPr>
        <w:pStyle w:val="Akapitzlist"/>
        <w:numPr>
          <w:ilvl w:val="0"/>
          <w:numId w:val="70"/>
        </w:numPr>
        <w:jc w:val="both"/>
        <w:rPr>
          <w:sz w:val="22"/>
          <w:szCs w:val="22"/>
        </w:rPr>
      </w:pPr>
      <w:r w:rsidRPr="00387881">
        <w:rPr>
          <w:sz w:val="22"/>
          <w:szCs w:val="22"/>
        </w:rPr>
        <w:t xml:space="preserve">częstotliwość pracy 13,56 MHz, </w:t>
      </w:r>
    </w:p>
    <w:p w14:paraId="72018695" w14:textId="77777777" w:rsidR="001C6876" w:rsidRPr="00387881" w:rsidRDefault="001C6876" w:rsidP="00071E27">
      <w:pPr>
        <w:pStyle w:val="Akapitzlist"/>
        <w:numPr>
          <w:ilvl w:val="0"/>
          <w:numId w:val="70"/>
        </w:numPr>
        <w:jc w:val="both"/>
        <w:rPr>
          <w:sz w:val="22"/>
          <w:szCs w:val="22"/>
        </w:rPr>
      </w:pPr>
      <w:r w:rsidRPr="00387881">
        <w:rPr>
          <w:sz w:val="22"/>
          <w:szCs w:val="22"/>
        </w:rPr>
        <w:t>numer identyfikacyjny powinien być zapisany w ogólnie przyjętym standardzie (</w:t>
      </w:r>
      <w:proofErr w:type="spellStart"/>
      <w:r w:rsidRPr="00387881">
        <w:rPr>
          <w:sz w:val="22"/>
          <w:szCs w:val="22"/>
        </w:rPr>
        <w:t>Mifare</w:t>
      </w:r>
      <w:proofErr w:type="spellEnd"/>
      <w:r w:rsidRPr="00387881">
        <w:rPr>
          <w:sz w:val="22"/>
          <w:szCs w:val="22"/>
        </w:rPr>
        <w:t xml:space="preserve">, ISO 14443 </w:t>
      </w:r>
      <w:proofErr w:type="spellStart"/>
      <w:r w:rsidRPr="00387881">
        <w:rPr>
          <w:sz w:val="22"/>
          <w:szCs w:val="22"/>
        </w:rPr>
        <w:t>type</w:t>
      </w:r>
      <w:proofErr w:type="spellEnd"/>
      <w:r w:rsidRPr="00387881">
        <w:rPr>
          <w:sz w:val="22"/>
          <w:szCs w:val="22"/>
        </w:rPr>
        <w:t xml:space="preserve"> A/B, ISO 15693, I-CODE) tj. odczytywanym przez terminal mobilny dostosowany do wymaganej częstotliwości,</w:t>
      </w:r>
    </w:p>
    <w:p w14:paraId="3F94FAC4" w14:textId="77777777" w:rsidR="001C6876" w:rsidRPr="00387881" w:rsidRDefault="001C6876" w:rsidP="00071E27">
      <w:pPr>
        <w:pStyle w:val="Akapitzlist"/>
        <w:numPr>
          <w:ilvl w:val="0"/>
          <w:numId w:val="70"/>
        </w:numPr>
        <w:jc w:val="both"/>
        <w:rPr>
          <w:sz w:val="22"/>
          <w:szCs w:val="22"/>
        </w:rPr>
      </w:pPr>
      <w:r w:rsidRPr="00387881">
        <w:rPr>
          <w:sz w:val="22"/>
          <w:szCs w:val="22"/>
        </w:rPr>
        <w:t>temperatura robocza pracy od -10°C do +40 °C,</w:t>
      </w:r>
    </w:p>
    <w:p w14:paraId="5164F5C3" w14:textId="77777777" w:rsidR="001C6876" w:rsidRPr="00387881" w:rsidRDefault="001C6876" w:rsidP="00071E27">
      <w:pPr>
        <w:pStyle w:val="Akapitzlist"/>
        <w:numPr>
          <w:ilvl w:val="0"/>
          <w:numId w:val="70"/>
        </w:numPr>
        <w:jc w:val="both"/>
        <w:rPr>
          <w:sz w:val="22"/>
          <w:szCs w:val="22"/>
        </w:rPr>
      </w:pPr>
      <w:r w:rsidRPr="00387881">
        <w:rPr>
          <w:sz w:val="22"/>
          <w:szCs w:val="22"/>
        </w:rPr>
        <w:t>zawarte w trwałej obudowie (np. zalewie z tworzywa) umożliwiającej bezpośredni montaż na środkach trwałych przy pomocy kleju,</w:t>
      </w:r>
    </w:p>
    <w:p w14:paraId="29351B66" w14:textId="27554282" w:rsidR="001C6876" w:rsidRPr="00387881" w:rsidRDefault="001C6876" w:rsidP="00071E27">
      <w:pPr>
        <w:pStyle w:val="Akapitzlist"/>
        <w:numPr>
          <w:ilvl w:val="0"/>
          <w:numId w:val="70"/>
        </w:numPr>
        <w:jc w:val="both"/>
        <w:rPr>
          <w:sz w:val="22"/>
          <w:szCs w:val="22"/>
        </w:rPr>
      </w:pPr>
      <w:r w:rsidRPr="00387881">
        <w:rPr>
          <w:sz w:val="22"/>
          <w:szCs w:val="22"/>
        </w:rPr>
        <w:t>wymiary umożliwiające trwały montaż poprzez klejenie na podzespołach przedmiotu dostawy, zgodnie z rysunkami stanowiącymi wzory.</w:t>
      </w:r>
    </w:p>
    <w:p w14:paraId="311F7CFF" w14:textId="77777777" w:rsidR="00387881" w:rsidRDefault="00387881" w:rsidP="00387881">
      <w:pPr>
        <w:contextualSpacing/>
        <w:jc w:val="both"/>
        <w:rPr>
          <w:sz w:val="22"/>
          <w:szCs w:val="22"/>
        </w:rPr>
      </w:pPr>
    </w:p>
    <w:p w14:paraId="5BA4ABC4" w14:textId="2FB0EA76" w:rsidR="00387881" w:rsidRPr="00387881" w:rsidRDefault="00387881" w:rsidP="00387881">
      <w:pPr>
        <w:contextualSpacing/>
        <w:jc w:val="both"/>
        <w:rPr>
          <w:sz w:val="22"/>
          <w:szCs w:val="22"/>
        </w:rPr>
      </w:pPr>
      <w:r w:rsidRPr="00387881">
        <w:rPr>
          <w:sz w:val="22"/>
          <w:szCs w:val="22"/>
        </w:rPr>
        <w:t xml:space="preserve">Transpondery pasywne pracujące w paśmie częstotliwości 13,56 MHz w obudowach przeznaczonych do montażu na środkach trwałych w warunkach dołowych w wersjach mocowanych za pomocą techniki: </w:t>
      </w:r>
    </w:p>
    <w:p w14:paraId="5E0D59FF" w14:textId="77777777" w:rsidR="00387881" w:rsidRPr="00387881" w:rsidRDefault="00387881" w:rsidP="00387881">
      <w:pPr>
        <w:contextualSpacing/>
        <w:jc w:val="both"/>
        <w:rPr>
          <w:sz w:val="22"/>
          <w:szCs w:val="22"/>
        </w:rPr>
      </w:pPr>
      <w:r w:rsidRPr="00387881">
        <w:rPr>
          <w:sz w:val="22"/>
          <w:szCs w:val="22"/>
        </w:rPr>
        <w:t></w:t>
      </w:r>
      <w:r w:rsidRPr="00387881">
        <w:rPr>
          <w:sz w:val="22"/>
          <w:szCs w:val="22"/>
        </w:rPr>
        <w:tab/>
        <w:t>TRID-02/A- klejony</w:t>
      </w:r>
    </w:p>
    <w:p w14:paraId="41427523" w14:textId="77777777" w:rsidR="00387881" w:rsidRPr="00387881" w:rsidRDefault="00387881" w:rsidP="00387881">
      <w:pPr>
        <w:contextualSpacing/>
        <w:jc w:val="both"/>
        <w:rPr>
          <w:sz w:val="22"/>
          <w:szCs w:val="22"/>
        </w:rPr>
      </w:pPr>
      <w:r w:rsidRPr="00387881">
        <w:rPr>
          <w:sz w:val="22"/>
          <w:szCs w:val="22"/>
        </w:rPr>
        <w:t></w:t>
      </w:r>
      <w:r w:rsidRPr="00387881">
        <w:rPr>
          <w:sz w:val="22"/>
          <w:szCs w:val="22"/>
        </w:rPr>
        <w:tab/>
        <w:t>TRID-02/B - klejony</w:t>
      </w:r>
    </w:p>
    <w:p w14:paraId="2D948FF7" w14:textId="77777777" w:rsidR="00387881" w:rsidRPr="00387881" w:rsidRDefault="00387881" w:rsidP="00387881">
      <w:pPr>
        <w:contextualSpacing/>
        <w:jc w:val="both"/>
        <w:rPr>
          <w:sz w:val="22"/>
          <w:szCs w:val="22"/>
        </w:rPr>
      </w:pPr>
      <w:r w:rsidRPr="00387881">
        <w:rPr>
          <w:sz w:val="22"/>
          <w:szCs w:val="22"/>
        </w:rPr>
        <w:t></w:t>
      </w:r>
      <w:r w:rsidRPr="00387881">
        <w:rPr>
          <w:sz w:val="22"/>
          <w:szCs w:val="22"/>
        </w:rPr>
        <w:tab/>
        <w:t>TRID-02/C - klejony</w:t>
      </w:r>
    </w:p>
    <w:p w14:paraId="3763BED0" w14:textId="77777777" w:rsidR="00387881" w:rsidRPr="00387881" w:rsidRDefault="00387881" w:rsidP="00387881">
      <w:pPr>
        <w:contextualSpacing/>
        <w:jc w:val="both"/>
        <w:rPr>
          <w:sz w:val="22"/>
          <w:szCs w:val="22"/>
        </w:rPr>
      </w:pPr>
      <w:r w:rsidRPr="00387881">
        <w:rPr>
          <w:sz w:val="22"/>
          <w:szCs w:val="22"/>
        </w:rPr>
        <w:t></w:t>
      </w:r>
      <w:r w:rsidRPr="00387881">
        <w:rPr>
          <w:sz w:val="22"/>
          <w:szCs w:val="22"/>
        </w:rPr>
        <w:tab/>
        <w:t>TRID-02/D - klejony</w:t>
      </w:r>
    </w:p>
    <w:p w14:paraId="089C015D" w14:textId="77777777" w:rsidR="00387881" w:rsidRPr="00387881" w:rsidRDefault="00387881" w:rsidP="00387881">
      <w:pPr>
        <w:contextualSpacing/>
        <w:jc w:val="both"/>
        <w:rPr>
          <w:sz w:val="22"/>
          <w:szCs w:val="22"/>
        </w:rPr>
      </w:pPr>
      <w:r w:rsidRPr="00387881">
        <w:rPr>
          <w:sz w:val="22"/>
          <w:szCs w:val="22"/>
        </w:rPr>
        <w:t></w:t>
      </w:r>
      <w:r w:rsidRPr="00387881">
        <w:rPr>
          <w:sz w:val="22"/>
          <w:szCs w:val="22"/>
        </w:rPr>
        <w:tab/>
        <w:t>TRID-02/E - klejony</w:t>
      </w:r>
    </w:p>
    <w:p w14:paraId="63ED116B" w14:textId="77777777" w:rsidR="00387881" w:rsidRPr="00387881" w:rsidRDefault="00387881" w:rsidP="00387881">
      <w:pPr>
        <w:contextualSpacing/>
        <w:jc w:val="both"/>
        <w:rPr>
          <w:sz w:val="22"/>
          <w:szCs w:val="22"/>
        </w:rPr>
      </w:pPr>
      <w:r w:rsidRPr="00387881">
        <w:rPr>
          <w:sz w:val="22"/>
          <w:szCs w:val="22"/>
        </w:rPr>
        <w:t></w:t>
      </w:r>
      <w:r w:rsidRPr="00387881">
        <w:rPr>
          <w:sz w:val="22"/>
          <w:szCs w:val="22"/>
        </w:rPr>
        <w:tab/>
        <w:t>TRID-02/F - klejony</w:t>
      </w:r>
    </w:p>
    <w:p w14:paraId="18C21E66" w14:textId="77777777" w:rsidR="00387881" w:rsidRPr="00387881" w:rsidRDefault="00387881" w:rsidP="00387881">
      <w:pPr>
        <w:contextualSpacing/>
        <w:jc w:val="both"/>
        <w:rPr>
          <w:sz w:val="22"/>
          <w:szCs w:val="22"/>
        </w:rPr>
      </w:pPr>
      <w:r w:rsidRPr="00387881">
        <w:rPr>
          <w:sz w:val="22"/>
          <w:szCs w:val="22"/>
        </w:rPr>
        <w:t></w:t>
      </w:r>
      <w:r w:rsidRPr="00387881">
        <w:rPr>
          <w:sz w:val="22"/>
          <w:szCs w:val="22"/>
        </w:rPr>
        <w:tab/>
        <w:t>TRID-02/H - spawany</w:t>
      </w:r>
    </w:p>
    <w:p w14:paraId="6A14F170" w14:textId="77777777" w:rsidR="00387881" w:rsidRPr="00387881" w:rsidRDefault="00387881" w:rsidP="00387881">
      <w:pPr>
        <w:contextualSpacing/>
        <w:jc w:val="both"/>
        <w:rPr>
          <w:sz w:val="22"/>
          <w:szCs w:val="22"/>
        </w:rPr>
      </w:pPr>
      <w:r w:rsidRPr="00387881">
        <w:rPr>
          <w:sz w:val="22"/>
          <w:szCs w:val="22"/>
        </w:rPr>
        <w:t></w:t>
      </w:r>
      <w:r w:rsidRPr="00387881">
        <w:rPr>
          <w:sz w:val="22"/>
          <w:szCs w:val="22"/>
        </w:rPr>
        <w:tab/>
        <w:t>TRID-02/K - opaskowy</w:t>
      </w:r>
    </w:p>
    <w:p w14:paraId="407F5358" w14:textId="77777777" w:rsidR="00387881" w:rsidRPr="00387881" w:rsidRDefault="00387881" w:rsidP="00387881">
      <w:pPr>
        <w:contextualSpacing/>
        <w:jc w:val="both"/>
        <w:rPr>
          <w:sz w:val="22"/>
          <w:szCs w:val="22"/>
        </w:rPr>
      </w:pPr>
      <w:r w:rsidRPr="00387881">
        <w:rPr>
          <w:sz w:val="22"/>
          <w:szCs w:val="22"/>
        </w:rPr>
        <w:t></w:t>
      </w:r>
      <w:r w:rsidRPr="00387881">
        <w:rPr>
          <w:sz w:val="22"/>
          <w:szCs w:val="22"/>
        </w:rPr>
        <w:tab/>
        <w:t>TRID-02/L - opaskowy</w:t>
      </w:r>
    </w:p>
    <w:p w14:paraId="6FAD21E5" w14:textId="77777777" w:rsidR="00387881" w:rsidRPr="00387881" w:rsidRDefault="00387881" w:rsidP="00387881">
      <w:pPr>
        <w:contextualSpacing/>
        <w:jc w:val="both"/>
        <w:rPr>
          <w:sz w:val="22"/>
          <w:szCs w:val="22"/>
        </w:rPr>
      </w:pPr>
      <w:r w:rsidRPr="00387881">
        <w:rPr>
          <w:sz w:val="22"/>
          <w:szCs w:val="22"/>
        </w:rPr>
        <w:t></w:t>
      </w:r>
      <w:r w:rsidRPr="00387881">
        <w:rPr>
          <w:sz w:val="22"/>
          <w:szCs w:val="22"/>
        </w:rPr>
        <w:tab/>
        <w:t>TRID-02/L1 – opaskowy</w:t>
      </w:r>
    </w:p>
    <w:p w14:paraId="5FFA409B" w14:textId="77777777" w:rsidR="00387881" w:rsidRPr="00387881" w:rsidRDefault="00387881" w:rsidP="00387881">
      <w:pPr>
        <w:contextualSpacing/>
        <w:jc w:val="both"/>
        <w:rPr>
          <w:sz w:val="22"/>
          <w:szCs w:val="22"/>
        </w:rPr>
      </w:pPr>
      <w:r w:rsidRPr="00387881">
        <w:rPr>
          <w:sz w:val="22"/>
          <w:szCs w:val="22"/>
        </w:rPr>
        <w:t></w:t>
      </w:r>
      <w:r w:rsidRPr="00387881">
        <w:rPr>
          <w:sz w:val="22"/>
          <w:szCs w:val="22"/>
        </w:rPr>
        <w:tab/>
        <w:t>TRID-02/L2 – opaskowy</w:t>
      </w:r>
    </w:p>
    <w:p w14:paraId="35459E5B" w14:textId="1E8D623D" w:rsidR="00C231DF" w:rsidRPr="00B67420" w:rsidRDefault="00387881" w:rsidP="00387881">
      <w:pPr>
        <w:contextualSpacing/>
        <w:jc w:val="both"/>
        <w:rPr>
          <w:sz w:val="22"/>
          <w:szCs w:val="22"/>
          <w:lang w:val="en-US"/>
        </w:rPr>
      </w:pPr>
      <w:r w:rsidRPr="00387881">
        <w:rPr>
          <w:sz w:val="22"/>
          <w:szCs w:val="22"/>
        </w:rPr>
        <w:t></w:t>
      </w:r>
      <w:r w:rsidRPr="00B67420">
        <w:rPr>
          <w:sz w:val="22"/>
          <w:szCs w:val="22"/>
          <w:lang w:val="en-US"/>
        </w:rPr>
        <w:tab/>
        <w:t xml:space="preserve">TRID-02/M - </w:t>
      </w:r>
      <w:proofErr w:type="spellStart"/>
      <w:r w:rsidRPr="00B67420">
        <w:rPr>
          <w:sz w:val="22"/>
          <w:szCs w:val="22"/>
          <w:lang w:val="en-US"/>
        </w:rPr>
        <w:t>klejony</w:t>
      </w:r>
      <w:proofErr w:type="spellEnd"/>
    </w:p>
    <w:p w14:paraId="75C53816" w14:textId="77777777" w:rsidR="001C6876" w:rsidRPr="00B67420" w:rsidRDefault="001C6876" w:rsidP="001C6876">
      <w:pPr>
        <w:rPr>
          <w:rFonts w:ascii="Arial" w:hAnsi="Arial" w:cs="Arial"/>
          <w:b/>
          <w:bCs/>
          <w:lang w:val="en-US"/>
        </w:rPr>
      </w:pPr>
      <w:bookmarkStart w:id="57" w:name="_Toc107658541"/>
      <w:r w:rsidRPr="00B67420">
        <w:rPr>
          <w:b/>
          <w:lang w:val="en-US"/>
        </w:rPr>
        <w:br w:type="page"/>
      </w:r>
      <w:bookmarkStart w:id="58" w:name="_Hlk41388241"/>
      <w:proofErr w:type="spellStart"/>
      <w:r w:rsidRPr="00B67420">
        <w:rPr>
          <w:rFonts w:ascii="Arial" w:hAnsi="Arial" w:cs="Arial"/>
          <w:b/>
          <w:bCs/>
          <w:lang w:val="en-US"/>
        </w:rPr>
        <w:lastRenderedPageBreak/>
        <w:t>Wzór</w:t>
      </w:r>
      <w:proofErr w:type="spellEnd"/>
      <w:r w:rsidRPr="00B67420">
        <w:rPr>
          <w:rFonts w:ascii="Arial" w:hAnsi="Arial" w:cs="Arial"/>
          <w:b/>
          <w:bCs/>
          <w:lang w:val="en-US"/>
        </w:rPr>
        <w:t xml:space="preserve"> A</w:t>
      </w:r>
    </w:p>
    <w:p w14:paraId="2A058999" w14:textId="77777777" w:rsidR="001C6876" w:rsidRPr="00B67420" w:rsidRDefault="001C6876" w:rsidP="001C6876">
      <w:pPr>
        <w:rPr>
          <w:rFonts w:ascii="Arial" w:hAnsi="Arial" w:cs="Arial"/>
          <w:b/>
          <w:bCs/>
          <w:lang w:val="en-US"/>
        </w:rPr>
      </w:pPr>
      <w:r w:rsidRPr="00B67420">
        <w:rPr>
          <w:rFonts w:ascii="Arial" w:hAnsi="Arial" w:cs="Arial"/>
          <w:b/>
          <w:bCs/>
          <w:lang w:val="en-US"/>
        </w:rPr>
        <w:t>(TRID-02/A)</w:t>
      </w:r>
    </w:p>
    <w:p w14:paraId="317C71BF" w14:textId="77777777" w:rsidR="001C6876" w:rsidRPr="008C7AB7" w:rsidRDefault="001C6876" w:rsidP="001C6876">
      <w:pPr>
        <w:jc w:val="center"/>
        <w:rPr>
          <w:rFonts w:ascii="Arial" w:hAnsi="Arial" w:cs="Arial"/>
          <w:b/>
          <w:bCs/>
        </w:rPr>
      </w:pPr>
      <w:bookmarkStart w:id="59" w:name="_Hlk41388193"/>
      <w:r w:rsidRPr="008C7AB7">
        <w:rPr>
          <w:b/>
          <w:noProof/>
        </w:rPr>
        <w:drawing>
          <wp:inline distT="0" distB="0" distL="0" distR="0" wp14:anchorId="4530650A" wp14:editId="6CA0F7D0">
            <wp:extent cx="3418091" cy="4100945"/>
            <wp:effectExtent l="0" t="0" r="0" b="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17108" cy="4099766"/>
                    </a:xfrm>
                    <a:prstGeom prst="rect">
                      <a:avLst/>
                    </a:prstGeom>
                    <a:noFill/>
                    <a:ln>
                      <a:noFill/>
                    </a:ln>
                  </pic:spPr>
                </pic:pic>
              </a:graphicData>
            </a:graphic>
          </wp:inline>
        </w:drawing>
      </w:r>
      <w:bookmarkEnd w:id="59"/>
    </w:p>
    <w:bookmarkEnd w:id="58"/>
    <w:p w14:paraId="0E248AF3" w14:textId="77777777" w:rsidR="001C6876" w:rsidRPr="008C7AB7" w:rsidRDefault="001C6876" w:rsidP="001C6876">
      <w:pPr>
        <w:tabs>
          <w:tab w:val="left" w:pos="142"/>
          <w:tab w:val="left" w:pos="180"/>
        </w:tabs>
        <w:rPr>
          <w:b/>
          <w:sz w:val="22"/>
          <w:szCs w:val="22"/>
        </w:rPr>
      </w:pPr>
    </w:p>
    <w:p w14:paraId="2AF34899" w14:textId="77777777" w:rsidR="001C6876" w:rsidRPr="008C7AB7" w:rsidRDefault="001C6876" w:rsidP="001C6876">
      <w:pPr>
        <w:rPr>
          <w:rFonts w:ascii="Arial" w:hAnsi="Arial" w:cs="Arial"/>
          <w:b/>
          <w:bCs/>
        </w:rPr>
      </w:pPr>
      <w:r w:rsidRPr="008C7AB7">
        <w:rPr>
          <w:rFonts w:ascii="Arial" w:hAnsi="Arial" w:cs="Arial"/>
          <w:b/>
          <w:bCs/>
        </w:rPr>
        <w:t>Wzór B</w:t>
      </w:r>
    </w:p>
    <w:p w14:paraId="5234D186" w14:textId="77777777" w:rsidR="001C6876" w:rsidRPr="008C7AB7" w:rsidRDefault="001C6876" w:rsidP="001C6876">
      <w:pPr>
        <w:jc w:val="both"/>
        <w:rPr>
          <w:rFonts w:ascii="Arial" w:hAnsi="Arial" w:cs="Arial"/>
          <w:b/>
          <w:bCs/>
        </w:rPr>
      </w:pPr>
      <w:r w:rsidRPr="008C7AB7">
        <w:rPr>
          <w:rFonts w:ascii="Arial" w:hAnsi="Arial" w:cs="Arial"/>
          <w:b/>
          <w:bCs/>
        </w:rPr>
        <w:t>(TRID-02/B)</w:t>
      </w:r>
    </w:p>
    <w:p w14:paraId="4F56E782" w14:textId="77777777" w:rsidR="001C6876" w:rsidRPr="008C7AB7" w:rsidRDefault="001C6876" w:rsidP="001C6876">
      <w:pPr>
        <w:jc w:val="both"/>
        <w:rPr>
          <w:rFonts w:ascii="Arial" w:hAnsi="Arial" w:cs="Arial"/>
          <w:b/>
          <w:bCs/>
        </w:rPr>
      </w:pPr>
    </w:p>
    <w:p w14:paraId="53FC3A4C" w14:textId="77777777" w:rsidR="001C6876" w:rsidRPr="008C7AB7" w:rsidRDefault="001C6876" w:rsidP="001C6876">
      <w:pPr>
        <w:jc w:val="center"/>
        <w:rPr>
          <w:rFonts w:ascii="Arial" w:hAnsi="Arial" w:cs="Arial"/>
          <w:b/>
          <w:bCs/>
        </w:rPr>
      </w:pPr>
      <w:r w:rsidRPr="008C7AB7">
        <w:rPr>
          <w:b/>
          <w:noProof/>
        </w:rPr>
        <w:drawing>
          <wp:inline distT="0" distB="0" distL="0" distR="0" wp14:anchorId="764FD5D4" wp14:editId="6FCB1C2D">
            <wp:extent cx="4170027" cy="3546764"/>
            <wp:effectExtent l="0" t="0" r="254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4">
                      <a:extLst>
                        <a:ext uri="{28A0092B-C50C-407E-A947-70E740481C1C}">
                          <a14:useLocalDpi xmlns:a14="http://schemas.microsoft.com/office/drawing/2010/main" val="0"/>
                        </a:ext>
                      </a:extLst>
                    </a:blip>
                    <a:srcRect l="11993" r="13553"/>
                    <a:stretch>
                      <a:fillRect/>
                    </a:stretch>
                  </pic:blipFill>
                  <pic:spPr bwMode="auto">
                    <a:xfrm>
                      <a:off x="0" y="0"/>
                      <a:ext cx="4173388" cy="3549623"/>
                    </a:xfrm>
                    <a:prstGeom prst="rect">
                      <a:avLst/>
                    </a:prstGeom>
                    <a:noFill/>
                    <a:ln>
                      <a:noFill/>
                    </a:ln>
                  </pic:spPr>
                </pic:pic>
              </a:graphicData>
            </a:graphic>
          </wp:inline>
        </w:drawing>
      </w:r>
    </w:p>
    <w:p w14:paraId="0E5547CF" w14:textId="77777777" w:rsidR="001C6876" w:rsidRPr="008C7AB7" w:rsidRDefault="001C6876" w:rsidP="001C6876">
      <w:pPr>
        <w:tabs>
          <w:tab w:val="left" w:pos="142"/>
          <w:tab w:val="left" w:pos="180"/>
        </w:tabs>
        <w:rPr>
          <w:b/>
          <w:sz w:val="22"/>
          <w:szCs w:val="22"/>
        </w:rPr>
      </w:pPr>
    </w:p>
    <w:p w14:paraId="78B08DA3" w14:textId="77777777" w:rsidR="001C6876" w:rsidRPr="008C7AB7" w:rsidRDefault="001C6876" w:rsidP="001C6876">
      <w:pPr>
        <w:rPr>
          <w:rFonts w:ascii="Arial" w:hAnsi="Arial" w:cs="Arial"/>
          <w:b/>
          <w:bCs/>
        </w:rPr>
      </w:pPr>
      <w:r w:rsidRPr="008C7AB7">
        <w:rPr>
          <w:rFonts w:ascii="Arial" w:hAnsi="Arial" w:cs="Arial"/>
          <w:b/>
          <w:bCs/>
        </w:rPr>
        <w:lastRenderedPageBreak/>
        <w:t>Wzór C</w:t>
      </w:r>
    </w:p>
    <w:p w14:paraId="2836A452" w14:textId="77777777" w:rsidR="001C6876" w:rsidRPr="008C7AB7" w:rsidRDefault="001C6876" w:rsidP="001C6876">
      <w:pPr>
        <w:rPr>
          <w:rFonts w:ascii="Arial" w:hAnsi="Arial" w:cs="Arial"/>
          <w:b/>
          <w:bCs/>
        </w:rPr>
      </w:pPr>
      <w:r w:rsidRPr="008C7AB7">
        <w:rPr>
          <w:rFonts w:ascii="Arial" w:hAnsi="Arial" w:cs="Arial"/>
          <w:b/>
          <w:bCs/>
        </w:rPr>
        <w:t>(TRID-02/C)</w:t>
      </w:r>
    </w:p>
    <w:p w14:paraId="534AAC3D" w14:textId="77777777" w:rsidR="001C6876" w:rsidRPr="008C7AB7" w:rsidRDefault="001C6876" w:rsidP="001C6876">
      <w:pPr>
        <w:jc w:val="center"/>
        <w:rPr>
          <w:rFonts w:ascii="Arial" w:hAnsi="Arial" w:cs="Arial"/>
          <w:b/>
          <w:bCs/>
        </w:rPr>
      </w:pPr>
      <w:r w:rsidRPr="008C7AB7">
        <w:rPr>
          <w:b/>
          <w:noProof/>
        </w:rPr>
        <w:drawing>
          <wp:inline distT="0" distB="0" distL="0" distR="0" wp14:anchorId="5E04D56B" wp14:editId="7A7C5970">
            <wp:extent cx="2807855" cy="3607683"/>
            <wp:effectExtent l="0" t="0" r="0" b="0"/>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7854" cy="3607682"/>
                    </a:xfrm>
                    <a:prstGeom prst="rect">
                      <a:avLst/>
                    </a:prstGeom>
                    <a:noFill/>
                    <a:ln>
                      <a:noFill/>
                    </a:ln>
                  </pic:spPr>
                </pic:pic>
              </a:graphicData>
            </a:graphic>
          </wp:inline>
        </w:drawing>
      </w:r>
    </w:p>
    <w:p w14:paraId="72BE80D1" w14:textId="77777777" w:rsidR="001C6876" w:rsidRPr="008C7AB7" w:rsidRDefault="001C6876" w:rsidP="001C6876">
      <w:pPr>
        <w:rPr>
          <w:rFonts w:ascii="Arial" w:hAnsi="Arial" w:cs="Arial"/>
          <w:b/>
          <w:bCs/>
        </w:rPr>
      </w:pPr>
      <w:r w:rsidRPr="008C7AB7">
        <w:rPr>
          <w:rFonts w:ascii="Arial" w:hAnsi="Arial" w:cs="Arial"/>
          <w:b/>
          <w:bCs/>
        </w:rPr>
        <w:t>Wzór D</w:t>
      </w:r>
    </w:p>
    <w:p w14:paraId="1160B7E8" w14:textId="77777777" w:rsidR="001C6876" w:rsidRPr="008C7AB7" w:rsidRDefault="001C6876" w:rsidP="001C6876">
      <w:pPr>
        <w:rPr>
          <w:rFonts w:ascii="Arial" w:hAnsi="Arial" w:cs="Arial"/>
          <w:b/>
          <w:bCs/>
        </w:rPr>
      </w:pPr>
      <w:r w:rsidRPr="008C7AB7">
        <w:rPr>
          <w:rFonts w:ascii="Arial" w:hAnsi="Arial" w:cs="Arial"/>
          <w:b/>
          <w:bCs/>
        </w:rPr>
        <w:t>(TRID-02/D)</w:t>
      </w:r>
    </w:p>
    <w:p w14:paraId="467BFB00" w14:textId="77777777" w:rsidR="001C6876" w:rsidRPr="008C7AB7" w:rsidRDefault="001C6876" w:rsidP="001C6876">
      <w:pPr>
        <w:rPr>
          <w:rFonts w:ascii="Arial" w:hAnsi="Arial" w:cs="Arial"/>
          <w:b/>
          <w:bCs/>
        </w:rPr>
      </w:pPr>
    </w:p>
    <w:p w14:paraId="4DFE9CA6" w14:textId="77777777" w:rsidR="001C6876" w:rsidRDefault="001C6876" w:rsidP="001C6876">
      <w:pPr>
        <w:jc w:val="center"/>
        <w:rPr>
          <w:rFonts w:ascii="Arial" w:hAnsi="Arial" w:cs="Arial"/>
          <w:b/>
          <w:bCs/>
        </w:rPr>
      </w:pPr>
    </w:p>
    <w:p w14:paraId="2D34F712" w14:textId="77777777" w:rsidR="001C6876" w:rsidRDefault="001C6876" w:rsidP="001C6876">
      <w:pPr>
        <w:jc w:val="center"/>
        <w:rPr>
          <w:rFonts w:ascii="Arial" w:hAnsi="Arial" w:cs="Arial"/>
          <w:b/>
          <w:bCs/>
        </w:rPr>
      </w:pPr>
    </w:p>
    <w:p w14:paraId="1D58FFED" w14:textId="3BCC71C2" w:rsidR="001C6876" w:rsidRPr="008C7AB7" w:rsidRDefault="001C6876" w:rsidP="001C6876">
      <w:pPr>
        <w:jc w:val="center"/>
        <w:rPr>
          <w:rFonts w:ascii="Arial" w:hAnsi="Arial" w:cs="Arial"/>
          <w:b/>
          <w:bCs/>
        </w:rPr>
      </w:pPr>
      <w:r w:rsidRPr="008C7AB7">
        <w:rPr>
          <w:b/>
          <w:noProof/>
        </w:rPr>
        <w:drawing>
          <wp:inline distT="0" distB="0" distL="0" distR="0" wp14:anchorId="0F80094A" wp14:editId="3DF10911">
            <wp:extent cx="3223491" cy="4141715"/>
            <wp:effectExtent l="0" t="0" r="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7A5EE12A" w14:textId="77777777" w:rsidR="001C6876" w:rsidRPr="008C7AB7" w:rsidRDefault="001C6876" w:rsidP="001C6876">
      <w:pPr>
        <w:tabs>
          <w:tab w:val="left" w:pos="142"/>
          <w:tab w:val="left" w:pos="180"/>
        </w:tabs>
        <w:rPr>
          <w:b/>
          <w:sz w:val="22"/>
          <w:szCs w:val="22"/>
        </w:rPr>
      </w:pPr>
    </w:p>
    <w:p w14:paraId="24F0FFB2" w14:textId="77777777" w:rsidR="001C6876" w:rsidRPr="008C7AB7" w:rsidRDefault="001C6876" w:rsidP="001C6876">
      <w:pPr>
        <w:tabs>
          <w:tab w:val="right" w:leader="dot" w:pos="10010"/>
        </w:tabs>
        <w:rPr>
          <w:rFonts w:ascii="Arial" w:hAnsi="Arial" w:cs="Arial"/>
          <w:b/>
          <w:bCs/>
        </w:rPr>
      </w:pPr>
      <w:r w:rsidRPr="008C7AB7">
        <w:rPr>
          <w:rFonts w:ascii="Arial" w:hAnsi="Arial" w:cs="Arial"/>
          <w:b/>
          <w:bCs/>
        </w:rPr>
        <w:t>Wzór E</w:t>
      </w:r>
    </w:p>
    <w:p w14:paraId="4C8E17D2" w14:textId="77777777" w:rsidR="001C6876" w:rsidRPr="008C7AB7" w:rsidRDefault="001C6876" w:rsidP="001C6876">
      <w:pPr>
        <w:rPr>
          <w:rFonts w:ascii="Arial" w:hAnsi="Arial" w:cs="Arial"/>
          <w:b/>
          <w:bCs/>
        </w:rPr>
      </w:pPr>
      <w:r w:rsidRPr="008C7AB7">
        <w:rPr>
          <w:b/>
          <w:noProof/>
          <w:sz w:val="22"/>
          <w:szCs w:val="22"/>
        </w:rPr>
        <w:drawing>
          <wp:anchor distT="0" distB="0" distL="114300" distR="114300" simplePos="0" relativeHeight="251659264" behindDoc="0" locked="0" layoutInCell="1" allowOverlap="1" wp14:anchorId="62F598F5" wp14:editId="02F9C94C">
            <wp:simplePos x="0" y="0"/>
            <wp:positionH relativeFrom="column">
              <wp:posOffset>1574800</wp:posOffset>
            </wp:positionH>
            <wp:positionV relativeFrom="paragraph">
              <wp:posOffset>-3175</wp:posOffset>
            </wp:positionV>
            <wp:extent cx="2825750" cy="3546475"/>
            <wp:effectExtent l="0" t="0" r="0" b="0"/>
            <wp:wrapSquare wrapText="bothSides"/>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25750" cy="3546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7AB7">
        <w:rPr>
          <w:rFonts w:ascii="Arial" w:hAnsi="Arial" w:cs="Arial"/>
          <w:b/>
          <w:bCs/>
        </w:rPr>
        <w:t>(TRID-02/E)</w:t>
      </w:r>
    </w:p>
    <w:p w14:paraId="0234AA0F" w14:textId="77777777" w:rsidR="001C6876" w:rsidRPr="008C7AB7" w:rsidRDefault="001C6876" w:rsidP="001C6876">
      <w:pPr>
        <w:rPr>
          <w:rFonts w:ascii="Arial" w:hAnsi="Arial" w:cs="Arial"/>
          <w:b/>
          <w:bCs/>
        </w:rPr>
      </w:pPr>
    </w:p>
    <w:p w14:paraId="396CC1F7" w14:textId="77777777" w:rsidR="001C6876" w:rsidRPr="008C7AB7" w:rsidRDefault="001C6876" w:rsidP="001C6876">
      <w:pPr>
        <w:rPr>
          <w:sz w:val="22"/>
          <w:szCs w:val="22"/>
        </w:rPr>
      </w:pPr>
    </w:p>
    <w:p w14:paraId="1C59E346" w14:textId="77777777" w:rsidR="001C6876" w:rsidRPr="008C7AB7" w:rsidRDefault="001C6876" w:rsidP="001C6876">
      <w:pPr>
        <w:rPr>
          <w:sz w:val="22"/>
          <w:szCs w:val="22"/>
        </w:rPr>
      </w:pPr>
    </w:p>
    <w:p w14:paraId="3F70A3EF" w14:textId="77777777" w:rsidR="001C6876" w:rsidRPr="008C7AB7" w:rsidRDefault="001C6876" w:rsidP="001C6876">
      <w:pPr>
        <w:rPr>
          <w:sz w:val="22"/>
          <w:szCs w:val="22"/>
        </w:rPr>
      </w:pPr>
    </w:p>
    <w:p w14:paraId="5F4DE7CE" w14:textId="77777777" w:rsidR="001C6876" w:rsidRPr="008C7AB7" w:rsidRDefault="001C6876" w:rsidP="001C6876">
      <w:pPr>
        <w:rPr>
          <w:sz w:val="22"/>
          <w:szCs w:val="22"/>
        </w:rPr>
      </w:pPr>
    </w:p>
    <w:p w14:paraId="4AC2BDD3" w14:textId="77777777" w:rsidR="001C6876" w:rsidRPr="008C7AB7" w:rsidRDefault="001C6876" w:rsidP="001C6876">
      <w:pPr>
        <w:rPr>
          <w:sz w:val="22"/>
          <w:szCs w:val="22"/>
        </w:rPr>
      </w:pPr>
    </w:p>
    <w:p w14:paraId="2BF92863" w14:textId="77777777" w:rsidR="001C6876" w:rsidRPr="008C7AB7" w:rsidRDefault="001C6876" w:rsidP="001C6876">
      <w:pPr>
        <w:rPr>
          <w:sz w:val="22"/>
          <w:szCs w:val="22"/>
        </w:rPr>
      </w:pPr>
    </w:p>
    <w:p w14:paraId="108F248D" w14:textId="77777777" w:rsidR="001C6876" w:rsidRPr="008C7AB7" w:rsidRDefault="001C6876" w:rsidP="001C6876">
      <w:pPr>
        <w:rPr>
          <w:sz w:val="22"/>
          <w:szCs w:val="22"/>
        </w:rPr>
      </w:pPr>
    </w:p>
    <w:p w14:paraId="5E79ECBE" w14:textId="77777777" w:rsidR="001C6876" w:rsidRPr="008C7AB7" w:rsidRDefault="001C6876" w:rsidP="001C6876">
      <w:pPr>
        <w:rPr>
          <w:sz w:val="22"/>
          <w:szCs w:val="22"/>
        </w:rPr>
      </w:pPr>
    </w:p>
    <w:p w14:paraId="067C25B8" w14:textId="77777777" w:rsidR="001C6876" w:rsidRPr="008C7AB7" w:rsidRDefault="001C6876" w:rsidP="001C6876">
      <w:pPr>
        <w:rPr>
          <w:sz w:val="22"/>
          <w:szCs w:val="22"/>
        </w:rPr>
      </w:pPr>
    </w:p>
    <w:p w14:paraId="63BFBE83" w14:textId="77777777" w:rsidR="001C6876" w:rsidRPr="008C7AB7" w:rsidRDefault="001C6876" w:rsidP="001C6876">
      <w:pPr>
        <w:rPr>
          <w:sz w:val="22"/>
          <w:szCs w:val="22"/>
        </w:rPr>
      </w:pPr>
    </w:p>
    <w:p w14:paraId="4DFC8A0C" w14:textId="77777777" w:rsidR="001C6876" w:rsidRPr="008C7AB7" w:rsidRDefault="001C6876" w:rsidP="001C6876">
      <w:pPr>
        <w:rPr>
          <w:sz w:val="22"/>
          <w:szCs w:val="22"/>
        </w:rPr>
      </w:pPr>
    </w:p>
    <w:p w14:paraId="6C48BBC2" w14:textId="77777777" w:rsidR="001C6876" w:rsidRPr="008C7AB7" w:rsidRDefault="001C6876" w:rsidP="001C6876">
      <w:pPr>
        <w:rPr>
          <w:sz w:val="22"/>
          <w:szCs w:val="22"/>
        </w:rPr>
      </w:pPr>
    </w:p>
    <w:p w14:paraId="3D57F3AB" w14:textId="77777777" w:rsidR="001C6876" w:rsidRPr="008C7AB7" w:rsidRDefault="001C6876" w:rsidP="001C6876">
      <w:pPr>
        <w:rPr>
          <w:sz w:val="22"/>
          <w:szCs w:val="22"/>
        </w:rPr>
      </w:pPr>
    </w:p>
    <w:p w14:paraId="722BBA10" w14:textId="77777777" w:rsidR="001C6876" w:rsidRPr="008C7AB7" w:rsidRDefault="001C6876" w:rsidP="001C6876">
      <w:pPr>
        <w:rPr>
          <w:sz w:val="22"/>
          <w:szCs w:val="22"/>
        </w:rPr>
      </w:pPr>
    </w:p>
    <w:p w14:paraId="128DFAF1" w14:textId="77777777" w:rsidR="001C6876" w:rsidRPr="008C7AB7" w:rsidRDefault="001C6876" w:rsidP="001C6876">
      <w:pPr>
        <w:rPr>
          <w:sz w:val="22"/>
          <w:szCs w:val="22"/>
        </w:rPr>
      </w:pPr>
    </w:p>
    <w:p w14:paraId="6BE09E3B" w14:textId="77777777" w:rsidR="001C6876" w:rsidRPr="008C7AB7" w:rsidRDefault="001C6876" w:rsidP="001C6876">
      <w:pPr>
        <w:rPr>
          <w:sz w:val="22"/>
          <w:szCs w:val="22"/>
        </w:rPr>
      </w:pPr>
    </w:p>
    <w:p w14:paraId="23231D7E" w14:textId="77777777" w:rsidR="001C6876" w:rsidRPr="008C7AB7" w:rsidRDefault="001C6876" w:rsidP="001C6876">
      <w:pPr>
        <w:rPr>
          <w:sz w:val="22"/>
          <w:szCs w:val="22"/>
        </w:rPr>
      </w:pPr>
    </w:p>
    <w:p w14:paraId="152F3F85" w14:textId="77777777" w:rsidR="001C6876" w:rsidRPr="008C7AB7" w:rsidRDefault="001C6876" w:rsidP="001C6876">
      <w:pPr>
        <w:rPr>
          <w:sz w:val="22"/>
          <w:szCs w:val="22"/>
        </w:rPr>
      </w:pPr>
    </w:p>
    <w:p w14:paraId="50A49580" w14:textId="77777777" w:rsidR="001C6876" w:rsidRPr="008C7AB7" w:rsidRDefault="001C6876" w:rsidP="001C6876">
      <w:pPr>
        <w:rPr>
          <w:sz w:val="22"/>
          <w:szCs w:val="22"/>
        </w:rPr>
      </w:pPr>
    </w:p>
    <w:p w14:paraId="55083494" w14:textId="77777777" w:rsidR="001C6876" w:rsidRPr="008C7AB7" w:rsidRDefault="001C6876" w:rsidP="001C6876">
      <w:pPr>
        <w:rPr>
          <w:sz w:val="22"/>
          <w:szCs w:val="22"/>
        </w:rPr>
      </w:pPr>
    </w:p>
    <w:p w14:paraId="36D5ECE1" w14:textId="77777777" w:rsidR="001C6876" w:rsidRPr="008C7AB7" w:rsidRDefault="001C6876" w:rsidP="001C6876">
      <w:pPr>
        <w:rPr>
          <w:sz w:val="22"/>
          <w:szCs w:val="22"/>
        </w:rPr>
      </w:pPr>
    </w:p>
    <w:p w14:paraId="47ED48C8" w14:textId="77777777" w:rsidR="001C6876" w:rsidRPr="008C7AB7" w:rsidRDefault="001C6876" w:rsidP="001C6876">
      <w:pPr>
        <w:tabs>
          <w:tab w:val="right" w:leader="dot" w:pos="10010"/>
        </w:tabs>
        <w:rPr>
          <w:rFonts w:ascii="Arial" w:hAnsi="Arial" w:cs="Arial"/>
          <w:b/>
          <w:bCs/>
        </w:rPr>
      </w:pPr>
      <w:r w:rsidRPr="008C7AB7">
        <w:rPr>
          <w:rFonts w:ascii="Arial" w:hAnsi="Arial" w:cs="Arial"/>
          <w:b/>
          <w:bCs/>
        </w:rPr>
        <w:t>Wzór F</w:t>
      </w:r>
    </w:p>
    <w:p w14:paraId="750E00B6" w14:textId="77777777" w:rsidR="001C6876" w:rsidRPr="008C7AB7" w:rsidRDefault="001C6876" w:rsidP="001C6876">
      <w:pPr>
        <w:rPr>
          <w:rFonts w:ascii="Arial" w:hAnsi="Arial" w:cs="Arial"/>
          <w:b/>
          <w:bCs/>
        </w:rPr>
      </w:pPr>
      <w:r w:rsidRPr="008C7AB7">
        <w:rPr>
          <w:rFonts w:ascii="Arial" w:hAnsi="Arial" w:cs="Arial"/>
          <w:b/>
          <w:bCs/>
        </w:rPr>
        <w:t>(TRID-02/F)</w:t>
      </w:r>
    </w:p>
    <w:p w14:paraId="353E4113" w14:textId="77777777" w:rsidR="001C6876" w:rsidRPr="008C7AB7" w:rsidRDefault="001C6876" w:rsidP="001C6876">
      <w:pPr>
        <w:jc w:val="center"/>
        <w:rPr>
          <w:rFonts w:ascii="Arial" w:hAnsi="Arial" w:cs="Arial"/>
          <w:b/>
          <w:bCs/>
        </w:rPr>
      </w:pPr>
      <w:r w:rsidRPr="008C7AB7">
        <w:rPr>
          <w:b/>
          <w:noProof/>
        </w:rPr>
        <w:drawing>
          <wp:inline distT="0" distB="0" distL="0" distR="0" wp14:anchorId="43AC175D" wp14:editId="3C0931D1">
            <wp:extent cx="3227157" cy="4414982"/>
            <wp:effectExtent l="0" t="0" r="0" b="5080"/>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31486" cy="4420904"/>
                    </a:xfrm>
                    <a:prstGeom prst="rect">
                      <a:avLst/>
                    </a:prstGeom>
                    <a:noFill/>
                    <a:ln>
                      <a:noFill/>
                    </a:ln>
                  </pic:spPr>
                </pic:pic>
              </a:graphicData>
            </a:graphic>
          </wp:inline>
        </w:drawing>
      </w:r>
    </w:p>
    <w:p w14:paraId="5C5326E6" w14:textId="1CABB1C1" w:rsidR="001C6876" w:rsidRPr="008C7AB7" w:rsidRDefault="001C6876" w:rsidP="001C6876">
      <w:pPr>
        <w:spacing w:after="160" w:line="259" w:lineRule="auto"/>
        <w:rPr>
          <w:rFonts w:ascii="Arial" w:hAnsi="Arial" w:cs="Arial"/>
          <w:b/>
          <w:bCs/>
        </w:rPr>
      </w:pPr>
      <w:r w:rsidRPr="008C7AB7">
        <w:rPr>
          <w:rFonts w:ascii="Arial" w:hAnsi="Arial" w:cs="Arial"/>
          <w:b/>
          <w:bCs/>
        </w:rPr>
        <w:br w:type="page"/>
      </w:r>
      <w:r w:rsidRPr="008C7AB7">
        <w:rPr>
          <w:rFonts w:ascii="Arial" w:hAnsi="Arial" w:cs="Arial"/>
          <w:b/>
          <w:bCs/>
        </w:rPr>
        <w:lastRenderedPageBreak/>
        <w:t>Wzór M</w:t>
      </w:r>
    </w:p>
    <w:p w14:paraId="7D082203" w14:textId="77777777" w:rsidR="001C6876" w:rsidRPr="008C7AB7" w:rsidRDefault="001C6876" w:rsidP="001C6876">
      <w:pPr>
        <w:tabs>
          <w:tab w:val="right" w:leader="dot" w:pos="10010"/>
        </w:tabs>
        <w:rPr>
          <w:rFonts w:ascii="Arial" w:hAnsi="Arial" w:cs="Arial"/>
          <w:b/>
          <w:bCs/>
        </w:rPr>
      </w:pPr>
      <w:r w:rsidRPr="008C7AB7">
        <w:rPr>
          <w:rFonts w:ascii="Arial" w:hAnsi="Arial" w:cs="Arial"/>
          <w:b/>
          <w:bCs/>
        </w:rPr>
        <w:t>(TRID-02/M)</w:t>
      </w:r>
    </w:p>
    <w:p w14:paraId="3C0DD2D6" w14:textId="77777777" w:rsidR="001C6876" w:rsidRPr="008C7AB7" w:rsidRDefault="001C6876" w:rsidP="001C6876">
      <w:pPr>
        <w:tabs>
          <w:tab w:val="right" w:leader="dot" w:pos="10010"/>
        </w:tabs>
        <w:rPr>
          <w:rFonts w:ascii="Arial" w:hAnsi="Arial" w:cs="Arial"/>
          <w:b/>
          <w:bCs/>
        </w:rPr>
      </w:pPr>
    </w:p>
    <w:p w14:paraId="795E3E6B" w14:textId="77777777" w:rsidR="001C6876" w:rsidRPr="008C7AB7" w:rsidRDefault="001C6876" w:rsidP="001C6876">
      <w:pPr>
        <w:tabs>
          <w:tab w:val="right" w:leader="dot" w:pos="10010"/>
        </w:tabs>
        <w:rPr>
          <w:rFonts w:ascii="Arial" w:hAnsi="Arial" w:cs="Arial"/>
          <w:b/>
          <w:bCs/>
        </w:rPr>
      </w:pPr>
    </w:p>
    <w:p w14:paraId="2F8D978B" w14:textId="77777777" w:rsidR="001C6876" w:rsidRPr="008C7AB7" w:rsidRDefault="001C6876" w:rsidP="001C6876">
      <w:pPr>
        <w:tabs>
          <w:tab w:val="right" w:leader="dot" w:pos="10010"/>
        </w:tabs>
        <w:rPr>
          <w:rFonts w:ascii="Arial" w:hAnsi="Arial" w:cs="Arial"/>
          <w:b/>
          <w:bCs/>
        </w:rPr>
      </w:pPr>
    </w:p>
    <w:p w14:paraId="65FB6EF5" w14:textId="77777777" w:rsidR="001C6876" w:rsidRPr="008C7AB7" w:rsidRDefault="001C6876" w:rsidP="001C6876">
      <w:pPr>
        <w:tabs>
          <w:tab w:val="left" w:pos="1230"/>
        </w:tabs>
        <w:jc w:val="center"/>
        <w:rPr>
          <w:sz w:val="22"/>
          <w:szCs w:val="22"/>
        </w:rPr>
      </w:pPr>
      <w:r w:rsidRPr="008C7AB7">
        <w:rPr>
          <w:noProof/>
          <w:sz w:val="22"/>
          <w:szCs w:val="22"/>
        </w:rPr>
        <w:drawing>
          <wp:inline distT="0" distB="0" distL="0" distR="0" wp14:anchorId="47C8E00A" wp14:editId="0047B38F">
            <wp:extent cx="6078519" cy="4599709"/>
            <wp:effectExtent l="0" t="0" r="0" b="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78519" cy="4599709"/>
                    </a:xfrm>
                    <a:prstGeom prst="rect">
                      <a:avLst/>
                    </a:prstGeom>
                    <a:noFill/>
                    <a:ln>
                      <a:noFill/>
                    </a:ln>
                  </pic:spPr>
                </pic:pic>
              </a:graphicData>
            </a:graphic>
          </wp:inline>
        </w:drawing>
      </w:r>
    </w:p>
    <w:p w14:paraId="79DCA76F" w14:textId="77777777" w:rsidR="001C6876" w:rsidRPr="008C7AB7" w:rsidRDefault="001C6876" w:rsidP="001C6876">
      <w:pPr>
        <w:tabs>
          <w:tab w:val="left" w:pos="1230"/>
        </w:tabs>
        <w:rPr>
          <w:sz w:val="22"/>
          <w:szCs w:val="22"/>
        </w:rPr>
      </w:pPr>
    </w:p>
    <w:p w14:paraId="211045E3" w14:textId="77777777" w:rsidR="001C6876" w:rsidRPr="008C7AB7" w:rsidRDefault="001C6876" w:rsidP="001C6876">
      <w:pPr>
        <w:tabs>
          <w:tab w:val="left" w:pos="1230"/>
        </w:tabs>
        <w:rPr>
          <w:sz w:val="22"/>
          <w:szCs w:val="22"/>
        </w:rPr>
      </w:pPr>
    </w:p>
    <w:p w14:paraId="0855D2FC" w14:textId="77777777" w:rsidR="001C6876" w:rsidRPr="008C7AB7" w:rsidRDefault="001C6876" w:rsidP="001C6876">
      <w:pPr>
        <w:tabs>
          <w:tab w:val="left" w:pos="1230"/>
        </w:tabs>
        <w:rPr>
          <w:sz w:val="22"/>
          <w:szCs w:val="22"/>
        </w:rPr>
      </w:pPr>
    </w:p>
    <w:p w14:paraId="5F8BC5E4" w14:textId="77777777" w:rsidR="001C6876" w:rsidRPr="008C7AB7" w:rsidRDefault="001C6876" w:rsidP="001C6876">
      <w:pPr>
        <w:tabs>
          <w:tab w:val="left" w:pos="1230"/>
        </w:tabs>
        <w:rPr>
          <w:sz w:val="22"/>
          <w:szCs w:val="22"/>
        </w:rPr>
      </w:pPr>
    </w:p>
    <w:p w14:paraId="1033AC73" w14:textId="77777777" w:rsidR="001C6876" w:rsidRPr="008C7AB7" w:rsidRDefault="001C6876" w:rsidP="001C6876">
      <w:pPr>
        <w:tabs>
          <w:tab w:val="left" w:pos="1230"/>
        </w:tabs>
        <w:rPr>
          <w:sz w:val="22"/>
          <w:szCs w:val="22"/>
        </w:rPr>
      </w:pPr>
    </w:p>
    <w:p w14:paraId="296B6B7B" w14:textId="77777777" w:rsidR="001C6876" w:rsidRPr="008C7AB7" w:rsidRDefault="001C6876" w:rsidP="001C6876">
      <w:pPr>
        <w:tabs>
          <w:tab w:val="left" w:pos="1230"/>
        </w:tabs>
        <w:rPr>
          <w:sz w:val="22"/>
          <w:szCs w:val="22"/>
        </w:rPr>
      </w:pPr>
    </w:p>
    <w:p w14:paraId="19070DE6" w14:textId="77777777" w:rsidR="001C6876" w:rsidRPr="008C7AB7" w:rsidRDefault="001C6876" w:rsidP="001C6876">
      <w:pPr>
        <w:tabs>
          <w:tab w:val="left" w:pos="1230"/>
        </w:tabs>
        <w:rPr>
          <w:sz w:val="22"/>
          <w:szCs w:val="22"/>
        </w:rPr>
      </w:pPr>
    </w:p>
    <w:p w14:paraId="3EACFD95" w14:textId="77777777" w:rsidR="001C6876" w:rsidRPr="008C7AB7" w:rsidRDefault="001C6876" w:rsidP="001C6876">
      <w:pPr>
        <w:tabs>
          <w:tab w:val="left" w:pos="1230"/>
        </w:tabs>
        <w:rPr>
          <w:sz w:val="22"/>
          <w:szCs w:val="22"/>
        </w:rPr>
      </w:pPr>
    </w:p>
    <w:p w14:paraId="0D890C7B" w14:textId="77777777" w:rsidR="001C6876" w:rsidRPr="008C7AB7" w:rsidRDefault="001C6876" w:rsidP="001C6876">
      <w:pPr>
        <w:tabs>
          <w:tab w:val="left" w:pos="1230"/>
        </w:tabs>
        <w:rPr>
          <w:sz w:val="22"/>
          <w:szCs w:val="22"/>
        </w:rPr>
      </w:pPr>
    </w:p>
    <w:p w14:paraId="5DB08BDF" w14:textId="77777777" w:rsidR="001C6876" w:rsidRPr="008C7AB7" w:rsidRDefault="001C6876" w:rsidP="001C6876">
      <w:pPr>
        <w:tabs>
          <w:tab w:val="left" w:pos="1230"/>
        </w:tabs>
        <w:rPr>
          <w:sz w:val="22"/>
          <w:szCs w:val="22"/>
        </w:rPr>
      </w:pPr>
    </w:p>
    <w:p w14:paraId="58F2C4E6" w14:textId="77777777" w:rsidR="001C6876" w:rsidRPr="008C7AB7" w:rsidRDefault="001C6876" w:rsidP="001C6876">
      <w:pPr>
        <w:tabs>
          <w:tab w:val="left" w:pos="1230"/>
        </w:tabs>
        <w:rPr>
          <w:sz w:val="22"/>
          <w:szCs w:val="22"/>
        </w:rPr>
      </w:pPr>
    </w:p>
    <w:p w14:paraId="7478920E" w14:textId="77777777" w:rsidR="001C6876" w:rsidRPr="008C7AB7" w:rsidRDefault="001C6876" w:rsidP="001C6876">
      <w:pPr>
        <w:tabs>
          <w:tab w:val="left" w:pos="1230"/>
        </w:tabs>
        <w:rPr>
          <w:sz w:val="22"/>
          <w:szCs w:val="22"/>
        </w:rPr>
      </w:pPr>
    </w:p>
    <w:p w14:paraId="50880F82" w14:textId="77777777" w:rsidR="001C6876" w:rsidRPr="008C7AB7" w:rsidRDefault="001C6876" w:rsidP="001C6876">
      <w:pPr>
        <w:tabs>
          <w:tab w:val="left" w:pos="1230"/>
        </w:tabs>
        <w:rPr>
          <w:sz w:val="22"/>
          <w:szCs w:val="22"/>
        </w:rPr>
      </w:pPr>
    </w:p>
    <w:p w14:paraId="0EC7C1C6" w14:textId="77777777" w:rsidR="001C6876" w:rsidRPr="008C7AB7" w:rsidRDefault="001C6876" w:rsidP="001C6876">
      <w:pPr>
        <w:tabs>
          <w:tab w:val="left" w:pos="1230"/>
        </w:tabs>
        <w:rPr>
          <w:sz w:val="22"/>
          <w:szCs w:val="22"/>
        </w:rPr>
      </w:pPr>
    </w:p>
    <w:p w14:paraId="206190B7" w14:textId="77777777" w:rsidR="001C6876" w:rsidRPr="008C7AB7" w:rsidRDefault="001C6876" w:rsidP="001C6876">
      <w:pPr>
        <w:tabs>
          <w:tab w:val="left" w:pos="1230"/>
        </w:tabs>
        <w:rPr>
          <w:sz w:val="22"/>
          <w:szCs w:val="22"/>
        </w:rPr>
      </w:pPr>
    </w:p>
    <w:p w14:paraId="59F97068" w14:textId="77777777" w:rsidR="001C6876" w:rsidRPr="008C7AB7" w:rsidRDefault="001C6876" w:rsidP="001C6876">
      <w:pPr>
        <w:tabs>
          <w:tab w:val="left" w:pos="1230"/>
        </w:tabs>
        <w:rPr>
          <w:sz w:val="22"/>
          <w:szCs w:val="22"/>
        </w:rPr>
      </w:pPr>
    </w:p>
    <w:p w14:paraId="515A1AE6" w14:textId="77777777" w:rsidR="001C6876" w:rsidRPr="008C7AB7" w:rsidRDefault="001C6876" w:rsidP="001C6876">
      <w:pPr>
        <w:tabs>
          <w:tab w:val="left" w:pos="1230"/>
        </w:tabs>
        <w:rPr>
          <w:sz w:val="22"/>
          <w:szCs w:val="22"/>
        </w:rPr>
      </w:pPr>
    </w:p>
    <w:p w14:paraId="08C6D096" w14:textId="77777777" w:rsidR="001C6876" w:rsidRPr="008C7AB7" w:rsidRDefault="001C6876" w:rsidP="001C6876">
      <w:pPr>
        <w:tabs>
          <w:tab w:val="left" w:pos="1230"/>
        </w:tabs>
        <w:rPr>
          <w:sz w:val="22"/>
          <w:szCs w:val="22"/>
        </w:rPr>
      </w:pPr>
    </w:p>
    <w:p w14:paraId="4E3CB49A" w14:textId="77777777" w:rsidR="001C6876" w:rsidRPr="008C7AB7" w:rsidRDefault="001C6876" w:rsidP="001C6876">
      <w:pPr>
        <w:tabs>
          <w:tab w:val="left" w:pos="1230"/>
        </w:tabs>
        <w:rPr>
          <w:sz w:val="22"/>
          <w:szCs w:val="22"/>
        </w:rPr>
      </w:pPr>
    </w:p>
    <w:p w14:paraId="09E954EF" w14:textId="01CEFC1A" w:rsidR="001C6876" w:rsidRDefault="001C6876" w:rsidP="001C6876">
      <w:pPr>
        <w:tabs>
          <w:tab w:val="left" w:pos="1230"/>
        </w:tabs>
        <w:rPr>
          <w:sz w:val="22"/>
          <w:szCs w:val="22"/>
        </w:rPr>
      </w:pPr>
    </w:p>
    <w:p w14:paraId="7CAA33C1" w14:textId="77777777" w:rsidR="001C6876" w:rsidRPr="008C7AB7" w:rsidRDefault="001C6876" w:rsidP="001C6876">
      <w:pPr>
        <w:tabs>
          <w:tab w:val="left" w:pos="1230"/>
        </w:tabs>
        <w:rPr>
          <w:sz w:val="22"/>
          <w:szCs w:val="22"/>
        </w:rPr>
      </w:pPr>
    </w:p>
    <w:p w14:paraId="576C1842" w14:textId="77777777" w:rsidR="001C6876" w:rsidRPr="008C7AB7" w:rsidRDefault="001C6876" w:rsidP="001C6876">
      <w:pPr>
        <w:tabs>
          <w:tab w:val="right" w:leader="dot" w:pos="10010"/>
        </w:tabs>
        <w:rPr>
          <w:rFonts w:ascii="Arial" w:hAnsi="Arial" w:cs="Arial"/>
          <w:b/>
          <w:bCs/>
        </w:rPr>
      </w:pPr>
      <w:r w:rsidRPr="008C7AB7">
        <w:rPr>
          <w:rFonts w:ascii="Arial" w:hAnsi="Arial" w:cs="Arial"/>
          <w:b/>
          <w:bCs/>
        </w:rPr>
        <w:lastRenderedPageBreak/>
        <w:t>Wzór H</w:t>
      </w:r>
    </w:p>
    <w:p w14:paraId="68EB8819" w14:textId="77777777" w:rsidR="001C6876" w:rsidRPr="008C7AB7" w:rsidRDefault="001C6876" w:rsidP="001C6876">
      <w:pPr>
        <w:tabs>
          <w:tab w:val="right" w:leader="dot" w:pos="10010"/>
        </w:tabs>
        <w:rPr>
          <w:rFonts w:ascii="Arial" w:hAnsi="Arial" w:cs="Arial"/>
          <w:b/>
          <w:bCs/>
        </w:rPr>
      </w:pPr>
      <w:r w:rsidRPr="008C7AB7">
        <w:rPr>
          <w:rFonts w:ascii="Arial" w:hAnsi="Arial" w:cs="Arial"/>
          <w:b/>
          <w:bCs/>
        </w:rPr>
        <w:t>(TRID-02/H)</w:t>
      </w:r>
    </w:p>
    <w:p w14:paraId="2ED1050B" w14:textId="77777777" w:rsidR="001C6876" w:rsidRPr="008C7AB7" w:rsidRDefault="001C6876" w:rsidP="001C6876">
      <w:pPr>
        <w:tabs>
          <w:tab w:val="right" w:leader="dot" w:pos="10010"/>
        </w:tabs>
        <w:rPr>
          <w:rFonts w:ascii="Arial" w:hAnsi="Arial" w:cs="Arial"/>
          <w:b/>
          <w:bCs/>
        </w:rPr>
      </w:pPr>
      <w:r w:rsidRPr="008C7AB7">
        <w:rPr>
          <w:rFonts w:ascii="Arial" w:hAnsi="Arial" w:cs="Arial"/>
          <w:b/>
          <w:bCs/>
          <w:noProof/>
        </w:rPr>
        <mc:AlternateContent>
          <mc:Choice Requires="wpg">
            <w:drawing>
              <wp:anchor distT="0" distB="0" distL="114300" distR="114300" simplePos="0" relativeHeight="251660288" behindDoc="0" locked="0" layoutInCell="1" allowOverlap="1" wp14:anchorId="59C012D8" wp14:editId="389FD485">
                <wp:simplePos x="0" y="0"/>
                <wp:positionH relativeFrom="column">
                  <wp:posOffset>941705</wp:posOffset>
                </wp:positionH>
                <wp:positionV relativeFrom="paragraph">
                  <wp:posOffset>64770</wp:posOffset>
                </wp:positionV>
                <wp:extent cx="3571875" cy="8115300"/>
                <wp:effectExtent l="0" t="0" r="9525" b="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811530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1">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5D6137B1" id="Grupa 21" o:spid="_x0000_s1026" style="position:absolute;margin-left:74.15pt;margin-top:5.1pt;width:281.25pt;height:639pt;z-index:251660288;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EA0nU6TggaBaDSqkYtZSIAEikzAZImj/1vkwcDqSIAESKCPAP1fDgUSIAES8IcA&#10;/V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&#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6"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7" o:title="2b" cropbottom="17411f" cropleft="12716f"/>
                </v:shape>
                <w10:wrap type="square"/>
              </v:group>
            </w:pict>
          </mc:Fallback>
        </mc:AlternateContent>
      </w:r>
    </w:p>
    <w:p w14:paraId="23BB484C" w14:textId="77777777" w:rsidR="001C6876" w:rsidRPr="008C7AB7" w:rsidRDefault="001C6876" w:rsidP="001C6876">
      <w:pPr>
        <w:tabs>
          <w:tab w:val="right" w:leader="dot" w:pos="10010"/>
        </w:tabs>
        <w:rPr>
          <w:rFonts w:ascii="Arial" w:hAnsi="Arial" w:cs="Arial"/>
          <w:b/>
          <w:bCs/>
        </w:rPr>
      </w:pPr>
    </w:p>
    <w:p w14:paraId="62D14228" w14:textId="77777777" w:rsidR="001C6876" w:rsidRPr="008C7AB7" w:rsidRDefault="001C6876" w:rsidP="001C6876">
      <w:pPr>
        <w:tabs>
          <w:tab w:val="left" w:pos="1230"/>
        </w:tabs>
        <w:rPr>
          <w:sz w:val="22"/>
          <w:szCs w:val="22"/>
        </w:rPr>
      </w:pPr>
    </w:p>
    <w:p w14:paraId="10E3DB5D" w14:textId="77777777" w:rsidR="001C6876" w:rsidRPr="008C7AB7" w:rsidRDefault="001C6876" w:rsidP="001C6876">
      <w:pPr>
        <w:rPr>
          <w:sz w:val="22"/>
          <w:szCs w:val="22"/>
        </w:rPr>
      </w:pPr>
    </w:p>
    <w:p w14:paraId="106348AB" w14:textId="77777777" w:rsidR="001C6876" w:rsidRPr="008C7AB7" w:rsidRDefault="001C6876" w:rsidP="001C6876">
      <w:pPr>
        <w:rPr>
          <w:sz w:val="22"/>
          <w:szCs w:val="22"/>
        </w:rPr>
      </w:pPr>
    </w:p>
    <w:p w14:paraId="4BE77F58" w14:textId="77777777" w:rsidR="001C6876" w:rsidRPr="008C7AB7" w:rsidRDefault="001C6876" w:rsidP="001C6876">
      <w:pPr>
        <w:rPr>
          <w:sz w:val="22"/>
          <w:szCs w:val="22"/>
        </w:rPr>
      </w:pPr>
    </w:p>
    <w:p w14:paraId="0B0D27CB" w14:textId="77777777" w:rsidR="001C6876" w:rsidRPr="008C7AB7" w:rsidRDefault="001C6876" w:rsidP="001C6876">
      <w:pPr>
        <w:rPr>
          <w:sz w:val="22"/>
          <w:szCs w:val="22"/>
        </w:rPr>
      </w:pPr>
    </w:p>
    <w:p w14:paraId="12BC3B8A" w14:textId="77777777" w:rsidR="001C6876" w:rsidRPr="008C7AB7" w:rsidRDefault="001C6876" w:rsidP="001C6876">
      <w:pPr>
        <w:rPr>
          <w:sz w:val="22"/>
          <w:szCs w:val="22"/>
        </w:rPr>
      </w:pPr>
    </w:p>
    <w:p w14:paraId="5A44D7BA" w14:textId="77777777" w:rsidR="001C6876" w:rsidRPr="008C7AB7" w:rsidRDefault="001C6876" w:rsidP="001C6876">
      <w:pPr>
        <w:rPr>
          <w:sz w:val="22"/>
          <w:szCs w:val="22"/>
        </w:rPr>
      </w:pPr>
    </w:p>
    <w:p w14:paraId="1E14D60F" w14:textId="77777777" w:rsidR="001C6876" w:rsidRPr="008C7AB7" w:rsidRDefault="001C6876" w:rsidP="001C6876">
      <w:pPr>
        <w:rPr>
          <w:sz w:val="22"/>
          <w:szCs w:val="22"/>
        </w:rPr>
      </w:pPr>
    </w:p>
    <w:p w14:paraId="2064CEF9" w14:textId="77777777" w:rsidR="001C6876" w:rsidRPr="008C7AB7" w:rsidRDefault="001C6876" w:rsidP="001C6876">
      <w:pPr>
        <w:rPr>
          <w:sz w:val="22"/>
          <w:szCs w:val="22"/>
        </w:rPr>
      </w:pPr>
    </w:p>
    <w:p w14:paraId="5664F1E9" w14:textId="77777777" w:rsidR="001C6876" w:rsidRPr="008C7AB7" w:rsidRDefault="001C6876" w:rsidP="001C6876">
      <w:pPr>
        <w:rPr>
          <w:sz w:val="22"/>
          <w:szCs w:val="22"/>
        </w:rPr>
      </w:pPr>
    </w:p>
    <w:p w14:paraId="79A14E1C" w14:textId="77777777" w:rsidR="001C6876" w:rsidRPr="008C7AB7" w:rsidRDefault="001C6876" w:rsidP="001C6876">
      <w:pPr>
        <w:rPr>
          <w:sz w:val="22"/>
          <w:szCs w:val="22"/>
        </w:rPr>
      </w:pPr>
    </w:p>
    <w:p w14:paraId="3C3E798A" w14:textId="77777777" w:rsidR="001C6876" w:rsidRPr="008C7AB7" w:rsidRDefault="001C6876" w:rsidP="001C6876">
      <w:pPr>
        <w:rPr>
          <w:sz w:val="22"/>
          <w:szCs w:val="22"/>
        </w:rPr>
      </w:pPr>
    </w:p>
    <w:p w14:paraId="43C9763A" w14:textId="77777777" w:rsidR="001C6876" w:rsidRPr="008C7AB7" w:rsidRDefault="001C6876" w:rsidP="001C6876">
      <w:pPr>
        <w:rPr>
          <w:sz w:val="22"/>
          <w:szCs w:val="22"/>
        </w:rPr>
      </w:pPr>
    </w:p>
    <w:p w14:paraId="22C979C5" w14:textId="77777777" w:rsidR="001C6876" w:rsidRPr="008C7AB7" w:rsidRDefault="001C6876" w:rsidP="001C6876">
      <w:pPr>
        <w:rPr>
          <w:sz w:val="22"/>
          <w:szCs w:val="22"/>
        </w:rPr>
      </w:pPr>
    </w:p>
    <w:p w14:paraId="26514738" w14:textId="77777777" w:rsidR="001C6876" w:rsidRPr="008C7AB7" w:rsidRDefault="001C6876" w:rsidP="001C6876">
      <w:pPr>
        <w:rPr>
          <w:sz w:val="22"/>
          <w:szCs w:val="22"/>
        </w:rPr>
      </w:pPr>
    </w:p>
    <w:p w14:paraId="17260238" w14:textId="77777777" w:rsidR="001C6876" w:rsidRPr="008C7AB7" w:rsidRDefault="001C6876" w:rsidP="001C6876">
      <w:pPr>
        <w:rPr>
          <w:sz w:val="22"/>
          <w:szCs w:val="22"/>
        </w:rPr>
      </w:pPr>
    </w:p>
    <w:p w14:paraId="282FCDC6" w14:textId="77777777" w:rsidR="001C6876" w:rsidRPr="008C7AB7" w:rsidRDefault="001C6876" w:rsidP="001C6876">
      <w:pPr>
        <w:rPr>
          <w:sz w:val="22"/>
          <w:szCs w:val="22"/>
        </w:rPr>
      </w:pPr>
    </w:p>
    <w:p w14:paraId="4CF5FDF2" w14:textId="77777777" w:rsidR="001C6876" w:rsidRPr="008C7AB7" w:rsidRDefault="001C6876" w:rsidP="001C6876">
      <w:pPr>
        <w:rPr>
          <w:sz w:val="22"/>
          <w:szCs w:val="22"/>
        </w:rPr>
      </w:pPr>
    </w:p>
    <w:p w14:paraId="141BFEAA" w14:textId="77777777" w:rsidR="001C6876" w:rsidRPr="008C7AB7" w:rsidRDefault="001C6876" w:rsidP="001C6876">
      <w:pPr>
        <w:rPr>
          <w:sz w:val="22"/>
          <w:szCs w:val="22"/>
        </w:rPr>
      </w:pPr>
    </w:p>
    <w:p w14:paraId="110579C1" w14:textId="77777777" w:rsidR="001C6876" w:rsidRPr="008C7AB7" w:rsidRDefault="001C6876" w:rsidP="001C6876">
      <w:pPr>
        <w:rPr>
          <w:sz w:val="22"/>
          <w:szCs w:val="22"/>
        </w:rPr>
      </w:pPr>
    </w:p>
    <w:p w14:paraId="1A1CAB38" w14:textId="77777777" w:rsidR="001C6876" w:rsidRPr="008C7AB7" w:rsidRDefault="001C6876" w:rsidP="001C6876">
      <w:pPr>
        <w:rPr>
          <w:sz w:val="22"/>
          <w:szCs w:val="22"/>
        </w:rPr>
      </w:pPr>
    </w:p>
    <w:p w14:paraId="58E14F78" w14:textId="77777777" w:rsidR="001C6876" w:rsidRPr="008C7AB7" w:rsidRDefault="001C6876" w:rsidP="001C6876">
      <w:pPr>
        <w:rPr>
          <w:sz w:val="22"/>
          <w:szCs w:val="22"/>
        </w:rPr>
      </w:pPr>
    </w:p>
    <w:p w14:paraId="56B29D69" w14:textId="77777777" w:rsidR="001C6876" w:rsidRPr="008C7AB7" w:rsidRDefault="001C6876" w:rsidP="001C6876">
      <w:pPr>
        <w:rPr>
          <w:sz w:val="22"/>
          <w:szCs w:val="22"/>
        </w:rPr>
      </w:pPr>
    </w:p>
    <w:p w14:paraId="1D4DB7CA" w14:textId="77777777" w:rsidR="001C6876" w:rsidRPr="008C7AB7" w:rsidRDefault="001C6876" w:rsidP="001C6876">
      <w:pPr>
        <w:rPr>
          <w:sz w:val="22"/>
          <w:szCs w:val="22"/>
        </w:rPr>
      </w:pPr>
    </w:p>
    <w:p w14:paraId="49907069" w14:textId="77777777" w:rsidR="001C6876" w:rsidRPr="008C7AB7" w:rsidRDefault="001C6876" w:rsidP="001C6876">
      <w:pPr>
        <w:rPr>
          <w:sz w:val="22"/>
          <w:szCs w:val="22"/>
        </w:rPr>
      </w:pPr>
    </w:p>
    <w:p w14:paraId="4535568B" w14:textId="77777777" w:rsidR="001C6876" w:rsidRPr="008C7AB7" w:rsidRDefault="001C6876" w:rsidP="001C6876">
      <w:pPr>
        <w:rPr>
          <w:sz w:val="22"/>
          <w:szCs w:val="22"/>
        </w:rPr>
      </w:pPr>
    </w:p>
    <w:p w14:paraId="2A45E9A4" w14:textId="77777777" w:rsidR="001C6876" w:rsidRPr="008C7AB7" w:rsidRDefault="001C6876" w:rsidP="001C6876">
      <w:pPr>
        <w:rPr>
          <w:sz w:val="22"/>
          <w:szCs w:val="22"/>
        </w:rPr>
      </w:pPr>
    </w:p>
    <w:p w14:paraId="5720F592" w14:textId="77777777" w:rsidR="001C6876" w:rsidRPr="008C7AB7" w:rsidRDefault="001C6876" w:rsidP="001C6876">
      <w:pPr>
        <w:rPr>
          <w:sz w:val="22"/>
          <w:szCs w:val="22"/>
        </w:rPr>
      </w:pPr>
    </w:p>
    <w:p w14:paraId="2679B656" w14:textId="77777777" w:rsidR="001C6876" w:rsidRPr="008C7AB7" w:rsidRDefault="001C6876" w:rsidP="001C6876">
      <w:pPr>
        <w:rPr>
          <w:sz w:val="22"/>
          <w:szCs w:val="22"/>
        </w:rPr>
      </w:pPr>
    </w:p>
    <w:p w14:paraId="2654C1FB" w14:textId="77777777" w:rsidR="001C6876" w:rsidRPr="008C7AB7" w:rsidRDefault="001C6876" w:rsidP="001C6876">
      <w:pPr>
        <w:rPr>
          <w:sz w:val="22"/>
          <w:szCs w:val="22"/>
        </w:rPr>
      </w:pPr>
    </w:p>
    <w:p w14:paraId="1CA291A1" w14:textId="77777777" w:rsidR="001C6876" w:rsidRPr="008C7AB7" w:rsidRDefault="001C6876" w:rsidP="001C6876">
      <w:pPr>
        <w:rPr>
          <w:sz w:val="22"/>
          <w:szCs w:val="22"/>
        </w:rPr>
      </w:pPr>
    </w:p>
    <w:p w14:paraId="23B97FFE" w14:textId="77777777" w:rsidR="001C6876" w:rsidRPr="008C7AB7" w:rsidRDefault="001C6876" w:rsidP="001C6876">
      <w:pPr>
        <w:rPr>
          <w:sz w:val="22"/>
          <w:szCs w:val="22"/>
        </w:rPr>
      </w:pPr>
    </w:p>
    <w:p w14:paraId="1E6FF716" w14:textId="77777777" w:rsidR="001C6876" w:rsidRPr="008C7AB7" w:rsidRDefault="001C6876" w:rsidP="001C6876">
      <w:pPr>
        <w:rPr>
          <w:sz w:val="22"/>
          <w:szCs w:val="22"/>
        </w:rPr>
      </w:pPr>
    </w:p>
    <w:p w14:paraId="4866C93B" w14:textId="77777777" w:rsidR="001C6876" w:rsidRPr="008C7AB7" w:rsidRDefault="001C6876" w:rsidP="001C6876">
      <w:pPr>
        <w:rPr>
          <w:sz w:val="22"/>
          <w:szCs w:val="22"/>
        </w:rPr>
      </w:pPr>
    </w:p>
    <w:p w14:paraId="2A42A5CA" w14:textId="77777777" w:rsidR="001C6876" w:rsidRPr="008C7AB7" w:rsidRDefault="001C6876" w:rsidP="001C6876">
      <w:pPr>
        <w:rPr>
          <w:sz w:val="22"/>
          <w:szCs w:val="22"/>
        </w:rPr>
      </w:pPr>
    </w:p>
    <w:p w14:paraId="59DF098D" w14:textId="77777777" w:rsidR="001C6876" w:rsidRPr="008C7AB7" w:rsidRDefault="001C6876" w:rsidP="001C6876">
      <w:pPr>
        <w:rPr>
          <w:sz w:val="22"/>
          <w:szCs w:val="22"/>
        </w:rPr>
      </w:pPr>
    </w:p>
    <w:p w14:paraId="5C7E57E3" w14:textId="77777777" w:rsidR="001C6876" w:rsidRPr="008C7AB7" w:rsidRDefault="001C6876" w:rsidP="001C6876">
      <w:pPr>
        <w:rPr>
          <w:sz w:val="22"/>
          <w:szCs w:val="22"/>
        </w:rPr>
      </w:pPr>
    </w:p>
    <w:p w14:paraId="75FE8E5B" w14:textId="77777777" w:rsidR="001C6876" w:rsidRPr="008C7AB7" w:rsidRDefault="001C6876" w:rsidP="001C6876">
      <w:pPr>
        <w:rPr>
          <w:sz w:val="22"/>
          <w:szCs w:val="22"/>
        </w:rPr>
      </w:pPr>
    </w:p>
    <w:p w14:paraId="41A832AB" w14:textId="77777777" w:rsidR="001C6876" w:rsidRPr="008C7AB7" w:rsidRDefault="001C6876" w:rsidP="001C6876">
      <w:pPr>
        <w:rPr>
          <w:sz w:val="22"/>
          <w:szCs w:val="22"/>
        </w:rPr>
      </w:pPr>
    </w:p>
    <w:p w14:paraId="6CAC9C77" w14:textId="77777777" w:rsidR="001C6876" w:rsidRPr="008C7AB7" w:rsidRDefault="001C6876" w:rsidP="001C6876">
      <w:pPr>
        <w:rPr>
          <w:sz w:val="22"/>
          <w:szCs w:val="22"/>
        </w:rPr>
      </w:pPr>
    </w:p>
    <w:p w14:paraId="34FB72F9" w14:textId="77777777" w:rsidR="001C6876" w:rsidRPr="008C7AB7" w:rsidRDefault="001C6876" w:rsidP="001C6876">
      <w:pPr>
        <w:rPr>
          <w:sz w:val="22"/>
          <w:szCs w:val="22"/>
        </w:rPr>
      </w:pPr>
    </w:p>
    <w:p w14:paraId="2D768A1B" w14:textId="77777777" w:rsidR="001C6876" w:rsidRPr="008C7AB7" w:rsidRDefault="001C6876" w:rsidP="001C6876">
      <w:pPr>
        <w:rPr>
          <w:sz w:val="22"/>
          <w:szCs w:val="22"/>
        </w:rPr>
      </w:pPr>
    </w:p>
    <w:p w14:paraId="379D0ADF" w14:textId="77777777" w:rsidR="001C6876" w:rsidRPr="008C7AB7" w:rsidRDefault="001C6876" w:rsidP="001C6876">
      <w:pPr>
        <w:rPr>
          <w:sz w:val="22"/>
          <w:szCs w:val="22"/>
        </w:rPr>
      </w:pPr>
    </w:p>
    <w:p w14:paraId="1EB6D76B" w14:textId="77777777" w:rsidR="001C6876" w:rsidRPr="008C7AB7" w:rsidRDefault="001C6876" w:rsidP="001C6876">
      <w:pPr>
        <w:rPr>
          <w:sz w:val="22"/>
          <w:szCs w:val="22"/>
        </w:rPr>
      </w:pPr>
    </w:p>
    <w:p w14:paraId="6772E582" w14:textId="77777777" w:rsidR="001C6876" w:rsidRPr="008C7AB7" w:rsidRDefault="001C6876" w:rsidP="001C6876">
      <w:pPr>
        <w:rPr>
          <w:sz w:val="22"/>
          <w:szCs w:val="22"/>
        </w:rPr>
      </w:pPr>
    </w:p>
    <w:p w14:paraId="3DDB8A90" w14:textId="77777777" w:rsidR="001C6876" w:rsidRPr="008C7AB7" w:rsidRDefault="001C6876" w:rsidP="001C6876">
      <w:pPr>
        <w:rPr>
          <w:sz w:val="22"/>
          <w:szCs w:val="22"/>
        </w:rPr>
      </w:pPr>
    </w:p>
    <w:p w14:paraId="2A5F8417" w14:textId="77777777" w:rsidR="001C6876" w:rsidRPr="008C7AB7" w:rsidRDefault="001C6876" w:rsidP="001C6876">
      <w:pPr>
        <w:rPr>
          <w:sz w:val="22"/>
          <w:szCs w:val="22"/>
        </w:rPr>
      </w:pPr>
    </w:p>
    <w:p w14:paraId="2D5B2EAA" w14:textId="77777777" w:rsidR="001C6876" w:rsidRPr="008C7AB7" w:rsidRDefault="001C6876" w:rsidP="001C6876">
      <w:pPr>
        <w:rPr>
          <w:sz w:val="22"/>
          <w:szCs w:val="22"/>
        </w:rPr>
      </w:pPr>
    </w:p>
    <w:p w14:paraId="1E19EE1A" w14:textId="77777777" w:rsidR="001C6876" w:rsidRPr="008C7AB7" w:rsidRDefault="001C6876" w:rsidP="001C6876">
      <w:pPr>
        <w:rPr>
          <w:sz w:val="22"/>
          <w:szCs w:val="22"/>
        </w:rPr>
      </w:pPr>
    </w:p>
    <w:p w14:paraId="63D013B7" w14:textId="289069CE" w:rsidR="001C6876" w:rsidRDefault="001C6876" w:rsidP="001C6876">
      <w:pPr>
        <w:rPr>
          <w:sz w:val="22"/>
          <w:szCs w:val="22"/>
        </w:rPr>
      </w:pPr>
    </w:p>
    <w:p w14:paraId="4737C39A" w14:textId="77777777" w:rsidR="001C6876" w:rsidRPr="008C7AB7" w:rsidRDefault="001C6876" w:rsidP="001C6876">
      <w:pPr>
        <w:rPr>
          <w:sz w:val="22"/>
          <w:szCs w:val="22"/>
        </w:rPr>
      </w:pPr>
    </w:p>
    <w:p w14:paraId="40913D21" w14:textId="77777777" w:rsidR="001C6876" w:rsidRPr="008C7AB7" w:rsidRDefault="001C6876" w:rsidP="001C6876">
      <w:pPr>
        <w:tabs>
          <w:tab w:val="right" w:leader="dot" w:pos="10010"/>
        </w:tabs>
        <w:rPr>
          <w:rFonts w:ascii="Arial" w:hAnsi="Arial" w:cs="Arial"/>
          <w:b/>
          <w:bCs/>
        </w:rPr>
      </w:pPr>
      <w:r w:rsidRPr="008C7AB7">
        <w:rPr>
          <w:rFonts w:ascii="Arial" w:hAnsi="Arial" w:cs="Arial"/>
          <w:b/>
          <w:bCs/>
        </w:rPr>
        <w:lastRenderedPageBreak/>
        <w:t>Wzór K</w:t>
      </w:r>
    </w:p>
    <w:p w14:paraId="1EE2F92D" w14:textId="77777777" w:rsidR="001C6876" w:rsidRPr="008C7AB7" w:rsidRDefault="001C6876" w:rsidP="001C6876">
      <w:pPr>
        <w:tabs>
          <w:tab w:val="right" w:leader="dot" w:pos="10010"/>
        </w:tabs>
        <w:rPr>
          <w:rFonts w:ascii="Arial" w:hAnsi="Arial" w:cs="Arial"/>
          <w:b/>
          <w:bCs/>
        </w:rPr>
      </w:pPr>
      <w:r w:rsidRPr="008C7AB7">
        <w:rPr>
          <w:rFonts w:ascii="Arial" w:hAnsi="Arial" w:cs="Arial"/>
          <w:b/>
          <w:bCs/>
        </w:rPr>
        <w:t>(TRID-02/K)</w:t>
      </w:r>
    </w:p>
    <w:p w14:paraId="047DF331" w14:textId="77777777" w:rsidR="001C6876" w:rsidRPr="008C7AB7" w:rsidRDefault="001C6876" w:rsidP="001C6876">
      <w:pPr>
        <w:tabs>
          <w:tab w:val="right" w:leader="dot" w:pos="10010"/>
        </w:tabs>
        <w:rPr>
          <w:rFonts w:ascii="Arial" w:hAnsi="Arial" w:cs="Arial"/>
          <w:b/>
          <w:bCs/>
        </w:rPr>
      </w:pPr>
    </w:p>
    <w:p w14:paraId="6EE748FC" w14:textId="77777777" w:rsidR="001C6876" w:rsidRPr="008C7AB7" w:rsidRDefault="001C6876" w:rsidP="001C6876">
      <w:pPr>
        <w:tabs>
          <w:tab w:val="right" w:leader="dot" w:pos="10010"/>
        </w:tabs>
        <w:jc w:val="center"/>
        <w:rPr>
          <w:rFonts w:ascii="Arial" w:hAnsi="Arial" w:cs="Arial"/>
          <w:b/>
          <w:bCs/>
        </w:rPr>
      </w:pPr>
      <w:r w:rsidRPr="008C7AB7">
        <w:rPr>
          <w:b/>
          <w:noProof/>
        </w:rPr>
        <w:drawing>
          <wp:inline distT="0" distB="0" distL="0" distR="0" wp14:anchorId="66A8B154" wp14:editId="70A7DA80">
            <wp:extent cx="4307840" cy="5765165"/>
            <wp:effectExtent l="0" t="0" r="0" b="6985"/>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39E7CF80" w14:textId="77777777" w:rsidR="001C6876" w:rsidRPr="008C7AB7" w:rsidRDefault="001C6876" w:rsidP="001C6876">
      <w:pPr>
        <w:tabs>
          <w:tab w:val="right" w:leader="dot" w:pos="10010"/>
        </w:tabs>
        <w:rPr>
          <w:b/>
        </w:rPr>
      </w:pPr>
    </w:p>
    <w:p w14:paraId="0D104755" w14:textId="77777777" w:rsidR="001C6876" w:rsidRPr="008C7AB7" w:rsidRDefault="001C6876" w:rsidP="001C6876">
      <w:pPr>
        <w:ind w:firstLine="709"/>
        <w:rPr>
          <w:sz w:val="22"/>
          <w:szCs w:val="22"/>
        </w:rPr>
      </w:pPr>
    </w:p>
    <w:p w14:paraId="448D3596" w14:textId="77777777" w:rsidR="001C6876" w:rsidRPr="008C7AB7" w:rsidRDefault="001C6876" w:rsidP="001C6876">
      <w:pPr>
        <w:rPr>
          <w:sz w:val="22"/>
          <w:szCs w:val="22"/>
        </w:rPr>
      </w:pPr>
    </w:p>
    <w:p w14:paraId="784D8DAF" w14:textId="77777777" w:rsidR="001C6876" w:rsidRPr="008C7AB7" w:rsidRDefault="001C6876" w:rsidP="001C6876">
      <w:pPr>
        <w:rPr>
          <w:sz w:val="22"/>
          <w:szCs w:val="22"/>
        </w:rPr>
      </w:pPr>
    </w:p>
    <w:p w14:paraId="52417CBE" w14:textId="77777777" w:rsidR="001C6876" w:rsidRPr="008C7AB7" w:rsidRDefault="001C6876" w:rsidP="001C6876">
      <w:pPr>
        <w:rPr>
          <w:sz w:val="22"/>
          <w:szCs w:val="22"/>
        </w:rPr>
      </w:pPr>
    </w:p>
    <w:p w14:paraId="355B5CC4" w14:textId="77777777" w:rsidR="001C6876" w:rsidRPr="008C7AB7" w:rsidRDefault="001C6876" w:rsidP="001C6876">
      <w:pPr>
        <w:rPr>
          <w:sz w:val="22"/>
          <w:szCs w:val="22"/>
        </w:rPr>
      </w:pPr>
    </w:p>
    <w:p w14:paraId="0D029995" w14:textId="77777777" w:rsidR="001C6876" w:rsidRPr="008C7AB7" w:rsidRDefault="001C6876" w:rsidP="001C6876">
      <w:pPr>
        <w:rPr>
          <w:sz w:val="22"/>
          <w:szCs w:val="22"/>
        </w:rPr>
      </w:pPr>
    </w:p>
    <w:p w14:paraId="37CA9C75" w14:textId="77777777" w:rsidR="001C6876" w:rsidRPr="008C7AB7" w:rsidRDefault="001C6876" w:rsidP="001C6876">
      <w:pPr>
        <w:rPr>
          <w:sz w:val="22"/>
          <w:szCs w:val="22"/>
        </w:rPr>
      </w:pPr>
    </w:p>
    <w:p w14:paraId="72E0F83C" w14:textId="77777777" w:rsidR="001C6876" w:rsidRPr="008C7AB7" w:rsidRDefault="001C6876" w:rsidP="001C6876">
      <w:pPr>
        <w:rPr>
          <w:sz w:val="22"/>
          <w:szCs w:val="22"/>
        </w:rPr>
      </w:pPr>
    </w:p>
    <w:p w14:paraId="3BA01DCB" w14:textId="77777777" w:rsidR="001C6876" w:rsidRPr="008C7AB7" w:rsidRDefault="001C6876" w:rsidP="001C6876">
      <w:pPr>
        <w:rPr>
          <w:sz w:val="22"/>
          <w:szCs w:val="22"/>
        </w:rPr>
      </w:pPr>
    </w:p>
    <w:p w14:paraId="08A3C24D" w14:textId="77777777" w:rsidR="001C6876" w:rsidRPr="008C7AB7" w:rsidRDefault="001C6876" w:rsidP="001C6876">
      <w:pPr>
        <w:rPr>
          <w:sz w:val="22"/>
          <w:szCs w:val="22"/>
        </w:rPr>
      </w:pPr>
    </w:p>
    <w:p w14:paraId="0D61B760" w14:textId="77777777" w:rsidR="001C6876" w:rsidRPr="008C7AB7" w:rsidRDefault="001C6876" w:rsidP="001C6876">
      <w:pPr>
        <w:rPr>
          <w:sz w:val="22"/>
          <w:szCs w:val="22"/>
        </w:rPr>
      </w:pPr>
    </w:p>
    <w:p w14:paraId="78C4A893" w14:textId="77777777" w:rsidR="001C6876" w:rsidRPr="008C7AB7" w:rsidRDefault="001C6876" w:rsidP="001C6876">
      <w:pPr>
        <w:rPr>
          <w:sz w:val="22"/>
          <w:szCs w:val="22"/>
        </w:rPr>
      </w:pPr>
    </w:p>
    <w:p w14:paraId="2B841347" w14:textId="77777777" w:rsidR="001C6876" w:rsidRPr="008C7AB7" w:rsidRDefault="001C6876" w:rsidP="001C6876">
      <w:pPr>
        <w:rPr>
          <w:sz w:val="22"/>
          <w:szCs w:val="22"/>
        </w:rPr>
      </w:pPr>
    </w:p>
    <w:p w14:paraId="04E458A6" w14:textId="77777777" w:rsidR="001C6876" w:rsidRPr="008C7AB7" w:rsidRDefault="001C6876" w:rsidP="001C6876">
      <w:pPr>
        <w:rPr>
          <w:sz w:val="22"/>
          <w:szCs w:val="22"/>
        </w:rPr>
      </w:pPr>
    </w:p>
    <w:p w14:paraId="47298137" w14:textId="77777777" w:rsidR="001C6876" w:rsidRPr="008C7AB7" w:rsidRDefault="001C6876" w:rsidP="001C6876">
      <w:pPr>
        <w:tabs>
          <w:tab w:val="left" w:pos="2745"/>
        </w:tabs>
        <w:rPr>
          <w:sz w:val="22"/>
          <w:szCs w:val="22"/>
        </w:rPr>
      </w:pPr>
      <w:r w:rsidRPr="008C7AB7">
        <w:rPr>
          <w:sz w:val="22"/>
          <w:szCs w:val="22"/>
        </w:rPr>
        <w:tab/>
      </w:r>
    </w:p>
    <w:p w14:paraId="1E4EFB91" w14:textId="77777777" w:rsidR="001C6876" w:rsidRPr="008C7AB7" w:rsidRDefault="001C6876" w:rsidP="001C6876">
      <w:pPr>
        <w:tabs>
          <w:tab w:val="left" w:pos="2745"/>
        </w:tabs>
        <w:rPr>
          <w:b/>
          <w:bCs/>
          <w:sz w:val="22"/>
          <w:szCs w:val="22"/>
        </w:rPr>
      </w:pPr>
      <w:bookmarkStart w:id="60" w:name="_Hlk41545676"/>
      <w:r w:rsidRPr="008C7AB7">
        <w:rPr>
          <w:b/>
          <w:bCs/>
          <w:sz w:val="22"/>
          <w:szCs w:val="22"/>
        </w:rPr>
        <w:lastRenderedPageBreak/>
        <w:t>Wzór L</w:t>
      </w:r>
    </w:p>
    <w:p w14:paraId="5715A252" w14:textId="77777777" w:rsidR="001C6876" w:rsidRPr="008C7AB7" w:rsidRDefault="001C6876" w:rsidP="001C6876">
      <w:pPr>
        <w:tabs>
          <w:tab w:val="left" w:pos="2745"/>
        </w:tabs>
        <w:rPr>
          <w:b/>
          <w:bCs/>
          <w:sz w:val="22"/>
          <w:szCs w:val="22"/>
        </w:rPr>
      </w:pPr>
      <w:r w:rsidRPr="008C7AB7">
        <w:rPr>
          <w:b/>
          <w:bCs/>
          <w:sz w:val="22"/>
          <w:szCs w:val="22"/>
        </w:rPr>
        <w:t>(TRID-02/L)</w:t>
      </w:r>
    </w:p>
    <w:bookmarkEnd w:id="60"/>
    <w:p w14:paraId="740109EA" w14:textId="77777777" w:rsidR="001C6876" w:rsidRPr="008C7AB7" w:rsidRDefault="001C6876" w:rsidP="001C6876">
      <w:pPr>
        <w:tabs>
          <w:tab w:val="left" w:pos="2745"/>
        </w:tabs>
        <w:rPr>
          <w:b/>
          <w:bCs/>
          <w:sz w:val="22"/>
          <w:szCs w:val="22"/>
        </w:rPr>
      </w:pPr>
    </w:p>
    <w:p w14:paraId="66E645F3" w14:textId="77777777" w:rsidR="001C6876" w:rsidRPr="008C7AB7" w:rsidRDefault="001C6876" w:rsidP="001C6876">
      <w:pPr>
        <w:spacing w:after="160" w:line="259" w:lineRule="auto"/>
        <w:jc w:val="center"/>
        <w:rPr>
          <w:b/>
          <w:bCs/>
          <w:color w:val="0070C0"/>
          <w:sz w:val="22"/>
          <w:szCs w:val="22"/>
        </w:rPr>
      </w:pPr>
      <w:r w:rsidRPr="008C7AB7">
        <w:rPr>
          <w:b/>
          <w:noProof/>
        </w:rPr>
        <w:drawing>
          <wp:inline distT="0" distB="0" distL="0" distR="0" wp14:anchorId="72764B6C" wp14:editId="3F384FDE">
            <wp:extent cx="4816464" cy="6576291"/>
            <wp:effectExtent l="0" t="0" r="381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2B166381" w14:textId="77777777" w:rsidR="001C6876" w:rsidRPr="008C7AB7" w:rsidRDefault="001C6876" w:rsidP="001C6876">
      <w:pPr>
        <w:spacing w:after="160" w:line="259" w:lineRule="auto"/>
        <w:rPr>
          <w:b/>
          <w:bCs/>
          <w:color w:val="0070C0"/>
          <w:sz w:val="22"/>
          <w:szCs w:val="22"/>
        </w:rPr>
      </w:pPr>
    </w:p>
    <w:p w14:paraId="14F418BE" w14:textId="77777777" w:rsidR="001C6876" w:rsidRPr="00D8530E" w:rsidRDefault="001C6876" w:rsidP="001C6876">
      <w:pPr>
        <w:tabs>
          <w:tab w:val="left" w:pos="426"/>
        </w:tabs>
        <w:ind w:left="426"/>
        <w:jc w:val="right"/>
        <w:rPr>
          <w:b/>
          <w:bCs/>
        </w:rPr>
      </w:pPr>
    </w:p>
    <w:p w14:paraId="7365F26F" w14:textId="56AE687D" w:rsidR="001C6876" w:rsidRDefault="001C6876">
      <w:pPr>
        <w:spacing w:after="160" w:line="259" w:lineRule="auto"/>
        <w:rPr>
          <w:b/>
          <w:bCs/>
        </w:rPr>
      </w:pPr>
      <w:r>
        <w:rPr>
          <w:b/>
          <w:bCs/>
        </w:rPr>
        <w:br w:type="page"/>
      </w:r>
    </w:p>
    <w:p w14:paraId="64720F94" w14:textId="23C738D1" w:rsidR="004F2E18" w:rsidRPr="00A41B56" w:rsidRDefault="004F2E18" w:rsidP="001860A6">
      <w:pPr>
        <w:pStyle w:val="Nagwek1"/>
        <w:shd w:val="clear" w:color="auto" w:fill="D9D9D9" w:themeFill="background1" w:themeFillShade="D9"/>
        <w:spacing w:before="120" w:line="312" w:lineRule="auto"/>
        <w:jc w:val="center"/>
        <w:rPr>
          <w:rFonts w:ascii="Times New Roman" w:hAnsi="Times New Roman" w:cs="Times New Roman"/>
          <w:i/>
          <w:iCs/>
          <w:color w:val="auto"/>
          <w:sz w:val="24"/>
          <w:szCs w:val="24"/>
        </w:rPr>
      </w:pPr>
      <w:r w:rsidRPr="00707CAF">
        <w:rPr>
          <w:rFonts w:ascii="Times New Roman" w:hAnsi="Times New Roman" w:cs="Times New Roman"/>
          <w:color w:val="auto"/>
          <w:sz w:val="24"/>
          <w:szCs w:val="24"/>
        </w:rPr>
        <w:lastRenderedPageBreak/>
        <w:t xml:space="preserve">Załącznik nr </w:t>
      </w:r>
      <w:r>
        <w:rPr>
          <w:rFonts w:ascii="Times New Roman" w:hAnsi="Times New Roman" w:cs="Times New Roman"/>
          <w:color w:val="auto"/>
          <w:sz w:val="24"/>
          <w:szCs w:val="24"/>
        </w:rPr>
        <w:t>1.</w:t>
      </w:r>
      <w:r w:rsidR="00B75740">
        <w:rPr>
          <w:rFonts w:ascii="Times New Roman" w:hAnsi="Times New Roman" w:cs="Times New Roman"/>
          <w:color w:val="auto"/>
          <w:sz w:val="24"/>
          <w:szCs w:val="24"/>
        </w:rPr>
        <w:t>5</w:t>
      </w:r>
      <w:r w:rsidRPr="00707CAF">
        <w:rPr>
          <w:rFonts w:ascii="Times New Roman" w:hAnsi="Times New Roman" w:cs="Times New Roman"/>
          <w:color w:val="auto"/>
          <w:sz w:val="24"/>
          <w:szCs w:val="24"/>
        </w:rPr>
        <w:t xml:space="preserve"> do SWZ</w:t>
      </w:r>
      <w:r>
        <w:rPr>
          <w:rFonts w:ascii="Times New Roman" w:hAnsi="Times New Roman" w:cs="Times New Roman"/>
          <w:color w:val="auto"/>
          <w:sz w:val="24"/>
          <w:szCs w:val="24"/>
        </w:rPr>
        <w:t xml:space="preserve"> „Wymagania </w:t>
      </w:r>
      <w:proofErr w:type="spellStart"/>
      <w:r w:rsidRPr="00A41B56">
        <w:rPr>
          <w:rFonts w:ascii="Times New Roman" w:hAnsi="Times New Roman" w:cs="Times New Roman"/>
          <w:color w:val="auto"/>
          <w:sz w:val="24"/>
          <w:szCs w:val="24"/>
        </w:rPr>
        <w:t>cyberbezpieczeństwa</w:t>
      </w:r>
      <w:proofErr w:type="spellEnd"/>
      <w:r w:rsidRPr="00A41B56">
        <w:rPr>
          <w:rFonts w:ascii="Times New Roman" w:hAnsi="Times New Roman" w:cs="Times New Roman"/>
          <w:color w:val="auto"/>
          <w:sz w:val="24"/>
          <w:szCs w:val="24"/>
        </w:rPr>
        <w:t>”</w:t>
      </w:r>
      <w:bookmarkEnd w:id="57"/>
    </w:p>
    <w:p w14:paraId="5A2479A8" w14:textId="77777777" w:rsidR="004F2E18" w:rsidRPr="00A41B56" w:rsidRDefault="004F2E18" w:rsidP="004F2E18">
      <w:pPr>
        <w:widowControl w:val="0"/>
        <w:adjustRightInd w:val="0"/>
        <w:jc w:val="center"/>
        <w:textAlignment w:val="baseline"/>
        <w:rPr>
          <w:b/>
          <w:sz w:val="22"/>
          <w:szCs w:val="22"/>
        </w:rPr>
      </w:pPr>
      <w:r w:rsidRPr="00A41B56">
        <w:rPr>
          <w:b/>
          <w:sz w:val="22"/>
          <w:szCs w:val="22"/>
        </w:rPr>
        <w:t xml:space="preserve">WYMAGANIA DOTYCZĄCE SYSTEMÓW OT (OPERATIONAL TECHNOLOGY) </w:t>
      </w:r>
    </w:p>
    <w:p w14:paraId="445BFE1E" w14:textId="77777777" w:rsidR="004F2E18" w:rsidRPr="00A41B56" w:rsidRDefault="004F2E18" w:rsidP="004F2E18">
      <w:pPr>
        <w:widowControl w:val="0"/>
        <w:adjustRightInd w:val="0"/>
        <w:jc w:val="center"/>
        <w:textAlignment w:val="baseline"/>
        <w:rPr>
          <w:b/>
          <w:sz w:val="22"/>
          <w:szCs w:val="22"/>
        </w:rPr>
      </w:pPr>
      <w:r w:rsidRPr="00A41B56">
        <w:rPr>
          <w:b/>
          <w:sz w:val="22"/>
          <w:szCs w:val="22"/>
        </w:rPr>
        <w:t>SYSTEMÓW STEROWANIA PRZEMYSŁOWEGO</w:t>
      </w:r>
    </w:p>
    <w:p w14:paraId="1830A7CE" w14:textId="77777777"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A41B56">
        <w:rPr>
          <w:sz w:val="21"/>
          <w:szCs w:val="21"/>
        </w:rPr>
        <w:t xml:space="preserve">W przypadku gdy przedmiot zamówienia obejmuje w całości lub części dostawę </w:t>
      </w:r>
      <w:r w:rsidRPr="00B71989">
        <w:rPr>
          <w:sz w:val="21"/>
          <w:szCs w:val="21"/>
        </w:rPr>
        <w:t>sytemu OT</w:t>
      </w:r>
      <w:r w:rsidRPr="00B71989">
        <w:rPr>
          <w:sz w:val="21"/>
          <w:szCs w:val="21"/>
        </w:rPr>
        <w:br/>
        <w:t>wraz z systemem należy dostarczyć dokumentację zawierającą:</w:t>
      </w:r>
    </w:p>
    <w:p w14:paraId="1DA25AB0" w14:textId="77777777" w:rsidR="004F2E18" w:rsidRPr="00B71989" w:rsidRDefault="004F2E18" w:rsidP="00AC49CD">
      <w:pPr>
        <w:pStyle w:val="Akapitzlist"/>
        <w:widowControl w:val="0"/>
        <w:numPr>
          <w:ilvl w:val="0"/>
          <w:numId w:val="44"/>
        </w:numPr>
        <w:adjustRightInd w:val="0"/>
        <w:ind w:left="709"/>
        <w:jc w:val="both"/>
        <w:textAlignment w:val="baseline"/>
        <w:rPr>
          <w:sz w:val="21"/>
          <w:szCs w:val="21"/>
        </w:rPr>
      </w:pPr>
      <w:r w:rsidRPr="00B71989">
        <w:rPr>
          <w:sz w:val="21"/>
          <w:szCs w:val="21"/>
        </w:rPr>
        <w:t>opis interfejsu komunikacyjnego;</w:t>
      </w:r>
    </w:p>
    <w:p w14:paraId="787DC509" w14:textId="77777777" w:rsidR="004F2E18" w:rsidRPr="00B71989" w:rsidRDefault="004F2E18" w:rsidP="00AC49CD">
      <w:pPr>
        <w:pStyle w:val="Akapitzlist"/>
        <w:widowControl w:val="0"/>
        <w:numPr>
          <w:ilvl w:val="0"/>
          <w:numId w:val="44"/>
        </w:numPr>
        <w:adjustRightInd w:val="0"/>
        <w:ind w:left="709"/>
        <w:jc w:val="both"/>
        <w:textAlignment w:val="baseline"/>
        <w:rPr>
          <w:sz w:val="21"/>
          <w:szCs w:val="21"/>
        </w:rPr>
      </w:pPr>
      <w:r w:rsidRPr="00B71989">
        <w:rPr>
          <w:sz w:val="21"/>
          <w:szCs w:val="21"/>
        </w:rPr>
        <w:t>opis protokołu komunikacyjnego,</w:t>
      </w:r>
    </w:p>
    <w:p w14:paraId="0BFCE5D4" w14:textId="0AF602F2" w:rsidR="004F2E18" w:rsidRPr="00B71989" w:rsidRDefault="004F2E18" w:rsidP="004F2E18">
      <w:pPr>
        <w:widowControl w:val="0"/>
        <w:adjustRightInd w:val="0"/>
        <w:ind w:left="360"/>
        <w:jc w:val="both"/>
        <w:textAlignment w:val="baseline"/>
        <w:rPr>
          <w:sz w:val="21"/>
          <w:szCs w:val="21"/>
        </w:rPr>
      </w:pPr>
      <w:r w:rsidRPr="00B71989">
        <w:rPr>
          <w:sz w:val="21"/>
          <w:szCs w:val="21"/>
        </w:rPr>
        <w:t>za pomocą którego możliwy będzie cykliczny dostęp do danych bieżących i archiwalnych oraz alarmów (jeśli dostarczany system je generuje) zgromadzonych w dostarczanym systemie w celu wizualizacji wybranych danych w innych systemach wizualizacji procesów produkcji zainstalowanych u</w:t>
      </w:r>
      <w:r w:rsidR="00B71989">
        <w:rPr>
          <w:sz w:val="21"/>
          <w:szCs w:val="21"/>
        </w:rPr>
        <w:t> </w:t>
      </w:r>
      <w:r w:rsidRPr="00B71989">
        <w:rPr>
          <w:sz w:val="21"/>
          <w:szCs w:val="21"/>
        </w:rPr>
        <w:t>Zamawiającego.</w:t>
      </w:r>
    </w:p>
    <w:p w14:paraId="0009BDBA" w14:textId="77777777"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B71989">
        <w:rPr>
          <w:sz w:val="21"/>
          <w:szCs w:val="21"/>
        </w:rPr>
        <w:t>Dokumentacja interfejsu komunikacyjnego i protokołu komunikacyjnego dla dostarczanego systemem powinna być kompletna, tak aby Zamawiający mógł, we własnym zakresie bez udziału Wykonawcy, skonfigurować współpracę dostarczanego systemu z własnymi systemami wizualizacji procesów produkcji.</w:t>
      </w:r>
    </w:p>
    <w:p w14:paraId="10C03588" w14:textId="77777777"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B71989">
        <w:rPr>
          <w:sz w:val="21"/>
          <w:szCs w:val="21"/>
        </w:rPr>
        <w:t>Dokumentacja systemu musi ponadto zawierać następujące informacje:</w:t>
      </w:r>
    </w:p>
    <w:p w14:paraId="38D25549" w14:textId="77777777" w:rsidR="004F2E18" w:rsidRPr="00B71989" w:rsidRDefault="004F2E18" w:rsidP="00AC49CD">
      <w:pPr>
        <w:widowControl w:val="0"/>
        <w:numPr>
          <w:ilvl w:val="0"/>
          <w:numId w:val="45"/>
        </w:numPr>
        <w:tabs>
          <w:tab w:val="clear" w:pos="1080"/>
        </w:tabs>
        <w:adjustRightInd w:val="0"/>
        <w:ind w:left="709"/>
        <w:jc w:val="both"/>
        <w:textAlignment w:val="baseline"/>
        <w:rPr>
          <w:sz w:val="21"/>
          <w:szCs w:val="21"/>
        </w:rPr>
      </w:pPr>
      <w:r w:rsidRPr="00B71989">
        <w:rPr>
          <w:sz w:val="21"/>
          <w:szCs w:val="21"/>
        </w:rPr>
        <w:t>opinia Producenta oprogramowania odnośnie możliwości aktualizacji przez Zamawiającego oprogramowania systemowego wykorzystywanego w zamawianym systemie;</w:t>
      </w:r>
    </w:p>
    <w:p w14:paraId="781E9F76" w14:textId="77777777" w:rsidR="004F2E18" w:rsidRPr="00B71989" w:rsidRDefault="004F2E18" w:rsidP="00AC49CD">
      <w:pPr>
        <w:widowControl w:val="0"/>
        <w:numPr>
          <w:ilvl w:val="0"/>
          <w:numId w:val="45"/>
        </w:numPr>
        <w:tabs>
          <w:tab w:val="clear" w:pos="1080"/>
        </w:tabs>
        <w:adjustRightInd w:val="0"/>
        <w:ind w:left="709"/>
        <w:jc w:val="both"/>
        <w:textAlignment w:val="baseline"/>
        <w:rPr>
          <w:sz w:val="21"/>
          <w:szCs w:val="21"/>
        </w:rPr>
      </w:pPr>
      <w:r w:rsidRPr="00B71989">
        <w:rPr>
          <w:sz w:val="21"/>
          <w:szCs w:val="21"/>
        </w:rPr>
        <w:t xml:space="preserve">opinia Producenta oprogramowania odnośnie możliwości instalacji w systemie oprogramowania </w:t>
      </w:r>
      <w:proofErr w:type="spellStart"/>
      <w:r w:rsidRPr="00B71989">
        <w:rPr>
          <w:sz w:val="21"/>
          <w:szCs w:val="21"/>
        </w:rPr>
        <w:t>antymalware</w:t>
      </w:r>
      <w:proofErr w:type="spellEnd"/>
      <w:r w:rsidRPr="00B71989">
        <w:rPr>
          <w:sz w:val="21"/>
          <w:szCs w:val="21"/>
        </w:rPr>
        <w:t xml:space="preserve"> (antywirusowego) oraz trybu aktualizacji sygnatur antywirusowych.</w:t>
      </w:r>
    </w:p>
    <w:p w14:paraId="49D8669B" w14:textId="77777777"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B71989">
        <w:rPr>
          <w:sz w:val="21"/>
          <w:szCs w:val="21"/>
        </w:rPr>
        <w:t>Dla systemów zawierających oprogramowanie wykorzystywane do sterowania maszyn i urządzeń dokumentacja systemu poza w/w wymaganiami musi zawierać informację o spełnieniu wymagań dotyczących bezpieczeństwa funkcjonalnego (IEC 61508):</w:t>
      </w:r>
    </w:p>
    <w:p w14:paraId="0DE52227" w14:textId="0D1FA701" w:rsidR="004F2E18" w:rsidRPr="00B71989" w:rsidRDefault="004F2E18" w:rsidP="00AC49CD">
      <w:pPr>
        <w:widowControl w:val="0"/>
        <w:numPr>
          <w:ilvl w:val="0"/>
          <w:numId w:val="46"/>
        </w:numPr>
        <w:tabs>
          <w:tab w:val="clear" w:pos="1080"/>
          <w:tab w:val="num" w:pos="720"/>
        </w:tabs>
        <w:adjustRightInd w:val="0"/>
        <w:ind w:left="709"/>
        <w:jc w:val="both"/>
        <w:textAlignment w:val="baseline"/>
        <w:rPr>
          <w:sz w:val="21"/>
          <w:szCs w:val="21"/>
        </w:rPr>
      </w:pPr>
      <w:r w:rsidRPr="00B71989">
        <w:rPr>
          <w:sz w:val="21"/>
          <w:szCs w:val="21"/>
        </w:rPr>
        <w:t>PN-EN 61508-2:2010E, Bezpieczeństwo funkcjonalne elektrycznych /elektronicznych /programowalnych elektronicznych systemów związanych z bezpieczeństwem – Część 2: Wymagania dotyczące elektrycznych /elektronicznych /programowalnych elektronicznych systemów związanych z bezpieczeństwem;</w:t>
      </w:r>
    </w:p>
    <w:p w14:paraId="2A5BDD7A" w14:textId="12569015" w:rsidR="004F2E18" w:rsidRPr="00B71989" w:rsidRDefault="004F2E18" w:rsidP="00AC49CD">
      <w:pPr>
        <w:widowControl w:val="0"/>
        <w:numPr>
          <w:ilvl w:val="0"/>
          <w:numId w:val="46"/>
        </w:numPr>
        <w:tabs>
          <w:tab w:val="clear" w:pos="1080"/>
          <w:tab w:val="num" w:pos="720"/>
        </w:tabs>
        <w:adjustRightInd w:val="0"/>
        <w:ind w:left="709"/>
        <w:jc w:val="both"/>
        <w:textAlignment w:val="baseline"/>
        <w:rPr>
          <w:sz w:val="21"/>
          <w:szCs w:val="21"/>
        </w:rPr>
      </w:pPr>
      <w:r w:rsidRPr="00B71989">
        <w:rPr>
          <w:sz w:val="21"/>
          <w:szCs w:val="21"/>
        </w:rPr>
        <w:t xml:space="preserve">PN-EN 61508-3:2010E, Bezpieczeństwo funkcjonalne elektrycznych /elektronicznych /programowalnych elektronicznych systemów związanych z bezpieczeństwem – Część 3: Wymagania dotyczące oprogramowania. </w:t>
      </w:r>
    </w:p>
    <w:p w14:paraId="214C6AB6" w14:textId="74B75D4F"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B71989">
        <w:rPr>
          <w:sz w:val="21"/>
          <w:szCs w:val="21"/>
        </w:rPr>
        <w:t>Dla dostarczanego systemu należy zapewnić wszystkie licencje na dostarczone i zainstalowane oprogramowanie (w tym systemy operacyjne i bazodanowe (jeśli jest wykorzystywane)</w:t>
      </w:r>
      <w:r w:rsidR="00B71989">
        <w:rPr>
          <w:sz w:val="21"/>
          <w:szCs w:val="21"/>
        </w:rPr>
        <w:t xml:space="preserve"> </w:t>
      </w:r>
      <w:r w:rsidRPr="00B71989">
        <w:rPr>
          <w:sz w:val="21"/>
          <w:szCs w:val="21"/>
        </w:rPr>
        <w:t>oraz licencje dostępowe – jeśli są wymagane). Oprogramowanie systemowe musi być właściwe</w:t>
      </w:r>
      <w:r w:rsidR="00B71989">
        <w:rPr>
          <w:sz w:val="21"/>
          <w:szCs w:val="21"/>
        </w:rPr>
        <w:t xml:space="preserve"> </w:t>
      </w:r>
      <w:r w:rsidRPr="00B71989">
        <w:rPr>
          <w:sz w:val="21"/>
          <w:szCs w:val="21"/>
        </w:rPr>
        <w:t>do celu w jakim będzie wykorzystywane, zgodnie z zapisami licencyjnymi producenta oprogramowania (EULA-End User License Agreement).</w:t>
      </w:r>
    </w:p>
    <w:p w14:paraId="0BA69659" w14:textId="77777777"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B71989">
        <w:rPr>
          <w:sz w:val="21"/>
          <w:szCs w:val="21"/>
        </w:rPr>
        <w:t>Zamawiający nie dopuszcza stosowania oprogramowania systemowego klasy desktop do rozwiązań serwerowych.</w:t>
      </w:r>
    </w:p>
    <w:p w14:paraId="10E279B9" w14:textId="77777777"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B71989">
        <w:rPr>
          <w:sz w:val="21"/>
          <w:szCs w:val="21"/>
        </w:rPr>
        <w:t>Licencje na oprogramowanie muszą być zarejestrowane na użytkownika końcowego Polska Grupa Górnicza SA.</w:t>
      </w:r>
    </w:p>
    <w:p w14:paraId="5B647A2F" w14:textId="79077492"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B71989">
        <w:rPr>
          <w:sz w:val="21"/>
          <w:szCs w:val="21"/>
        </w:rPr>
        <w:t>W przypadku dostarczenia licencji na oprogramowanie firmy Microsoft licencjonowanych</w:t>
      </w:r>
      <w:r w:rsidR="00B71989">
        <w:rPr>
          <w:sz w:val="21"/>
          <w:szCs w:val="21"/>
        </w:rPr>
        <w:t xml:space="preserve"> </w:t>
      </w:r>
      <w:r w:rsidRPr="00B71989">
        <w:rPr>
          <w:sz w:val="21"/>
          <w:szCs w:val="21"/>
        </w:rPr>
        <w:t>na warunkach licencji grupowych (MOLP, OLP, MPSA) Wykonawca zobowiązany jest do kontaktu z Zakładem Informatyki i Telekomunikacji PGG SA celem uzyskania dodatkowych informacji dotyczących rejestracji produktu.</w:t>
      </w:r>
    </w:p>
    <w:p w14:paraId="38B03DF5" w14:textId="0880A049"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B71989">
        <w:rPr>
          <w:sz w:val="21"/>
          <w:szCs w:val="21"/>
        </w:rPr>
        <w:t xml:space="preserve">Wszelkie prace związane z konfiguracją i połączeniem dostarczanego systemu z istniejącą infrastrukturą sieciową, w tym synchronizacji czasu, muszą być skonsultowane i zaakceptowane przez Zakład Informatyki i Telekomunikacji pod względem zgodności z obowiązującymi w PGG S.A. uregulowaniami w zakresie bezpieczeństwa informatycznego dla systemów funkcjonujących na podstawie technik informatycznych w PGG S.A. </w:t>
      </w:r>
    </w:p>
    <w:p w14:paraId="5C45B486" w14:textId="77777777"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B71989">
        <w:rPr>
          <w:sz w:val="21"/>
          <w:szCs w:val="21"/>
        </w:rPr>
        <w:t>Dokumentacje, o której mowa wyżej musi stanowić odrębną część (rozdział) dokumentacji przedmiotu zamówienia.</w:t>
      </w:r>
    </w:p>
    <w:p w14:paraId="792B4E52" w14:textId="77777777"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B71989">
        <w:rPr>
          <w:sz w:val="21"/>
          <w:szCs w:val="21"/>
        </w:rPr>
        <w:t>Przedmiotową Dokumentację / Licencje  należy dostarczyć w ….  egzemplarzach, z czego jeden egzemplarz należy dostarczyć do Zakładu Informatyki i Telekomunikacji (ul. Jastrzębska 10, 44-253 Rybnik).</w:t>
      </w:r>
    </w:p>
    <w:p w14:paraId="0D68913C" w14:textId="77777777" w:rsidR="004F2E18" w:rsidRPr="00B71989" w:rsidRDefault="004F2E18" w:rsidP="00AC49CD">
      <w:pPr>
        <w:widowControl w:val="0"/>
        <w:numPr>
          <w:ilvl w:val="0"/>
          <w:numId w:val="43"/>
        </w:numPr>
        <w:tabs>
          <w:tab w:val="clear" w:pos="360"/>
        </w:tabs>
        <w:adjustRightInd w:val="0"/>
        <w:jc w:val="both"/>
        <w:textAlignment w:val="baseline"/>
        <w:rPr>
          <w:sz w:val="21"/>
          <w:szCs w:val="21"/>
        </w:rPr>
      </w:pPr>
      <w:r w:rsidRPr="00B71989">
        <w:rPr>
          <w:sz w:val="21"/>
          <w:szCs w:val="21"/>
        </w:rPr>
        <w:t xml:space="preserve">Wykonawca zobowiązany jest udostępnić dokumentację w wersji elektronicznej – edytowalnej (pliki MS Word, MS Excel, MS Visio, </w:t>
      </w:r>
      <w:proofErr w:type="spellStart"/>
      <w:r w:rsidRPr="00B71989">
        <w:rPr>
          <w:sz w:val="21"/>
          <w:szCs w:val="21"/>
        </w:rPr>
        <w:t>Autocad</w:t>
      </w:r>
      <w:proofErr w:type="spellEnd"/>
      <w:r w:rsidRPr="00B71989">
        <w:rPr>
          <w:sz w:val="21"/>
          <w:szCs w:val="21"/>
        </w:rPr>
        <w:t xml:space="preserve"> itp.) wraz z dokumentem, w którym wyraża zgodę na jej wykorzystanie przez Zamawiającego w innych projektach. </w:t>
      </w:r>
    </w:p>
    <w:p w14:paraId="7ED56A00" w14:textId="6F63E78B" w:rsidR="004F2E18" w:rsidRDefault="004F2E18">
      <w:pPr>
        <w:spacing w:after="160" w:line="259" w:lineRule="auto"/>
        <w:rPr>
          <w:b/>
          <w:bCs/>
          <w:u w:val="single"/>
        </w:rPr>
      </w:pPr>
      <w:r>
        <w:rPr>
          <w:b/>
          <w:bCs/>
          <w:u w:val="single"/>
        </w:rPr>
        <w:br w:type="page"/>
      </w:r>
    </w:p>
    <w:p w14:paraId="7A1CF15B" w14:textId="77777777" w:rsidR="008E5215" w:rsidRPr="00707CAF" w:rsidRDefault="008E5215"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61" w:name="_Toc107658542"/>
      <w:r w:rsidRPr="00707CAF">
        <w:rPr>
          <w:rFonts w:ascii="Times New Roman" w:hAnsi="Times New Roman" w:cs="Times New Roman"/>
          <w:color w:val="auto"/>
          <w:sz w:val="24"/>
          <w:szCs w:val="24"/>
        </w:rPr>
        <w:lastRenderedPageBreak/>
        <w:t>Załącznik nr 2 do SWZ</w:t>
      </w:r>
      <w:r>
        <w:rPr>
          <w:rFonts w:ascii="Times New Roman" w:hAnsi="Times New Roman" w:cs="Times New Roman"/>
          <w:color w:val="auto"/>
          <w:sz w:val="24"/>
          <w:szCs w:val="24"/>
        </w:rPr>
        <w:t xml:space="preserve"> „Formularz ofertowy”</w:t>
      </w:r>
      <w:bookmarkEnd w:id="61"/>
    </w:p>
    <w:p w14:paraId="771C3707" w14:textId="77777777" w:rsidR="00A85DB6" w:rsidRPr="001818F1" w:rsidRDefault="00A85DB6" w:rsidP="00A85DB6">
      <w:pPr>
        <w:jc w:val="center"/>
        <w:rPr>
          <w:b/>
          <w:bCs/>
          <w:sz w:val="10"/>
          <w:szCs w:val="24"/>
        </w:rPr>
      </w:pPr>
    </w:p>
    <w:p w14:paraId="19B247F4" w14:textId="77777777" w:rsidR="008044AF" w:rsidRDefault="008044AF" w:rsidP="00A85DB6">
      <w:pPr>
        <w:jc w:val="center"/>
        <w:rPr>
          <w:b/>
          <w:bCs/>
          <w:spacing w:val="20"/>
          <w:sz w:val="28"/>
          <w:szCs w:val="28"/>
        </w:rPr>
      </w:pPr>
    </w:p>
    <w:p w14:paraId="13A9DE96" w14:textId="77777777" w:rsidR="008044AF" w:rsidRDefault="008044AF" w:rsidP="00A85DB6">
      <w:pPr>
        <w:jc w:val="center"/>
        <w:rPr>
          <w:b/>
          <w:bCs/>
          <w:spacing w:val="20"/>
          <w:sz w:val="28"/>
          <w:szCs w:val="28"/>
        </w:rPr>
      </w:pPr>
    </w:p>
    <w:p w14:paraId="1077FBAF" w14:textId="677F248B" w:rsidR="00A85DB6" w:rsidRDefault="00A85DB6" w:rsidP="00A85DB6">
      <w:pPr>
        <w:jc w:val="center"/>
        <w:rPr>
          <w:b/>
          <w:bCs/>
          <w:spacing w:val="20"/>
          <w:sz w:val="28"/>
          <w:szCs w:val="28"/>
        </w:rPr>
      </w:pPr>
      <w:r w:rsidRPr="00436D51">
        <w:rPr>
          <w:b/>
          <w:bCs/>
          <w:spacing w:val="20"/>
          <w:sz w:val="28"/>
          <w:szCs w:val="28"/>
        </w:rPr>
        <w:t>FORMULARZ OFERTOWY</w:t>
      </w:r>
    </w:p>
    <w:p w14:paraId="0A08CC30" w14:textId="77777777" w:rsidR="00A85DB6" w:rsidRPr="00CB43D3" w:rsidRDefault="00A85DB6" w:rsidP="00A85DB6">
      <w:pPr>
        <w:ind w:left="426"/>
        <w:jc w:val="center"/>
        <w:rPr>
          <w:b/>
          <w:bCs/>
          <w:spacing w:val="20"/>
          <w:sz w:val="28"/>
          <w:szCs w:val="28"/>
        </w:rPr>
      </w:pPr>
      <w:r w:rsidRPr="00CB43D3">
        <w:rPr>
          <w:b/>
          <w:bCs/>
          <w:spacing w:val="20"/>
          <w:sz w:val="28"/>
          <w:szCs w:val="28"/>
        </w:rPr>
        <w:t xml:space="preserve">Elektroniczny Formularz Ofertowy jest dostępny na platformie Elektronicznego Formularza Ofertowego. </w:t>
      </w:r>
    </w:p>
    <w:p w14:paraId="0E8DFD78" w14:textId="462C734C" w:rsidR="00A85DB6" w:rsidRDefault="00A85DB6" w:rsidP="00A85DB6">
      <w:pPr>
        <w:ind w:left="426"/>
        <w:jc w:val="center"/>
        <w:rPr>
          <w:b/>
          <w:bCs/>
          <w:spacing w:val="20"/>
          <w:sz w:val="28"/>
          <w:szCs w:val="28"/>
        </w:rPr>
      </w:pPr>
      <w:r w:rsidRPr="00CB43D3">
        <w:rPr>
          <w:b/>
          <w:bCs/>
          <w:spacing w:val="20"/>
          <w:sz w:val="28"/>
          <w:szCs w:val="28"/>
        </w:rPr>
        <w:t>Link do Elektronicznego Formularza Ofertowego znajduje się w profilu nabywcy</w:t>
      </w:r>
    </w:p>
    <w:p w14:paraId="32500C51" w14:textId="359F60B0" w:rsidR="008044AF" w:rsidRDefault="008044AF" w:rsidP="00A85DB6">
      <w:pPr>
        <w:ind w:left="426"/>
        <w:jc w:val="center"/>
        <w:rPr>
          <w:b/>
          <w:bCs/>
          <w:sz w:val="24"/>
          <w:szCs w:val="24"/>
        </w:rPr>
      </w:pPr>
    </w:p>
    <w:p w14:paraId="3E4D0F23" w14:textId="77777777" w:rsidR="008044AF" w:rsidRPr="00436D51" w:rsidRDefault="008044AF" w:rsidP="00A85DB6">
      <w:pPr>
        <w:ind w:left="426"/>
        <w:jc w:val="center"/>
        <w:rPr>
          <w:b/>
          <w:bCs/>
          <w:sz w:val="24"/>
          <w:szCs w:val="24"/>
        </w:rPr>
      </w:pPr>
    </w:p>
    <w:p w14:paraId="75291D5F" w14:textId="77777777" w:rsidR="008044AF" w:rsidRPr="00F04F28" w:rsidRDefault="008044AF" w:rsidP="008044AF">
      <w:pPr>
        <w:pStyle w:val="Nagwek1"/>
        <w:keepNext w:val="0"/>
        <w:keepLines w:val="0"/>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62" w:name="_Toc71630131"/>
      <w:r w:rsidRPr="00F04F28">
        <w:rPr>
          <w:rFonts w:ascii="Times New Roman" w:hAnsi="Times New Roman" w:cs="Times New Roman"/>
          <w:color w:val="auto"/>
          <w:sz w:val="24"/>
          <w:szCs w:val="24"/>
        </w:rPr>
        <w:t>Załącznik nr 2a do SWZ</w:t>
      </w:r>
      <w:r>
        <w:rPr>
          <w:rFonts w:ascii="Times New Roman" w:hAnsi="Times New Roman" w:cs="Times New Roman"/>
          <w:color w:val="auto"/>
          <w:sz w:val="24"/>
          <w:szCs w:val="24"/>
        </w:rPr>
        <w:t xml:space="preserve"> „</w:t>
      </w:r>
      <w:r w:rsidRPr="00162121">
        <w:rPr>
          <w:rFonts w:ascii="Times New Roman" w:hAnsi="Times New Roman" w:cs="Times New Roman"/>
          <w:color w:val="auto"/>
          <w:sz w:val="24"/>
          <w:szCs w:val="24"/>
        </w:rPr>
        <w:t>Wzór załącznika nr 2a”</w:t>
      </w:r>
      <w:bookmarkEnd w:id="62"/>
    </w:p>
    <w:p w14:paraId="1EB21B51" w14:textId="77777777" w:rsidR="008044AF" w:rsidRDefault="008044AF" w:rsidP="008044AF">
      <w:pPr>
        <w:jc w:val="center"/>
        <w:rPr>
          <w:b/>
          <w:color w:val="000000" w:themeColor="text1"/>
          <w:sz w:val="24"/>
          <w:szCs w:val="22"/>
          <w:u w:val="single"/>
        </w:rPr>
      </w:pPr>
    </w:p>
    <w:p w14:paraId="31CEAAFF" w14:textId="37CC2728" w:rsidR="008044AF" w:rsidRPr="00A26CA1" w:rsidRDefault="008044AF" w:rsidP="008044AF">
      <w:pPr>
        <w:jc w:val="center"/>
        <w:rPr>
          <w:b/>
          <w:color w:val="000000" w:themeColor="text1"/>
          <w:sz w:val="24"/>
          <w:szCs w:val="22"/>
          <w:u w:val="single"/>
        </w:rPr>
      </w:pPr>
      <w:r w:rsidRPr="00A26CA1">
        <w:rPr>
          <w:b/>
          <w:color w:val="000000" w:themeColor="text1"/>
          <w:sz w:val="24"/>
          <w:szCs w:val="22"/>
          <w:u w:val="single"/>
        </w:rPr>
        <w:t>Wzór załącznik</w:t>
      </w:r>
      <w:r>
        <w:rPr>
          <w:b/>
          <w:color w:val="000000" w:themeColor="text1"/>
          <w:sz w:val="24"/>
          <w:szCs w:val="22"/>
          <w:u w:val="single"/>
        </w:rPr>
        <w:t>a nr</w:t>
      </w:r>
      <w:r w:rsidRPr="00A26CA1">
        <w:rPr>
          <w:b/>
          <w:color w:val="000000" w:themeColor="text1"/>
          <w:sz w:val="24"/>
          <w:szCs w:val="22"/>
          <w:u w:val="single"/>
        </w:rPr>
        <w:t xml:space="preserve"> 2a załączono w odrębnym pliku (*.xls)</w:t>
      </w:r>
      <w:r w:rsidR="00A37DA8">
        <w:rPr>
          <w:b/>
          <w:color w:val="000000" w:themeColor="text1"/>
          <w:sz w:val="24"/>
          <w:szCs w:val="22"/>
          <w:u w:val="single"/>
        </w:rPr>
        <w:t xml:space="preserve"> – podlega ocenie</w:t>
      </w:r>
    </w:p>
    <w:p w14:paraId="6082D7CB" w14:textId="77777777" w:rsidR="008044AF" w:rsidRPr="002F0173" w:rsidRDefault="008044AF" w:rsidP="008044AF">
      <w:pPr>
        <w:rPr>
          <w:b/>
          <w:color w:val="000000" w:themeColor="text1"/>
          <w:sz w:val="22"/>
          <w:szCs w:val="22"/>
          <w:u w:val="single"/>
        </w:rPr>
      </w:pPr>
    </w:p>
    <w:p w14:paraId="169D7AD0" w14:textId="77777777" w:rsidR="008044AF" w:rsidRPr="002F0173" w:rsidRDefault="008044AF" w:rsidP="008044AF">
      <w:pPr>
        <w:jc w:val="center"/>
        <w:rPr>
          <w:sz w:val="22"/>
          <w:szCs w:val="22"/>
        </w:rPr>
      </w:pPr>
    </w:p>
    <w:p w14:paraId="71CCFFAD" w14:textId="77777777" w:rsidR="008044AF" w:rsidRDefault="008044AF" w:rsidP="008044AF">
      <w:pPr>
        <w:spacing w:line="276" w:lineRule="auto"/>
        <w:jc w:val="center"/>
        <w:rPr>
          <w:sz w:val="22"/>
          <w:szCs w:val="22"/>
          <w:u w:val="single"/>
        </w:rPr>
      </w:pPr>
      <w:r w:rsidRPr="002F0173">
        <w:rPr>
          <w:sz w:val="22"/>
          <w:szCs w:val="22"/>
        </w:rPr>
        <w:t xml:space="preserve">W/w dokument jest udostępniony w Profilu Nabywcy Zamawiającego pod adresem </w:t>
      </w:r>
      <w:hyperlink r:id="rId30" w:history="1">
        <w:r w:rsidRPr="00654C96">
          <w:rPr>
            <w:rStyle w:val="Hipercze"/>
            <w:sz w:val="22"/>
            <w:szCs w:val="22"/>
          </w:rPr>
          <w:t>www.korporacja.pgg.pl/dostawcy/przetargi</w:t>
        </w:r>
      </w:hyperlink>
      <w:r>
        <w:rPr>
          <w:sz w:val="22"/>
          <w:szCs w:val="22"/>
          <w:u w:val="single"/>
        </w:rPr>
        <w:t xml:space="preserve"> </w:t>
      </w:r>
    </w:p>
    <w:p w14:paraId="327D3EE7" w14:textId="6B713A0D" w:rsidR="008044AF" w:rsidRPr="002F0173" w:rsidRDefault="008044AF" w:rsidP="008044AF">
      <w:pPr>
        <w:spacing w:line="276" w:lineRule="auto"/>
        <w:jc w:val="center"/>
        <w:rPr>
          <w:sz w:val="22"/>
          <w:szCs w:val="22"/>
        </w:rPr>
      </w:pPr>
      <w:r w:rsidRPr="002F0173">
        <w:rPr>
          <w:sz w:val="22"/>
          <w:szCs w:val="22"/>
        </w:rPr>
        <w:t>wraz z ogłoszeniem o przedmiotowym przetargu</w:t>
      </w:r>
      <w:r>
        <w:rPr>
          <w:sz w:val="22"/>
          <w:szCs w:val="22"/>
        </w:rPr>
        <w:t xml:space="preserve"> oraz na platformie Elektronicznego Formularza Ofertowego (EFO)</w:t>
      </w:r>
      <w:r w:rsidRPr="002F0173">
        <w:rPr>
          <w:sz w:val="22"/>
          <w:szCs w:val="22"/>
        </w:rPr>
        <w:t>, jako osobny plik do pobrania (w formie pliku *.</w:t>
      </w:r>
      <w:r>
        <w:rPr>
          <w:sz w:val="22"/>
          <w:szCs w:val="22"/>
        </w:rPr>
        <w:t>xls</w:t>
      </w:r>
      <w:r w:rsidRPr="002F0173">
        <w:rPr>
          <w:sz w:val="22"/>
          <w:szCs w:val="22"/>
        </w:rPr>
        <w:t>).</w:t>
      </w:r>
    </w:p>
    <w:p w14:paraId="62295633" w14:textId="6AD50E0F" w:rsidR="00CB43D3" w:rsidRDefault="00CB43D3" w:rsidP="00A85DB6">
      <w:pPr>
        <w:spacing w:after="200" w:line="276" w:lineRule="auto"/>
        <w:rPr>
          <w:b/>
          <w:bCs/>
          <w:sz w:val="24"/>
          <w:szCs w:val="24"/>
        </w:rPr>
      </w:pPr>
    </w:p>
    <w:p w14:paraId="0A893908" w14:textId="4D5DAAD1" w:rsidR="008044AF" w:rsidRDefault="008044AF" w:rsidP="00A85DB6">
      <w:pPr>
        <w:spacing w:after="200" w:line="276" w:lineRule="auto"/>
        <w:rPr>
          <w:b/>
          <w:bCs/>
          <w:sz w:val="24"/>
          <w:szCs w:val="24"/>
        </w:rPr>
      </w:pPr>
    </w:p>
    <w:p w14:paraId="0ED9F749" w14:textId="77777777" w:rsidR="008044AF" w:rsidRPr="00255E8C" w:rsidRDefault="008044AF" w:rsidP="008044A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63" w:name="_Toc71545236"/>
      <w:bookmarkStart w:id="64" w:name="_Toc71630132"/>
      <w:r w:rsidRPr="00255E8C">
        <w:rPr>
          <w:rFonts w:ascii="Times New Roman" w:hAnsi="Times New Roman" w:cs="Times New Roman"/>
          <w:color w:val="auto"/>
          <w:sz w:val="24"/>
          <w:szCs w:val="24"/>
        </w:rPr>
        <w:t>Załącznik nr 2b do SWZ</w:t>
      </w:r>
      <w:r>
        <w:rPr>
          <w:rFonts w:ascii="Times New Roman" w:hAnsi="Times New Roman" w:cs="Times New Roman"/>
          <w:color w:val="auto"/>
          <w:sz w:val="24"/>
          <w:szCs w:val="24"/>
        </w:rPr>
        <w:t xml:space="preserve"> „C</w:t>
      </w:r>
      <w:r w:rsidRPr="00162121">
        <w:rPr>
          <w:rFonts w:ascii="Times New Roman" w:hAnsi="Times New Roman" w:cs="Times New Roman"/>
          <w:color w:val="auto"/>
          <w:sz w:val="24"/>
          <w:szCs w:val="24"/>
        </w:rPr>
        <w:t>ennik nowych części zamiennych</w:t>
      </w:r>
      <w:r>
        <w:rPr>
          <w:rFonts w:ascii="Times New Roman" w:hAnsi="Times New Roman" w:cs="Times New Roman"/>
          <w:color w:val="auto"/>
          <w:sz w:val="24"/>
          <w:szCs w:val="24"/>
        </w:rPr>
        <w:t xml:space="preserve"> </w:t>
      </w:r>
      <w:r w:rsidRPr="00162121">
        <w:rPr>
          <w:rFonts w:ascii="Times New Roman" w:hAnsi="Times New Roman" w:cs="Times New Roman"/>
          <w:color w:val="auto"/>
          <w:sz w:val="24"/>
          <w:szCs w:val="24"/>
        </w:rPr>
        <w:t>i czynności remontowych</w:t>
      </w:r>
      <w:r>
        <w:rPr>
          <w:rFonts w:ascii="Times New Roman" w:hAnsi="Times New Roman" w:cs="Times New Roman"/>
          <w:color w:val="auto"/>
          <w:sz w:val="24"/>
          <w:szCs w:val="24"/>
        </w:rPr>
        <w:t>”</w:t>
      </w:r>
      <w:bookmarkEnd w:id="63"/>
      <w:bookmarkEnd w:id="64"/>
    </w:p>
    <w:p w14:paraId="5AF0575A" w14:textId="77777777" w:rsidR="008044AF" w:rsidRPr="006A1770" w:rsidRDefault="008044AF" w:rsidP="008044AF">
      <w:pPr>
        <w:spacing w:line="276" w:lineRule="auto"/>
        <w:ind w:left="4248"/>
        <w:jc w:val="right"/>
        <w:rPr>
          <w:b/>
          <w:sz w:val="22"/>
          <w:szCs w:val="22"/>
          <w:highlight w:val="red"/>
        </w:rPr>
      </w:pPr>
    </w:p>
    <w:p w14:paraId="5153FB80" w14:textId="77777777" w:rsidR="008044AF" w:rsidRDefault="008044AF" w:rsidP="008044AF">
      <w:pPr>
        <w:pStyle w:val="TekstpodstawowyTekstpodstawowyZnak"/>
        <w:spacing w:line="276" w:lineRule="auto"/>
        <w:jc w:val="center"/>
        <w:rPr>
          <w:b/>
          <w:sz w:val="22"/>
          <w:szCs w:val="22"/>
        </w:rPr>
      </w:pPr>
    </w:p>
    <w:p w14:paraId="1DE4353E" w14:textId="77777777" w:rsidR="008044AF" w:rsidRPr="008044AF" w:rsidRDefault="008044AF" w:rsidP="008044AF">
      <w:pPr>
        <w:pStyle w:val="TekstpodstawowyTekstpodstawowyZnak"/>
        <w:spacing w:line="276" w:lineRule="auto"/>
        <w:jc w:val="center"/>
        <w:rPr>
          <w:b/>
          <w:sz w:val="22"/>
          <w:szCs w:val="22"/>
        </w:rPr>
      </w:pPr>
      <w:r>
        <w:rPr>
          <w:b/>
          <w:sz w:val="22"/>
          <w:szCs w:val="22"/>
        </w:rPr>
        <w:t xml:space="preserve">CENNIK NOWYCH </w:t>
      </w:r>
      <w:r w:rsidRPr="008044AF">
        <w:rPr>
          <w:b/>
          <w:sz w:val="22"/>
          <w:szCs w:val="22"/>
        </w:rPr>
        <w:t xml:space="preserve">CZĘŚCI ZAMIENNYCH </w:t>
      </w:r>
    </w:p>
    <w:p w14:paraId="56DB59E6" w14:textId="77777777" w:rsidR="008044AF" w:rsidRPr="008044AF" w:rsidRDefault="008044AF" w:rsidP="008044AF">
      <w:pPr>
        <w:pStyle w:val="TekstpodstawowyTekstpodstawowyZnak"/>
        <w:spacing w:line="276" w:lineRule="auto"/>
        <w:jc w:val="center"/>
        <w:rPr>
          <w:sz w:val="22"/>
          <w:szCs w:val="22"/>
        </w:rPr>
      </w:pPr>
      <w:r w:rsidRPr="008044AF">
        <w:rPr>
          <w:b/>
          <w:sz w:val="22"/>
          <w:szCs w:val="22"/>
        </w:rPr>
        <w:t xml:space="preserve">I CZYNNOŚCI REMONTOWYCH </w:t>
      </w:r>
    </w:p>
    <w:p w14:paraId="3814A63F" w14:textId="77777777" w:rsidR="008044AF" w:rsidRDefault="008044AF" w:rsidP="008044AF">
      <w:pPr>
        <w:pStyle w:val="TekstpodstawowyTekstpodstawowyZnak"/>
        <w:spacing w:line="276" w:lineRule="auto"/>
        <w:jc w:val="center"/>
        <w:rPr>
          <w:b/>
          <w:sz w:val="22"/>
          <w:szCs w:val="22"/>
        </w:rPr>
      </w:pPr>
      <w:r w:rsidRPr="00D4083B">
        <w:rPr>
          <w:b/>
          <w:sz w:val="22"/>
          <w:szCs w:val="22"/>
        </w:rPr>
        <w:t>Nie podlega ocenie - Wycenia Wykonawca</w:t>
      </w:r>
    </w:p>
    <w:p w14:paraId="0B3A82A0" w14:textId="77777777" w:rsidR="008044AF" w:rsidRDefault="008044AF" w:rsidP="008044AF">
      <w:pPr>
        <w:jc w:val="center"/>
        <w:rPr>
          <w:b/>
          <w:color w:val="000000" w:themeColor="text1"/>
          <w:sz w:val="24"/>
          <w:szCs w:val="22"/>
          <w:u w:val="single"/>
        </w:rPr>
      </w:pPr>
    </w:p>
    <w:p w14:paraId="5EB1EF64" w14:textId="77777777" w:rsidR="008044AF" w:rsidRDefault="008044AF" w:rsidP="008044AF">
      <w:pPr>
        <w:jc w:val="center"/>
        <w:rPr>
          <w:b/>
          <w:color w:val="000000" w:themeColor="text1"/>
          <w:sz w:val="24"/>
          <w:szCs w:val="22"/>
          <w:u w:val="single"/>
        </w:rPr>
      </w:pPr>
    </w:p>
    <w:p w14:paraId="6B39C32A" w14:textId="77777777" w:rsidR="008044AF" w:rsidRPr="00A26CA1" w:rsidRDefault="008044AF" w:rsidP="008044AF">
      <w:pPr>
        <w:jc w:val="center"/>
        <w:rPr>
          <w:b/>
          <w:color w:val="000000" w:themeColor="text1"/>
          <w:sz w:val="24"/>
          <w:szCs w:val="22"/>
          <w:u w:val="single"/>
        </w:rPr>
      </w:pPr>
      <w:r w:rsidRPr="00A26CA1">
        <w:rPr>
          <w:b/>
          <w:color w:val="000000" w:themeColor="text1"/>
          <w:sz w:val="24"/>
          <w:szCs w:val="22"/>
          <w:u w:val="single"/>
        </w:rPr>
        <w:t>Wzór załącznik</w:t>
      </w:r>
      <w:r>
        <w:rPr>
          <w:b/>
          <w:color w:val="000000" w:themeColor="text1"/>
          <w:sz w:val="24"/>
          <w:szCs w:val="22"/>
          <w:u w:val="single"/>
        </w:rPr>
        <w:t>a nr</w:t>
      </w:r>
      <w:r w:rsidRPr="00A26CA1">
        <w:rPr>
          <w:b/>
          <w:color w:val="000000" w:themeColor="text1"/>
          <w:sz w:val="24"/>
          <w:szCs w:val="22"/>
          <w:u w:val="single"/>
        </w:rPr>
        <w:t xml:space="preserve"> </w:t>
      </w:r>
      <w:r>
        <w:rPr>
          <w:b/>
          <w:color w:val="000000" w:themeColor="text1"/>
          <w:sz w:val="24"/>
          <w:szCs w:val="22"/>
          <w:u w:val="single"/>
        </w:rPr>
        <w:t>2b</w:t>
      </w:r>
      <w:r w:rsidRPr="00A26CA1">
        <w:rPr>
          <w:b/>
          <w:color w:val="000000" w:themeColor="text1"/>
          <w:sz w:val="24"/>
          <w:szCs w:val="22"/>
          <w:u w:val="single"/>
        </w:rPr>
        <w:t xml:space="preserve"> załączono w odrębnym pliku (*.xls)</w:t>
      </w:r>
    </w:p>
    <w:p w14:paraId="22011B6B" w14:textId="77777777" w:rsidR="008044AF" w:rsidRPr="002F0173" w:rsidRDefault="008044AF" w:rsidP="008044AF">
      <w:pPr>
        <w:rPr>
          <w:b/>
          <w:color w:val="000000" w:themeColor="text1"/>
          <w:sz w:val="22"/>
          <w:szCs w:val="22"/>
          <w:u w:val="single"/>
        </w:rPr>
      </w:pPr>
    </w:p>
    <w:p w14:paraId="1F85A6C6" w14:textId="77777777" w:rsidR="008044AF" w:rsidRDefault="008044AF" w:rsidP="008044AF">
      <w:pPr>
        <w:jc w:val="center"/>
        <w:rPr>
          <w:sz w:val="22"/>
          <w:szCs w:val="22"/>
        </w:rPr>
      </w:pPr>
    </w:p>
    <w:p w14:paraId="655BB7AB" w14:textId="77777777" w:rsidR="008044AF" w:rsidRPr="002F0173" w:rsidRDefault="008044AF" w:rsidP="008044AF">
      <w:pPr>
        <w:jc w:val="center"/>
        <w:rPr>
          <w:sz w:val="22"/>
          <w:szCs w:val="22"/>
        </w:rPr>
      </w:pPr>
    </w:p>
    <w:p w14:paraId="0219E9C3" w14:textId="57DA440B" w:rsidR="008044AF" w:rsidRDefault="008044AF" w:rsidP="008044AF">
      <w:pPr>
        <w:spacing w:line="276" w:lineRule="auto"/>
        <w:jc w:val="center"/>
        <w:rPr>
          <w:sz w:val="22"/>
          <w:szCs w:val="22"/>
          <w:u w:val="single"/>
        </w:rPr>
      </w:pPr>
      <w:r w:rsidRPr="002F0173">
        <w:rPr>
          <w:sz w:val="22"/>
          <w:szCs w:val="22"/>
        </w:rPr>
        <w:t xml:space="preserve">W/w dokument jest udostępniony w Profilu Nabywcy Zamawiającego pod adresem </w:t>
      </w:r>
      <w:hyperlink r:id="rId31" w:history="1">
        <w:r w:rsidRPr="00B3159B">
          <w:rPr>
            <w:rStyle w:val="Hipercze"/>
            <w:sz w:val="22"/>
            <w:szCs w:val="22"/>
          </w:rPr>
          <w:t>www.korporacja.pgg.pl/dostawcy/przetargi</w:t>
        </w:r>
      </w:hyperlink>
    </w:p>
    <w:p w14:paraId="0AA20EBD" w14:textId="512B3841" w:rsidR="008044AF" w:rsidRPr="008044AF" w:rsidRDefault="008044AF" w:rsidP="008044AF">
      <w:pPr>
        <w:spacing w:line="276" w:lineRule="auto"/>
        <w:jc w:val="center"/>
        <w:rPr>
          <w:sz w:val="22"/>
          <w:szCs w:val="22"/>
          <w:u w:val="single"/>
        </w:rPr>
      </w:pPr>
      <w:r w:rsidRPr="002F0173">
        <w:rPr>
          <w:sz w:val="22"/>
          <w:szCs w:val="22"/>
        </w:rPr>
        <w:t xml:space="preserve"> wraz z ogłoszeniem o przedmiotowym przetargu</w:t>
      </w:r>
      <w:r>
        <w:rPr>
          <w:sz w:val="22"/>
          <w:szCs w:val="22"/>
        </w:rPr>
        <w:t xml:space="preserve"> oraz na platformie Elektronicznego Formularza Ofertowego (EFO)</w:t>
      </w:r>
      <w:r w:rsidRPr="002F0173">
        <w:rPr>
          <w:sz w:val="22"/>
          <w:szCs w:val="22"/>
        </w:rPr>
        <w:t>, jako osobny plik do pobrania (w formie pliku *.</w:t>
      </w:r>
      <w:r>
        <w:rPr>
          <w:sz w:val="22"/>
          <w:szCs w:val="22"/>
        </w:rPr>
        <w:t>xls</w:t>
      </w:r>
      <w:r w:rsidRPr="002F0173">
        <w:rPr>
          <w:sz w:val="22"/>
          <w:szCs w:val="22"/>
        </w:rPr>
        <w:t>).</w:t>
      </w:r>
    </w:p>
    <w:p w14:paraId="061C268E" w14:textId="77777777" w:rsidR="008044AF" w:rsidRDefault="008044AF" w:rsidP="008044AF">
      <w:pPr>
        <w:tabs>
          <w:tab w:val="left" w:pos="180"/>
          <w:tab w:val="left" w:pos="851"/>
        </w:tabs>
        <w:ind w:left="3960" w:hanging="3960"/>
        <w:jc w:val="center"/>
        <w:rPr>
          <w:b/>
          <w:bCs/>
          <w:sz w:val="28"/>
          <w:szCs w:val="28"/>
        </w:rPr>
      </w:pPr>
    </w:p>
    <w:p w14:paraId="5F2E50AD" w14:textId="77777777" w:rsidR="008044AF" w:rsidRDefault="008044AF" w:rsidP="00A85DB6">
      <w:pPr>
        <w:spacing w:after="200" w:line="276" w:lineRule="auto"/>
        <w:rPr>
          <w:b/>
          <w:bCs/>
          <w:sz w:val="24"/>
          <w:szCs w:val="24"/>
        </w:rPr>
      </w:pPr>
    </w:p>
    <w:p w14:paraId="61E10A0E" w14:textId="77777777" w:rsidR="00A85DB6" w:rsidRDefault="00A85DB6" w:rsidP="00A85DB6">
      <w:pPr>
        <w:spacing w:after="200" w:line="276" w:lineRule="auto"/>
        <w:rPr>
          <w:b/>
          <w:bCs/>
          <w:sz w:val="24"/>
          <w:szCs w:val="24"/>
        </w:rPr>
      </w:pPr>
      <w:r>
        <w:rPr>
          <w:b/>
          <w:bCs/>
          <w:sz w:val="24"/>
          <w:szCs w:val="24"/>
        </w:rPr>
        <w:br w:type="page"/>
      </w:r>
    </w:p>
    <w:p w14:paraId="6B0AFDFB" w14:textId="6A451E47" w:rsidR="000C279C" w:rsidRDefault="000C279C" w:rsidP="000C279C">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65" w:name="_Toc107658543"/>
      <w:r w:rsidRPr="00ED28D9">
        <w:rPr>
          <w:rFonts w:ascii="Times New Roman" w:hAnsi="Times New Roman" w:cs="Times New Roman"/>
          <w:color w:val="auto"/>
          <w:sz w:val="24"/>
          <w:szCs w:val="24"/>
        </w:rPr>
        <w:lastRenderedPageBreak/>
        <w:t xml:space="preserve">Załącznik nr </w:t>
      </w:r>
      <w:r>
        <w:rPr>
          <w:rFonts w:ascii="Times New Roman" w:hAnsi="Times New Roman" w:cs="Times New Roman"/>
          <w:color w:val="auto"/>
          <w:sz w:val="24"/>
          <w:szCs w:val="24"/>
        </w:rPr>
        <w:t>3</w:t>
      </w:r>
      <w:r w:rsidR="00E2161C">
        <w:rPr>
          <w:rFonts w:ascii="Times New Roman" w:hAnsi="Times New Roman" w:cs="Times New Roman"/>
          <w:color w:val="auto"/>
          <w:sz w:val="24"/>
          <w:szCs w:val="24"/>
        </w:rPr>
        <w:t xml:space="preserve"> do SWZ</w:t>
      </w:r>
      <w:r>
        <w:rPr>
          <w:rFonts w:ascii="Times New Roman" w:hAnsi="Times New Roman" w:cs="Times New Roman"/>
          <w:color w:val="auto"/>
          <w:sz w:val="24"/>
          <w:szCs w:val="24"/>
        </w:rPr>
        <w:t xml:space="preserve"> </w:t>
      </w:r>
      <w:r w:rsidR="00E2161C">
        <w:rPr>
          <w:rFonts w:ascii="Times New Roman" w:hAnsi="Times New Roman" w:cs="Times New Roman"/>
          <w:color w:val="auto"/>
          <w:sz w:val="24"/>
          <w:szCs w:val="24"/>
        </w:rPr>
        <w:t>D</w:t>
      </w:r>
      <w:r>
        <w:rPr>
          <w:rFonts w:ascii="Times New Roman" w:hAnsi="Times New Roman" w:cs="Times New Roman"/>
          <w:color w:val="auto"/>
          <w:sz w:val="24"/>
          <w:szCs w:val="24"/>
        </w:rPr>
        <w:t>okumenty składane przez wykonawcę wraz z ofertą</w:t>
      </w:r>
      <w:bookmarkEnd w:id="65"/>
    </w:p>
    <w:p w14:paraId="14333901" w14:textId="77777777" w:rsidR="008E5215" w:rsidRPr="00885C5D" w:rsidRDefault="008E5215" w:rsidP="008E5215">
      <w:pPr>
        <w:tabs>
          <w:tab w:val="left" w:pos="180"/>
          <w:tab w:val="left" w:pos="851"/>
        </w:tabs>
        <w:ind w:left="3960" w:hanging="3960"/>
        <w:jc w:val="center"/>
        <w:rPr>
          <w:b/>
          <w:bCs/>
          <w:sz w:val="28"/>
          <w:szCs w:val="28"/>
        </w:rPr>
      </w:pPr>
    </w:p>
    <w:p w14:paraId="30EA843F" w14:textId="77777777" w:rsidR="000C279C" w:rsidRPr="00707CAF" w:rsidRDefault="000C279C" w:rsidP="000C279C">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66" w:name="_Toc65677234"/>
      <w:bookmarkStart w:id="67" w:name="_Toc66354105"/>
      <w:bookmarkStart w:id="68" w:name="_Toc107658544"/>
      <w:r w:rsidRPr="00707CAF">
        <w:rPr>
          <w:rFonts w:ascii="Times New Roman" w:hAnsi="Times New Roman" w:cs="Times New Roman"/>
          <w:color w:val="auto"/>
          <w:sz w:val="24"/>
          <w:szCs w:val="24"/>
        </w:rPr>
        <w:t>Załącznik nr 3.1 do SWZ</w:t>
      </w:r>
      <w:r>
        <w:rPr>
          <w:rFonts w:ascii="Times New Roman" w:hAnsi="Times New Roman" w:cs="Times New Roman"/>
          <w:color w:val="auto"/>
          <w:sz w:val="24"/>
          <w:szCs w:val="24"/>
        </w:rPr>
        <w:t xml:space="preserve"> </w:t>
      </w:r>
      <w:r w:rsidRPr="00707CAF">
        <w:rPr>
          <w:rFonts w:ascii="Times New Roman" w:hAnsi="Times New Roman" w:cs="Times New Roman"/>
          <w:color w:val="auto"/>
          <w:sz w:val="20"/>
          <w:szCs w:val="20"/>
        </w:rPr>
        <w:t>„Informacja o podwykonawcach”</w:t>
      </w:r>
      <w:bookmarkEnd w:id="66"/>
      <w:bookmarkEnd w:id="67"/>
      <w:bookmarkEnd w:id="68"/>
    </w:p>
    <w:p w14:paraId="0C1E980F" w14:textId="77777777" w:rsidR="008E5215" w:rsidRPr="00885C5D" w:rsidRDefault="008E5215" w:rsidP="008E5215">
      <w:pPr>
        <w:tabs>
          <w:tab w:val="left" w:pos="720"/>
        </w:tabs>
        <w:ind w:left="360" w:firstLine="180"/>
        <w:jc w:val="right"/>
        <w:rPr>
          <w:b/>
          <w:sz w:val="22"/>
        </w:rPr>
      </w:pPr>
    </w:p>
    <w:p w14:paraId="0CBC2FE0" w14:textId="77777777" w:rsidR="008E5215" w:rsidRPr="00885C5D" w:rsidRDefault="008E5215" w:rsidP="008E5215">
      <w:pPr>
        <w:tabs>
          <w:tab w:val="left" w:pos="720"/>
        </w:tabs>
        <w:ind w:left="360" w:firstLine="180"/>
        <w:jc w:val="center"/>
        <w:rPr>
          <w:b/>
        </w:rPr>
      </w:pPr>
      <w:r w:rsidRPr="00885C5D">
        <w:rPr>
          <w:b/>
          <w:sz w:val="24"/>
        </w:rPr>
        <w:t>INFORMACJA O PODWYKONAWCACH</w:t>
      </w:r>
    </w:p>
    <w:p w14:paraId="2A854F3C" w14:textId="77777777" w:rsidR="008E5215" w:rsidRPr="00885C5D" w:rsidRDefault="008E5215" w:rsidP="008E5215">
      <w:pPr>
        <w:tabs>
          <w:tab w:val="left" w:pos="720"/>
        </w:tabs>
        <w:rPr>
          <w:b/>
          <w:sz w:val="22"/>
        </w:rPr>
      </w:pPr>
    </w:p>
    <w:p w14:paraId="573D86BD" w14:textId="77777777" w:rsidR="008E5215" w:rsidRPr="00885C5D" w:rsidRDefault="008E5215" w:rsidP="008E5215">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8E5215" w:rsidRPr="00885C5D" w14:paraId="5B88FE50" w14:textId="77777777" w:rsidTr="008B48F5">
        <w:trPr>
          <w:trHeight w:val="806"/>
        </w:trPr>
        <w:tc>
          <w:tcPr>
            <w:tcW w:w="1501" w:type="pct"/>
            <w:shd w:val="clear" w:color="auto" w:fill="auto"/>
            <w:vAlign w:val="center"/>
          </w:tcPr>
          <w:p w14:paraId="6E66E79C" w14:textId="77777777" w:rsidR="008E5215" w:rsidRPr="00885C5D" w:rsidRDefault="008E5215" w:rsidP="008B48F5">
            <w:pPr>
              <w:snapToGrid w:val="0"/>
              <w:jc w:val="center"/>
              <w:rPr>
                <w:b/>
                <w:sz w:val="24"/>
              </w:rPr>
            </w:pPr>
            <w:r w:rsidRPr="00885C5D">
              <w:rPr>
                <w:b/>
                <w:sz w:val="24"/>
              </w:rPr>
              <w:t>Nazwa i adres Podwykonawcy</w:t>
            </w:r>
          </w:p>
        </w:tc>
        <w:tc>
          <w:tcPr>
            <w:tcW w:w="3499" w:type="pct"/>
            <w:shd w:val="clear" w:color="auto" w:fill="auto"/>
            <w:vAlign w:val="center"/>
          </w:tcPr>
          <w:p w14:paraId="7CD03B89" w14:textId="77777777" w:rsidR="008E5215" w:rsidRPr="00885C5D" w:rsidRDefault="008E5215" w:rsidP="008B48F5">
            <w:pPr>
              <w:snapToGrid w:val="0"/>
              <w:jc w:val="center"/>
              <w:rPr>
                <w:b/>
                <w:sz w:val="24"/>
              </w:rPr>
            </w:pPr>
            <w:r w:rsidRPr="00885C5D">
              <w:rPr>
                <w:b/>
                <w:sz w:val="24"/>
              </w:rPr>
              <w:t>Część zamówienia, którą Wykonawca zamierza powierzyć Podwykonawcy</w:t>
            </w:r>
          </w:p>
        </w:tc>
      </w:tr>
      <w:tr w:rsidR="008E5215" w:rsidRPr="00885C5D" w14:paraId="0D84B43B" w14:textId="77777777" w:rsidTr="008B48F5">
        <w:trPr>
          <w:trHeight w:val="335"/>
        </w:trPr>
        <w:tc>
          <w:tcPr>
            <w:tcW w:w="1501" w:type="pct"/>
            <w:shd w:val="clear" w:color="auto" w:fill="auto"/>
          </w:tcPr>
          <w:p w14:paraId="31913388" w14:textId="77777777" w:rsidR="008E5215" w:rsidRPr="00885C5D" w:rsidRDefault="008E5215" w:rsidP="008B48F5">
            <w:pPr>
              <w:tabs>
                <w:tab w:val="left" w:pos="720"/>
              </w:tabs>
              <w:snapToGrid w:val="0"/>
              <w:jc w:val="center"/>
              <w:rPr>
                <w:b/>
                <w:i/>
                <w:sz w:val="22"/>
              </w:rPr>
            </w:pPr>
            <w:r w:rsidRPr="00885C5D">
              <w:rPr>
                <w:b/>
                <w:i/>
                <w:sz w:val="22"/>
              </w:rPr>
              <w:t>1</w:t>
            </w:r>
          </w:p>
        </w:tc>
        <w:tc>
          <w:tcPr>
            <w:tcW w:w="3499" w:type="pct"/>
            <w:shd w:val="clear" w:color="auto" w:fill="auto"/>
          </w:tcPr>
          <w:p w14:paraId="2A72B489" w14:textId="77777777" w:rsidR="008E5215" w:rsidRPr="00885C5D" w:rsidRDefault="008E5215" w:rsidP="008B48F5">
            <w:pPr>
              <w:tabs>
                <w:tab w:val="left" w:pos="720"/>
              </w:tabs>
              <w:snapToGrid w:val="0"/>
              <w:jc w:val="center"/>
              <w:rPr>
                <w:b/>
                <w:i/>
                <w:sz w:val="22"/>
              </w:rPr>
            </w:pPr>
            <w:r w:rsidRPr="00885C5D">
              <w:rPr>
                <w:b/>
                <w:i/>
                <w:sz w:val="22"/>
              </w:rPr>
              <w:t>2</w:t>
            </w:r>
          </w:p>
        </w:tc>
      </w:tr>
      <w:tr w:rsidR="008E5215" w:rsidRPr="00885C5D" w14:paraId="0692489C" w14:textId="77777777" w:rsidTr="008B48F5">
        <w:trPr>
          <w:trHeight w:val="824"/>
        </w:trPr>
        <w:tc>
          <w:tcPr>
            <w:tcW w:w="1501" w:type="pct"/>
            <w:shd w:val="clear" w:color="auto" w:fill="auto"/>
          </w:tcPr>
          <w:p w14:paraId="3702E159" w14:textId="77777777" w:rsidR="008E5215" w:rsidRPr="00885C5D" w:rsidRDefault="008E5215" w:rsidP="008B48F5">
            <w:pPr>
              <w:tabs>
                <w:tab w:val="left" w:pos="720"/>
              </w:tabs>
              <w:snapToGrid w:val="0"/>
              <w:rPr>
                <w:b/>
                <w:sz w:val="22"/>
              </w:rPr>
            </w:pPr>
          </w:p>
        </w:tc>
        <w:tc>
          <w:tcPr>
            <w:tcW w:w="3499" w:type="pct"/>
            <w:shd w:val="clear" w:color="auto" w:fill="auto"/>
          </w:tcPr>
          <w:p w14:paraId="048BE9BA" w14:textId="77777777" w:rsidR="008E5215" w:rsidRPr="00885C5D" w:rsidRDefault="008E5215" w:rsidP="008B48F5">
            <w:pPr>
              <w:tabs>
                <w:tab w:val="left" w:pos="720"/>
              </w:tabs>
              <w:snapToGrid w:val="0"/>
              <w:rPr>
                <w:b/>
                <w:sz w:val="22"/>
              </w:rPr>
            </w:pPr>
          </w:p>
        </w:tc>
      </w:tr>
      <w:tr w:rsidR="008E5215" w:rsidRPr="00885C5D" w14:paraId="4D96F0A5" w14:textId="77777777" w:rsidTr="008B48F5">
        <w:trPr>
          <w:trHeight w:val="824"/>
        </w:trPr>
        <w:tc>
          <w:tcPr>
            <w:tcW w:w="1501" w:type="pct"/>
            <w:shd w:val="clear" w:color="auto" w:fill="auto"/>
          </w:tcPr>
          <w:p w14:paraId="34F83974" w14:textId="77777777" w:rsidR="008E5215" w:rsidRPr="00885C5D" w:rsidRDefault="008E5215" w:rsidP="008B48F5">
            <w:pPr>
              <w:tabs>
                <w:tab w:val="left" w:pos="720"/>
              </w:tabs>
              <w:snapToGrid w:val="0"/>
              <w:rPr>
                <w:b/>
                <w:sz w:val="22"/>
              </w:rPr>
            </w:pPr>
          </w:p>
        </w:tc>
        <w:tc>
          <w:tcPr>
            <w:tcW w:w="3499" w:type="pct"/>
            <w:shd w:val="clear" w:color="auto" w:fill="auto"/>
          </w:tcPr>
          <w:p w14:paraId="31C0D422" w14:textId="77777777" w:rsidR="008E5215" w:rsidRPr="00885C5D" w:rsidRDefault="008E5215" w:rsidP="008B48F5">
            <w:pPr>
              <w:tabs>
                <w:tab w:val="left" w:pos="720"/>
              </w:tabs>
              <w:snapToGrid w:val="0"/>
              <w:rPr>
                <w:b/>
                <w:sz w:val="22"/>
              </w:rPr>
            </w:pPr>
          </w:p>
        </w:tc>
      </w:tr>
      <w:tr w:rsidR="008E5215" w:rsidRPr="00885C5D" w14:paraId="0CCA238E" w14:textId="77777777" w:rsidTr="008B48F5">
        <w:trPr>
          <w:trHeight w:val="824"/>
        </w:trPr>
        <w:tc>
          <w:tcPr>
            <w:tcW w:w="1501" w:type="pct"/>
            <w:shd w:val="clear" w:color="auto" w:fill="auto"/>
          </w:tcPr>
          <w:p w14:paraId="329AD10B" w14:textId="77777777" w:rsidR="008E5215" w:rsidRPr="00885C5D" w:rsidRDefault="008E5215" w:rsidP="008B48F5">
            <w:pPr>
              <w:tabs>
                <w:tab w:val="left" w:pos="720"/>
              </w:tabs>
              <w:snapToGrid w:val="0"/>
              <w:rPr>
                <w:b/>
                <w:sz w:val="22"/>
              </w:rPr>
            </w:pPr>
          </w:p>
        </w:tc>
        <w:tc>
          <w:tcPr>
            <w:tcW w:w="3499" w:type="pct"/>
            <w:shd w:val="clear" w:color="auto" w:fill="auto"/>
          </w:tcPr>
          <w:p w14:paraId="78526A6F" w14:textId="77777777" w:rsidR="008E5215" w:rsidRPr="00885C5D" w:rsidRDefault="008E5215" w:rsidP="008B48F5">
            <w:pPr>
              <w:tabs>
                <w:tab w:val="left" w:pos="720"/>
              </w:tabs>
              <w:snapToGrid w:val="0"/>
              <w:rPr>
                <w:b/>
                <w:sz w:val="22"/>
              </w:rPr>
            </w:pPr>
          </w:p>
        </w:tc>
      </w:tr>
    </w:tbl>
    <w:p w14:paraId="41C2C28C" w14:textId="77777777" w:rsidR="008E5215" w:rsidRPr="00885C5D" w:rsidRDefault="008E5215" w:rsidP="008E5215">
      <w:pPr>
        <w:tabs>
          <w:tab w:val="left" w:pos="720"/>
        </w:tabs>
        <w:ind w:left="360" w:firstLine="180"/>
        <w:rPr>
          <w:b/>
          <w:sz w:val="22"/>
        </w:rPr>
      </w:pPr>
    </w:p>
    <w:p w14:paraId="12DC2286" w14:textId="77777777" w:rsidR="008E5215" w:rsidRPr="00885C5D" w:rsidRDefault="008E5215" w:rsidP="008E5215">
      <w:pPr>
        <w:tabs>
          <w:tab w:val="left" w:pos="851"/>
        </w:tabs>
        <w:rPr>
          <w:b/>
          <w:bCs/>
          <w:i/>
          <w:sz w:val="22"/>
          <w:szCs w:val="28"/>
        </w:rPr>
      </w:pPr>
    </w:p>
    <w:p w14:paraId="222532F1" w14:textId="77777777" w:rsidR="008E5215" w:rsidRPr="00885C5D" w:rsidRDefault="008E5215" w:rsidP="008E5215">
      <w:pPr>
        <w:tabs>
          <w:tab w:val="left" w:pos="851"/>
        </w:tabs>
        <w:rPr>
          <w:b/>
          <w:bCs/>
          <w:i/>
          <w:sz w:val="22"/>
          <w:szCs w:val="28"/>
        </w:rPr>
      </w:pPr>
    </w:p>
    <w:p w14:paraId="08200D3D" w14:textId="77777777" w:rsidR="008E5215" w:rsidRPr="00885C5D" w:rsidRDefault="008E5215" w:rsidP="008E5215">
      <w:pPr>
        <w:tabs>
          <w:tab w:val="left" w:pos="851"/>
        </w:tabs>
        <w:rPr>
          <w:b/>
          <w:bCs/>
          <w:i/>
          <w:sz w:val="22"/>
          <w:szCs w:val="28"/>
        </w:rPr>
      </w:pPr>
    </w:p>
    <w:p w14:paraId="50A88DCA" w14:textId="77777777" w:rsidR="008E5215" w:rsidRPr="00885C5D" w:rsidRDefault="008E5215" w:rsidP="008E5215">
      <w:pPr>
        <w:tabs>
          <w:tab w:val="left" w:pos="851"/>
        </w:tabs>
        <w:rPr>
          <w:b/>
          <w:bCs/>
          <w:i/>
          <w:sz w:val="22"/>
          <w:szCs w:val="28"/>
        </w:rPr>
      </w:pPr>
    </w:p>
    <w:p w14:paraId="6D5453CC" w14:textId="77777777" w:rsidR="008E5215" w:rsidRPr="00885C5D" w:rsidRDefault="008E5215" w:rsidP="008E5215">
      <w:pPr>
        <w:tabs>
          <w:tab w:val="left" w:pos="851"/>
        </w:tabs>
        <w:rPr>
          <w:bCs/>
          <w:i/>
          <w:sz w:val="22"/>
          <w:szCs w:val="28"/>
        </w:rPr>
      </w:pPr>
      <w:r w:rsidRPr="00885C5D">
        <w:rPr>
          <w:b/>
          <w:bCs/>
          <w:i/>
          <w:sz w:val="22"/>
          <w:szCs w:val="28"/>
        </w:rPr>
        <w:t>Uwaga</w:t>
      </w:r>
      <w:r w:rsidRPr="00885C5D">
        <w:rPr>
          <w:bCs/>
          <w:i/>
          <w:sz w:val="22"/>
          <w:szCs w:val="28"/>
        </w:rPr>
        <w:t>:</w:t>
      </w:r>
    </w:p>
    <w:p w14:paraId="571FBC02" w14:textId="77777777" w:rsidR="008E5215" w:rsidRPr="00885C5D" w:rsidRDefault="008E5215" w:rsidP="008E5215">
      <w:pPr>
        <w:tabs>
          <w:tab w:val="left" w:pos="851"/>
        </w:tabs>
        <w:rPr>
          <w:b/>
          <w:bCs/>
          <w:i/>
          <w:sz w:val="22"/>
          <w:szCs w:val="28"/>
        </w:rPr>
      </w:pPr>
      <w:r w:rsidRPr="00885C5D">
        <w:rPr>
          <w:b/>
          <w:bCs/>
          <w:i/>
          <w:sz w:val="22"/>
          <w:szCs w:val="28"/>
        </w:rPr>
        <w:t>Wypełnia Wykonawca, który zamierza powierzyć część lub części zamówienia Podwykonawcom.</w:t>
      </w:r>
    </w:p>
    <w:p w14:paraId="777C7F27" w14:textId="77777777" w:rsidR="008E5215" w:rsidRPr="00885C5D" w:rsidRDefault="008E5215" w:rsidP="008E5215">
      <w:pPr>
        <w:tabs>
          <w:tab w:val="left" w:pos="851"/>
        </w:tabs>
        <w:rPr>
          <w:b/>
          <w:bCs/>
          <w:i/>
          <w:sz w:val="22"/>
          <w:szCs w:val="28"/>
        </w:rPr>
      </w:pPr>
      <w:r w:rsidRPr="00885C5D">
        <w:rPr>
          <w:b/>
          <w:bCs/>
          <w:i/>
          <w:sz w:val="22"/>
          <w:szCs w:val="28"/>
        </w:rPr>
        <w:t>Należy złożyć wraz z ofertą.</w:t>
      </w:r>
    </w:p>
    <w:p w14:paraId="7E26E09E" w14:textId="77777777" w:rsidR="008E5215" w:rsidRPr="00885C5D" w:rsidRDefault="008E5215" w:rsidP="008E5215">
      <w:pPr>
        <w:tabs>
          <w:tab w:val="left" w:pos="851"/>
        </w:tabs>
        <w:rPr>
          <w:b/>
          <w:bCs/>
          <w:i/>
          <w:sz w:val="22"/>
          <w:szCs w:val="28"/>
        </w:rPr>
      </w:pPr>
      <w:r w:rsidRPr="00885C5D">
        <w:rPr>
          <w:b/>
          <w:bCs/>
          <w:i/>
          <w:sz w:val="22"/>
          <w:szCs w:val="28"/>
        </w:rPr>
        <w:t>Jeżeli Podwykonawca w dniu składania oferty nie jest znany, wówczas Wykonawca wypełnia tylko kolumnę nr 2.</w:t>
      </w:r>
    </w:p>
    <w:p w14:paraId="34840B81" w14:textId="77777777" w:rsidR="008E5215" w:rsidRDefault="008E5215" w:rsidP="008E5215"/>
    <w:p w14:paraId="48BA2250" w14:textId="77777777" w:rsidR="008E5215" w:rsidRDefault="008E5215" w:rsidP="008E5215"/>
    <w:p w14:paraId="27C337B9" w14:textId="77777777" w:rsidR="008E5215" w:rsidRDefault="008E5215" w:rsidP="008E5215"/>
    <w:p w14:paraId="073D73D3" w14:textId="77777777" w:rsidR="008E5215" w:rsidRDefault="008E5215" w:rsidP="008E5215"/>
    <w:p w14:paraId="114BAB8E" w14:textId="32E8BADE" w:rsidR="008E5215" w:rsidRDefault="008E5215">
      <w:pPr>
        <w:spacing w:after="160" w:line="259" w:lineRule="auto"/>
        <w:rPr>
          <w:b/>
          <w:bCs/>
          <w:sz w:val="24"/>
          <w:szCs w:val="24"/>
        </w:rPr>
      </w:pPr>
      <w:r>
        <w:rPr>
          <w:b/>
          <w:bCs/>
          <w:sz w:val="24"/>
          <w:szCs w:val="24"/>
        </w:rPr>
        <w:br w:type="page"/>
      </w:r>
    </w:p>
    <w:p w14:paraId="654A76EC" w14:textId="3B9DE5B1" w:rsidR="008E5215" w:rsidRPr="00707CAF" w:rsidRDefault="008E5215"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69" w:name="_Toc65677235"/>
      <w:bookmarkStart w:id="70" w:name="_Toc66354106"/>
      <w:bookmarkStart w:id="71" w:name="_Toc107658545"/>
      <w:r w:rsidRPr="00707CAF">
        <w:rPr>
          <w:rFonts w:ascii="Times New Roman" w:hAnsi="Times New Roman" w:cs="Times New Roman"/>
          <w:color w:val="auto"/>
          <w:sz w:val="24"/>
          <w:szCs w:val="24"/>
        </w:rPr>
        <w:lastRenderedPageBreak/>
        <w:t>Załącznik nr 3.2 do SWZ „</w:t>
      </w:r>
      <w:r w:rsidR="00A37DA8">
        <w:rPr>
          <w:rFonts w:ascii="Times New Roman" w:hAnsi="Times New Roman" w:cs="Times New Roman"/>
          <w:color w:val="auto"/>
          <w:sz w:val="24"/>
          <w:szCs w:val="24"/>
        </w:rPr>
        <w:t>Informacja o powstaniu u Zamawiającego obowiązku podatkowego</w:t>
      </w:r>
      <w:r w:rsidRPr="00707CAF">
        <w:rPr>
          <w:rFonts w:ascii="Times New Roman" w:hAnsi="Times New Roman" w:cs="Times New Roman"/>
          <w:color w:val="auto"/>
          <w:sz w:val="24"/>
          <w:szCs w:val="24"/>
        </w:rPr>
        <w:t>”</w:t>
      </w:r>
      <w:bookmarkEnd w:id="69"/>
      <w:bookmarkEnd w:id="70"/>
      <w:bookmarkEnd w:id="71"/>
    </w:p>
    <w:p w14:paraId="6921AF36" w14:textId="77777777" w:rsidR="00A37DA8" w:rsidRPr="0036655B" w:rsidRDefault="00A37DA8" w:rsidP="00A37DA8">
      <w:pPr>
        <w:spacing w:after="200" w:line="276" w:lineRule="auto"/>
        <w:rPr>
          <w:b/>
          <w:sz w:val="22"/>
        </w:rPr>
      </w:pPr>
    </w:p>
    <w:p w14:paraId="4C4B90AB" w14:textId="77777777" w:rsidR="00A37DA8" w:rsidRPr="00D7450B" w:rsidRDefault="00A37DA8" w:rsidP="00A37DA8">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DOTYCZY WYKONAWCÓW MAJACYCH SIEDZIBĘ POZA GRANICAMI POLSKI</w:t>
      </w:r>
      <w:r>
        <w:rPr>
          <w:b/>
          <w:bCs/>
          <w:i/>
          <w:iCs/>
          <w:sz w:val="22"/>
          <w:szCs w:val="22"/>
        </w:rPr>
        <w:t>)</w:t>
      </w:r>
    </w:p>
    <w:p w14:paraId="09F9D919" w14:textId="77777777" w:rsidR="00A37DA8" w:rsidRPr="00A37DA8" w:rsidRDefault="00A37DA8" w:rsidP="00A37DA8">
      <w:pPr>
        <w:jc w:val="both"/>
        <w:rPr>
          <w:rFonts w:eastAsiaTheme="majorEastAsia"/>
          <w:b/>
          <w:bCs/>
          <w:spacing w:val="20"/>
          <w:sz w:val="28"/>
          <w:szCs w:val="28"/>
        </w:rPr>
      </w:pPr>
    </w:p>
    <w:p w14:paraId="510A59EA" w14:textId="77777777" w:rsidR="00A37DA8" w:rsidRPr="00A37DA8" w:rsidRDefault="00A37DA8" w:rsidP="00A37DA8">
      <w:pPr>
        <w:tabs>
          <w:tab w:val="left" w:pos="0"/>
        </w:tabs>
        <w:rPr>
          <w:sz w:val="22"/>
          <w:szCs w:val="22"/>
        </w:rPr>
      </w:pPr>
    </w:p>
    <w:p w14:paraId="15284AF0" w14:textId="77777777" w:rsidR="00A37DA8" w:rsidRPr="00A37DA8" w:rsidRDefault="00A37DA8" w:rsidP="00A37DA8">
      <w:pPr>
        <w:tabs>
          <w:tab w:val="left" w:pos="0"/>
        </w:tabs>
        <w:rPr>
          <w:sz w:val="22"/>
          <w:szCs w:val="22"/>
        </w:rPr>
      </w:pPr>
      <w:r w:rsidRPr="00A37DA8">
        <w:rPr>
          <w:sz w:val="22"/>
          <w:szCs w:val="22"/>
        </w:rPr>
        <w:t>Nazwa Wykonawcy: ...................................................................................................................</w:t>
      </w:r>
    </w:p>
    <w:p w14:paraId="45CFA65D" w14:textId="77777777" w:rsidR="00A37DA8" w:rsidRPr="00A37DA8" w:rsidRDefault="00A37DA8" w:rsidP="00A37DA8">
      <w:pPr>
        <w:tabs>
          <w:tab w:val="left" w:pos="0"/>
        </w:tabs>
        <w:rPr>
          <w:sz w:val="22"/>
          <w:szCs w:val="22"/>
        </w:rPr>
      </w:pPr>
    </w:p>
    <w:p w14:paraId="4A2E1B12" w14:textId="77777777" w:rsidR="00A37DA8" w:rsidRPr="00A37DA8" w:rsidRDefault="00A37DA8" w:rsidP="00A37DA8">
      <w:pPr>
        <w:jc w:val="both"/>
        <w:rPr>
          <w:sz w:val="24"/>
          <w:szCs w:val="24"/>
        </w:rPr>
      </w:pPr>
    </w:p>
    <w:p w14:paraId="65D160D9" w14:textId="77777777" w:rsidR="00A37DA8" w:rsidRPr="00A37DA8" w:rsidRDefault="00A37DA8" w:rsidP="00A37DA8">
      <w:pPr>
        <w:tabs>
          <w:tab w:val="left" w:pos="851"/>
        </w:tabs>
        <w:jc w:val="both"/>
        <w:rPr>
          <w:sz w:val="22"/>
          <w:szCs w:val="22"/>
        </w:rPr>
      </w:pPr>
      <w:r w:rsidRPr="00A37DA8">
        <w:rPr>
          <w:sz w:val="22"/>
          <w:szCs w:val="22"/>
        </w:rPr>
        <w:t xml:space="preserve">Oświadczam, że wybór oferty będzie prowadzić do powstania u Zamawiającego obowiązku podatkowego zgodnie z ustawą z 11.03.2004r. o podatku od towarów i usług: </w:t>
      </w:r>
    </w:p>
    <w:p w14:paraId="2C7D4079" w14:textId="77777777" w:rsidR="00A37DA8" w:rsidRPr="00A33BF6" w:rsidRDefault="00A37DA8" w:rsidP="00A37DA8">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A37DA8" w:rsidRPr="00A33BF6" w14:paraId="415FDDFA" w14:textId="77777777" w:rsidTr="00291C4C">
        <w:trPr>
          <w:trHeight w:val="1774"/>
        </w:trPr>
        <w:tc>
          <w:tcPr>
            <w:tcW w:w="3594" w:type="dxa"/>
            <w:vAlign w:val="center"/>
          </w:tcPr>
          <w:p w14:paraId="5C1F1B0D" w14:textId="77777777" w:rsidR="00A37DA8" w:rsidRPr="00A33BF6" w:rsidRDefault="00A37DA8" w:rsidP="00291C4C">
            <w:pPr>
              <w:tabs>
                <w:tab w:val="left" w:pos="851"/>
              </w:tabs>
              <w:ind w:left="30" w:hanging="30"/>
              <w:jc w:val="center"/>
            </w:pPr>
            <w:r w:rsidRPr="00A33BF6">
              <w:rPr>
                <w:bCs/>
                <w:sz w:val="22"/>
                <w:szCs w:val="22"/>
              </w:rPr>
              <w:t xml:space="preserve">Nazwa (rodzaj) towaru lub usługi, których dostawa lub świadczenie będą prowadziły do powstania obowiązku podatkowego </w:t>
            </w:r>
            <w:r w:rsidRPr="00A33BF6">
              <w:rPr>
                <w:sz w:val="22"/>
                <w:szCs w:val="22"/>
              </w:rPr>
              <w:t xml:space="preserve">(zgodnie </w:t>
            </w:r>
            <w:r w:rsidRPr="00A33BF6">
              <w:rPr>
                <w:sz w:val="22"/>
                <w:szCs w:val="22"/>
              </w:rPr>
              <w:br/>
              <w:t>z Formularzem Ofertowym) *</w:t>
            </w:r>
          </w:p>
        </w:tc>
        <w:tc>
          <w:tcPr>
            <w:tcW w:w="2255" w:type="dxa"/>
            <w:vAlign w:val="center"/>
          </w:tcPr>
          <w:p w14:paraId="305DAB4C" w14:textId="77777777" w:rsidR="00A37DA8" w:rsidRPr="00A33BF6" w:rsidRDefault="00A37DA8" w:rsidP="00291C4C">
            <w:pPr>
              <w:tabs>
                <w:tab w:val="left" w:pos="1523"/>
              </w:tabs>
              <w:jc w:val="center"/>
              <w:rPr>
                <w:sz w:val="22"/>
                <w:szCs w:val="22"/>
              </w:rPr>
            </w:pPr>
            <w:r w:rsidRPr="00A33BF6">
              <w:rPr>
                <w:sz w:val="22"/>
                <w:szCs w:val="22"/>
              </w:rPr>
              <w:t>Wartość towaru lub usługi objętego obowiązkiem podatkowym zamawiającego, bez kwoty podatku</w:t>
            </w:r>
          </w:p>
        </w:tc>
        <w:tc>
          <w:tcPr>
            <w:tcW w:w="2792" w:type="dxa"/>
            <w:vAlign w:val="center"/>
          </w:tcPr>
          <w:p w14:paraId="148159D4" w14:textId="77777777" w:rsidR="00A37DA8" w:rsidRPr="00A33BF6" w:rsidRDefault="00A37DA8" w:rsidP="00291C4C">
            <w:pPr>
              <w:tabs>
                <w:tab w:val="left" w:pos="1523"/>
              </w:tabs>
              <w:jc w:val="center"/>
            </w:pPr>
            <w:r w:rsidRPr="00A33BF6">
              <w:rPr>
                <w:sz w:val="22"/>
                <w:szCs w:val="22"/>
              </w:rPr>
              <w:t>Stawka podatku od towarów i usług, która zgodnie z wiedzą Wykonawcy, będzie miała zastosowanie [%]</w:t>
            </w:r>
          </w:p>
        </w:tc>
      </w:tr>
      <w:tr w:rsidR="00A37DA8" w:rsidRPr="00A33BF6" w14:paraId="1F7B3A13" w14:textId="77777777" w:rsidTr="00291C4C">
        <w:tc>
          <w:tcPr>
            <w:tcW w:w="3594" w:type="dxa"/>
          </w:tcPr>
          <w:p w14:paraId="15D38FFF" w14:textId="77777777" w:rsidR="00A37DA8" w:rsidRPr="00A33BF6" w:rsidRDefault="00A37DA8" w:rsidP="00291C4C">
            <w:pPr>
              <w:tabs>
                <w:tab w:val="left" w:pos="851"/>
              </w:tabs>
              <w:rPr>
                <w:sz w:val="22"/>
                <w:szCs w:val="22"/>
              </w:rPr>
            </w:pPr>
          </w:p>
          <w:p w14:paraId="7047EABF" w14:textId="77777777" w:rsidR="00A37DA8" w:rsidRPr="00A33BF6" w:rsidRDefault="00A37DA8" w:rsidP="00291C4C">
            <w:pPr>
              <w:tabs>
                <w:tab w:val="left" w:pos="851"/>
              </w:tabs>
              <w:rPr>
                <w:sz w:val="22"/>
                <w:szCs w:val="22"/>
              </w:rPr>
            </w:pPr>
          </w:p>
        </w:tc>
        <w:tc>
          <w:tcPr>
            <w:tcW w:w="2255" w:type="dxa"/>
          </w:tcPr>
          <w:p w14:paraId="12059BAC" w14:textId="77777777" w:rsidR="00A37DA8" w:rsidRPr="00A33BF6" w:rsidRDefault="00A37DA8" w:rsidP="00291C4C">
            <w:pPr>
              <w:tabs>
                <w:tab w:val="left" w:pos="851"/>
              </w:tabs>
              <w:rPr>
                <w:sz w:val="22"/>
                <w:szCs w:val="22"/>
              </w:rPr>
            </w:pPr>
          </w:p>
        </w:tc>
        <w:tc>
          <w:tcPr>
            <w:tcW w:w="2792" w:type="dxa"/>
          </w:tcPr>
          <w:p w14:paraId="7C31D9BE" w14:textId="77777777" w:rsidR="00A37DA8" w:rsidRPr="00A33BF6" w:rsidRDefault="00A37DA8" w:rsidP="00291C4C">
            <w:pPr>
              <w:tabs>
                <w:tab w:val="left" w:pos="851"/>
              </w:tabs>
              <w:rPr>
                <w:sz w:val="22"/>
                <w:szCs w:val="22"/>
              </w:rPr>
            </w:pPr>
          </w:p>
        </w:tc>
      </w:tr>
      <w:tr w:rsidR="00A37DA8" w:rsidRPr="00A33BF6" w14:paraId="6F2F599A" w14:textId="77777777" w:rsidTr="00291C4C">
        <w:tc>
          <w:tcPr>
            <w:tcW w:w="3594" w:type="dxa"/>
          </w:tcPr>
          <w:p w14:paraId="556F9BAE" w14:textId="77777777" w:rsidR="00A37DA8" w:rsidRPr="00A33BF6" w:rsidRDefault="00A37DA8" w:rsidP="00291C4C">
            <w:pPr>
              <w:tabs>
                <w:tab w:val="left" w:pos="851"/>
              </w:tabs>
              <w:rPr>
                <w:sz w:val="22"/>
                <w:szCs w:val="22"/>
              </w:rPr>
            </w:pPr>
          </w:p>
          <w:p w14:paraId="35B44591" w14:textId="77777777" w:rsidR="00A37DA8" w:rsidRPr="00A33BF6" w:rsidRDefault="00A37DA8" w:rsidP="00291C4C">
            <w:pPr>
              <w:tabs>
                <w:tab w:val="left" w:pos="851"/>
              </w:tabs>
              <w:rPr>
                <w:sz w:val="22"/>
                <w:szCs w:val="22"/>
              </w:rPr>
            </w:pPr>
          </w:p>
        </w:tc>
        <w:tc>
          <w:tcPr>
            <w:tcW w:w="2255" w:type="dxa"/>
          </w:tcPr>
          <w:p w14:paraId="5FDD9FF8" w14:textId="77777777" w:rsidR="00A37DA8" w:rsidRPr="00A33BF6" w:rsidRDefault="00A37DA8" w:rsidP="00291C4C">
            <w:pPr>
              <w:tabs>
                <w:tab w:val="left" w:pos="851"/>
              </w:tabs>
              <w:rPr>
                <w:sz w:val="22"/>
                <w:szCs w:val="22"/>
              </w:rPr>
            </w:pPr>
          </w:p>
        </w:tc>
        <w:tc>
          <w:tcPr>
            <w:tcW w:w="2792" w:type="dxa"/>
          </w:tcPr>
          <w:p w14:paraId="544ED432" w14:textId="77777777" w:rsidR="00A37DA8" w:rsidRPr="00A33BF6" w:rsidRDefault="00A37DA8" w:rsidP="00291C4C">
            <w:pPr>
              <w:tabs>
                <w:tab w:val="left" w:pos="851"/>
              </w:tabs>
              <w:rPr>
                <w:sz w:val="22"/>
                <w:szCs w:val="22"/>
              </w:rPr>
            </w:pPr>
          </w:p>
        </w:tc>
      </w:tr>
      <w:tr w:rsidR="00A37DA8" w:rsidRPr="00A33BF6" w14:paraId="5748E125" w14:textId="77777777" w:rsidTr="00291C4C">
        <w:tc>
          <w:tcPr>
            <w:tcW w:w="3594" w:type="dxa"/>
          </w:tcPr>
          <w:p w14:paraId="068D682D" w14:textId="77777777" w:rsidR="00A37DA8" w:rsidRPr="00A33BF6" w:rsidRDefault="00A37DA8" w:rsidP="00291C4C">
            <w:pPr>
              <w:tabs>
                <w:tab w:val="left" w:pos="851"/>
              </w:tabs>
              <w:rPr>
                <w:sz w:val="22"/>
                <w:szCs w:val="22"/>
              </w:rPr>
            </w:pPr>
          </w:p>
          <w:p w14:paraId="79E24A4E" w14:textId="77777777" w:rsidR="00A37DA8" w:rsidRPr="00A33BF6" w:rsidRDefault="00A37DA8" w:rsidP="00291C4C">
            <w:pPr>
              <w:tabs>
                <w:tab w:val="left" w:pos="851"/>
              </w:tabs>
              <w:rPr>
                <w:sz w:val="22"/>
                <w:szCs w:val="22"/>
              </w:rPr>
            </w:pPr>
          </w:p>
        </w:tc>
        <w:tc>
          <w:tcPr>
            <w:tcW w:w="2255" w:type="dxa"/>
          </w:tcPr>
          <w:p w14:paraId="794988DF" w14:textId="77777777" w:rsidR="00A37DA8" w:rsidRPr="00A33BF6" w:rsidRDefault="00A37DA8" w:rsidP="00291C4C">
            <w:pPr>
              <w:tabs>
                <w:tab w:val="left" w:pos="851"/>
              </w:tabs>
              <w:rPr>
                <w:sz w:val="22"/>
                <w:szCs w:val="22"/>
              </w:rPr>
            </w:pPr>
          </w:p>
        </w:tc>
        <w:tc>
          <w:tcPr>
            <w:tcW w:w="2792" w:type="dxa"/>
          </w:tcPr>
          <w:p w14:paraId="1514BAA4" w14:textId="77777777" w:rsidR="00A37DA8" w:rsidRPr="00A33BF6" w:rsidRDefault="00A37DA8" w:rsidP="00291C4C">
            <w:pPr>
              <w:tabs>
                <w:tab w:val="left" w:pos="851"/>
              </w:tabs>
              <w:rPr>
                <w:sz w:val="22"/>
                <w:szCs w:val="22"/>
              </w:rPr>
            </w:pPr>
          </w:p>
        </w:tc>
      </w:tr>
      <w:tr w:rsidR="00A37DA8" w:rsidRPr="00A33BF6" w14:paraId="4BDB68DC" w14:textId="77777777" w:rsidTr="00291C4C">
        <w:tc>
          <w:tcPr>
            <w:tcW w:w="3594" w:type="dxa"/>
          </w:tcPr>
          <w:p w14:paraId="21F231CB" w14:textId="77777777" w:rsidR="00A37DA8" w:rsidRPr="00A33BF6" w:rsidRDefault="00A37DA8" w:rsidP="00291C4C">
            <w:pPr>
              <w:tabs>
                <w:tab w:val="left" w:pos="851"/>
              </w:tabs>
              <w:rPr>
                <w:sz w:val="22"/>
                <w:szCs w:val="22"/>
              </w:rPr>
            </w:pPr>
          </w:p>
          <w:p w14:paraId="636CFB0E" w14:textId="77777777" w:rsidR="00A37DA8" w:rsidRPr="00A33BF6" w:rsidRDefault="00A37DA8" w:rsidP="00291C4C">
            <w:pPr>
              <w:tabs>
                <w:tab w:val="left" w:pos="851"/>
              </w:tabs>
              <w:rPr>
                <w:sz w:val="22"/>
                <w:szCs w:val="22"/>
              </w:rPr>
            </w:pPr>
          </w:p>
        </w:tc>
        <w:tc>
          <w:tcPr>
            <w:tcW w:w="2255" w:type="dxa"/>
          </w:tcPr>
          <w:p w14:paraId="66E83EC5" w14:textId="77777777" w:rsidR="00A37DA8" w:rsidRPr="00A33BF6" w:rsidRDefault="00A37DA8" w:rsidP="00291C4C">
            <w:pPr>
              <w:tabs>
                <w:tab w:val="left" w:pos="851"/>
              </w:tabs>
              <w:rPr>
                <w:sz w:val="22"/>
                <w:szCs w:val="22"/>
              </w:rPr>
            </w:pPr>
          </w:p>
        </w:tc>
        <w:tc>
          <w:tcPr>
            <w:tcW w:w="2792" w:type="dxa"/>
          </w:tcPr>
          <w:p w14:paraId="76BD00FA" w14:textId="77777777" w:rsidR="00A37DA8" w:rsidRPr="00A33BF6" w:rsidRDefault="00A37DA8" w:rsidP="00291C4C">
            <w:pPr>
              <w:tabs>
                <w:tab w:val="left" w:pos="851"/>
              </w:tabs>
              <w:rPr>
                <w:sz w:val="22"/>
                <w:szCs w:val="22"/>
              </w:rPr>
            </w:pPr>
          </w:p>
        </w:tc>
      </w:tr>
    </w:tbl>
    <w:p w14:paraId="3B52AB72" w14:textId="77777777" w:rsidR="00A37DA8" w:rsidRDefault="00A37DA8" w:rsidP="00A37DA8">
      <w:pPr>
        <w:jc w:val="both"/>
        <w:rPr>
          <w:i/>
          <w:iCs/>
          <w:sz w:val="22"/>
          <w:szCs w:val="22"/>
        </w:rPr>
      </w:pPr>
    </w:p>
    <w:p w14:paraId="6D8800FD" w14:textId="77777777" w:rsidR="00A37DA8" w:rsidRDefault="00A37DA8" w:rsidP="00A37DA8">
      <w:pPr>
        <w:jc w:val="both"/>
        <w:rPr>
          <w:i/>
          <w:iCs/>
          <w:sz w:val="22"/>
          <w:szCs w:val="22"/>
        </w:rPr>
      </w:pPr>
    </w:p>
    <w:p w14:paraId="159ADC2E" w14:textId="77777777" w:rsidR="00A37DA8" w:rsidRPr="00A33BF6" w:rsidRDefault="00A37DA8" w:rsidP="00A37DA8">
      <w:pPr>
        <w:jc w:val="both"/>
        <w:rPr>
          <w:i/>
          <w:iCs/>
          <w:sz w:val="22"/>
          <w:szCs w:val="22"/>
        </w:rPr>
      </w:pPr>
      <w:r w:rsidRPr="00A33BF6">
        <w:rPr>
          <w:i/>
          <w:iCs/>
          <w:sz w:val="22"/>
          <w:szCs w:val="22"/>
        </w:rPr>
        <w:t xml:space="preserve">*Wpisać odpowiednio (w przypadku większej ilości zadań/pozycji można numery zadań/pozycji wpisać </w:t>
      </w:r>
      <w:r w:rsidRPr="00A33BF6">
        <w:rPr>
          <w:i/>
          <w:iCs/>
          <w:sz w:val="22"/>
          <w:szCs w:val="22"/>
        </w:rPr>
        <w:br/>
        <w:t xml:space="preserve">   w jednej pozycji tabeli np. „1, 3, od 5 do 19” lub „wszystkie oferowane zadania/pozycje”)</w:t>
      </w:r>
    </w:p>
    <w:p w14:paraId="70FD8455" w14:textId="77777777" w:rsidR="00A37DA8" w:rsidRPr="00A33BF6" w:rsidRDefault="00A37DA8" w:rsidP="00A37DA8">
      <w:pPr>
        <w:tabs>
          <w:tab w:val="left" w:pos="851"/>
        </w:tabs>
        <w:ind w:left="-142" w:firstLine="142"/>
        <w:rPr>
          <w:sz w:val="22"/>
          <w:szCs w:val="22"/>
        </w:rPr>
      </w:pPr>
    </w:p>
    <w:p w14:paraId="48CAB6DA" w14:textId="77777777" w:rsidR="00A37DA8" w:rsidRPr="00A33BF6" w:rsidRDefault="00A37DA8" w:rsidP="00A37DA8">
      <w:pPr>
        <w:tabs>
          <w:tab w:val="left" w:pos="851"/>
        </w:tabs>
        <w:ind w:left="-142" w:firstLine="142"/>
        <w:rPr>
          <w:sz w:val="22"/>
          <w:szCs w:val="22"/>
        </w:rPr>
      </w:pPr>
    </w:p>
    <w:p w14:paraId="23D59A58" w14:textId="77777777" w:rsidR="00A37DA8" w:rsidRPr="00A33BF6" w:rsidRDefault="00A37DA8" w:rsidP="00A37DA8">
      <w:pPr>
        <w:tabs>
          <w:tab w:val="left" w:pos="851"/>
        </w:tabs>
        <w:ind w:left="-142" w:firstLine="142"/>
        <w:rPr>
          <w:sz w:val="22"/>
        </w:rPr>
      </w:pPr>
    </w:p>
    <w:p w14:paraId="548EF0F1" w14:textId="77777777" w:rsidR="00A37DA8" w:rsidRPr="00E66F78" w:rsidRDefault="00A37DA8" w:rsidP="00A37DA8">
      <w:pPr>
        <w:tabs>
          <w:tab w:val="left" w:pos="851"/>
        </w:tabs>
        <w:ind w:left="-142" w:firstLine="142"/>
        <w:rPr>
          <w:sz w:val="22"/>
        </w:rPr>
      </w:pPr>
    </w:p>
    <w:p w14:paraId="0ABE38A0" w14:textId="77777777" w:rsidR="00A37DA8" w:rsidRPr="00E66F78" w:rsidRDefault="00A37DA8" w:rsidP="00A37DA8">
      <w:pPr>
        <w:tabs>
          <w:tab w:val="left" w:pos="851"/>
        </w:tabs>
        <w:jc w:val="both"/>
        <w:rPr>
          <w:sz w:val="22"/>
        </w:rPr>
      </w:pPr>
      <w:r>
        <w:rPr>
          <w:sz w:val="22"/>
        </w:rPr>
        <w:t xml:space="preserve">Stawka podatku od towarów i usług obowiązująca u Zamawiającego zgodnie z ustawą z 11.03.2004r. </w:t>
      </w:r>
      <w:r>
        <w:rPr>
          <w:sz w:val="22"/>
        </w:rPr>
        <w:br/>
        <w:t xml:space="preserve">o podatku od towarów i </w:t>
      </w:r>
      <w:r w:rsidRPr="007368A3">
        <w:rPr>
          <w:color w:val="000000" w:themeColor="text1"/>
          <w:sz w:val="22"/>
        </w:rPr>
        <w:t>usług wynosi 23%.</w:t>
      </w:r>
    </w:p>
    <w:p w14:paraId="3E8F1B41" w14:textId="77777777" w:rsidR="00A37DA8" w:rsidRPr="00E66F78" w:rsidRDefault="00A37DA8" w:rsidP="00A37DA8">
      <w:pPr>
        <w:tabs>
          <w:tab w:val="left" w:pos="851"/>
        </w:tabs>
        <w:ind w:left="-142" w:firstLine="142"/>
        <w:jc w:val="both"/>
        <w:rPr>
          <w:sz w:val="22"/>
        </w:rPr>
      </w:pPr>
    </w:p>
    <w:p w14:paraId="1315713F" w14:textId="77777777" w:rsidR="00A37DA8" w:rsidRPr="00D87590" w:rsidRDefault="00A37DA8" w:rsidP="00A37DA8">
      <w:pPr>
        <w:tabs>
          <w:tab w:val="left" w:pos="851"/>
        </w:tabs>
        <w:ind w:left="-142" w:firstLine="142"/>
        <w:rPr>
          <w:szCs w:val="18"/>
        </w:rPr>
      </w:pPr>
    </w:p>
    <w:p w14:paraId="38A62F31" w14:textId="77777777" w:rsidR="00A37DA8" w:rsidRPr="00E66F78" w:rsidRDefault="00A37DA8" w:rsidP="00A37DA8">
      <w:pPr>
        <w:tabs>
          <w:tab w:val="left" w:pos="851"/>
        </w:tabs>
        <w:ind w:left="-142" w:firstLine="142"/>
        <w:rPr>
          <w:sz w:val="22"/>
        </w:rPr>
      </w:pPr>
    </w:p>
    <w:p w14:paraId="5A6D3235" w14:textId="77777777" w:rsidR="00A37DA8" w:rsidRPr="00E66F78" w:rsidRDefault="00A37DA8" w:rsidP="00A37DA8">
      <w:pPr>
        <w:tabs>
          <w:tab w:val="left" w:pos="851"/>
        </w:tabs>
        <w:ind w:left="-142" w:firstLine="142"/>
        <w:rPr>
          <w:sz w:val="22"/>
        </w:rPr>
      </w:pPr>
    </w:p>
    <w:p w14:paraId="187354CA" w14:textId="77777777" w:rsidR="008E5215" w:rsidRPr="0036655B" w:rsidRDefault="008E5215" w:rsidP="008E5215">
      <w:pPr>
        <w:spacing w:after="200" w:line="276" w:lineRule="auto"/>
        <w:rPr>
          <w:b/>
          <w:sz w:val="18"/>
          <w:szCs w:val="18"/>
        </w:rPr>
      </w:pPr>
    </w:p>
    <w:p w14:paraId="2555A759" w14:textId="652C6EF5" w:rsidR="008E5215" w:rsidRDefault="008E5215">
      <w:pPr>
        <w:spacing w:after="160" w:line="259" w:lineRule="auto"/>
        <w:rPr>
          <w:b/>
          <w:bCs/>
          <w:sz w:val="24"/>
          <w:szCs w:val="24"/>
        </w:rPr>
      </w:pPr>
      <w:r>
        <w:rPr>
          <w:b/>
          <w:bCs/>
          <w:sz w:val="24"/>
          <w:szCs w:val="24"/>
        </w:rPr>
        <w:br w:type="page"/>
      </w:r>
    </w:p>
    <w:p w14:paraId="1EACF915" w14:textId="77777777" w:rsidR="008E5215" w:rsidRPr="00707CAF" w:rsidRDefault="008E5215"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72" w:name="_Toc65677236"/>
      <w:bookmarkStart w:id="73" w:name="_Toc66354107"/>
      <w:bookmarkStart w:id="74" w:name="_Toc107658546"/>
      <w:r w:rsidRPr="00707CAF">
        <w:rPr>
          <w:rFonts w:ascii="Times New Roman" w:hAnsi="Times New Roman" w:cs="Times New Roman"/>
          <w:color w:val="auto"/>
          <w:sz w:val="24"/>
          <w:szCs w:val="24"/>
        </w:rPr>
        <w:lastRenderedPageBreak/>
        <w:t>Załącznik nr 3.3 do SWZ</w:t>
      </w:r>
      <w:r>
        <w:rPr>
          <w:rFonts w:ascii="Times New Roman" w:hAnsi="Times New Roman" w:cs="Times New Roman"/>
          <w:color w:val="auto"/>
          <w:sz w:val="24"/>
          <w:szCs w:val="24"/>
        </w:rPr>
        <w:t xml:space="preserve"> „Zobowiązanie podmiotu udostępniającego”</w:t>
      </w:r>
      <w:bookmarkEnd w:id="72"/>
      <w:bookmarkEnd w:id="73"/>
      <w:bookmarkEnd w:id="74"/>
    </w:p>
    <w:p w14:paraId="5CF4B93A" w14:textId="77777777" w:rsidR="008E5215" w:rsidRPr="0036655B" w:rsidRDefault="008E5215" w:rsidP="008E5215">
      <w:pPr>
        <w:jc w:val="center"/>
        <w:rPr>
          <w:b/>
          <w:sz w:val="22"/>
          <w:szCs w:val="22"/>
          <w:highlight w:val="cyan"/>
        </w:rPr>
      </w:pPr>
    </w:p>
    <w:p w14:paraId="3372C6F4" w14:textId="7B40676B" w:rsidR="008E5215" w:rsidRPr="0036655B" w:rsidRDefault="008E5215" w:rsidP="008E5215">
      <w:pPr>
        <w:jc w:val="center"/>
        <w:rPr>
          <w:b/>
          <w:sz w:val="22"/>
        </w:rPr>
      </w:pPr>
      <w:r w:rsidRPr="0036655B">
        <w:rPr>
          <w:b/>
          <w:sz w:val="22"/>
        </w:rPr>
        <w:t xml:space="preserve">ZOBOWIĄZANIE PODMIOTU UDOSTĘPNIAJĄCEGO ZASOBY DO ODDANIA </w:t>
      </w:r>
      <w:r w:rsidR="00643CA3">
        <w:rPr>
          <w:b/>
          <w:sz w:val="22"/>
        </w:rPr>
        <w:br/>
      </w:r>
      <w:r w:rsidRPr="0036655B">
        <w:rPr>
          <w:b/>
          <w:sz w:val="22"/>
        </w:rPr>
        <w:t>DO DYSPOZYCJI WYKONAWCY ZASOBÓW NIEZBĘDNYCH DO REALIZACJI  ZAMÓWIENIA</w:t>
      </w:r>
    </w:p>
    <w:p w14:paraId="55475329" w14:textId="77777777" w:rsidR="008E5215" w:rsidRPr="0036655B" w:rsidRDefault="008E5215" w:rsidP="008E5215">
      <w:pPr>
        <w:jc w:val="both"/>
        <w:rPr>
          <w:sz w:val="22"/>
        </w:rPr>
      </w:pPr>
    </w:p>
    <w:p w14:paraId="2C4E218A" w14:textId="730E5D63" w:rsidR="008E5215" w:rsidRPr="0036655B" w:rsidRDefault="008E5215" w:rsidP="008E5215">
      <w:pPr>
        <w:jc w:val="both"/>
        <w:rPr>
          <w:sz w:val="22"/>
        </w:rPr>
      </w:pPr>
      <w:r w:rsidRPr="0036655B">
        <w:rPr>
          <w:sz w:val="22"/>
        </w:rPr>
        <w:t xml:space="preserve">Po zapoznaniu się z treścią ogłoszenia o zamówieniu oraz specyfikacją warunków zamówienia obowiązującą w postępowaniu o udzielenie zamówienia publicznego, sektorowego prowadzonego w trybie przetargu nieograniczonego na </w:t>
      </w:r>
      <w:bookmarkStart w:id="75" w:name="_Hlk199405891"/>
      <w:r w:rsidR="000D6B79" w:rsidRPr="000D6B79">
        <w:rPr>
          <w:b/>
          <w:bCs/>
          <w:i/>
          <w:iCs/>
          <w:sz w:val="22"/>
        </w:rPr>
        <w:t>Remont zawiesi naczyń wyciągowych i lin szybowych dla Oddziałów Polskiej Grupy Górniczej S.A. z podziałem na zadania</w:t>
      </w:r>
      <w:r w:rsidR="000D6B79" w:rsidRPr="000D6B79">
        <w:rPr>
          <w:sz w:val="22"/>
        </w:rPr>
        <w:t xml:space="preserve"> </w:t>
      </w:r>
      <w:bookmarkEnd w:id="75"/>
      <w:r w:rsidRPr="0036655B">
        <w:rPr>
          <w:sz w:val="22"/>
        </w:rPr>
        <w:t>[</w:t>
      </w:r>
      <w:r w:rsidR="00A37DA8">
        <w:rPr>
          <w:i/>
          <w:sz w:val="22"/>
        </w:rPr>
        <w:t>nr przetargu 41</w:t>
      </w:r>
      <w:r w:rsidR="000D6B79">
        <w:rPr>
          <w:i/>
          <w:sz w:val="22"/>
        </w:rPr>
        <w:t>2402170</w:t>
      </w:r>
      <w:r w:rsidRPr="0036655B">
        <w:rPr>
          <w:sz w:val="22"/>
        </w:rPr>
        <w:t>], my:</w:t>
      </w:r>
    </w:p>
    <w:p w14:paraId="4C697636" w14:textId="77777777" w:rsidR="008E5215" w:rsidRPr="0036655B" w:rsidRDefault="008E5215" w:rsidP="008E5215">
      <w:pPr>
        <w:jc w:val="both"/>
        <w:rPr>
          <w:sz w:val="22"/>
        </w:rPr>
      </w:pPr>
      <w:r w:rsidRPr="0036655B">
        <w:rPr>
          <w:sz w:val="22"/>
        </w:rPr>
        <w:t>…………………….…………………….. (</w:t>
      </w:r>
      <w:r w:rsidRPr="0036655B">
        <w:rPr>
          <w:i/>
          <w:sz w:val="22"/>
        </w:rPr>
        <w:t>imię i nazwisko osoby podpisującej</w:t>
      </w:r>
      <w:r w:rsidRPr="0036655B">
        <w:rPr>
          <w:sz w:val="22"/>
        </w:rPr>
        <w:t>)</w:t>
      </w:r>
    </w:p>
    <w:p w14:paraId="04E8CF9C" w14:textId="77777777" w:rsidR="008E5215" w:rsidRPr="0036655B" w:rsidRDefault="008E5215" w:rsidP="008E5215">
      <w:pPr>
        <w:jc w:val="both"/>
        <w:rPr>
          <w:i/>
          <w:sz w:val="22"/>
        </w:rPr>
      </w:pPr>
      <w:r w:rsidRPr="0036655B">
        <w:rPr>
          <w:sz w:val="22"/>
        </w:rPr>
        <w:t>……………………………………….….. (</w:t>
      </w:r>
      <w:r w:rsidRPr="0036655B">
        <w:rPr>
          <w:i/>
          <w:sz w:val="22"/>
        </w:rPr>
        <w:t>imię i nazwisko osoby podpisującej)</w:t>
      </w:r>
    </w:p>
    <w:p w14:paraId="72714CEA" w14:textId="77777777" w:rsidR="008E5215" w:rsidRPr="0036655B" w:rsidRDefault="008E5215" w:rsidP="008E5215">
      <w:pPr>
        <w:jc w:val="both"/>
        <w:rPr>
          <w:sz w:val="22"/>
        </w:rPr>
      </w:pPr>
    </w:p>
    <w:p w14:paraId="7FA0A484" w14:textId="77777777" w:rsidR="008E5215" w:rsidRPr="0036655B" w:rsidRDefault="008E5215" w:rsidP="008E5215">
      <w:pPr>
        <w:jc w:val="both"/>
        <w:rPr>
          <w:sz w:val="22"/>
        </w:rPr>
      </w:pPr>
      <w:r w:rsidRPr="0036655B">
        <w:rPr>
          <w:sz w:val="22"/>
        </w:rPr>
        <w:t>Oświadczając, iż jesteśmy osobami odpowiednio umocowanymi do niniejszej czynności działając w imieniu ………………………………………….………………………. (</w:t>
      </w:r>
      <w:r w:rsidRPr="0036655B">
        <w:rPr>
          <w:i/>
          <w:sz w:val="22"/>
        </w:rPr>
        <w:t>wpisać nazwę podmiotu udostępniającego</w:t>
      </w:r>
      <w:r w:rsidRPr="0036655B">
        <w:rPr>
          <w:sz w:val="22"/>
        </w:rPr>
        <w:t>) z siedzibą w ………………………. (</w:t>
      </w:r>
      <w:r w:rsidRPr="0036655B">
        <w:rPr>
          <w:i/>
          <w:sz w:val="22"/>
        </w:rPr>
        <w:t>wpisać adres podmiotu udostępniającego</w:t>
      </w:r>
      <w:r w:rsidRPr="0036655B">
        <w:rPr>
          <w:sz w:val="22"/>
        </w:rPr>
        <w:t>) zobowiązujemy się do:</w:t>
      </w:r>
    </w:p>
    <w:p w14:paraId="50D4515D" w14:textId="77777777" w:rsidR="008E5215" w:rsidRPr="0036655B" w:rsidRDefault="008E5215" w:rsidP="008E5215">
      <w:pPr>
        <w:jc w:val="both"/>
        <w:rPr>
          <w:sz w:val="22"/>
        </w:rPr>
      </w:pPr>
      <w:r w:rsidRPr="0036655B">
        <w:rPr>
          <w:sz w:val="22"/>
        </w:rPr>
        <w:t>udostępnienia ………………. (</w:t>
      </w:r>
      <w:r w:rsidRPr="0036655B">
        <w:rPr>
          <w:i/>
          <w:sz w:val="22"/>
        </w:rPr>
        <w:t>wpisać komu</w:t>
      </w:r>
      <w:r w:rsidRPr="0036655B">
        <w:rPr>
          <w:sz w:val="22"/>
        </w:rPr>
        <w:t>) z siedzibą w ……………, zwanemu dalej Wykonawcą, posiadanych przez nas zasobów niezbędnych do realizacji zamówienia.</w:t>
      </w:r>
    </w:p>
    <w:p w14:paraId="7C424EE6" w14:textId="77777777" w:rsidR="008E5215" w:rsidRPr="0036655B" w:rsidRDefault="008E5215" w:rsidP="008E5215">
      <w:pPr>
        <w:jc w:val="both"/>
        <w:rPr>
          <w:sz w:val="22"/>
        </w:rPr>
      </w:pPr>
    </w:p>
    <w:p w14:paraId="16D9BFE6" w14:textId="77777777" w:rsidR="008E5215" w:rsidRPr="0036655B" w:rsidRDefault="008E5215" w:rsidP="007531A1">
      <w:pPr>
        <w:numPr>
          <w:ilvl w:val="0"/>
          <w:numId w:val="29"/>
        </w:numPr>
        <w:jc w:val="both"/>
        <w:rPr>
          <w:sz w:val="22"/>
        </w:rPr>
      </w:pPr>
      <w:r w:rsidRPr="0036655B">
        <w:rPr>
          <w:sz w:val="22"/>
        </w:rPr>
        <w:t>Zakres zasobów, jakie udostępniamy wykonawcy:</w:t>
      </w:r>
    </w:p>
    <w:p w14:paraId="3AA39539" w14:textId="77777777" w:rsidR="008E5215" w:rsidRPr="0036655B" w:rsidRDefault="008E5215" w:rsidP="008E5215">
      <w:pPr>
        <w:ind w:left="360"/>
        <w:jc w:val="both"/>
        <w:rPr>
          <w:sz w:val="22"/>
        </w:rPr>
      </w:pPr>
    </w:p>
    <w:p w14:paraId="30A08E2A" w14:textId="77777777" w:rsidR="008E5215" w:rsidRPr="0036655B" w:rsidRDefault="008E5215" w:rsidP="007531A1">
      <w:pPr>
        <w:numPr>
          <w:ilvl w:val="1"/>
          <w:numId w:val="29"/>
        </w:numPr>
        <w:jc w:val="both"/>
        <w:rPr>
          <w:sz w:val="22"/>
        </w:rPr>
      </w:pPr>
      <w:r w:rsidRPr="0036655B">
        <w:rPr>
          <w:sz w:val="22"/>
        </w:rPr>
        <w:t>w zakresie zdolności technicznej lub zawodowej:</w:t>
      </w:r>
    </w:p>
    <w:p w14:paraId="1A7AAEA9" w14:textId="77777777" w:rsidR="008E5215" w:rsidRPr="0036655B" w:rsidRDefault="008E5215" w:rsidP="008E5215">
      <w:pPr>
        <w:ind w:left="360"/>
        <w:jc w:val="both"/>
        <w:rPr>
          <w:sz w:val="22"/>
        </w:rPr>
      </w:pPr>
    </w:p>
    <w:p w14:paraId="6F8B5538" w14:textId="77777777" w:rsidR="008E5215" w:rsidRPr="0036655B" w:rsidRDefault="008E5215" w:rsidP="008E5215">
      <w:pPr>
        <w:ind w:left="720"/>
        <w:jc w:val="both"/>
        <w:rPr>
          <w:sz w:val="22"/>
        </w:rPr>
      </w:pPr>
      <w:r w:rsidRPr="0036655B">
        <w:rPr>
          <w:sz w:val="22"/>
        </w:rPr>
        <w:t>…………………………………………………………………………………………………</w:t>
      </w:r>
    </w:p>
    <w:p w14:paraId="4F513EA7" w14:textId="77777777" w:rsidR="008E5215" w:rsidRPr="0036655B" w:rsidRDefault="008E5215" w:rsidP="008E5215">
      <w:pPr>
        <w:ind w:left="1080"/>
        <w:jc w:val="both"/>
        <w:rPr>
          <w:sz w:val="22"/>
        </w:rPr>
      </w:pPr>
      <w:r w:rsidRPr="0036655B">
        <w:rPr>
          <w:sz w:val="22"/>
        </w:rPr>
        <w:t>(</w:t>
      </w:r>
      <w:r w:rsidRPr="0036655B">
        <w:rPr>
          <w:i/>
          <w:sz w:val="22"/>
        </w:rPr>
        <w:t>należy wyspecyfikować udostępniane zasoby</w:t>
      </w:r>
      <w:r w:rsidRPr="0036655B">
        <w:rPr>
          <w:sz w:val="22"/>
        </w:rPr>
        <w:t>)</w:t>
      </w:r>
    </w:p>
    <w:p w14:paraId="7ADD6980" w14:textId="77777777" w:rsidR="008E5215" w:rsidRPr="0036655B" w:rsidRDefault="008E5215" w:rsidP="008E5215">
      <w:pPr>
        <w:ind w:left="1080"/>
        <w:jc w:val="both"/>
        <w:rPr>
          <w:sz w:val="22"/>
        </w:rPr>
      </w:pPr>
    </w:p>
    <w:p w14:paraId="1B2555BA" w14:textId="77777777" w:rsidR="008E5215" w:rsidRPr="0036655B" w:rsidRDefault="008E5215" w:rsidP="008E5215">
      <w:pPr>
        <w:jc w:val="both"/>
        <w:rPr>
          <w:sz w:val="22"/>
        </w:rPr>
      </w:pPr>
    </w:p>
    <w:p w14:paraId="02568EBA" w14:textId="77777777" w:rsidR="008E5215" w:rsidRPr="0036655B" w:rsidRDefault="008E5215" w:rsidP="007531A1">
      <w:pPr>
        <w:numPr>
          <w:ilvl w:val="0"/>
          <w:numId w:val="29"/>
        </w:numPr>
        <w:jc w:val="both"/>
        <w:rPr>
          <w:sz w:val="22"/>
        </w:rPr>
      </w:pPr>
      <w:r w:rsidRPr="0036655B">
        <w:rPr>
          <w:sz w:val="22"/>
        </w:rPr>
        <w:t>Sposób i okres udostępnienia wykonawcy i wykorzystania przez niego zasobów przy wykonywaniu zamówienia:</w:t>
      </w:r>
    </w:p>
    <w:p w14:paraId="4DAE13FE" w14:textId="77777777" w:rsidR="008E5215" w:rsidRPr="0036655B" w:rsidRDefault="008E5215" w:rsidP="008E5215">
      <w:pPr>
        <w:ind w:left="360"/>
        <w:jc w:val="both"/>
        <w:rPr>
          <w:sz w:val="22"/>
        </w:rPr>
      </w:pPr>
      <w:r w:rsidRPr="0036655B">
        <w:rPr>
          <w:sz w:val="22"/>
        </w:rPr>
        <w:t>……………………………………………………………………………………………………………………………………………………………………………………………………………..</w:t>
      </w:r>
    </w:p>
    <w:p w14:paraId="2A41C760" w14:textId="77777777" w:rsidR="008E5215" w:rsidRPr="0036655B" w:rsidRDefault="008E5215" w:rsidP="008E5215">
      <w:pPr>
        <w:jc w:val="both"/>
        <w:rPr>
          <w:sz w:val="22"/>
        </w:rPr>
      </w:pPr>
    </w:p>
    <w:p w14:paraId="61E42B95" w14:textId="77777777" w:rsidR="009F2A2B" w:rsidRPr="006C614F" w:rsidRDefault="009F2A2B" w:rsidP="007531A1">
      <w:pPr>
        <w:numPr>
          <w:ilvl w:val="0"/>
          <w:numId w:val="29"/>
        </w:numPr>
        <w:jc w:val="both"/>
        <w:rPr>
          <w:sz w:val="22"/>
          <w:szCs w:val="22"/>
        </w:rPr>
      </w:pPr>
      <w:bookmarkStart w:id="76" w:name="_Hlk107656114"/>
      <w:r w:rsidRPr="006C614F">
        <w:rPr>
          <w:sz w:val="22"/>
          <w:szCs w:val="22"/>
        </w:rPr>
        <w:t>Zakres i okres naszego udziału przy wykonywaniu zamówienia:</w:t>
      </w:r>
    </w:p>
    <w:p w14:paraId="0968CE05" w14:textId="524702C1" w:rsidR="009F2A2B" w:rsidRPr="006C614F" w:rsidRDefault="009F2A2B" w:rsidP="009F2A2B">
      <w:pPr>
        <w:pStyle w:val="Akapitzlist"/>
        <w:spacing w:line="312" w:lineRule="auto"/>
        <w:ind w:left="360"/>
        <w:jc w:val="both"/>
        <w:rPr>
          <w:sz w:val="22"/>
          <w:szCs w:val="22"/>
        </w:rPr>
      </w:pPr>
      <w:r w:rsidRPr="006C614F">
        <w:rPr>
          <w:sz w:val="22"/>
          <w:szCs w:val="22"/>
        </w:rPr>
        <w:t>………………………………………………………………………………………………………………………………………………………………………………………………………………</w:t>
      </w:r>
    </w:p>
    <w:p w14:paraId="094192C3" w14:textId="77777777" w:rsidR="009F2A2B" w:rsidRPr="006C614F" w:rsidRDefault="009F2A2B" w:rsidP="009F2A2B">
      <w:pPr>
        <w:pStyle w:val="Akapitzlist"/>
        <w:spacing w:line="312" w:lineRule="auto"/>
        <w:ind w:left="360"/>
        <w:jc w:val="both"/>
        <w:rPr>
          <w:sz w:val="22"/>
          <w:szCs w:val="22"/>
        </w:rPr>
      </w:pPr>
    </w:p>
    <w:p w14:paraId="14B455F5" w14:textId="569FFA02" w:rsidR="009F2A2B" w:rsidRPr="006C614F" w:rsidRDefault="009F2A2B" w:rsidP="007531A1">
      <w:pPr>
        <w:numPr>
          <w:ilvl w:val="0"/>
          <w:numId w:val="29"/>
        </w:numPr>
        <w:jc w:val="both"/>
        <w:rPr>
          <w:sz w:val="22"/>
          <w:szCs w:val="22"/>
        </w:rPr>
      </w:pPr>
      <w:r w:rsidRPr="006C614F">
        <w:rPr>
          <w:sz w:val="22"/>
          <w:szCs w:val="22"/>
        </w:rPr>
        <w:t>Zrealizujemy następujące usługi wchodzące z zakres przedmiotu zamówienia:</w:t>
      </w:r>
    </w:p>
    <w:p w14:paraId="65525E0F" w14:textId="77777777" w:rsidR="009F2A2B" w:rsidRPr="00E66F78" w:rsidRDefault="009F2A2B" w:rsidP="009F2A2B">
      <w:pPr>
        <w:spacing w:line="312" w:lineRule="auto"/>
        <w:ind w:left="360"/>
        <w:jc w:val="both"/>
        <w:rPr>
          <w:sz w:val="22"/>
          <w:szCs w:val="22"/>
        </w:rPr>
      </w:pPr>
      <w:r w:rsidRPr="006C614F">
        <w:rPr>
          <w:sz w:val="22"/>
          <w:szCs w:val="22"/>
        </w:rPr>
        <w:t>………………………………………………………………………………………………………………………………………………………………………………………………………………</w:t>
      </w:r>
    </w:p>
    <w:bookmarkEnd w:id="76"/>
    <w:p w14:paraId="388A7F06" w14:textId="77777777" w:rsidR="008E5215" w:rsidRPr="0036655B" w:rsidRDefault="008E5215" w:rsidP="008E5215">
      <w:pPr>
        <w:jc w:val="both"/>
        <w:rPr>
          <w:sz w:val="22"/>
        </w:rPr>
      </w:pPr>
    </w:p>
    <w:p w14:paraId="3437D828" w14:textId="77777777" w:rsidR="008E5215" w:rsidRPr="0036655B" w:rsidRDefault="008E5215" w:rsidP="008E5215">
      <w:pPr>
        <w:jc w:val="both"/>
        <w:rPr>
          <w:sz w:val="22"/>
          <w:szCs w:val="22"/>
        </w:rPr>
      </w:pPr>
      <w:r w:rsidRPr="0036655B">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36655B">
        <w:rPr>
          <w:sz w:val="22"/>
          <w:szCs w:val="22"/>
        </w:rPr>
        <w:t>i oświadczamy, że odpowiadamy solidarnie z wykonawcą, za szkodę poniesioną przez zamawiającego powstałą wskutek nieudostępnienia tych zasobów, chyba że za nieudostępnienie zasobów nie ponosimy winy.</w:t>
      </w:r>
    </w:p>
    <w:p w14:paraId="5D6C3B3D" w14:textId="77777777" w:rsidR="008E5215" w:rsidRPr="0036655B" w:rsidRDefault="008E5215" w:rsidP="008E5215">
      <w:pPr>
        <w:jc w:val="both"/>
        <w:rPr>
          <w:sz w:val="22"/>
          <w:szCs w:val="22"/>
        </w:rPr>
      </w:pPr>
    </w:p>
    <w:p w14:paraId="1C2982A8" w14:textId="77777777" w:rsidR="008E5215" w:rsidRPr="0036655B" w:rsidRDefault="008E5215" w:rsidP="008E5215">
      <w:pPr>
        <w:jc w:val="both"/>
        <w:rPr>
          <w:sz w:val="22"/>
          <w:szCs w:val="22"/>
        </w:rPr>
      </w:pPr>
    </w:p>
    <w:p w14:paraId="5851AC46" w14:textId="77777777" w:rsidR="008E5215" w:rsidRPr="0036655B" w:rsidRDefault="008E5215" w:rsidP="008E5215">
      <w:pPr>
        <w:tabs>
          <w:tab w:val="left" w:pos="851"/>
        </w:tabs>
        <w:rPr>
          <w:bCs/>
          <w:sz w:val="22"/>
          <w:szCs w:val="22"/>
        </w:rPr>
      </w:pPr>
    </w:p>
    <w:p w14:paraId="2E743A4A" w14:textId="77777777" w:rsidR="008E5215" w:rsidRPr="0036655B" w:rsidRDefault="008E5215" w:rsidP="008E5215">
      <w:pPr>
        <w:ind w:left="4395"/>
        <w:jc w:val="center"/>
        <w:rPr>
          <w:i/>
          <w:iCs/>
        </w:rPr>
      </w:pPr>
    </w:p>
    <w:p w14:paraId="74A98711" w14:textId="675BE360" w:rsidR="008E5215" w:rsidRDefault="008E5215">
      <w:pPr>
        <w:spacing w:after="160" w:line="259" w:lineRule="auto"/>
        <w:rPr>
          <w:b/>
          <w:bCs/>
          <w:sz w:val="24"/>
          <w:szCs w:val="24"/>
        </w:rPr>
      </w:pPr>
      <w:r>
        <w:rPr>
          <w:b/>
          <w:bCs/>
          <w:sz w:val="24"/>
          <w:szCs w:val="24"/>
        </w:rPr>
        <w:br w:type="page"/>
      </w:r>
    </w:p>
    <w:p w14:paraId="5DA7A7EE" w14:textId="77777777" w:rsidR="008E5215" w:rsidRPr="00707CAF" w:rsidRDefault="008E5215"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77" w:name="_Toc65677237"/>
      <w:bookmarkStart w:id="78" w:name="_Toc66354108"/>
      <w:bookmarkStart w:id="79" w:name="_Toc107658547"/>
      <w:r w:rsidRPr="00707CAF">
        <w:rPr>
          <w:rFonts w:ascii="Times New Roman" w:hAnsi="Times New Roman" w:cs="Times New Roman"/>
          <w:color w:val="auto"/>
          <w:sz w:val="24"/>
          <w:szCs w:val="24"/>
        </w:rPr>
        <w:lastRenderedPageBreak/>
        <w:t>Załącznik nr 3.</w:t>
      </w:r>
      <w:r>
        <w:rPr>
          <w:rFonts w:ascii="Times New Roman" w:hAnsi="Times New Roman" w:cs="Times New Roman"/>
          <w:color w:val="auto"/>
          <w:sz w:val="24"/>
          <w:szCs w:val="24"/>
        </w:rPr>
        <w:t>4</w:t>
      </w:r>
      <w:r w:rsidRPr="00707CAF">
        <w:rPr>
          <w:rFonts w:ascii="Times New Roman" w:hAnsi="Times New Roman" w:cs="Times New Roman"/>
          <w:color w:val="auto"/>
          <w:sz w:val="24"/>
          <w:szCs w:val="24"/>
        </w:rPr>
        <w:t xml:space="preserve"> do SWZ</w:t>
      </w:r>
      <w:r>
        <w:rPr>
          <w:rFonts w:ascii="Times New Roman" w:hAnsi="Times New Roman" w:cs="Times New Roman"/>
          <w:color w:val="auto"/>
          <w:sz w:val="24"/>
          <w:szCs w:val="24"/>
        </w:rPr>
        <w:t xml:space="preserve"> „Oświadczenie o kategorii przedsiębiorstwa”</w:t>
      </w:r>
      <w:bookmarkStart w:id="80" w:name="_Hlk65669276"/>
      <w:bookmarkEnd w:id="77"/>
      <w:bookmarkEnd w:id="78"/>
      <w:bookmarkEnd w:id="79"/>
    </w:p>
    <w:p w14:paraId="03E22FFA" w14:textId="77777777" w:rsidR="008E5215" w:rsidRPr="0036655B" w:rsidRDefault="008E5215" w:rsidP="008E5215">
      <w:pPr>
        <w:tabs>
          <w:tab w:val="left" w:pos="851"/>
        </w:tabs>
        <w:rPr>
          <w:b/>
          <w:bCs/>
          <w:sz w:val="22"/>
          <w:szCs w:val="22"/>
          <w:highlight w:val="cyan"/>
        </w:rPr>
      </w:pPr>
    </w:p>
    <w:p w14:paraId="17574D7C" w14:textId="77777777" w:rsidR="008E5215" w:rsidRPr="0036655B" w:rsidRDefault="008E5215" w:rsidP="008E5215">
      <w:pPr>
        <w:jc w:val="center"/>
        <w:rPr>
          <w:b/>
          <w:sz w:val="22"/>
          <w:szCs w:val="22"/>
          <w:highlight w:val="cyan"/>
        </w:rPr>
      </w:pPr>
    </w:p>
    <w:p w14:paraId="0B44425A" w14:textId="77777777" w:rsidR="008E5215" w:rsidRDefault="008E5215" w:rsidP="008E5215">
      <w:pPr>
        <w:tabs>
          <w:tab w:val="left" w:pos="851"/>
        </w:tabs>
        <w:jc w:val="center"/>
        <w:rPr>
          <w:b/>
          <w:bCs/>
          <w:sz w:val="24"/>
          <w:szCs w:val="28"/>
        </w:rPr>
      </w:pPr>
    </w:p>
    <w:p w14:paraId="54B221EE" w14:textId="77777777" w:rsidR="008E5215" w:rsidRDefault="008E5215" w:rsidP="008E5215">
      <w:pPr>
        <w:tabs>
          <w:tab w:val="left" w:pos="851"/>
        </w:tabs>
        <w:rPr>
          <w:b/>
          <w:bCs/>
          <w:sz w:val="24"/>
          <w:szCs w:val="28"/>
        </w:rPr>
      </w:pPr>
    </w:p>
    <w:p w14:paraId="50CC79E2" w14:textId="77777777" w:rsidR="008E5215" w:rsidRPr="00E0597D" w:rsidRDefault="008E5215" w:rsidP="008E5215">
      <w:pPr>
        <w:spacing w:before="120" w:line="312" w:lineRule="auto"/>
        <w:jc w:val="center"/>
        <w:rPr>
          <w:b/>
          <w:bCs/>
          <w:smallCaps/>
          <w:sz w:val="28"/>
          <w:szCs w:val="28"/>
        </w:rPr>
      </w:pPr>
      <w:r w:rsidRPr="00E0597D">
        <w:rPr>
          <w:b/>
          <w:bCs/>
          <w:smallCaps/>
          <w:sz w:val="28"/>
          <w:szCs w:val="28"/>
        </w:rPr>
        <w:t>Oświadczenie</w:t>
      </w:r>
    </w:p>
    <w:p w14:paraId="1613F828" w14:textId="77777777" w:rsidR="008E5215" w:rsidRDefault="008E5215" w:rsidP="008E5215">
      <w:pPr>
        <w:tabs>
          <w:tab w:val="left" w:pos="851"/>
        </w:tabs>
        <w:jc w:val="center"/>
        <w:rPr>
          <w:b/>
          <w:bCs/>
          <w:sz w:val="24"/>
          <w:szCs w:val="28"/>
        </w:rPr>
      </w:pPr>
    </w:p>
    <w:p w14:paraId="1723E608" w14:textId="77777777" w:rsidR="008E5215" w:rsidRDefault="008E5215" w:rsidP="008E5215">
      <w:pPr>
        <w:pStyle w:val="Akapitzlist"/>
        <w:spacing w:before="480"/>
        <w:ind w:left="567"/>
        <w:jc w:val="both"/>
        <w:rPr>
          <w:b/>
          <w:bCs/>
        </w:rPr>
      </w:pPr>
      <w:r w:rsidRPr="00DA5A81">
        <w:rPr>
          <w:b/>
          <w:bCs/>
        </w:rPr>
        <w:t xml:space="preserve">Oświadczam, że </w:t>
      </w:r>
      <w:r w:rsidRPr="00DA5A81">
        <w:t>kwalifikujemy się do kategorii (odpowiednio zaznaczyć)</w:t>
      </w:r>
      <w:r w:rsidRPr="00DA5A81">
        <w:rPr>
          <w:b/>
          <w:bCs/>
        </w:rPr>
        <w:t xml:space="preserve">: </w:t>
      </w:r>
    </w:p>
    <w:p w14:paraId="573C9008" w14:textId="77777777" w:rsidR="008E5215" w:rsidRPr="00DA5A81" w:rsidRDefault="008E5215" w:rsidP="008E5215">
      <w:pPr>
        <w:pStyle w:val="Akapitzlist"/>
        <w:spacing w:before="480"/>
        <w:ind w:left="567"/>
        <w:jc w:val="both"/>
        <w:rPr>
          <w:b/>
          <w:bCs/>
        </w:rPr>
      </w:pPr>
    </w:p>
    <w:p w14:paraId="496E558D" w14:textId="77777777" w:rsidR="008E5215" w:rsidRPr="00DA5A81" w:rsidRDefault="008E5215" w:rsidP="008E5215">
      <w:pPr>
        <w:spacing w:before="240"/>
        <w:ind w:left="709"/>
        <w:rPr>
          <w:sz w:val="24"/>
          <w:szCs w:val="24"/>
        </w:rPr>
      </w:pPr>
      <w:r w:rsidRPr="00DA5A81">
        <w:rPr>
          <w:rFonts w:ascii="Wingdings" w:hAnsi="Wingdings"/>
          <w:sz w:val="24"/>
          <w:szCs w:val="24"/>
        </w:rPr>
        <w:t></w:t>
      </w:r>
      <w:r w:rsidRPr="00DA5A81">
        <w:rPr>
          <w:sz w:val="24"/>
          <w:szCs w:val="24"/>
        </w:rPr>
        <w:t xml:space="preserve"> - mikroprzedsi</w:t>
      </w:r>
      <w:r>
        <w:rPr>
          <w:sz w:val="24"/>
          <w:szCs w:val="24"/>
        </w:rPr>
        <w:t>ę</w:t>
      </w:r>
      <w:r w:rsidRPr="00DA5A81">
        <w:rPr>
          <w:sz w:val="24"/>
          <w:szCs w:val="24"/>
        </w:rPr>
        <w:t>bio</w:t>
      </w:r>
      <w:r>
        <w:rPr>
          <w:sz w:val="24"/>
          <w:szCs w:val="24"/>
        </w:rPr>
        <w:t>r</w:t>
      </w:r>
      <w:r w:rsidRPr="00DA5A81">
        <w:rPr>
          <w:sz w:val="24"/>
          <w:szCs w:val="24"/>
        </w:rPr>
        <w:t>stwo</w:t>
      </w:r>
    </w:p>
    <w:p w14:paraId="28D4E97A" w14:textId="77777777" w:rsidR="008E5215" w:rsidRPr="00DA5A81" w:rsidRDefault="008E5215" w:rsidP="008E5215">
      <w:pPr>
        <w:spacing w:before="240"/>
        <w:ind w:left="709"/>
        <w:rPr>
          <w:sz w:val="24"/>
          <w:szCs w:val="24"/>
        </w:rPr>
      </w:pPr>
      <w:r w:rsidRPr="00DA5A81">
        <w:rPr>
          <w:rFonts w:ascii="Wingdings" w:hAnsi="Wingdings"/>
          <w:sz w:val="24"/>
          <w:szCs w:val="24"/>
        </w:rPr>
        <w:t></w:t>
      </w:r>
      <w:r w:rsidRPr="00DA5A81">
        <w:rPr>
          <w:sz w:val="24"/>
          <w:szCs w:val="24"/>
        </w:rPr>
        <w:t xml:space="preserve"> - małe przedsiębiorstwo</w:t>
      </w:r>
    </w:p>
    <w:p w14:paraId="0B0DAC57" w14:textId="77777777" w:rsidR="008E5215" w:rsidRPr="00DA5A81" w:rsidRDefault="008E5215" w:rsidP="008E5215">
      <w:pPr>
        <w:spacing w:before="240"/>
        <w:ind w:left="709"/>
        <w:rPr>
          <w:sz w:val="24"/>
          <w:szCs w:val="24"/>
        </w:rPr>
      </w:pPr>
      <w:r w:rsidRPr="00DA5A81">
        <w:rPr>
          <w:rFonts w:ascii="Wingdings" w:hAnsi="Wingdings"/>
          <w:sz w:val="24"/>
          <w:szCs w:val="24"/>
        </w:rPr>
        <w:t></w:t>
      </w:r>
      <w:r w:rsidRPr="00DA5A81">
        <w:rPr>
          <w:sz w:val="24"/>
          <w:szCs w:val="24"/>
        </w:rPr>
        <w:t xml:space="preserve"> - średnie przedsi</w:t>
      </w:r>
      <w:r>
        <w:rPr>
          <w:sz w:val="24"/>
          <w:szCs w:val="24"/>
        </w:rPr>
        <w:t>ę</w:t>
      </w:r>
      <w:r w:rsidRPr="00DA5A81">
        <w:rPr>
          <w:sz w:val="24"/>
          <w:szCs w:val="24"/>
        </w:rPr>
        <w:t>biorstwo</w:t>
      </w:r>
    </w:p>
    <w:p w14:paraId="26992FDE" w14:textId="77777777" w:rsidR="008E5215" w:rsidRPr="00DA5A81" w:rsidRDefault="008E5215" w:rsidP="008E5215">
      <w:pPr>
        <w:spacing w:before="240"/>
        <w:ind w:left="709"/>
        <w:rPr>
          <w:sz w:val="24"/>
          <w:szCs w:val="24"/>
        </w:rPr>
      </w:pPr>
      <w:r w:rsidRPr="00DA5A81">
        <w:rPr>
          <w:rFonts w:ascii="Wingdings" w:hAnsi="Wingdings"/>
          <w:sz w:val="24"/>
          <w:szCs w:val="24"/>
        </w:rPr>
        <w:t></w:t>
      </w:r>
      <w:r w:rsidRPr="00DA5A81">
        <w:rPr>
          <w:sz w:val="24"/>
          <w:szCs w:val="24"/>
        </w:rPr>
        <w:t xml:space="preserve"> - duże przedsi</w:t>
      </w:r>
      <w:r>
        <w:rPr>
          <w:sz w:val="24"/>
          <w:szCs w:val="24"/>
        </w:rPr>
        <w:t>ę</w:t>
      </w:r>
      <w:r w:rsidRPr="00DA5A81">
        <w:rPr>
          <w:sz w:val="24"/>
          <w:szCs w:val="24"/>
        </w:rPr>
        <w:t>biorstwo</w:t>
      </w:r>
    </w:p>
    <w:p w14:paraId="5DCE1C35" w14:textId="77777777" w:rsidR="008E5215" w:rsidRPr="00DA5A81" w:rsidRDefault="008E5215" w:rsidP="008E5215">
      <w:pPr>
        <w:spacing w:before="240"/>
        <w:ind w:left="709"/>
        <w:rPr>
          <w:sz w:val="24"/>
          <w:szCs w:val="24"/>
        </w:rPr>
      </w:pPr>
      <w:r w:rsidRPr="00DA5A81">
        <w:rPr>
          <w:rFonts w:ascii="Wingdings" w:hAnsi="Wingdings"/>
          <w:sz w:val="24"/>
          <w:szCs w:val="24"/>
        </w:rPr>
        <w:t></w:t>
      </w:r>
      <w:r w:rsidRPr="00DA5A81">
        <w:rPr>
          <w:sz w:val="24"/>
          <w:szCs w:val="24"/>
        </w:rPr>
        <w:t xml:space="preserve"> - jednoosobowa działalność gospodarcza</w:t>
      </w:r>
    </w:p>
    <w:p w14:paraId="471CFECF" w14:textId="77777777" w:rsidR="008E5215" w:rsidRPr="00DA5A81" w:rsidRDefault="008E5215" w:rsidP="008E5215">
      <w:pPr>
        <w:spacing w:before="240"/>
        <w:ind w:left="709"/>
        <w:rPr>
          <w:sz w:val="24"/>
          <w:szCs w:val="24"/>
        </w:rPr>
      </w:pPr>
      <w:r w:rsidRPr="00DA5A81">
        <w:rPr>
          <w:rFonts w:ascii="Wingdings" w:hAnsi="Wingdings"/>
          <w:sz w:val="24"/>
          <w:szCs w:val="24"/>
        </w:rPr>
        <w:t></w:t>
      </w:r>
      <w:r w:rsidRPr="00DA5A81">
        <w:rPr>
          <w:sz w:val="24"/>
          <w:szCs w:val="24"/>
        </w:rPr>
        <w:t xml:space="preserve"> - inny rodzaj</w:t>
      </w:r>
    </w:p>
    <w:p w14:paraId="3E683812" w14:textId="77777777" w:rsidR="008E5215" w:rsidRPr="00DA5A81" w:rsidRDefault="008E5215" w:rsidP="008E5215">
      <w:pPr>
        <w:spacing w:before="240"/>
        <w:rPr>
          <w:rFonts w:ascii="Arial" w:hAnsi="Arial" w:cs="Arial"/>
          <w:color w:val="1F497D"/>
          <w:sz w:val="16"/>
          <w:szCs w:val="16"/>
        </w:rPr>
      </w:pPr>
    </w:p>
    <w:p w14:paraId="4FCEFA02" w14:textId="77777777" w:rsidR="009F2A2B" w:rsidRPr="00E66F78" w:rsidRDefault="009F2A2B" w:rsidP="009F2A2B">
      <w:pPr>
        <w:jc w:val="both"/>
        <w:rPr>
          <w:i/>
          <w:iCs/>
        </w:rPr>
      </w:pPr>
      <w:r w:rsidRPr="00E66F78">
        <w:rPr>
          <w:i/>
          <w:iCs/>
          <w:sz w:val="22"/>
          <w:szCs w:val="22"/>
        </w:rPr>
        <w:t xml:space="preserve">W przypadku ofert </w:t>
      </w:r>
      <w:r>
        <w:rPr>
          <w:i/>
          <w:iCs/>
          <w:sz w:val="22"/>
          <w:szCs w:val="22"/>
        </w:rPr>
        <w:t>Wykonawców</w:t>
      </w:r>
      <w:r w:rsidRPr="00E66F78">
        <w:rPr>
          <w:i/>
          <w:iCs/>
          <w:sz w:val="22"/>
          <w:szCs w:val="22"/>
        </w:rPr>
        <w:t xml:space="preserve"> wspólnie ubiegających się o udzielenie zamówienia niniejsze oświadczenie składane jest przez każdego z </w:t>
      </w:r>
      <w:r>
        <w:rPr>
          <w:i/>
          <w:iCs/>
          <w:sz w:val="22"/>
          <w:szCs w:val="22"/>
        </w:rPr>
        <w:t>Wykonawców</w:t>
      </w:r>
      <w:r w:rsidRPr="00E66F78">
        <w:rPr>
          <w:i/>
          <w:iCs/>
          <w:sz w:val="22"/>
          <w:szCs w:val="22"/>
        </w:rPr>
        <w:t>.</w:t>
      </w:r>
    </w:p>
    <w:p w14:paraId="3F3BE175" w14:textId="49DA2A2F" w:rsidR="008E5215" w:rsidRDefault="008E5215" w:rsidP="008E5215">
      <w:pPr>
        <w:ind w:left="4395"/>
        <w:jc w:val="center"/>
        <w:rPr>
          <w:bCs/>
          <w:sz w:val="22"/>
          <w:szCs w:val="22"/>
        </w:rPr>
      </w:pPr>
    </w:p>
    <w:p w14:paraId="51913347" w14:textId="4A68FB57" w:rsidR="009F2A2B" w:rsidRDefault="009F2A2B" w:rsidP="008E5215">
      <w:pPr>
        <w:ind w:left="4395"/>
        <w:jc w:val="center"/>
        <w:rPr>
          <w:bCs/>
          <w:sz w:val="22"/>
          <w:szCs w:val="22"/>
        </w:rPr>
      </w:pPr>
    </w:p>
    <w:p w14:paraId="387F1C90" w14:textId="77777777" w:rsidR="009F2A2B" w:rsidRDefault="009F2A2B" w:rsidP="008E5215">
      <w:pPr>
        <w:ind w:left="4395"/>
        <w:jc w:val="center"/>
        <w:rPr>
          <w:bCs/>
          <w:sz w:val="22"/>
          <w:szCs w:val="22"/>
        </w:rPr>
      </w:pPr>
    </w:p>
    <w:p w14:paraId="3B0F801A" w14:textId="77777777" w:rsidR="008E5215" w:rsidRPr="0036655B" w:rsidRDefault="008E5215" w:rsidP="008E5215">
      <w:pPr>
        <w:ind w:left="4395"/>
        <w:jc w:val="center"/>
        <w:rPr>
          <w:i/>
          <w:iCs/>
        </w:rPr>
      </w:pPr>
    </w:p>
    <w:p w14:paraId="5CB22F19" w14:textId="13189FAB" w:rsidR="00EF5FA6" w:rsidRDefault="00EF5FA6">
      <w:pPr>
        <w:spacing w:after="160" w:line="259" w:lineRule="auto"/>
        <w:rPr>
          <w:b/>
          <w:bCs/>
          <w:sz w:val="24"/>
          <w:szCs w:val="28"/>
        </w:rPr>
      </w:pPr>
      <w:r>
        <w:rPr>
          <w:b/>
          <w:bCs/>
          <w:sz w:val="24"/>
          <w:szCs w:val="28"/>
        </w:rPr>
        <w:br w:type="page"/>
      </w:r>
    </w:p>
    <w:p w14:paraId="18EB141D" w14:textId="0CDD92D2" w:rsidR="00EF5FA6" w:rsidRPr="00707CAF" w:rsidRDefault="00EF5FA6" w:rsidP="00EF5FA6">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81" w:name="_Toc107658548"/>
      <w:r w:rsidRPr="00707CAF">
        <w:rPr>
          <w:rFonts w:ascii="Times New Roman" w:hAnsi="Times New Roman" w:cs="Times New Roman"/>
          <w:color w:val="auto"/>
          <w:sz w:val="24"/>
          <w:szCs w:val="24"/>
        </w:rPr>
        <w:lastRenderedPageBreak/>
        <w:t>Załącznik nr 3.</w:t>
      </w:r>
      <w:r>
        <w:rPr>
          <w:rFonts w:ascii="Times New Roman" w:hAnsi="Times New Roman" w:cs="Times New Roman"/>
          <w:color w:val="auto"/>
          <w:sz w:val="24"/>
          <w:szCs w:val="24"/>
        </w:rPr>
        <w:t>5</w:t>
      </w:r>
      <w:r w:rsidRPr="00707CAF">
        <w:rPr>
          <w:rFonts w:ascii="Times New Roman" w:hAnsi="Times New Roman" w:cs="Times New Roman"/>
          <w:color w:val="auto"/>
          <w:sz w:val="24"/>
          <w:szCs w:val="24"/>
        </w:rPr>
        <w:t xml:space="preserve"> do SWZ</w:t>
      </w:r>
      <w:r>
        <w:rPr>
          <w:rFonts w:ascii="Times New Roman" w:hAnsi="Times New Roman" w:cs="Times New Roman"/>
          <w:color w:val="auto"/>
          <w:sz w:val="24"/>
          <w:szCs w:val="24"/>
        </w:rPr>
        <w:t xml:space="preserve"> „Zobowiązanie Wykonawcy do zachowania w poufności”</w:t>
      </w:r>
      <w:bookmarkEnd w:id="81"/>
    </w:p>
    <w:p w14:paraId="2996CAB4" w14:textId="77777777" w:rsidR="00EF5FA6" w:rsidRDefault="00EF5FA6" w:rsidP="00EF5FA6">
      <w:pPr>
        <w:jc w:val="right"/>
        <w:rPr>
          <w:b/>
          <w:sz w:val="28"/>
          <w:szCs w:val="24"/>
        </w:rPr>
      </w:pPr>
    </w:p>
    <w:p w14:paraId="77DB6D80" w14:textId="1AA0E5A6" w:rsidR="00EF5FA6" w:rsidRPr="001743CE" w:rsidRDefault="00EF5FA6" w:rsidP="00EF5FA6">
      <w:pPr>
        <w:jc w:val="right"/>
        <w:rPr>
          <w:i/>
          <w:color w:val="FF0000"/>
          <w:sz w:val="22"/>
          <w:szCs w:val="16"/>
        </w:rPr>
      </w:pPr>
      <w:r w:rsidRPr="00E62623">
        <w:rPr>
          <w:b/>
          <w:sz w:val="28"/>
          <w:szCs w:val="24"/>
        </w:rPr>
        <w:t xml:space="preserve">Zobowiązanie Wykonawcy do zachowania w poufności  </w:t>
      </w:r>
      <w:r w:rsidRPr="00E62623">
        <w:rPr>
          <w:i/>
          <w:color w:val="FF0000"/>
          <w:sz w:val="22"/>
          <w:szCs w:val="16"/>
        </w:rPr>
        <w:t>(jeżeli dotyczy)</w:t>
      </w:r>
    </w:p>
    <w:p w14:paraId="3804CC29" w14:textId="77777777" w:rsidR="00EF5FA6" w:rsidRPr="001743CE" w:rsidRDefault="00EF5FA6" w:rsidP="00EF5FA6">
      <w:pPr>
        <w:tabs>
          <w:tab w:val="left" w:pos="426"/>
        </w:tabs>
        <w:spacing w:before="120"/>
        <w:jc w:val="center"/>
        <w:rPr>
          <w:b/>
          <w:sz w:val="28"/>
          <w:szCs w:val="24"/>
        </w:rPr>
      </w:pPr>
    </w:p>
    <w:p w14:paraId="2B191E7B" w14:textId="77777777" w:rsidR="00EF5FA6" w:rsidRPr="001743CE" w:rsidRDefault="00EF5FA6" w:rsidP="00EF5FA6">
      <w:pPr>
        <w:tabs>
          <w:tab w:val="left" w:pos="426"/>
        </w:tabs>
        <w:spacing w:before="120"/>
        <w:jc w:val="both"/>
        <w:rPr>
          <w:sz w:val="24"/>
          <w:szCs w:val="22"/>
        </w:rPr>
      </w:pPr>
    </w:p>
    <w:p w14:paraId="7DB32980" w14:textId="77777777" w:rsidR="00EF5FA6" w:rsidRPr="001743CE" w:rsidRDefault="00EF5FA6" w:rsidP="00EF5FA6">
      <w:pPr>
        <w:tabs>
          <w:tab w:val="left" w:pos="426"/>
        </w:tabs>
        <w:spacing w:before="120"/>
        <w:jc w:val="both"/>
        <w:rPr>
          <w:sz w:val="24"/>
        </w:rPr>
      </w:pPr>
      <w:r w:rsidRPr="001743CE">
        <w:rPr>
          <w:sz w:val="24"/>
        </w:rPr>
        <w:t xml:space="preserve">W związku z zainteresowaniem wzięcia udziału w postępowaniu o udzielenie zamówienia w trybie przetargu nieograniczonego pn.: .……………………………………………………… </w:t>
      </w:r>
    </w:p>
    <w:p w14:paraId="5D4C0504" w14:textId="77777777" w:rsidR="00EF5FA6" w:rsidRPr="001743CE" w:rsidRDefault="00EF5FA6" w:rsidP="00EF5FA6">
      <w:pPr>
        <w:tabs>
          <w:tab w:val="left" w:pos="426"/>
        </w:tabs>
        <w:spacing w:before="120"/>
        <w:jc w:val="both"/>
        <w:rPr>
          <w:sz w:val="24"/>
        </w:rPr>
      </w:pPr>
      <w:r w:rsidRPr="001743CE">
        <w:rPr>
          <w:sz w:val="24"/>
        </w:rPr>
        <w:t xml:space="preserve">działając jako uprawniony do reprezentacji  …………………………………. oświadczam, </w:t>
      </w:r>
      <w:r w:rsidRPr="001743CE">
        <w:rPr>
          <w:sz w:val="24"/>
        </w:rPr>
        <w:br/>
        <w:t>że zobowiązuje się do zachowania w poufności otrzymanych przeze mnie informacji stanowiących tajemnicę przedsiębiorstwa Zamawiającego (dalej Informacji).</w:t>
      </w:r>
    </w:p>
    <w:p w14:paraId="48694B7C" w14:textId="77777777" w:rsidR="00EF5FA6" w:rsidRPr="001743CE" w:rsidRDefault="00EF5FA6" w:rsidP="00EF5FA6">
      <w:pPr>
        <w:tabs>
          <w:tab w:val="left" w:pos="426"/>
        </w:tabs>
        <w:spacing w:before="120"/>
        <w:jc w:val="both"/>
        <w:rPr>
          <w:sz w:val="24"/>
        </w:rPr>
      </w:pPr>
      <w:r w:rsidRPr="001743CE">
        <w:rPr>
          <w:sz w:val="24"/>
        </w:rPr>
        <w:t>Otrzymanych Informacji nie będę w żaden sposób upubliczniał ani przekazywał innym podmiotom.</w:t>
      </w:r>
    </w:p>
    <w:p w14:paraId="0A81B682" w14:textId="77777777" w:rsidR="00EF5FA6" w:rsidRPr="001743CE" w:rsidRDefault="00EF5FA6" w:rsidP="00EF5FA6">
      <w:pPr>
        <w:tabs>
          <w:tab w:val="left" w:pos="426"/>
        </w:tabs>
        <w:spacing w:before="120"/>
        <w:jc w:val="both"/>
        <w:rPr>
          <w:sz w:val="24"/>
        </w:rPr>
      </w:pPr>
      <w:r w:rsidRPr="001743CE">
        <w:rPr>
          <w:sz w:val="24"/>
        </w:rPr>
        <w:t>Zobowiązuję się do wykorzystania Informacji jedynie w celu uczestniczenia w postępowaniu.</w:t>
      </w:r>
    </w:p>
    <w:p w14:paraId="2D434044" w14:textId="77777777" w:rsidR="00EF5FA6" w:rsidRPr="001743CE" w:rsidRDefault="00EF5FA6" w:rsidP="00EF5FA6">
      <w:pPr>
        <w:tabs>
          <w:tab w:val="left" w:pos="426"/>
        </w:tabs>
        <w:spacing w:before="120"/>
        <w:jc w:val="both"/>
        <w:rPr>
          <w:sz w:val="24"/>
        </w:rPr>
      </w:pPr>
      <w:r w:rsidRPr="001743CE">
        <w:rPr>
          <w:sz w:val="24"/>
        </w:rPr>
        <w:t xml:space="preserve">Zobowiązuję się, że pracownicy i inne osoby mające dostęp do Informacji w związku </w:t>
      </w:r>
      <w:r w:rsidRPr="001743CE">
        <w:rPr>
          <w:sz w:val="24"/>
        </w:rPr>
        <w:br/>
        <w:t>z uczestnictwem w postępowaniu zobowiążę do zachowania ich w poufności. Za ujawnienie tajemnicy przez takie osoby odpowiadam tak jak za działania własne.</w:t>
      </w:r>
    </w:p>
    <w:p w14:paraId="08053C89" w14:textId="77777777" w:rsidR="00EF5FA6" w:rsidRPr="001743CE" w:rsidRDefault="00EF5FA6" w:rsidP="00EF5FA6">
      <w:pPr>
        <w:tabs>
          <w:tab w:val="left" w:pos="426"/>
        </w:tabs>
        <w:spacing w:before="120"/>
        <w:jc w:val="both"/>
        <w:rPr>
          <w:sz w:val="24"/>
        </w:rPr>
      </w:pPr>
    </w:p>
    <w:p w14:paraId="4BF0005A" w14:textId="77777777" w:rsidR="00EF5FA6" w:rsidRPr="00276B73" w:rsidRDefault="00EF5FA6" w:rsidP="00EF5FA6">
      <w:pPr>
        <w:jc w:val="both"/>
        <w:rPr>
          <w:sz w:val="24"/>
        </w:rPr>
      </w:pPr>
      <w:r w:rsidRPr="001743CE">
        <w:rPr>
          <w:sz w:val="24"/>
        </w:rPr>
        <w:t>Jestem świadomy odpowiedzialności z tytułu naruszenia powyższego zobowiązania</w:t>
      </w:r>
    </w:p>
    <w:p w14:paraId="514A5975" w14:textId="77777777" w:rsidR="00EF5FA6" w:rsidRPr="009A782E" w:rsidRDefault="00EF5FA6" w:rsidP="00EF5FA6">
      <w:pPr>
        <w:rPr>
          <w:sz w:val="22"/>
        </w:rPr>
      </w:pPr>
    </w:p>
    <w:p w14:paraId="2C56B266" w14:textId="77777777" w:rsidR="00EF5FA6" w:rsidRPr="009A782E" w:rsidRDefault="00EF5FA6" w:rsidP="00EF5FA6">
      <w:pPr>
        <w:tabs>
          <w:tab w:val="left" w:pos="426"/>
        </w:tabs>
        <w:jc w:val="both"/>
        <w:rPr>
          <w:sz w:val="22"/>
        </w:rPr>
      </w:pPr>
    </w:p>
    <w:p w14:paraId="1506C52E" w14:textId="77777777" w:rsidR="00EF5FA6" w:rsidRPr="009A782E" w:rsidRDefault="00EF5FA6" w:rsidP="00EF5FA6">
      <w:pPr>
        <w:tabs>
          <w:tab w:val="left" w:pos="426"/>
        </w:tabs>
        <w:jc w:val="both"/>
        <w:rPr>
          <w:sz w:val="22"/>
        </w:rPr>
      </w:pPr>
    </w:p>
    <w:p w14:paraId="3FC72C2F" w14:textId="77777777" w:rsidR="00EF5FA6" w:rsidRPr="00F8766C" w:rsidRDefault="00EF5FA6" w:rsidP="00EF5FA6">
      <w:pPr>
        <w:tabs>
          <w:tab w:val="left" w:pos="426"/>
        </w:tabs>
        <w:jc w:val="both"/>
        <w:rPr>
          <w:color w:val="FF0000"/>
          <w:sz w:val="22"/>
        </w:rPr>
      </w:pPr>
    </w:p>
    <w:p w14:paraId="56F6E2EF" w14:textId="77777777" w:rsidR="00EF5FA6" w:rsidRPr="00F8766C" w:rsidRDefault="00EF5FA6" w:rsidP="00EF5FA6">
      <w:pPr>
        <w:rPr>
          <w:color w:val="FF0000"/>
          <w:sz w:val="22"/>
        </w:rPr>
      </w:pPr>
    </w:p>
    <w:p w14:paraId="586CDF30" w14:textId="77777777" w:rsidR="00EF5FA6" w:rsidRPr="009A782E" w:rsidRDefault="00EF5FA6" w:rsidP="00EF5FA6">
      <w:pPr>
        <w:tabs>
          <w:tab w:val="left" w:pos="426"/>
        </w:tabs>
        <w:jc w:val="both"/>
        <w:rPr>
          <w:sz w:val="22"/>
        </w:rPr>
      </w:pPr>
    </w:p>
    <w:p w14:paraId="32B228FE" w14:textId="77777777" w:rsidR="008E5215" w:rsidRDefault="008E5215" w:rsidP="008E5215">
      <w:pPr>
        <w:tabs>
          <w:tab w:val="left" w:pos="851"/>
        </w:tabs>
        <w:jc w:val="center"/>
        <w:rPr>
          <w:b/>
          <w:bCs/>
          <w:sz w:val="24"/>
          <w:szCs w:val="28"/>
        </w:rPr>
      </w:pPr>
    </w:p>
    <w:p w14:paraId="3AC5C120" w14:textId="77777777" w:rsidR="008E5215" w:rsidRDefault="008E5215" w:rsidP="008E5215">
      <w:pPr>
        <w:spacing w:before="480"/>
        <w:ind w:left="426" w:hanging="426"/>
        <w:jc w:val="both"/>
        <w:rPr>
          <w:b/>
          <w:bCs/>
          <w:sz w:val="24"/>
          <w:szCs w:val="28"/>
        </w:rPr>
      </w:pPr>
      <w:r>
        <w:rPr>
          <w:b/>
          <w:bCs/>
          <w:sz w:val="24"/>
          <w:szCs w:val="28"/>
        </w:rPr>
        <w:br w:type="page"/>
      </w:r>
    </w:p>
    <w:bookmarkEnd w:id="80"/>
    <w:p w14:paraId="4B2ED475" w14:textId="77777777" w:rsidR="00A85DB6" w:rsidRDefault="00A85DB6" w:rsidP="00A85DB6">
      <w:pPr>
        <w:jc w:val="both"/>
        <w:rPr>
          <w:b/>
          <w:bCs/>
          <w:sz w:val="24"/>
          <w:szCs w:val="24"/>
        </w:rPr>
      </w:pPr>
    </w:p>
    <w:p w14:paraId="67DBD11C" w14:textId="0F9AC542" w:rsidR="000C279C" w:rsidRPr="00ED28D9" w:rsidRDefault="000C279C"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82" w:name="_Toc66281468"/>
      <w:bookmarkStart w:id="83" w:name="_Toc107658549"/>
      <w:r w:rsidRPr="00ED28D9">
        <w:rPr>
          <w:rFonts w:ascii="Times New Roman" w:hAnsi="Times New Roman" w:cs="Times New Roman"/>
          <w:color w:val="auto"/>
          <w:sz w:val="24"/>
          <w:szCs w:val="24"/>
        </w:rPr>
        <w:t xml:space="preserve">Załączniki nr 4 </w:t>
      </w:r>
      <w:r w:rsidR="00E2161C">
        <w:rPr>
          <w:rFonts w:ascii="Times New Roman" w:hAnsi="Times New Roman" w:cs="Times New Roman"/>
          <w:color w:val="auto"/>
          <w:sz w:val="24"/>
          <w:szCs w:val="24"/>
        </w:rPr>
        <w:t>do SWZ</w:t>
      </w:r>
      <w:r w:rsidRPr="00ED28D9">
        <w:rPr>
          <w:rFonts w:ascii="Times New Roman" w:hAnsi="Times New Roman" w:cs="Times New Roman"/>
          <w:color w:val="auto"/>
          <w:sz w:val="24"/>
          <w:szCs w:val="24"/>
        </w:rPr>
        <w:t xml:space="preserve"> </w:t>
      </w:r>
      <w:r w:rsidR="00E2161C">
        <w:rPr>
          <w:rFonts w:ascii="Times New Roman" w:hAnsi="Times New Roman" w:cs="Times New Roman"/>
          <w:color w:val="auto"/>
          <w:sz w:val="24"/>
          <w:szCs w:val="24"/>
        </w:rPr>
        <w:t>P</w:t>
      </w:r>
      <w:r>
        <w:rPr>
          <w:rFonts w:ascii="Times New Roman" w:hAnsi="Times New Roman" w:cs="Times New Roman"/>
          <w:color w:val="auto"/>
          <w:sz w:val="24"/>
          <w:szCs w:val="24"/>
        </w:rPr>
        <w:t xml:space="preserve">ozostałe dokumenty </w:t>
      </w:r>
      <w:r w:rsidRPr="00ED28D9">
        <w:rPr>
          <w:rFonts w:ascii="Times New Roman" w:hAnsi="Times New Roman" w:cs="Times New Roman"/>
          <w:color w:val="auto"/>
          <w:sz w:val="24"/>
          <w:szCs w:val="24"/>
        </w:rPr>
        <w:t>składane przez wykonawcę</w:t>
      </w:r>
      <w:bookmarkEnd w:id="82"/>
      <w:bookmarkEnd w:id="83"/>
    </w:p>
    <w:p w14:paraId="76F211F6" w14:textId="77777777" w:rsidR="000C279C" w:rsidRDefault="000C279C" w:rsidP="000C279C">
      <w:pPr>
        <w:jc w:val="right"/>
        <w:rPr>
          <w:b/>
          <w:sz w:val="24"/>
          <w:szCs w:val="24"/>
        </w:rPr>
      </w:pPr>
    </w:p>
    <w:p w14:paraId="3FA7EEB2" w14:textId="1942300B" w:rsidR="000C279C" w:rsidRDefault="000C279C"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84" w:name="_Toc66281469"/>
      <w:bookmarkStart w:id="85" w:name="_Toc107658550"/>
      <w:r w:rsidRPr="00433398">
        <w:rPr>
          <w:rFonts w:ascii="Times New Roman" w:hAnsi="Times New Roman" w:cs="Times New Roman"/>
          <w:color w:val="auto"/>
          <w:sz w:val="24"/>
          <w:szCs w:val="24"/>
        </w:rPr>
        <w:t xml:space="preserve">Załącznik nr 4.1 </w:t>
      </w:r>
      <w:r w:rsidR="00C44FA3">
        <w:rPr>
          <w:rFonts w:ascii="Times New Roman" w:hAnsi="Times New Roman" w:cs="Times New Roman"/>
          <w:color w:val="auto"/>
          <w:sz w:val="24"/>
          <w:szCs w:val="24"/>
        </w:rPr>
        <w:t xml:space="preserve">do SWZ </w:t>
      </w:r>
      <w:r w:rsidR="00E2161C">
        <w:rPr>
          <w:rFonts w:ascii="Times New Roman" w:hAnsi="Times New Roman" w:cs="Times New Roman"/>
          <w:color w:val="auto"/>
          <w:sz w:val="24"/>
          <w:szCs w:val="24"/>
        </w:rPr>
        <w:t>„</w:t>
      </w:r>
      <w:r w:rsidRPr="00433398">
        <w:rPr>
          <w:rFonts w:ascii="Times New Roman" w:hAnsi="Times New Roman" w:cs="Times New Roman"/>
          <w:color w:val="auto"/>
          <w:sz w:val="24"/>
          <w:szCs w:val="24"/>
        </w:rPr>
        <w:t>JEDZ</w:t>
      </w:r>
      <w:bookmarkEnd w:id="84"/>
      <w:r w:rsidR="00E2161C">
        <w:rPr>
          <w:rFonts w:ascii="Times New Roman" w:hAnsi="Times New Roman" w:cs="Times New Roman"/>
          <w:color w:val="auto"/>
          <w:sz w:val="24"/>
          <w:szCs w:val="24"/>
        </w:rPr>
        <w:t>”</w:t>
      </w:r>
      <w:bookmarkEnd w:id="85"/>
    </w:p>
    <w:p w14:paraId="287D04E6" w14:textId="77777777" w:rsidR="000C279C" w:rsidRPr="00433398" w:rsidRDefault="000C279C" w:rsidP="000C279C"/>
    <w:p w14:paraId="5F31A40D" w14:textId="77777777" w:rsidR="000C279C" w:rsidRPr="00E625D2" w:rsidRDefault="000C279C" w:rsidP="000C279C">
      <w:pPr>
        <w:tabs>
          <w:tab w:val="left" w:pos="851"/>
        </w:tabs>
        <w:jc w:val="center"/>
        <w:rPr>
          <w:b/>
          <w:bCs/>
          <w:sz w:val="28"/>
          <w:szCs w:val="28"/>
        </w:rPr>
      </w:pPr>
      <w:r w:rsidRPr="00E62623">
        <w:rPr>
          <w:b/>
          <w:bCs/>
          <w:sz w:val="28"/>
          <w:szCs w:val="28"/>
        </w:rPr>
        <w:t>JEDNOLITY EUROPEJSKI DOKUMENT ZAMÓWIENIA</w:t>
      </w:r>
    </w:p>
    <w:p w14:paraId="0E6F5EEB" w14:textId="77777777" w:rsidR="000C279C" w:rsidRPr="00E625D2" w:rsidRDefault="000C279C" w:rsidP="000C279C">
      <w:pPr>
        <w:tabs>
          <w:tab w:val="left" w:pos="851"/>
        </w:tabs>
        <w:rPr>
          <w:b/>
          <w:bCs/>
          <w:sz w:val="24"/>
          <w:szCs w:val="28"/>
        </w:rPr>
      </w:pPr>
    </w:p>
    <w:p w14:paraId="619908D4" w14:textId="77777777" w:rsidR="000C279C" w:rsidRDefault="000C279C" w:rsidP="000C279C"/>
    <w:p w14:paraId="46F49457" w14:textId="0312D212" w:rsidR="000C279C" w:rsidRPr="006D09BB" w:rsidRDefault="000C279C" w:rsidP="000D6B79">
      <w:pPr>
        <w:autoSpaceDE w:val="0"/>
        <w:autoSpaceDN w:val="0"/>
        <w:adjustRightInd w:val="0"/>
        <w:jc w:val="both"/>
        <w:rPr>
          <w:rFonts w:eastAsiaTheme="minorHAnsi"/>
          <w:sz w:val="22"/>
          <w:szCs w:val="22"/>
          <w:lang w:eastAsia="en-US"/>
        </w:rPr>
      </w:pPr>
      <w:bookmarkStart w:id="86" w:name="_Hlk107656177"/>
      <w:r w:rsidRPr="006D09BB">
        <w:rPr>
          <w:rFonts w:eastAsiaTheme="minorHAnsi"/>
          <w:sz w:val="22"/>
          <w:szCs w:val="22"/>
          <w:lang w:eastAsia="en-US"/>
        </w:rPr>
        <w:t xml:space="preserve">Zamawiający udostępni na swojej stronie internetowej elektroniczny plik formularza jednolitego dokumentu (JEDZ) w formacie </w:t>
      </w:r>
      <w:proofErr w:type="spellStart"/>
      <w:r w:rsidRPr="006D09BB">
        <w:rPr>
          <w:rFonts w:eastAsiaTheme="minorHAnsi"/>
          <w:sz w:val="22"/>
          <w:szCs w:val="22"/>
          <w:lang w:eastAsia="en-US"/>
        </w:rPr>
        <w:t>xml</w:t>
      </w:r>
      <w:proofErr w:type="spellEnd"/>
      <w:r w:rsidRPr="006D09BB">
        <w:rPr>
          <w:rFonts w:eastAsiaTheme="minorHAnsi"/>
          <w:sz w:val="22"/>
          <w:szCs w:val="22"/>
          <w:lang w:eastAsia="en-US"/>
        </w:rPr>
        <w:t>. o nazwie „</w:t>
      </w:r>
      <w:proofErr w:type="spellStart"/>
      <w:r w:rsidRPr="006D09BB">
        <w:rPr>
          <w:rFonts w:eastAsiaTheme="minorHAnsi"/>
          <w:sz w:val="22"/>
          <w:szCs w:val="22"/>
          <w:lang w:eastAsia="en-US"/>
        </w:rPr>
        <w:t>espd</w:t>
      </w:r>
      <w:proofErr w:type="spellEnd"/>
      <w:r w:rsidRPr="006D09BB">
        <w:rPr>
          <w:rFonts w:eastAsiaTheme="minorHAnsi"/>
          <w:sz w:val="22"/>
          <w:szCs w:val="22"/>
          <w:lang w:eastAsia="en-US"/>
        </w:rPr>
        <w:t>—regest.xml”  do zaimportowania i wypełnienia przez Wykonawcę</w:t>
      </w:r>
      <w:r w:rsidR="009F2A2B" w:rsidRPr="006D09BB">
        <w:rPr>
          <w:rFonts w:eastAsiaTheme="minorHAnsi"/>
          <w:sz w:val="22"/>
          <w:szCs w:val="22"/>
          <w:lang w:eastAsia="en-US"/>
        </w:rPr>
        <w:t xml:space="preserve"> </w:t>
      </w:r>
      <w:r w:rsidR="009F2A2B" w:rsidRPr="006D09BB">
        <w:rPr>
          <w:sz w:val="22"/>
          <w:szCs w:val="22"/>
        </w:rPr>
        <w:t xml:space="preserve">w serwisie </w:t>
      </w:r>
      <w:proofErr w:type="spellStart"/>
      <w:r w:rsidR="009F2A2B" w:rsidRPr="006D09BB">
        <w:rPr>
          <w:sz w:val="22"/>
          <w:szCs w:val="22"/>
        </w:rPr>
        <w:t>eESPD</w:t>
      </w:r>
      <w:proofErr w:type="spellEnd"/>
      <w:r w:rsidRPr="006D09BB">
        <w:rPr>
          <w:rFonts w:eastAsiaTheme="minorHAnsi"/>
          <w:sz w:val="22"/>
          <w:szCs w:val="22"/>
          <w:lang w:eastAsia="en-US"/>
        </w:rPr>
        <w:t>.</w:t>
      </w:r>
    </w:p>
    <w:p w14:paraId="2FEBB9F4" w14:textId="77777777" w:rsidR="000C279C" w:rsidRPr="006D09BB" w:rsidRDefault="000C279C" w:rsidP="000C279C">
      <w:pPr>
        <w:autoSpaceDE w:val="0"/>
        <w:autoSpaceDN w:val="0"/>
        <w:adjustRightInd w:val="0"/>
        <w:ind w:left="142" w:hanging="142"/>
        <w:jc w:val="both"/>
        <w:rPr>
          <w:rFonts w:eastAsiaTheme="minorHAnsi"/>
          <w:sz w:val="22"/>
          <w:szCs w:val="22"/>
          <w:lang w:eastAsia="en-US"/>
        </w:rPr>
      </w:pPr>
    </w:p>
    <w:p w14:paraId="01499226" w14:textId="77777777" w:rsidR="000C279C" w:rsidRPr="006D09BB" w:rsidRDefault="000C279C" w:rsidP="000C279C">
      <w:pPr>
        <w:autoSpaceDE w:val="0"/>
        <w:autoSpaceDN w:val="0"/>
        <w:adjustRightInd w:val="0"/>
        <w:ind w:left="142" w:hanging="142"/>
        <w:jc w:val="both"/>
        <w:rPr>
          <w:rFonts w:eastAsiaTheme="minorHAnsi"/>
          <w:i/>
          <w:iCs/>
          <w:sz w:val="22"/>
          <w:szCs w:val="22"/>
          <w:lang w:eastAsia="en-US"/>
        </w:rPr>
      </w:pPr>
      <w:r w:rsidRPr="006D09BB">
        <w:rPr>
          <w:rFonts w:eastAsiaTheme="minorHAnsi"/>
          <w:i/>
          <w:iCs/>
          <w:sz w:val="22"/>
          <w:szCs w:val="22"/>
          <w:lang w:eastAsia="en-US"/>
        </w:rPr>
        <w:t>Uwaga:</w:t>
      </w:r>
    </w:p>
    <w:p w14:paraId="7E785A5F" w14:textId="738C7CA1" w:rsidR="000C279C" w:rsidRPr="006D09BB" w:rsidRDefault="000C279C" w:rsidP="000D6B79">
      <w:pPr>
        <w:autoSpaceDE w:val="0"/>
        <w:autoSpaceDN w:val="0"/>
        <w:adjustRightInd w:val="0"/>
        <w:jc w:val="both"/>
        <w:rPr>
          <w:rFonts w:eastAsiaTheme="minorHAnsi"/>
          <w:i/>
          <w:iCs/>
          <w:sz w:val="22"/>
          <w:szCs w:val="22"/>
          <w:lang w:eastAsia="en-US"/>
        </w:rPr>
      </w:pPr>
      <w:r w:rsidRPr="006D09BB">
        <w:rPr>
          <w:rFonts w:eastAsiaTheme="minorHAnsi"/>
          <w:i/>
          <w:iCs/>
          <w:sz w:val="22"/>
          <w:szCs w:val="22"/>
          <w:lang w:eastAsia="en-US"/>
        </w:rPr>
        <w:t>Wykonawca zapisuje udostępniony w Profilu Nabywcy plik na swoim komputerze następnie poprzez poniżej wskazany link otwiera program umożliwiający wypełnienie JEDZ do którego importuje zapisany wcześniej plik.</w:t>
      </w:r>
    </w:p>
    <w:p w14:paraId="6A2FF2E9" w14:textId="77777777" w:rsidR="000C279C" w:rsidRDefault="000C279C" w:rsidP="000C279C">
      <w:pPr>
        <w:autoSpaceDE w:val="0"/>
        <w:autoSpaceDN w:val="0"/>
        <w:adjustRightInd w:val="0"/>
        <w:ind w:left="284" w:hanging="284"/>
        <w:jc w:val="both"/>
        <w:rPr>
          <w:rFonts w:eastAsiaTheme="minorHAnsi"/>
          <w:i/>
          <w:iCs/>
          <w:sz w:val="22"/>
          <w:szCs w:val="22"/>
          <w:lang w:eastAsia="en-US"/>
        </w:rPr>
      </w:pPr>
    </w:p>
    <w:p w14:paraId="0544703D" w14:textId="1F6A2FFD" w:rsidR="000D6B79" w:rsidRPr="000D6B79" w:rsidRDefault="000D6B79" w:rsidP="000D6B79">
      <w:pPr>
        <w:autoSpaceDE w:val="0"/>
        <w:autoSpaceDN w:val="0"/>
        <w:adjustRightInd w:val="0"/>
        <w:jc w:val="both"/>
        <w:rPr>
          <w:rFonts w:eastAsiaTheme="minorHAnsi"/>
          <w:sz w:val="22"/>
          <w:szCs w:val="22"/>
          <w:lang w:eastAsia="en-US"/>
        </w:rPr>
      </w:pPr>
      <w:r w:rsidRPr="000D6B79">
        <w:rPr>
          <w:rFonts w:eastAsiaTheme="minorHAnsi"/>
          <w:sz w:val="22"/>
          <w:szCs w:val="22"/>
          <w:lang w:eastAsia="en-US"/>
        </w:rPr>
        <w:t>Formularz przygotowany przez Zamawiającego zawierać będzie tylko pola przez niego wskazane konieczne do wypełnienia przez Wykonawcę.</w:t>
      </w:r>
    </w:p>
    <w:p w14:paraId="66A449D4" w14:textId="77777777" w:rsidR="000D6B79" w:rsidRPr="000D6B79" w:rsidRDefault="000D6B79" w:rsidP="000C279C">
      <w:pPr>
        <w:autoSpaceDE w:val="0"/>
        <w:autoSpaceDN w:val="0"/>
        <w:adjustRightInd w:val="0"/>
        <w:ind w:left="284" w:hanging="284"/>
        <w:jc w:val="both"/>
        <w:rPr>
          <w:rFonts w:eastAsiaTheme="minorHAnsi"/>
          <w:sz w:val="22"/>
          <w:szCs w:val="22"/>
          <w:lang w:eastAsia="en-US"/>
        </w:rPr>
      </w:pPr>
    </w:p>
    <w:p w14:paraId="4C86B886" w14:textId="240BE788" w:rsidR="000C279C" w:rsidRPr="006D09BB" w:rsidRDefault="000C279C" w:rsidP="00E0597D">
      <w:pPr>
        <w:autoSpaceDE w:val="0"/>
        <w:autoSpaceDN w:val="0"/>
        <w:adjustRightInd w:val="0"/>
        <w:ind w:left="284" w:hanging="284"/>
        <w:jc w:val="both"/>
        <w:rPr>
          <w:rFonts w:eastAsiaTheme="minorHAnsi"/>
          <w:sz w:val="22"/>
          <w:szCs w:val="22"/>
          <w:lang w:eastAsia="en-US"/>
        </w:rPr>
      </w:pPr>
      <w:r w:rsidRPr="006D09BB">
        <w:rPr>
          <w:rFonts w:eastAsiaTheme="minorHAnsi"/>
          <w:sz w:val="22"/>
          <w:szCs w:val="22"/>
          <w:lang w:eastAsia="en-US"/>
        </w:rPr>
        <w:t xml:space="preserve">Wypełnienie formularza odbędzie się w serwisie internetowym </w:t>
      </w:r>
      <w:r w:rsidR="00E0597D" w:rsidRPr="006D09BB">
        <w:rPr>
          <w:rFonts w:eastAsiaTheme="minorHAnsi"/>
          <w:sz w:val="22"/>
          <w:szCs w:val="22"/>
          <w:lang w:eastAsia="en-US"/>
        </w:rPr>
        <w:t>JEDZ</w:t>
      </w:r>
      <w:r w:rsidRPr="006D09BB">
        <w:rPr>
          <w:rFonts w:eastAsiaTheme="minorHAnsi"/>
          <w:sz w:val="22"/>
          <w:szCs w:val="22"/>
          <w:lang w:eastAsia="en-US"/>
        </w:rPr>
        <w:t>.</w:t>
      </w:r>
    </w:p>
    <w:p w14:paraId="6761CB63" w14:textId="47830619" w:rsidR="000C279C" w:rsidRDefault="000C279C" w:rsidP="00E0597D">
      <w:pPr>
        <w:autoSpaceDE w:val="0"/>
        <w:autoSpaceDN w:val="0"/>
        <w:adjustRightInd w:val="0"/>
        <w:ind w:left="284" w:hanging="284"/>
        <w:jc w:val="both"/>
        <w:rPr>
          <w:rFonts w:eastAsiaTheme="minorHAnsi"/>
          <w:sz w:val="22"/>
          <w:szCs w:val="22"/>
          <w:lang w:val="en-US" w:eastAsia="en-US"/>
        </w:rPr>
      </w:pPr>
      <w:r w:rsidRPr="006D09BB">
        <w:rPr>
          <w:rFonts w:eastAsia="ArialUnicodeMS-WinCharSetFFFF-H"/>
          <w:sz w:val="22"/>
          <w:szCs w:val="22"/>
          <w:lang w:val="en-US" w:eastAsia="en-US"/>
        </w:rPr>
        <w:t xml:space="preserve">(Link: </w:t>
      </w:r>
      <w:hyperlink r:id="rId32" w:history="1">
        <w:r w:rsidR="008044AF" w:rsidRPr="00B3159B">
          <w:rPr>
            <w:rStyle w:val="Hipercze"/>
            <w:rFonts w:eastAsiaTheme="minorHAnsi"/>
            <w:sz w:val="22"/>
            <w:szCs w:val="22"/>
            <w:lang w:val="en-US" w:eastAsia="en-US"/>
          </w:rPr>
          <w:t>https://espd.uzp.gov.pl/</w:t>
        </w:r>
      </w:hyperlink>
      <w:bookmarkStart w:id="87" w:name="_Hlk30136841"/>
    </w:p>
    <w:p w14:paraId="6DC9D7CB" w14:textId="77777777" w:rsidR="008044AF" w:rsidRPr="006D09BB" w:rsidRDefault="008044AF" w:rsidP="00E0597D">
      <w:pPr>
        <w:autoSpaceDE w:val="0"/>
        <w:autoSpaceDN w:val="0"/>
        <w:adjustRightInd w:val="0"/>
        <w:ind w:left="284" w:hanging="284"/>
        <w:jc w:val="both"/>
        <w:rPr>
          <w:rFonts w:eastAsiaTheme="minorHAnsi"/>
          <w:sz w:val="22"/>
          <w:szCs w:val="22"/>
          <w:lang w:val="en-US" w:eastAsia="en-US"/>
        </w:rPr>
      </w:pPr>
    </w:p>
    <w:bookmarkEnd w:id="87"/>
    <w:p w14:paraId="2DC48595" w14:textId="77777777" w:rsidR="000C279C" w:rsidRPr="006D09BB" w:rsidRDefault="000C279C" w:rsidP="000C279C">
      <w:pPr>
        <w:autoSpaceDE w:val="0"/>
        <w:autoSpaceDN w:val="0"/>
        <w:adjustRightInd w:val="0"/>
        <w:ind w:left="284" w:hanging="284"/>
        <w:jc w:val="both"/>
        <w:rPr>
          <w:rFonts w:eastAsiaTheme="minorHAnsi"/>
          <w:sz w:val="22"/>
          <w:szCs w:val="22"/>
          <w:lang w:val="en-US" w:eastAsia="en-US"/>
        </w:rPr>
      </w:pPr>
    </w:p>
    <w:p w14:paraId="67457F31" w14:textId="7B6419C9" w:rsidR="000C279C" w:rsidRPr="006D09BB" w:rsidRDefault="000C279C" w:rsidP="000D6B79">
      <w:pPr>
        <w:autoSpaceDE w:val="0"/>
        <w:autoSpaceDN w:val="0"/>
        <w:adjustRightInd w:val="0"/>
        <w:jc w:val="both"/>
        <w:rPr>
          <w:rFonts w:eastAsiaTheme="minorHAnsi"/>
          <w:sz w:val="22"/>
          <w:szCs w:val="22"/>
          <w:lang w:eastAsia="en-US"/>
        </w:rPr>
      </w:pPr>
      <w:r w:rsidRPr="006D09BB">
        <w:rPr>
          <w:rFonts w:eastAsiaTheme="minorHAnsi"/>
          <w:sz w:val="22"/>
          <w:szCs w:val="22"/>
          <w:lang w:eastAsia="en-US"/>
        </w:rPr>
        <w:t xml:space="preserve">Przy wykonaniu czynności związanych z obsługą ww. formularza należy posiłkować się informacjami zawartymi na stronie internetowej Urzędu Zamówień Publicznych w zakładce : </w:t>
      </w:r>
      <w:r w:rsidRPr="006D09BB">
        <w:rPr>
          <w:rFonts w:eastAsiaTheme="minorHAnsi"/>
          <w:i/>
          <w:iCs/>
          <w:sz w:val="22"/>
          <w:szCs w:val="22"/>
          <w:lang w:eastAsia="en-US"/>
        </w:rPr>
        <w:t xml:space="preserve">„Repozytorium wiedzy” </w:t>
      </w:r>
      <w:r w:rsidRPr="006D09BB">
        <w:rPr>
          <w:rFonts w:eastAsiaTheme="minorHAnsi"/>
          <w:sz w:val="22"/>
          <w:szCs w:val="22"/>
          <w:lang w:eastAsia="en-US"/>
        </w:rPr>
        <w:t xml:space="preserve">i dalej </w:t>
      </w:r>
      <w:r w:rsidRPr="006D09BB">
        <w:rPr>
          <w:rFonts w:eastAsiaTheme="minorHAnsi"/>
          <w:i/>
          <w:iCs/>
          <w:sz w:val="22"/>
          <w:szCs w:val="22"/>
          <w:lang w:eastAsia="en-US"/>
        </w:rPr>
        <w:t>„Jednolity Europejski Dokument Zamówienia</w:t>
      </w:r>
      <w:r w:rsidRPr="006D09BB">
        <w:rPr>
          <w:rFonts w:eastAsiaTheme="minorHAnsi"/>
          <w:sz w:val="22"/>
          <w:szCs w:val="22"/>
          <w:lang w:eastAsia="en-US"/>
        </w:rPr>
        <w:t>”.</w:t>
      </w:r>
    </w:p>
    <w:p w14:paraId="702D6160" w14:textId="77777777" w:rsidR="000C279C" w:rsidRPr="006D09BB" w:rsidRDefault="000C279C" w:rsidP="000C279C">
      <w:pPr>
        <w:autoSpaceDE w:val="0"/>
        <w:autoSpaceDN w:val="0"/>
        <w:ind w:left="284" w:hanging="284"/>
        <w:jc w:val="both"/>
        <w:rPr>
          <w:sz w:val="22"/>
          <w:szCs w:val="22"/>
        </w:rPr>
      </w:pPr>
    </w:p>
    <w:p w14:paraId="12F0FE47" w14:textId="77777777" w:rsidR="000D6B79" w:rsidRDefault="000D6B79" w:rsidP="000D6B79">
      <w:pPr>
        <w:autoSpaceDE w:val="0"/>
        <w:autoSpaceDN w:val="0"/>
        <w:adjustRightInd w:val="0"/>
        <w:jc w:val="both"/>
        <w:rPr>
          <w:rFonts w:eastAsiaTheme="minorHAnsi"/>
          <w:sz w:val="22"/>
          <w:szCs w:val="22"/>
          <w:lang w:eastAsia="en-US"/>
        </w:rPr>
      </w:pPr>
      <w:bookmarkStart w:id="88" w:name="_Hlk72224023"/>
    </w:p>
    <w:p w14:paraId="36DA2A7F" w14:textId="77777777" w:rsidR="000D6B79" w:rsidRDefault="000D6B79" w:rsidP="000D6B79">
      <w:pPr>
        <w:autoSpaceDE w:val="0"/>
        <w:autoSpaceDN w:val="0"/>
        <w:adjustRightInd w:val="0"/>
        <w:jc w:val="both"/>
        <w:rPr>
          <w:rFonts w:eastAsiaTheme="minorHAnsi"/>
          <w:sz w:val="22"/>
          <w:szCs w:val="22"/>
          <w:lang w:eastAsia="en-US"/>
        </w:rPr>
      </w:pPr>
    </w:p>
    <w:p w14:paraId="2951C14E" w14:textId="77777777" w:rsidR="000D6B79" w:rsidRDefault="000D6B79" w:rsidP="000D6B79">
      <w:pPr>
        <w:autoSpaceDE w:val="0"/>
        <w:autoSpaceDN w:val="0"/>
        <w:adjustRightInd w:val="0"/>
        <w:jc w:val="both"/>
        <w:rPr>
          <w:rFonts w:eastAsiaTheme="minorHAnsi"/>
          <w:sz w:val="22"/>
          <w:szCs w:val="22"/>
          <w:lang w:eastAsia="en-US"/>
        </w:rPr>
      </w:pPr>
    </w:p>
    <w:p w14:paraId="603BDCA5" w14:textId="77777777" w:rsidR="000D6B79" w:rsidRPr="000D6B79" w:rsidRDefault="000D6B79" w:rsidP="000D6B79">
      <w:pPr>
        <w:autoSpaceDE w:val="0"/>
        <w:autoSpaceDN w:val="0"/>
        <w:adjustRightInd w:val="0"/>
        <w:jc w:val="both"/>
        <w:rPr>
          <w:rFonts w:eastAsiaTheme="minorHAnsi"/>
          <w:b/>
          <w:bCs/>
          <w:i/>
          <w:iCs/>
          <w:sz w:val="22"/>
          <w:szCs w:val="22"/>
          <w:lang w:eastAsia="en-US"/>
        </w:rPr>
      </w:pPr>
    </w:p>
    <w:p w14:paraId="1F9D642C" w14:textId="407193B2" w:rsidR="00E0597D" w:rsidRPr="000D6B79" w:rsidRDefault="00E0597D" w:rsidP="000D6B79">
      <w:pPr>
        <w:autoSpaceDE w:val="0"/>
        <w:autoSpaceDN w:val="0"/>
        <w:adjustRightInd w:val="0"/>
        <w:jc w:val="both"/>
        <w:rPr>
          <w:rFonts w:eastAsiaTheme="minorHAnsi"/>
          <w:b/>
          <w:bCs/>
          <w:i/>
          <w:iCs/>
          <w:sz w:val="22"/>
          <w:szCs w:val="22"/>
          <w:lang w:eastAsia="en-US"/>
        </w:rPr>
      </w:pPr>
      <w:r w:rsidRPr="000D6B79">
        <w:rPr>
          <w:rFonts w:eastAsiaTheme="minorHAnsi"/>
          <w:b/>
          <w:bCs/>
          <w:i/>
          <w:iCs/>
          <w:sz w:val="22"/>
          <w:szCs w:val="22"/>
          <w:lang w:eastAsia="en-US"/>
        </w:rPr>
        <w:t>W przypadku ofert Wykonawców wspólnie ubiegających się o udzielenie zamówienia niniejsze oświadczenie składane jest przez każdego z Wykonawców.</w:t>
      </w:r>
    </w:p>
    <w:bookmarkEnd w:id="86"/>
    <w:p w14:paraId="18586179" w14:textId="7418B377" w:rsidR="000A4382" w:rsidRPr="000D6B79" w:rsidRDefault="000A4382" w:rsidP="000A4382">
      <w:pPr>
        <w:autoSpaceDE w:val="0"/>
        <w:autoSpaceDN w:val="0"/>
        <w:ind w:left="284" w:hanging="284"/>
        <w:jc w:val="both"/>
        <w:rPr>
          <w:b/>
          <w:bCs/>
          <w:i/>
          <w:iCs/>
          <w:strike/>
          <w:sz w:val="22"/>
          <w:szCs w:val="22"/>
        </w:rPr>
      </w:pPr>
    </w:p>
    <w:bookmarkEnd w:id="88"/>
    <w:p w14:paraId="62382953" w14:textId="77777777" w:rsidR="000C279C" w:rsidRDefault="000C279C" w:rsidP="000C279C">
      <w:pPr>
        <w:jc w:val="right"/>
        <w:rPr>
          <w:b/>
        </w:rPr>
      </w:pPr>
    </w:p>
    <w:p w14:paraId="3918BD67" w14:textId="77777777" w:rsidR="000C279C" w:rsidRDefault="000C279C" w:rsidP="000C279C">
      <w:pPr>
        <w:jc w:val="right"/>
        <w:rPr>
          <w:b/>
        </w:rPr>
      </w:pPr>
    </w:p>
    <w:p w14:paraId="0526DBC8" w14:textId="77777777" w:rsidR="000C279C" w:rsidRDefault="000C279C" w:rsidP="000C279C">
      <w:pPr>
        <w:jc w:val="right"/>
        <w:rPr>
          <w:b/>
        </w:rPr>
      </w:pPr>
    </w:p>
    <w:p w14:paraId="3ECA4672" w14:textId="77777777" w:rsidR="000C279C" w:rsidRDefault="000C279C" w:rsidP="000C279C">
      <w:pPr>
        <w:spacing w:after="160" w:line="259" w:lineRule="auto"/>
        <w:rPr>
          <w:b/>
          <w:sz w:val="24"/>
          <w:szCs w:val="24"/>
        </w:rPr>
      </w:pPr>
      <w:r>
        <w:rPr>
          <w:b/>
          <w:sz w:val="24"/>
          <w:szCs w:val="24"/>
        </w:rPr>
        <w:br w:type="page"/>
      </w:r>
    </w:p>
    <w:p w14:paraId="70FD657E" w14:textId="2E83FA8F" w:rsidR="000C279C" w:rsidRPr="00433398" w:rsidRDefault="000C279C"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89" w:name="_Toc66281470"/>
      <w:bookmarkStart w:id="90" w:name="_Toc107658551"/>
      <w:r w:rsidRPr="00433398">
        <w:rPr>
          <w:rFonts w:ascii="Times New Roman" w:hAnsi="Times New Roman" w:cs="Times New Roman"/>
          <w:color w:val="auto"/>
          <w:sz w:val="24"/>
          <w:szCs w:val="24"/>
        </w:rPr>
        <w:lastRenderedPageBreak/>
        <w:t xml:space="preserve">Załącznik nr 4.2 </w:t>
      </w:r>
      <w:r w:rsidR="00C44FA3">
        <w:rPr>
          <w:rFonts w:ascii="Times New Roman" w:hAnsi="Times New Roman" w:cs="Times New Roman"/>
          <w:color w:val="auto"/>
          <w:sz w:val="24"/>
          <w:szCs w:val="24"/>
        </w:rPr>
        <w:t xml:space="preserve">do SWZ </w:t>
      </w:r>
      <w:r w:rsidR="00C231DF">
        <w:rPr>
          <w:rFonts w:ascii="Times New Roman" w:hAnsi="Times New Roman" w:cs="Times New Roman"/>
          <w:color w:val="auto"/>
          <w:sz w:val="24"/>
          <w:szCs w:val="24"/>
        </w:rPr>
        <w:t>„</w:t>
      </w:r>
      <w:r w:rsidRPr="00433398">
        <w:rPr>
          <w:rFonts w:ascii="Times New Roman" w:hAnsi="Times New Roman" w:cs="Times New Roman"/>
          <w:color w:val="auto"/>
          <w:sz w:val="24"/>
          <w:szCs w:val="24"/>
        </w:rPr>
        <w:t>Oświadczenie o przynależności lub braku przynależności do tej samej grupy kapitałowej</w:t>
      </w:r>
      <w:bookmarkEnd w:id="89"/>
      <w:r w:rsidR="00C231DF">
        <w:rPr>
          <w:rFonts w:ascii="Times New Roman" w:hAnsi="Times New Roman" w:cs="Times New Roman"/>
          <w:color w:val="auto"/>
          <w:sz w:val="24"/>
          <w:szCs w:val="24"/>
        </w:rPr>
        <w:t>”</w:t>
      </w:r>
      <w:bookmarkEnd w:id="90"/>
    </w:p>
    <w:p w14:paraId="442B8A0F" w14:textId="77777777" w:rsidR="000C279C" w:rsidRDefault="000C279C" w:rsidP="000C279C">
      <w:pPr>
        <w:jc w:val="right"/>
        <w:rPr>
          <w:b/>
          <w:sz w:val="24"/>
          <w:szCs w:val="24"/>
        </w:rPr>
      </w:pPr>
    </w:p>
    <w:p w14:paraId="555C41E2" w14:textId="77777777" w:rsidR="000C279C" w:rsidRDefault="000C279C" w:rsidP="000C279C">
      <w:pPr>
        <w:jc w:val="center"/>
        <w:rPr>
          <w:b/>
          <w:sz w:val="24"/>
          <w:szCs w:val="24"/>
        </w:rPr>
      </w:pPr>
    </w:p>
    <w:p w14:paraId="4F584C2C" w14:textId="77777777" w:rsidR="000C279C" w:rsidRPr="00C360CF" w:rsidRDefault="000C279C" w:rsidP="000C279C">
      <w:pPr>
        <w:jc w:val="center"/>
        <w:rPr>
          <w:b/>
          <w:sz w:val="24"/>
          <w:szCs w:val="24"/>
        </w:rPr>
      </w:pPr>
      <w:r w:rsidRPr="00C360CF">
        <w:rPr>
          <w:b/>
          <w:sz w:val="24"/>
          <w:szCs w:val="24"/>
        </w:rPr>
        <w:t>OŚWIADCZENIE</w:t>
      </w:r>
    </w:p>
    <w:p w14:paraId="096F225B" w14:textId="77777777" w:rsidR="000C279C" w:rsidRPr="004A6A21" w:rsidRDefault="000C279C" w:rsidP="000C279C">
      <w:pPr>
        <w:jc w:val="center"/>
        <w:rPr>
          <w:b/>
          <w:sz w:val="22"/>
          <w:szCs w:val="24"/>
        </w:rPr>
      </w:pPr>
      <w:r w:rsidRPr="00C360CF">
        <w:rPr>
          <w:b/>
          <w:sz w:val="22"/>
          <w:szCs w:val="24"/>
        </w:rPr>
        <w:t>O PRZYNALEŻNOŚCI LUB BRAKU PRZYNALEŻNOŚCI DO TEJ SAMEJ GRUPY</w:t>
      </w:r>
      <w:r w:rsidRPr="004A6A21">
        <w:rPr>
          <w:b/>
          <w:sz w:val="22"/>
          <w:szCs w:val="24"/>
        </w:rPr>
        <w:t xml:space="preserve"> KAPITAŁOWEJ</w:t>
      </w:r>
    </w:p>
    <w:p w14:paraId="0785C5E5" w14:textId="77777777" w:rsidR="000C279C" w:rsidRPr="004A6A21" w:rsidRDefault="000C279C" w:rsidP="000C279C">
      <w:pPr>
        <w:jc w:val="center"/>
        <w:rPr>
          <w:b/>
          <w:sz w:val="22"/>
          <w:szCs w:val="24"/>
        </w:rPr>
      </w:pPr>
    </w:p>
    <w:p w14:paraId="32058496" w14:textId="77777777" w:rsidR="000C279C" w:rsidRPr="00006397" w:rsidRDefault="000C279C" w:rsidP="000C279C">
      <w:pPr>
        <w:tabs>
          <w:tab w:val="left" w:pos="851"/>
        </w:tabs>
        <w:jc w:val="both"/>
        <w:rPr>
          <w:sz w:val="22"/>
          <w:szCs w:val="22"/>
        </w:rPr>
      </w:pPr>
      <w:r w:rsidRPr="00006397">
        <w:rPr>
          <w:sz w:val="22"/>
          <w:szCs w:val="22"/>
        </w:rPr>
        <w:t>Nazwa Wykonawcy: ...................................................................................................................</w:t>
      </w:r>
    </w:p>
    <w:p w14:paraId="18BC3048" w14:textId="77777777" w:rsidR="000C279C" w:rsidRPr="00006397" w:rsidRDefault="000C279C" w:rsidP="000C279C">
      <w:pPr>
        <w:tabs>
          <w:tab w:val="left" w:pos="851"/>
        </w:tabs>
        <w:jc w:val="both"/>
        <w:rPr>
          <w:sz w:val="22"/>
          <w:szCs w:val="22"/>
        </w:rPr>
      </w:pPr>
    </w:p>
    <w:p w14:paraId="06950011" w14:textId="77777777" w:rsidR="000C279C" w:rsidRPr="00006397" w:rsidRDefault="000C279C" w:rsidP="000C279C">
      <w:pPr>
        <w:tabs>
          <w:tab w:val="left" w:pos="851"/>
        </w:tabs>
        <w:jc w:val="both"/>
        <w:rPr>
          <w:sz w:val="22"/>
          <w:szCs w:val="22"/>
        </w:rPr>
      </w:pPr>
      <w:r w:rsidRPr="00006397">
        <w:rPr>
          <w:sz w:val="22"/>
          <w:szCs w:val="22"/>
        </w:rPr>
        <w:t>Adres Wykonawcy: ...................................................................................................................</w:t>
      </w:r>
    </w:p>
    <w:p w14:paraId="1D3051B6" w14:textId="77777777" w:rsidR="000C279C" w:rsidRPr="00006397" w:rsidRDefault="000C279C" w:rsidP="000C279C">
      <w:pPr>
        <w:jc w:val="both"/>
        <w:rPr>
          <w:sz w:val="24"/>
          <w:szCs w:val="24"/>
        </w:rPr>
      </w:pPr>
    </w:p>
    <w:p w14:paraId="61BB7C2C" w14:textId="2377F017" w:rsidR="000C279C" w:rsidRPr="00006397" w:rsidRDefault="000C279C" w:rsidP="000C279C">
      <w:pPr>
        <w:jc w:val="both"/>
        <w:rPr>
          <w:sz w:val="24"/>
          <w:szCs w:val="24"/>
        </w:rPr>
      </w:pPr>
      <w:r w:rsidRPr="00006397">
        <w:rPr>
          <w:sz w:val="24"/>
          <w:szCs w:val="24"/>
        </w:rPr>
        <w:t xml:space="preserve">Składając ofertę w postępowaniu o udzielenie zamówienia publicznego, którego przedmiotem jest </w:t>
      </w:r>
      <w:r w:rsidR="000D6B79" w:rsidRPr="000D6B79">
        <w:rPr>
          <w:b/>
          <w:bCs/>
          <w:i/>
          <w:iCs/>
          <w:sz w:val="22"/>
        </w:rPr>
        <w:t>Remont zawiesi naczyń wyciągowych i lin szybowych dla Oddziałów Polskiej Grupy Górniczej S.A. z podziałem na zadania</w:t>
      </w:r>
      <w:r w:rsidR="000D6B79" w:rsidRPr="000D6B79">
        <w:rPr>
          <w:sz w:val="22"/>
        </w:rPr>
        <w:t xml:space="preserve"> </w:t>
      </w:r>
      <w:r w:rsidRPr="00006397">
        <w:rPr>
          <w:sz w:val="24"/>
          <w:szCs w:val="24"/>
        </w:rPr>
        <w:t>oświadczamy, że:</w:t>
      </w:r>
    </w:p>
    <w:p w14:paraId="709781A4" w14:textId="77777777" w:rsidR="000C279C" w:rsidRPr="00006397" w:rsidRDefault="000C279C" w:rsidP="000C279C">
      <w:pPr>
        <w:jc w:val="both"/>
        <w:rPr>
          <w:sz w:val="24"/>
          <w:szCs w:val="24"/>
        </w:rPr>
      </w:pPr>
    </w:p>
    <w:p w14:paraId="7F5572BA" w14:textId="77777777" w:rsidR="000C279C" w:rsidRPr="00006397" w:rsidRDefault="000C279C" w:rsidP="00AC49CD">
      <w:pPr>
        <w:numPr>
          <w:ilvl w:val="0"/>
          <w:numId w:val="38"/>
        </w:numPr>
        <w:ind w:left="426" w:hanging="426"/>
        <w:jc w:val="both"/>
        <w:rPr>
          <w:sz w:val="22"/>
          <w:szCs w:val="22"/>
        </w:rPr>
      </w:pPr>
      <w:r w:rsidRPr="00006397">
        <w:rPr>
          <w:sz w:val="22"/>
          <w:szCs w:val="22"/>
        </w:rPr>
        <w:t xml:space="preserve">nie należymy do grupy kapitałowej, </w:t>
      </w:r>
      <w:r w:rsidRPr="00006397">
        <w:rPr>
          <w:bCs/>
          <w:iCs/>
          <w:sz w:val="22"/>
          <w:szCs w:val="22"/>
        </w:rPr>
        <w:t xml:space="preserve">w rozumieniu ustawy z dnia 16 lutego 2007 r. o ochronie konkurencji i konsumentów (Dz. U. z 2020 r. poz. 1076 i 1086), z innym wykonawcą, który złożył odrębną ofertę </w:t>
      </w:r>
    </w:p>
    <w:p w14:paraId="0C1F370B" w14:textId="77777777" w:rsidR="000C279C" w:rsidRPr="00006397" w:rsidRDefault="000C279C" w:rsidP="000C279C">
      <w:pPr>
        <w:jc w:val="both"/>
        <w:rPr>
          <w:sz w:val="22"/>
          <w:szCs w:val="22"/>
        </w:rPr>
      </w:pPr>
    </w:p>
    <w:p w14:paraId="248F6303" w14:textId="77777777" w:rsidR="000C279C" w:rsidRPr="00006397" w:rsidRDefault="000C279C" w:rsidP="000C279C">
      <w:pPr>
        <w:ind w:left="425" w:hanging="141"/>
        <w:jc w:val="both"/>
        <w:rPr>
          <w:sz w:val="22"/>
          <w:szCs w:val="22"/>
        </w:rPr>
      </w:pPr>
      <w:r w:rsidRPr="00006397">
        <w:rPr>
          <w:sz w:val="22"/>
          <w:szCs w:val="22"/>
        </w:rPr>
        <w:t>lub</w:t>
      </w:r>
    </w:p>
    <w:p w14:paraId="2BD61E8B" w14:textId="77777777" w:rsidR="000C279C" w:rsidRPr="00006397" w:rsidRDefault="000C279C" w:rsidP="00AC49CD">
      <w:pPr>
        <w:numPr>
          <w:ilvl w:val="0"/>
          <w:numId w:val="38"/>
        </w:numPr>
        <w:ind w:left="426" w:hanging="426"/>
        <w:jc w:val="both"/>
        <w:rPr>
          <w:sz w:val="22"/>
          <w:szCs w:val="22"/>
        </w:rPr>
      </w:pPr>
      <w:r w:rsidRPr="00006397">
        <w:rPr>
          <w:sz w:val="22"/>
          <w:szCs w:val="22"/>
        </w:rPr>
        <w:t xml:space="preserve">należymy </w:t>
      </w:r>
      <w:r w:rsidRPr="00006397">
        <w:rPr>
          <w:bCs/>
          <w:iCs/>
          <w:sz w:val="22"/>
          <w:szCs w:val="22"/>
        </w:rPr>
        <w:t xml:space="preserve">do tej samej grupy kapitałowej wraz </w:t>
      </w:r>
      <w:r w:rsidRPr="00006397">
        <w:rPr>
          <w:sz w:val="22"/>
          <w:szCs w:val="22"/>
        </w:rPr>
        <w:t>z Wykonawcą/Wykonawcami wskazanymi w poniższej tabeli. W załączeniu przedstawiamy</w:t>
      </w:r>
      <w:r w:rsidRPr="00006397">
        <w:rPr>
          <w:bCs/>
          <w:iCs/>
          <w:sz w:val="22"/>
          <w:szCs w:val="22"/>
        </w:rPr>
        <w:t xml:space="preserve"> dokumenty lub/i informacje potwierdzające przygotowanie oferty, oferty częściowej niezależnie od innego wykonawcy należącego do tej samej grupy kapitałowej</w:t>
      </w:r>
      <w:r w:rsidRPr="00006397">
        <w:rPr>
          <w:sz w:val="22"/>
          <w:szCs w:val="22"/>
          <w:vertAlign w:val="superscript"/>
        </w:rPr>
        <w:t>*)</w:t>
      </w:r>
    </w:p>
    <w:p w14:paraId="505E73AA" w14:textId="77777777" w:rsidR="000C279C" w:rsidRPr="00885C5D" w:rsidRDefault="000C279C" w:rsidP="000C279C">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0C279C" w:rsidRPr="00885C5D" w14:paraId="470B3607" w14:textId="77777777" w:rsidTr="008B48F5">
        <w:tc>
          <w:tcPr>
            <w:tcW w:w="959" w:type="dxa"/>
          </w:tcPr>
          <w:p w14:paraId="5288314D" w14:textId="77777777" w:rsidR="000C279C" w:rsidRPr="00885C5D" w:rsidRDefault="000C279C" w:rsidP="008B48F5">
            <w:pPr>
              <w:jc w:val="both"/>
              <w:rPr>
                <w:sz w:val="24"/>
                <w:szCs w:val="24"/>
              </w:rPr>
            </w:pPr>
            <w:r w:rsidRPr="00885C5D">
              <w:rPr>
                <w:sz w:val="24"/>
                <w:szCs w:val="24"/>
              </w:rPr>
              <w:t>Lp.</w:t>
            </w:r>
          </w:p>
        </w:tc>
        <w:tc>
          <w:tcPr>
            <w:tcW w:w="8251" w:type="dxa"/>
          </w:tcPr>
          <w:p w14:paraId="4DD82A11" w14:textId="77777777" w:rsidR="000C279C" w:rsidRPr="00885C5D" w:rsidRDefault="000C279C" w:rsidP="008B48F5">
            <w:pPr>
              <w:jc w:val="both"/>
              <w:rPr>
                <w:sz w:val="24"/>
                <w:szCs w:val="24"/>
              </w:rPr>
            </w:pPr>
            <w:r w:rsidRPr="00885C5D">
              <w:rPr>
                <w:sz w:val="24"/>
                <w:szCs w:val="24"/>
              </w:rPr>
              <w:t>Nazwa podmiotu, adres</w:t>
            </w:r>
          </w:p>
          <w:p w14:paraId="78D2B8DF" w14:textId="77777777" w:rsidR="000C279C" w:rsidRPr="00885C5D" w:rsidRDefault="000C279C" w:rsidP="008B48F5">
            <w:pPr>
              <w:jc w:val="both"/>
              <w:rPr>
                <w:sz w:val="24"/>
                <w:szCs w:val="24"/>
              </w:rPr>
            </w:pPr>
          </w:p>
        </w:tc>
      </w:tr>
      <w:tr w:rsidR="000C279C" w:rsidRPr="00885C5D" w14:paraId="47A98EDC" w14:textId="77777777" w:rsidTr="008B48F5">
        <w:tc>
          <w:tcPr>
            <w:tcW w:w="959" w:type="dxa"/>
          </w:tcPr>
          <w:p w14:paraId="14247D7E" w14:textId="77777777" w:rsidR="000C279C" w:rsidRPr="00885C5D" w:rsidRDefault="000C279C" w:rsidP="008B48F5">
            <w:pPr>
              <w:jc w:val="both"/>
              <w:rPr>
                <w:sz w:val="24"/>
                <w:szCs w:val="24"/>
              </w:rPr>
            </w:pPr>
          </w:p>
        </w:tc>
        <w:tc>
          <w:tcPr>
            <w:tcW w:w="8251" w:type="dxa"/>
          </w:tcPr>
          <w:p w14:paraId="56EF012C" w14:textId="77777777" w:rsidR="000C279C" w:rsidRPr="00885C5D" w:rsidRDefault="000C279C" w:rsidP="008B48F5">
            <w:pPr>
              <w:jc w:val="both"/>
              <w:rPr>
                <w:sz w:val="24"/>
                <w:szCs w:val="24"/>
              </w:rPr>
            </w:pPr>
          </w:p>
          <w:p w14:paraId="2A0CC9E1" w14:textId="77777777" w:rsidR="000C279C" w:rsidRPr="00885C5D" w:rsidRDefault="000C279C" w:rsidP="008B48F5">
            <w:pPr>
              <w:jc w:val="both"/>
              <w:rPr>
                <w:sz w:val="24"/>
                <w:szCs w:val="24"/>
              </w:rPr>
            </w:pPr>
          </w:p>
        </w:tc>
      </w:tr>
      <w:tr w:rsidR="000C279C" w:rsidRPr="00885C5D" w14:paraId="2F272285" w14:textId="77777777" w:rsidTr="008B48F5">
        <w:tc>
          <w:tcPr>
            <w:tcW w:w="959" w:type="dxa"/>
          </w:tcPr>
          <w:p w14:paraId="4EDA6AC2" w14:textId="77777777" w:rsidR="000C279C" w:rsidRPr="00885C5D" w:rsidRDefault="000C279C" w:rsidP="008B48F5">
            <w:pPr>
              <w:jc w:val="both"/>
              <w:rPr>
                <w:sz w:val="24"/>
                <w:szCs w:val="24"/>
              </w:rPr>
            </w:pPr>
          </w:p>
          <w:p w14:paraId="2C3E7057" w14:textId="77777777" w:rsidR="000C279C" w:rsidRPr="00885C5D" w:rsidRDefault="000C279C" w:rsidP="008B48F5">
            <w:pPr>
              <w:jc w:val="both"/>
              <w:rPr>
                <w:sz w:val="24"/>
                <w:szCs w:val="24"/>
              </w:rPr>
            </w:pPr>
          </w:p>
        </w:tc>
        <w:tc>
          <w:tcPr>
            <w:tcW w:w="8251" w:type="dxa"/>
          </w:tcPr>
          <w:p w14:paraId="7268879A" w14:textId="77777777" w:rsidR="000C279C" w:rsidRPr="00885C5D" w:rsidRDefault="000C279C" w:rsidP="008B48F5">
            <w:pPr>
              <w:jc w:val="both"/>
              <w:rPr>
                <w:sz w:val="24"/>
                <w:szCs w:val="24"/>
              </w:rPr>
            </w:pPr>
          </w:p>
        </w:tc>
      </w:tr>
      <w:tr w:rsidR="000C279C" w:rsidRPr="00885C5D" w14:paraId="0ED2E254" w14:textId="77777777" w:rsidTr="008B48F5">
        <w:tc>
          <w:tcPr>
            <w:tcW w:w="959" w:type="dxa"/>
          </w:tcPr>
          <w:p w14:paraId="0B6420A9" w14:textId="77777777" w:rsidR="000C279C" w:rsidRPr="00885C5D" w:rsidRDefault="000C279C" w:rsidP="008B48F5">
            <w:pPr>
              <w:jc w:val="both"/>
              <w:rPr>
                <w:sz w:val="24"/>
                <w:szCs w:val="24"/>
              </w:rPr>
            </w:pPr>
          </w:p>
          <w:p w14:paraId="1B45ACCB" w14:textId="77777777" w:rsidR="000C279C" w:rsidRPr="00885C5D" w:rsidRDefault="000C279C" w:rsidP="008B48F5">
            <w:pPr>
              <w:jc w:val="both"/>
              <w:rPr>
                <w:sz w:val="24"/>
                <w:szCs w:val="24"/>
              </w:rPr>
            </w:pPr>
          </w:p>
        </w:tc>
        <w:tc>
          <w:tcPr>
            <w:tcW w:w="8251" w:type="dxa"/>
          </w:tcPr>
          <w:p w14:paraId="5B02A077" w14:textId="77777777" w:rsidR="000C279C" w:rsidRPr="00885C5D" w:rsidRDefault="000C279C" w:rsidP="008B48F5">
            <w:pPr>
              <w:jc w:val="both"/>
              <w:rPr>
                <w:sz w:val="24"/>
                <w:szCs w:val="24"/>
              </w:rPr>
            </w:pPr>
          </w:p>
        </w:tc>
      </w:tr>
      <w:tr w:rsidR="000C279C" w:rsidRPr="00885C5D" w14:paraId="4E77D039" w14:textId="77777777" w:rsidTr="008B48F5">
        <w:tc>
          <w:tcPr>
            <w:tcW w:w="959" w:type="dxa"/>
          </w:tcPr>
          <w:p w14:paraId="4B4175F9" w14:textId="77777777" w:rsidR="000C279C" w:rsidRPr="00885C5D" w:rsidRDefault="000C279C" w:rsidP="008B48F5">
            <w:pPr>
              <w:jc w:val="both"/>
              <w:rPr>
                <w:sz w:val="24"/>
                <w:szCs w:val="24"/>
              </w:rPr>
            </w:pPr>
          </w:p>
          <w:p w14:paraId="2957B9E9" w14:textId="77777777" w:rsidR="000C279C" w:rsidRPr="00885C5D" w:rsidRDefault="000C279C" w:rsidP="008B48F5">
            <w:pPr>
              <w:jc w:val="both"/>
              <w:rPr>
                <w:sz w:val="24"/>
                <w:szCs w:val="24"/>
              </w:rPr>
            </w:pPr>
          </w:p>
        </w:tc>
        <w:tc>
          <w:tcPr>
            <w:tcW w:w="8251" w:type="dxa"/>
          </w:tcPr>
          <w:p w14:paraId="2583DB11" w14:textId="77777777" w:rsidR="000C279C" w:rsidRPr="00885C5D" w:rsidRDefault="000C279C" w:rsidP="008B48F5">
            <w:pPr>
              <w:jc w:val="both"/>
              <w:rPr>
                <w:sz w:val="24"/>
                <w:szCs w:val="24"/>
              </w:rPr>
            </w:pPr>
          </w:p>
        </w:tc>
      </w:tr>
    </w:tbl>
    <w:p w14:paraId="657C0B9F" w14:textId="77777777" w:rsidR="000C279C" w:rsidRPr="00885C5D" w:rsidRDefault="000C279C" w:rsidP="000C279C">
      <w:pPr>
        <w:jc w:val="both"/>
        <w:rPr>
          <w:sz w:val="24"/>
          <w:szCs w:val="24"/>
        </w:rPr>
      </w:pPr>
    </w:p>
    <w:p w14:paraId="62D6C8B2" w14:textId="77777777" w:rsidR="000C279C" w:rsidRPr="006D12BB" w:rsidRDefault="000C279C" w:rsidP="000C279C">
      <w:pPr>
        <w:jc w:val="both"/>
      </w:pPr>
      <w:r w:rsidRPr="006D12BB">
        <w:t>*) – zaznaczyć odpowiednio</w:t>
      </w:r>
    </w:p>
    <w:p w14:paraId="64DE511E" w14:textId="77777777" w:rsidR="000C279C" w:rsidRPr="006D12BB" w:rsidRDefault="000C279C" w:rsidP="000C279C">
      <w:pPr>
        <w:jc w:val="both"/>
        <w:rPr>
          <w:b/>
          <w:i/>
        </w:rPr>
      </w:pPr>
    </w:p>
    <w:p w14:paraId="3FDAE0C9" w14:textId="77777777" w:rsidR="000C279C" w:rsidRPr="006D12BB" w:rsidRDefault="000C279C" w:rsidP="000C279C">
      <w:pPr>
        <w:jc w:val="both"/>
        <w:rPr>
          <w:b/>
          <w:i/>
        </w:rPr>
      </w:pPr>
      <w:r w:rsidRPr="006D12BB">
        <w:rPr>
          <w:b/>
          <w:i/>
        </w:rPr>
        <w:t xml:space="preserve">Uwaga </w:t>
      </w:r>
    </w:p>
    <w:p w14:paraId="4AEE66A5" w14:textId="77777777" w:rsidR="000C279C" w:rsidRPr="00885C5D" w:rsidRDefault="000C279C" w:rsidP="000C279C">
      <w:pPr>
        <w:tabs>
          <w:tab w:val="left" w:pos="851"/>
        </w:tabs>
        <w:jc w:val="both"/>
        <w:rPr>
          <w:b/>
          <w:i/>
        </w:rPr>
      </w:pPr>
      <w:r w:rsidRPr="006D12BB">
        <w:rPr>
          <w:b/>
          <w:i/>
        </w:rPr>
        <w:t xml:space="preserve">W przypadku ofert Wykonawców wspólnie ubiegających się o udzielenie zamówienia niniejsze oświadczenie </w:t>
      </w:r>
      <w:r w:rsidRPr="00976586">
        <w:rPr>
          <w:b/>
          <w:i/>
        </w:rPr>
        <w:t>składane jest przez każdego z Wykonawców.</w:t>
      </w:r>
    </w:p>
    <w:p w14:paraId="36E4A9CC" w14:textId="77777777" w:rsidR="000C279C" w:rsidRDefault="000C279C" w:rsidP="000C279C"/>
    <w:p w14:paraId="1FC62A34" w14:textId="77777777" w:rsidR="000C279C" w:rsidRDefault="000C279C" w:rsidP="000C279C"/>
    <w:p w14:paraId="104DDF8A" w14:textId="77777777" w:rsidR="000C279C" w:rsidRDefault="000C279C" w:rsidP="000C279C"/>
    <w:p w14:paraId="16857206" w14:textId="77777777" w:rsidR="000C279C" w:rsidRDefault="000C279C" w:rsidP="000C279C"/>
    <w:p w14:paraId="18740F32" w14:textId="77777777" w:rsidR="000C279C" w:rsidRDefault="000C279C" w:rsidP="000C279C"/>
    <w:p w14:paraId="77610DF1" w14:textId="77777777" w:rsidR="000C279C" w:rsidRDefault="000C279C" w:rsidP="000C279C">
      <w:pPr>
        <w:spacing w:after="160" w:line="259" w:lineRule="auto"/>
        <w:rPr>
          <w:b/>
          <w:sz w:val="24"/>
          <w:szCs w:val="24"/>
        </w:rPr>
      </w:pPr>
      <w:r>
        <w:rPr>
          <w:b/>
          <w:sz w:val="24"/>
          <w:szCs w:val="24"/>
        </w:rPr>
        <w:br w:type="page"/>
      </w:r>
    </w:p>
    <w:p w14:paraId="6160DEEB" w14:textId="552D79C6" w:rsidR="000C279C" w:rsidRPr="00433398" w:rsidRDefault="000C279C"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91" w:name="_Toc66281471"/>
      <w:bookmarkStart w:id="92" w:name="_Toc107658552"/>
      <w:r w:rsidRPr="00433398">
        <w:rPr>
          <w:rFonts w:ascii="Times New Roman" w:hAnsi="Times New Roman" w:cs="Times New Roman"/>
          <w:color w:val="auto"/>
          <w:sz w:val="24"/>
          <w:szCs w:val="24"/>
        </w:rPr>
        <w:lastRenderedPageBreak/>
        <w:t>Załącznik nr 4.3</w:t>
      </w:r>
      <w:r w:rsidR="00C231DF">
        <w:rPr>
          <w:rFonts w:ascii="Times New Roman" w:hAnsi="Times New Roman" w:cs="Times New Roman"/>
          <w:color w:val="auto"/>
          <w:sz w:val="24"/>
          <w:szCs w:val="24"/>
        </w:rPr>
        <w:t xml:space="preserve"> do SWZ</w:t>
      </w:r>
      <w:r w:rsidRPr="00433398">
        <w:rPr>
          <w:rFonts w:ascii="Times New Roman" w:hAnsi="Times New Roman" w:cs="Times New Roman"/>
          <w:color w:val="auto"/>
          <w:sz w:val="24"/>
          <w:szCs w:val="24"/>
        </w:rPr>
        <w:t xml:space="preserve"> </w:t>
      </w:r>
      <w:r w:rsidR="00C231DF">
        <w:rPr>
          <w:rFonts w:ascii="Times New Roman" w:hAnsi="Times New Roman" w:cs="Times New Roman"/>
          <w:color w:val="auto"/>
          <w:sz w:val="24"/>
          <w:szCs w:val="24"/>
        </w:rPr>
        <w:t xml:space="preserve"> „</w:t>
      </w:r>
      <w:r w:rsidRPr="00433398">
        <w:rPr>
          <w:rFonts w:ascii="Times New Roman" w:hAnsi="Times New Roman" w:cs="Times New Roman"/>
          <w:color w:val="auto"/>
          <w:sz w:val="24"/>
          <w:szCs w:val="24"/>
        </w:rPr>
        <w:t>Wykaz wykonanych/ wykonywanych usług</w:t>
      </w:r>
      <w:bookmarkEnd w:id="91"/>
      <w:r w:rsidR="00C231DF">
        <w:rPr>
          <w:rFonts w:ascii="Times New Roman" w:hAnsi="Times New Roman" w:cs="Times New Roman"/>
          <w:color w:val="auto"/>
          <w:sz w:val="24"/>
          <w:szCs w:val="24"/>
        </w:rPr>
        <w:t>”</w:t>
      </w:r>
      <w:bookmarkEnd w:id="92"/>
    </w:p>
    <w:p w14:paraId="5C54CDB0" w14:textId="77777777" w:rsidR="000C279C" w:rsidRDefault="000C279C" w:rsidP="000C279C">
      <w:pPr>
        <w:jc w:val="right"/>
        <w:rPr>
          <w:b/>
          <w:sz w:val="24"/>
          <w:szCs w:val="24"/>
        </w:rPr>
      </w:pPr>
    </w:p>
    <w:p w14:paraId="3C63BD7E" w14:textId="77777777" w:rsidR="000C279C" w:rsidRDefault="000C279C" w:rsidP="000C279C">
      <w:pPr>
        <w:jc w:val="right"/>
        <w:rPr>
          <w:b/>
          <w:sz w:val="24"/>
          <w:szCs w:val="24"/>
        </w:rPr>
      </w:pPr>
    </w:p>
    <w:p w14:paraId="59695B78" w14:textId="77777777" w:rsidR="000C279C" w:rsidRPr="00D6439E" w:rsidRDefault="000C279C" w:rsidP="000C279C">
      <w:pPr>
        <w:jc w:val="center"/>
        <w:rPr>
          <w:b/>
          <w:sz w:val="24"/>
          <w:szCs w:val="26"/>
        </w:rPr>
      </w:pPr>
      <w:r w:rsidRPr="00D5233B">
        <w:rPr>
          <w:b/>
          <w:sz w:val="24"/>
          <w:szCs w:val="26"/>
        </w:rPr>
        <w:t>WYKAZ WYKONANYCH/WYKONYWANYCH USŁUG</w:t>
      </w:r>
      <w:r w:rsidRPr="00D6439E">
        <w:rPr>
          <w:b/>
          <w:sz w:val="24"/>
          <w:szCs w:val="26"/>
        </w:rPr>
        <w:t xml:space="preserve"> </w:t>
      </w:r>
    </w:p>
    <w:p w14:paraId="39E6FC7C" w14:textId="77777777" w:rsidR="000C279C" w:rsidRDefault="000C279C" w:rsidP="000C279C">
      <w:pPr>
        <w:pStyle w:val="Tekstpodstawowywcity1"/>
        <w:tabs>
          <w:tab w:val="left" w:pos="851"/>
        </w:tabs>
        <w:ind w:left="0"/>
        <w:rPr>
          <w:rFonts w:ascii="Times New Roman" w:hAnsi="Times New Roman"/>
        </w:rPr>
      </w:pPr>
      <w:r w:rsidRPr="00D6439E">
        <w:rPr>
          <w:rFonts w:ascii="Times New Roman" w:hAnsi="Times New Roman"/>
        </w:rPr>
        <w:t xml:space="preserve">w zakresie niezbędnym do wykazania spełnienia warunku udziału w postępowaniu </w:t>
      </w:r>
    </w:p>
    <w:p w14:paraId="6D70FE7B" w14:textId="77777777" w:rsidR="000C279C" w:rsidRPr="00D6439E" w:rsidRDefault="000C279C" w:rsidP="000C279C">
      <w:pPr>
        <w:pStyle w:val="Tekstpodstawowywcity1"/>
        <w:tabs>
          <w:tab w:val="left" w:pos="851"/>
        </w:tabs>
        <w:ind w:left="0"/>
        <w:rPr>
          <w:rFonts w:ascii="Times New Roman" w:hAnsi="Times New Roman"/>
        </w:rPr>
      </w:pPr>
    </w:p>
    <w:tbl>
      <w:tblPr>
        <w:tblW w:w="96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701"/>
        <w:gridCol w:w="2126"/>
      </w:tblGrid>
      <w:tr w:rsidR="000C279C" w:rsidRPr="00D6439E" w14:paraId="1062D3FF" w14:textId="77777777" w:rsidTr="008B48F5">
        <w:tc>
          <w:tcPr>
            <w:tcW w:w="426" w:type="dxa"/>
            <w:vAlign w:val="center"/>
          </w:tcPr>
          <w:p w14:paraId="22DFA1EE" w14:textId="77777777" w:rsidR="000C279C" w:rsidRPr="00D6439E" w:rsidRDefault="000C279C" w:rsidP="008B48F5">
            <w:pPr>
              <w:pStyle w:val="Tekstpodstawowywcity1"/>
              <w:tabs>
                <w:tab w:val="left" w:pos="851"/>
              </w:tabs>
              <w:ind w:left="-70"/>
              <w:rPr>
                <w:rFonts w:ascii="Times New Roman" w:hAnsi="Times New Roman"/>
                <w:b/>
                <w:sz w:val="22"/>
              </w:rPr>
            </w:pPr>
            <w:r w:rsidRPr="00D6439E">
              <w:rPr>
                <w:rFonts w:ascii="Times New Roman" w:hAnsi="Times New Roman"/>
                <w:b/>
                <w:sz w:val="22"/>
              </w:rPr>
              <w:t>Lp.</w:t>
            </w:r>
          </w:p>
        </w:tc>
        <w:tc>
          <w:tcPr>
            <w:tcW w:w="2410" w:type="dxa"/>
            <w:vAlign w:val="center"/>
          </w:tcPr>
          <w:p w14:paraId="7853FB01" w14:textId="77777777" w:rsidR="000C279C" w:rsidRPr="00D6439E" w:rsidRDefault="000C279C" w:rsidP="008B48F5">
            <w:pPr>
              <w:pStyle w:val="Tekstpodstawowywcity1"/>
              <w:tabs>
                <w:tab w:val="left" w:pos="851"/>
              </w:tabs>
              <w:ind w:left="0"/>
              <w:jc w:val="center"/>
              <w:rPr>
                <w:rFonts w:ascii="Times New Roman" w:hAnsi="Times New Roman"/>
                <w:b/>
                <w:sz w:val="22"/>
              </w:rPr>
            </w:pPr>
            <w:r w:rsidRPr="00D6439E">
              <w:rPr>
                <w:rFonts w:ascii="Times New Roman" w:hAnsi="Times New Roman"/>
                <w:b/>
                <w:sz w:val="22"/>
              </w:rPr>
              <w:t>Przedmiot zamówienia</w:t>
            </w:r>
          </w:p>
        </w:tc>
        <w:tc>
          <w:tcPr>
            <w:tcW w:w="1559" w:type="dxa"/>
            <w:vAlign w:val="center"/>
          </w:tcPr>
          <w:p w14:paraId="48D14382" w14:textId="77777777" w:rsidR="000C279C" w:rsidRPr="00D6439E" w:rsidRDefault="000C279C" w:rsidP="008B48F5">
            <w:pPr>
              <w:pStyle w:val="Tekstpodstawowywcity1"/>
              <w:tabs>
                <w:tab w:val="left" w:pos="851"/>
              </w:tabs>
              <w:ind w:left="0"/>
              <w:jc w:val="center"/>
              <w:rPr>
                <w:rFonts w:ascii="Times New Roman" w:hAnsi="Times New Roman"/>
                <w:b/>
                <w:sz w:val="22"/>
              </w:rPr>
            </w:pPr>
            <w:r w:rsidRPr="00D6439E">
              <w:rPr>
                <w:rFonts w:ascii="Times New Roman" w:hAnsi="Times New Roman"/>
                <w:b/>
                <w:sz w:val="22"/>
              </w:rPr>
              <w:t>Wartość zamówienia brutto zł</w:t>
            </w:r>
          </w:p>
          <w:p w14:paraId="1F17ACAB" w14:textId="5F4376A2" w:rsidR="000C279C" w:rsidRPr="00D6439E" w:rsidRDefault="000C279C" w:rsidP="008B48F5">
            <w:pPr>
              <w:pStyle w:val="Tekstpodstawowywcity1"/>
              <w:tabs>
                <w:tab w:val="left" w:pos="851"/>
              </w:tabs>
              <w:ind w:left="0"/>
              <w:jc w:val="center"/>
              <w:rPr>
                <w:rFonts w:ascii="Times New Roman" w:hAnsi="Times New Roman"/>
                <w:sz w:val="18"/>
              </w:rPr>
            </w:pPr>
            <w:r w:rsidRPr="00D6439E">
              <w:rPr>
                <w:rFonts w:ascii="Times New Roman" w:hAnsi="Times New Roman"/>
                <w:sz w:val="18"/>
              </w:rPr>
              <w:t>(w okresie ostatnich trzech lat</w:t>
            </w:r>
            <w:r w:rsidR="008D1C67">
              <w:rPr>
                <w:rFonts w:ascii="Times New Roman" w:hAnsi="Times New Roman"/>
                <w:sz w:val="18"/>
              </w:rPr>
              <w:t xml:space="preserve"> przed terminem składania ofert</w:t>
            </w:r>
            <w:r w:rsidRPr="00D6439E">
              <w:rPr>
                <w:rFonts w:ascii="Times New Roman" w:hAnsi="Times New Roman"/>
                <w:sz w:val="18"/>
              </w:rPr>
              <w:t>)</w:t>
            </w:r>
          </w:p>
        </w:tc>
        <w:tc>
          <w:tcPr>
            <w:tcW w:w="1417" w:type="dxa"/>
            <w:vAlign w:val="center"/>
          </w:tcPr>
          <w:p w14:paraId="6A47D8D0" w14:textId="77777777" w:rsidR="000C279C" w:rsidRPr="00D6439E" w:rsidRDefault="000C279C" w:rsidP="008B48F5">
            <w:pPr>
              <w:pStyle w:val="Tekstpodstawowywcity"/>
              <w:tabs>
                <w:tab w:val="left" w:pos="851"/>
              </w:tabs>
              <w:rPr>
                <w:sz w:val="22"/>
              </w:rPr>
            </w:pPr>
            <w:r w:rsidRPr="00D6439E">
              <w:rPr>
                <w:sz w:val="22"/>
              </w:rPr>
              <w:t>Data wykonania</w:t>
            </w:r>
          </w:p>
          <w:p w14:paraId="61558258" w14:textId="77777777" w:rsidR="000C279C" w:rsidRPr="00D6439E" w:rsidRDefault="000C279C" w:rsidP="008B48F5">
            <w:pPr>
              <w:pStyle w:val="Tekstpodstawowywcity1"/>
              <w:tabs>
                <w:tab w:val="left" w:pos="851"/>
              </w:tabs>
              <w:ind w:left="0"/>
              <w:jc w:val="center"/>
              <w:rPr>
                <w:rFonts w:ascii="Times New Roman" w:hAnsi="Times New Roman"/>
                <w:sz w:val="16"/>
              </w:rPr>
            </w:pPr>
            <w:r w:rsidRPr="00D6439E">
              <w:rPr>
                <w:rFonts w:ascii="Times New Roman" w:hAnsi="Times New Roman"/>
                <w:sz w:val="16"/>
              </w:rPr>
              <w:t xml:space="preserve">(należy podać: </w:t>
            </w:r>
            <w:proofErr w:type="spellStart"/>
            <w:r w:rsidRPr="00D6439E">
              <w:rPr>
                <w:rFonts w:ascii="Times New Roman" w:hAnsi="Times New Roman"/>
                <w:sz w:val="16"/>
              </w:rPr>
              <w:t>dd</w:t>
            </w:r>
            <w:proofErr w:type="spellEnd"/>
            <w:r w:rsidRPr="00D6439E">
              <w:rPr>
                <w:rFonts w:ascii="Times New Roman" w:hAnsi="Times New Roman"/>
                <w:sz w:val="16"/>
              </w:rPr>
              <w:t>/mm/</w:t>
            </w:r>
            <w:proofErr w:type="spellStart"/>
            <w:r w:rsidRPr="00D6439E">
              <w:rPr>
                <w:rFonts w:ascii="Times New Roman" w:hAnsi="Times New Roman"/>
                <w:sz w:val="16"/>
              </w:rPr>
              <w:t>rrrr</w:t>
            </w:r>
            <w:proofErr w:type="spellEnd"/>
            <w:r w:rsidRPr="00D6439E">
              <w:rPr>
                <w:rFonts w:ascii="Times New Roman" w:hAnsi="Times New Roman"/>
                <w:sz w:val="16"/>
              </w:rPr>
              <w:t xml:space="preserve"> lub okres od </w:t>
            </w:r>
            <w:proofErr w:type="spellStart"/>
            <w:r w:rsidRPr="00D6439E">
              <w:rPr>
                <w:rFonts w:ascii="Times New Roman" w:hAnsi="Times New Roman"/>
                <w:sz w:val="16"/>
              </w:rPr>
              <w:t>dd</w:t>
            </w:r>
            <w:proofErr w:type="spellEnd"/>
            <w:r w:rsidRPr="00D6439E">
              <w:rPr>
                <w:rFonts w:ascii="Times New Roman" w:hAnsi="Times New Roman"/>
                <w:sz w:val="16"/>
              </w:rPr>
              <w:t>/mm/</w:t>
            </w:r>
            <w:proofErr w:type="spellStart"/>
            <w:r w:rsidRPr="00D6439E">
              <w:rPr>
                <w:rFonts w:ascii="Times New Roman" w:hAnsi="Times New Roman"/>
                <w:sz w:val="16"/>
              </w:rPr>
              <w:t>rrrr</w:t>
            </w:r>
            <w:proofErr w:type="spellEnd"/>
            <w:r w:rsidRPr="00D6439E">
              <w:rPr>
                <w:rFonts w:ascii="Times New Roman" w:hAnsi="Times New Roman"/>
                <w:sz w:val="16"/>
              </w:rPr>
              <w:t xml:space="preserve"> do </w:t>
            </w:r>
            <w:proofErr w:type="spellStart"/>
            <w:r w:rsidRPr="00D6439E">
              <w:rPr>
                <w:rFonts w:ascii="Times New Roman" w:hAnsi="Times New Roman"/>
                <w:sz w:val="16"/>
              </w:rPr>
              <w:t>dd</w:t>
            </w:r>
            <w:proofErr w:type="spellEnd"/>
            <w:r w:rsidRPr="00D6439E">
              <w:rPr>
                <w:rFonts w:ascii="Times New Roman" w:hAnsi="Times New Roman"/>
                <w:sz w:val="16"/>
              </w:rPr>
              <w:t>/mm/</w:t>
            </w:r>
            <w:proofErr w:type="spellStart"/>
            <w:r w:rsidRPr="00D6439E">
              <w:rPr>
                <w:rFonts w:ascii="Times New Roman" w:hAnsi="Times New Roman"/>
                <w:sz w:val="16"/>
              </w:rPr>
              <w:t>rrrr</w:t>
            </w:r>
            <w:proofErr w:type="spellEnd"/>
            <w:r w:rsidRPr="00D6439E">
              <w:rPr>
                <w:rFonts w:ascii="Times New Roman" w:hAnsi="Times New Roman"/>
                <w:sz w:val="16"/>
              </w:rPr>
              <w:t>)</w:t>
            </w:r>
          </w:p>
        </w:tc>
        <w:tc>
          <w:tcPr>
            <w:tcW w:w="1701" w:type="dxa"/>
            <w:vAlign w:val="center"/>
          </w:tcPr>
          <w:p w14:paraId="2876618E" w14:textId="77777777" w:rsidR="000C279C" w:rsidRPr="00D6439E" w:rsidRDefault="000C279C" w:rsidP="008B48F5">
            <w:pPr>
              <w:pStyle w:val="Tekstpodstawowywcity1"/>
              <w:tabs>
                <w:tab w:val="left" w:pos="851"/>
              </w:tabs>
              <w:ind w:left="0"/>
              <w:jc w:val="center"/>
              <w:rPr>
                <w:rFonts w:ascii="Times New Roman" w:hAnsi="Times New Roman"/>
                <w:b/>
                <w:sz w:val="22"/>
              </w:rPr>
            </w:pPr>
            <w:r w:rsidRPr="00D6439E">
              <w:rPr>
                <w:rFonts w:ascii="Times New Roman" w:hAnsi="Times New Roman"/>
                <w:b/>
                <w:bCs/>
                <w:sz w:val="20"/>
                <w:szCs w:val="22"/>
              </w:rPr>
              <w:t>Pełna nazwa Podmiotu, na rzecz którego usługi zostały wykonane/są wykonywane</w:t>
            </w:r>
          </w:p>
        </w:tc>
        <w:tc>
          <w:tcPr>
            <w:tcW w:w="2126" w:type="dxa"/>
            <w:vAlign w:val="center"/>
          </w:tcPr>
          <w:p w14:paraId="60895A87" w14:textId="77777777" w:rsidR="000C279C" w:rsidRPr="00D6439E" w:rsidRDefault="000C279C" w:rsidP="008B48F5">
            <w:pPr>
              <w:pStyle w:val="Tekstpodstawowywcity1"/>
              <w:tabs>
                <w:tab w:val="left" w:pos="851"/>
              </w:tabs>
              <w:ind w:left="0"/>
              <w:jc w:val="center"/>
              <w:rPr>
                <w:rFonts w:ascii="Times New Roman" w:hAnsi="Times New Roman"/>
                <w:b/>
                <w:sz w:val="22"/>
              </w:rPr>
            </w:pPr>
            <w:r w:rsidRPr="00D6439E">
              <w:rPr>
                <w:rFonts w:ascii="Times New Roman" w:hAnsi="Times New Roman"/>
                <w:b/>
                <w:bCs/>
                <w:iCs/>
                <w:sz w:val="20"/>
              </w:rPr>
              <w:t>Podmiot wykonujący zamówienie</w:t>
            </w:r>
            <w:r w:rsidRPr="00D6439E">
              <w:rPr>
                <w:rFonts w:ascii="Times New Roman" w:hAnsi="Times New Roman"/>
                <w:b/>
                <w:sz w:val="20"/>
              </w:rPr>
              <w:t xml:space="preserve"> w przypadku powołania się przez Wykonawcę na zasoby innych podmiotów</w:t>
            </w:r>
          </w:p>
        </w:tc>
      </w:tr>
      <w:tr w:rsidR="00A41B56" w:rsidRPr="00A41B56" w14:paraId="3E0B9F2D" w14:textId="77777777" w:rsidTr="002615E4">
        <w:trPr>
          <w:cantSplit/>
          <w:trHeight w:val="735"/>
        </w:trPr>
        <w:tc>
          <w:tcPr>
            <w:tcW w:w="9639" w:type="dxa"/>
            <w:gridSpan w:val="6"/>
          </w:tcPr>
          <w:p w14:paraId="29991F53" w14:textId="17693B2D" w:rsidR="00110E70" w:rsidRPr="00A41B56" w:rsidRDefault="00110E70" w:rsidP="00110E70">
            <w:pPr>
              <w:pStyle w:val="Tekstpodstawowywcity1"/>
              <w:tabs>
                <w:tab w:val="left" w:pos="851"/>
              </w:tabs>
              <w:jc w:val="center"/>
              <w:rPr>
                <w:rFonts w:ascii="Times New Roman" w:hAnsi="Times New Roman"/>
                <w:bCs/>
                <w:sz w:val="20"/>
                <w:szCs w:val="20"/>
              </w:rPr>
            </w:pPr>
            <w:r w:rsidRPr="00A41B56">
              <w:rPr>
                <w:rFonts w:ascii="Times New Roman" w:hAnsi="Times New Roman"/>
                <w:bCs/>
                <w:sz w:val="20"/>
                <w:szCs w:val="20"/>
              </w:rPr>
              <w:t>usługi serwisowe, remontowe lub inne polegające na naprawie maszyn/urządzeń stosowanych w podziemnych zakładach górniczych lub liniach i układach technologicznych o łącznej wartości brutto co najmniej:</w:t>
            </w:r>
          </w:p>
          <w:p w14:paraId="2021717E" w14:textId="68ED41D6" w:rsidR="000D6B79" w:rsidRPr="00A41B56" w:rsidRDefault="00110E70" w:rsidP="00A41B56">
            <w:pPr>
              <w:pStyle w:val="Tekstpodstawowywcity1"/>
              <w:numPr>
                <w:ilvl w:val="0"/>
                <w:numId w:val="88"/>
              </w:numPr>
              <w:tabs>
                <w:tab w:val="left" w:pos="851"/>
              </w:tabs>
              <w:jc w:val="center"/>
              <w:rPr>
                <w:rFonts w:ascii="Times New Roman" w:hAnsi="Times New Roman"/>
                <w:bCs/>
                <w:sz w:val="20"/>
                <w:szCs w:val="20"/>
              </w:rPr>
            </w:pPr>
            <w:r w:rsidRPr="00A41B56">
              <w:rPr>
                <w:rFonts w:ascii="Times New Roman" w:hAnsi="Times New Roman"/>
                <w:bCs/>
                <w:sz w:val="20"/>
                <w:szCs w:val="20"/>
              </w:rPr>
              <w:t>Remont zawiesi naczyń wyciągowych i lin szybowych produkcji HEUER-HAMMER</w:t>
            </w:r>
            <w:r w:rsidRPr="00A41B56">
              <w:rPr>
                <w:rFonts w:ascii="Times New Roman" w:hAnsi="Times New Roman"/>
                <w:bCs/>
                <w:sz w:val="20"/>
                <w:szCs w:val="20"/>
              </w:rPr>
              <w:tab/>
            </w:r>
            <w:r w:rsidR="00A41B56" w:rsidRPr="00A41B56">
              <w:rPr>
                <w:rFonts w:ascii="Times New Roman" w:hAnsi="Times New Roman"/>
                <w:bCs/>
                <w:sz w:val="20"/>
                <w:szCs w:val="20"/>
              </w:rPr>
              <w:t>2</w:t>
            </w:r>
            <w:r w:rsidRPr="00A41B56">
              <w:rPr>
                <w:rFonts w:ascii="Times New Roman" w:hAnsi="Times New Roman"/>
                <w:bCs/>
                <w:sz w:val="20"/>
                <w:szCs w:val="20"/>
              </w:rPr>
              <w:t>0 000,00 zł</w:t>
            </w:r>
          </w:p>
        </w:tc>
      </w:tr>
      <w:tr w:rsidR="00A41B56" w:rsidRPr="00A41B56" w14:paraId="0D806310" w14:textId="77777777" w:rsidTr="008B48F5">
        <w:trPr>
          <w:cantSplit/>
          <w:trHeight w:val="735"/>
        </w:trPr>
        <w:tc>
          <w:tcPr>
            <w:tcW w:w="426" w:type="dxa"/>
          </w:tcPr>
          <w:p w14:paraId="23D4D23B" w14:textId="77777777" w:rsidR="000D6B79" w:rsidRPr="00A41B56" w:rsidRDefault="000D6B79" w:rsidP="008B48F5">
            <w:pPr>
              <w:pStyle w:val="Tekstpodstawowywcity1"/>
              <w:tabs>
                <w:tab w:val="left" w:pos="851"/>
              </w:tabs>
              <w:ind w:left="0"/>
              <w:rPr>
                <w:rFonts w:ascii="Times New Roman" w:hAnsi="Times New Roman"/>
                <w:b/>
              </w:rPr>
            </w:pPr>
          </w:p>
        </w:tc>
        <w:tc>
          <w:tcPr>
            <w:tcW w:w="2410" w:type="dxa"/>
          </w:tcPr>
          <w:p w14:paraId="3691EF0F" w14:textId="77777777" w:rsidR="000D6B79" w:rsidRPr="00A41B56" w:rsidRDefault="000D6B79" w:rsidP="008B48F5">
            <w:pPr>
              <w:pStyle w:val="Tekstpodstawowywcity1"/>
              <w:tabs>
                <w:tab w:val="left" w:pos="851"/>
              </w:tabs>
              <w:ind w:left="0"/>
              <w:rPr>
                <w:rFonts w:ascii="Times New Roman" w:hAnsi="Times New Roman"/>
              </w:rPr>
            </w:pPr>
          </w:p>
        </w:tc>
        <w:tc>
          <w:tcPr>
            <w:tcW w:w="1559" w:type="dxa"/>
          </w:tcPr>
          <w:p w14:paraId="178CF32F" w14:textId="77777777" w:rsidR="000D6B79" w:rsidRPr="00A41B56" w:rsidRDefault="000D6B79" w:rsidP="008B48F5">
            <w:pPr>
              <w:pStyle w:val="Tekstpodstawowywcity1"/>
              <w:tabs>
                <w:tab w:val="left" w:pos="851"/>
              </w:tabs>
              <w:ind w:left="0"/>
              <w:rPr>
                <w:rFonts w:ascii="Times New Roman" w:hAnsi="Times New Roman"/>
                <w:b/>
              </w:rPr>
            </w:pPr>
          </w:p>
        </w:tc>
        <w:tc>
          <w:tcPr>
            <w:tcW w:w="1417" w:type="dxa"/>
          </w:tcPr>
          <w:p w14:paraId="155A18A9" w14:textId="77777777" w:rsidR="000D6B79" w:rsidRPr="00A41B56" w:rsidRDefault="000D6B79" w:rsidP="008B48F5">
            <w:pPr>
              <w:pStyle w:val="Tekstpodstawowywcity1"/>
              <w:tabs>
                <w:tab w:val="left" w:pos="851"/>
              </w:tabs>
              <w:ind w:left="0"/>
              <w:rPr>
                <w:rFonts w:ascii="Times New Roman" w:hAnsi="Times New Roman"/>
                <w:b/>
              </w:rPr>
            </w:pPr>
          </w:p>
        </w:tc>
        <w:tc>
          <w:tcPr>
            <w:tcW w:w="1701" w:type="dxa"/>
          </w:tcPr>
          <w:p w14:paraId="3C70C2EB" w14:textId="77777777" w:rsidR="000D6B79" w:rsidRPr="00A41B56" w:rsidRDefault="000D6B79" w:rsidP="008B48F5">
            <w:pPr>
              <w:pStyle w:val="Tekstpodstawowywcity1"/>
              <w:tabs>
                <w:tab w:val="left" w:pos="851"/>
              </w:tabs>
              <w:ind w:left="0"/>
              <w:rPr>
                <w:rFonts w:ascii="Times New Roman" w:hAnsi="Times New Roman"/>
                <w:b/>
              </w:rPr>
            </w:pPr>
          </w:p>
        </w:tc>
        <w:tc>
          <w:tcPr>
            <w:tcW w:w="2126" w:type="dxa"/>
          </w:tcPr>
          <w:p w14:paraId="4CF27BB3" w14:textId="77777777" w:rsidR="000D6B79" w:rsidRPr="00A41B56" w:rsidRDefault="000D6B79" w:rsidP="008B48F5">
            <w:pPr>
              <w:pStyle w:val="Tekstpodstawowywcity1"/>
              <w:tabs>
                <w:tab w:val="left" w:pos="851"/>
              </w:tabs>
              <w:ind w:left="0"/>
              <w:rPr>
                <w:rFonts w:ascii="Times New Roman" w:hAnsi="Times New Roman"/>
                <w:b/>
              </w:rPr>
            </w:pPr>
          </w:p>
        </w:tc>
      </w:tr>
      <w:tr w:rsidR="00A41B56" w:rsidRPr="00A41B56" w14:paraId="62738ACF" w14:textId="77777777" w:rsidTr="008B48F5">
        <w:trPr>
          <w:cantSplit/>
          <w:trHeight w:val="735"/>
        </w:trPr>
        <w:tc>
          <w:tcPr>
            <w:tcW w:w="426" w:type="dxa"/>
          </w:tcPr>
          <w:p w14:paraId="5EE66839" w14:textId="77777777" w:rsidR="000C279C" w:rsidRPr="00A41B56" w:rsidRDefault="000C279C" w:rsidP="008B48F5">
            <w:pPr>
              <w:pStyle w:val="Tekstpodstawowywcity1"/>
              <w:tabs>
                <w:tab w:val="left" w:pos="851"/>
              </w:tabs>
              <w:ind w:left="0"/>
              <w:rPr>
                <w:rFonts w:ascii="Times New Roman" w:hAnsi="Times New Roman"/>
                <w:b/>
              </w:rPr>
            </w:pPr>
          </w:p>
        </w:tc>
        <w:tc>
          <w:tcPr>
            <w:tcW w:w="2410" w:type="dxa"/>
          </w:tcPr>
          <w:p w14:paraId="48393B9B" w14:textId="77777777" w:rsidR="000C279C" w:rsidRPr="00A41B56" w:rsidRDefault="000C279C" w:rsidP="008B48F5">
            <w:pPr>
              <w:pStyle w:val="Tekstpodstawowywcity1"/>
              <w:tabs>
                <w:tab w:val="left" w:pos="851"/>
              </w:tabs>
              <w:ind w:left="0"/>
              <w:rPr>
                <w:rFonts w:ascii="Times New Roman" w:hAnsi="Times New Roman"/>
              </w:rPr>
            </w:pPr>
          </w:p>
        </w:tc>
        <w:tc>
          <w:tcPr>
            <w:tcW w:w="1559" w:type="dxa"/>
          </w:tcPr>
          <w:p w14:paraId="56B08E89" w14:textId="77777777" w:rsidR="000C279C" w:rsidRPr="00A41B56" w:rsidRDefault="000C279C" w:rsidP="008B48F5">
            <w:pPr>
              <w:pStyle w:val="Tekstpodstawowywcity1"/>
              <w:tabs>
                <w:tab w:val="left" w:pos="851"/>
              </w:tabs>
              <w:ind w:left="0"/>
              <w:rPr>
                <w:rFonts w:ascii="Times New Roman" w:hAnsi="Times New Roman"/>
                <w:b/>
              </w:rPr>
            </w:pPr>
          </w:p>
        </w:tc>
        <w:tc>
          <w:tcPr>
            <w:tcW w:w="1417" w:type="dxa"/>
          </w:tcPr>
          <w:p w14:paraId="4E5906D2" w14:textId="77777777" w:rsidR="000C279C" w:rsidRPr="00A41B56" w:rsidRDefault="000C279C" w:rsidP="008B48F5">
            <w:pPr>
              <w:pStyle w:val="Tekstpodstawowywcity1"/>
              <w:tabs>
                <w:tab w:val="left" w:pos="851"/>
              </w:tabs>
              <w:ind w:left="0"/>
              <w:rPr>
                <w:rFonts w:ascii="Times New Roman" w:hAnsi="Times New Roman"/>
                <w:b/>
              </w:rPr>
            </w:pPr>
          </w:p>
        </w:tc>
        <w:tc>
          <w:tcPr>
            <w:tcW w:w="1701" w:type="dxa"/>
          </w:tcPr>
          <w:p w14:paraId="48677317" w14:textId="77777777" w:rsidR="000C279C" w:rsidRPr="00A41B56" w:rsidRDefault="000C279C" w:rsidP="008B48F5">
            <w:pPr>
              <w:pStyle w:val="Tekstpodstawowywcity1"/>
              <w:tabs>
                <w:tab w:val="left" w:pos="851"/>
              </w:tabs>
              <w:ind w:left="0"/>
              <w:rPr>
                <w:rFonts w:ascii="Times New Roman" w:hAnsi="Times New Roman"/>
                <w:b/>
              </w:rPr>
            </w:pPr>
          </w:p>
        </w:tc>
        <w:tc>
          <w:tcPr>
            <w:tcW w:w="2126" w:type="dxa"/>
          </w:tcPr>
          <w:p w14:paraId="43B71A2A" w14:textId="77777777" w:rsidR="000C279C" w:rsidRPr="00A41B56" w:rsidRDefault="000C279C" w:rsidP="008B48F5">
            <w:pPr>
              <w:pStyle w:val="Tekstpodstawowywcity1"/>
              <w:tabs>
                <w:tab w:val="left" w:pos="851"/>
              </w:tabs>
              <w:ind w:left="0"/>
              <w:rPr>
                <w:rFonts w:ascii="Times New Roman" w:hAnsi="Times New Roman"/>
                <w:b/>
              </w:rPr>
            </w:pPr>
          </w:p>
        </w:tc>
      </w:tr>
      <w:tr w:rsidR="00A41B56" w:rsidRPr="00A41B56" w14:paraId="7F62E956" w14:textId="77777777" w:rsidTr="00B854D4">
        <w:trPr>
          <w:cantSplit/>
          <w:trHeight w:val="735"/>
        </w:trPr>
        <w:tc>
          <w:tcPr>
            <w:tcW w:w="9639" w:type="dxa"/>
            <w:gridSpan w:val="6"/>
          </w:tcPr>
          <w:p w14:paraId="4AC9D822" w14:textId="77777777" w:rsidR="00A41B56" w:rsidRPr="00A41B56" w:rsidRDefault="00A41B56" w:rsidP="00A41B56">
            <w:pPr>
              <w:pStyle w:val="Tekstpodstawowywcity1"/>
              <w:tabs>
                <w:tab w:val="left" w:pos="851"/>
              </w:tabs>
              <w:jc w:val="center"/>
              <w:rPr>
                <w:rFonts w:ascii="Times New Roman" w:hAnsi="Times New Roman"/>
                <w:bCs/>
                <w:sz w:val="20"/>
                <w:szCs w:val="20"/>
              </w:rPr>
            </w:pPr>
            <w:r w:rsidRPr="00A41B56">
              <w:rPr>
                <w:rFonts w:ascii="Times New Roman" w:hAnsi="Times New Roman"/>
                <w:bCs/>
                <w:sz w:val="20"/>
                <w:szCs w:val="20"/>
              </w:rPr>
              <w:t>usługi serwisowe, remontowe lub inne polegające na naprawie maszyn/urządzeń stosowanych w podziemnych zakładach górniczych lub liniach i układach technologicznych o łącznej wartości brutto co najmniej:</w:t>
            </w:r>
          </w:p>
          <w:p w14:paraId="303F1705" w14:textId="7F2CEED5" w:rsidR="00A41B56" w:rsidRPr="00A41B56" w:rsidRDefault="00A41B56" w:rsidP="00A41B56">
            <w:pPr>
              <w:pStyle w:val="Tekstpodstawowywcity1"/>
              <w:tabs>
                <w:tab w:val="left" w:pos="851"/>
              </w:tabs>
              <w:jc w:val="center"/>
              <w:rPr>
                <w:rFonts w:ascii="Times New Roman" w:hAnsi="Times New Roman"/>
                <w:bCs/>
                <w:sz w:val="20"/>
                <w:szCs w:val="20"/>
              </w:rPr>
            </w:pPr>
            <w:r w:rsidRPr="00A41B56">
              <w:rPr>
                <w:rFonts w:ascii="Times New Roman" w:hAnsi="Times New Roman"/>
                <w:bCs/>
                <w:sz w:val="20"/>
                <w:szCs w:val="20"/>
              </w:rPr>
              <w:t>Remont zawiesi naczyń wyciągowych i lin szybowych produkcji SADEX 400 000,00 zł</w:t>
            </w:r>
          </w:p>
        </w:tc>
      </w:tr>
      <w:tr w:rsidR="00A41B56" w:rsidRPr="00A41B56" w14:paraId="2C8F4E8D" w14:textId="77777777" w:rsidTr="008B48F5">
        <w:trPr>
          <w:cantSplit/>
          <w:trHeight w:val="735"/>
        </w:trPr>
        <w:tc>
          <w:tcPr>
            <w:tcW w:w="426" w:type="dxa"/>
          </w:tcPr>
          <w:p w14:paraId="14B55AB5" w14:textId="77777777" w:rsidR="00A41B56" w:rsidRPr="00A41B56" w:rsidRDefault="00A41B56" w:rsidP="008B48F5">
            <w:pPr>
              <w:pStyle w:val="Tekstpodstawowywcity1"/>
              <w:tabs>
                <w:tab w:val="left" w:pos="851"/>
              </w:tabs>
              <w:ind w:left="0"/>
              <w:rPr>
                <w:rFonts w:ascii="Times New Roman" w:hAnsi="Times New Roman"/>
                <w:b/>
              </w:rPr>
            </w:pPr>
          </w:p>
        </w:tc>
        <w:tc>
          <w:tcPr>
            <w:tcW w:w="2410" w:type="dxa"/>
          </w:tcPr>
          <w:p w14:paraId="0C6596EB" w14:textId="77777777" w:rsidR="00A41B56" w:rsidRPr="00A41B56" w:rsidRDefault="00A41B56" w:rsidP="008B48F5">
            <w:pPr>
              <w:pStyle w:val="Tekstpodstawowywcity1"/>
              <w:tabs>
                <w:tab w:val="left" w:pos="851"/>
              </w:tabs>
              <w:ind w:left="0"/>
              <w:rPr>
                <w:rFonts w:ascii="Times New Roman" w:hAnsi="Times New Roman"/>
              </w:rPr>
            </w:pPr>
          </w:p>
        </w:tc>
        <w:tc>
          <w:tcPr>
            <w:tcW w:w="1559" w:type="dxa"/>
          </w:tcPr>
          <w:p w14:paraId="305B5B96" w14:textId="77777777" w:rsidR="00A41B56" w:rsidRPr="00A41B56" w:rsidRDefault="00A41B56" w:rsidP="008B48F5">
            <w:pPr>
              <w:pStyle w:val="Tekstpodstawowywcity1"/>
              <w:tabs>
                <w:tab w:val="left" w:pos="851"/>
              </w:tabs>
              <w:ind w:left="0"/>
              <w:rPr>
                <w:rFonts w:ascii="Times New Roman" w:hAnsi="Times New Roman"/>
                <w:b/>
              </w:rPr>
            </w:pPr>
          </w:p>
        </w:tc>
        <w:tc>
          <w:tcPr>
            <w:tcW w:w="1417" w:type="dxa"/>
          </w:tcPr>
          <w:p w14:paraId="3BD55565" w14:textId="77777777" w:rsidR="00A41B56" w:rsidRPr="00A41B56" w:rsidRDefault="00A41B56" w:rsidP="008B48F5">
            <w:pPr>
              <w:pStyle w:val="Tekstpodstawowywcity1"/>
              <w:tabs>
                <w:tab w:val="left" w:pos="851"/>
              </w:tabs>
              <w:ind w:left="0"/>
              <w:rPr>
                <w:rFonts w:ascii="Times New Roman" w:hAnsi="Times New Roman"/>
                <w:b/>
              </w:rPr>
            </w:pPr>
          </w:p>
        </w:tc>
        <w:tc>
          <w:tcPr>
            <w:tcW w:w="1701" w:type="dxa"/>
          </w:tcPr>
          <w:p w14:paraId="0239DD9C" w14:textId="77777777" w:rsidR="00A41B56" w:rsidRPr="00A41B56" w:rsidRDefault="00A41B56" w:rsidP="008B48F5">
            <w:pPr>
              <w:pStyle w:val="Tekstpodstawowywcity1"/>
              <w:tabs>
                <w:tab w:val="left" w:pos="851"/>
              </w:tabs>
              <w:ind w:left="0"/>
              <w:rPr>
                <w:rFonts w:ascii="Times New Roman" w:hAnsi="Times New Roman"/>
                <w:b/>
              </w:rPr>
            </w:pPr>
          </w:p>
        </w:tc>
        <w:tc>
          <w:tcPr>
            <w:tcW w:w="2126" w:type="dxa"/>
          </w:tcPr>
          <w:p w14:paraId="00F75BF4" w14:textId="77777777" w:rsidR="00A41B56" w:rsidRPr="00A41B56" w:rsidRDefault="00A41B56" w:rsidP="008B48F5">
            <w:pPr>
              <w:pStyle w:val="Tekstpodstawowywcity1"/>
              <w:tabs>
                <w:tab w:val="left" w:pos="851"/>
              </w:tabs>
              <w:ind w:left="0"/>
              <w:rPr>
                <w:rFonts w:ascii="Times New Roman" w:hAnsi="Times New Roman"/>
                <w:b/>
              </w:rPr>
            </w:pPr>
          </w:p>
        </w:tc>
      </w:tr>
      <w:tr w:rsidR="00A41B56" w:rsidRPr="00A41B56" w14:paraId="0974C24B" w14:textId="77777777" w:rsidTr="008B48F5">
        <w:trPr>
          <w:cantSplit/>
          <w:trHeight w:val="735"/>
        </w:trPr>
        <w:tc>
          <w:tcPr>
            <w:tcW w:w="426" w:type="dxa"/>
          </w:tcPr>
          <w:p w14:paraId="5EC88CE9" w14:textId="77777777" w:rsidR="00A41B56" w:rsidRPr="00A41B56" w:rsidRDefault="00A41B56" w:rsidP="008B48F5">
            <w:pPr>
              <w:pStyle w:val="Tekstpodstawowywcity1"/>
              <w:tabs>
                <w:tab w:val="left" w:pos="851"/>
              </w:tabs>
              <w:ind w:left="0"/>
              <w:rPr>
                <w:rFonts w:ascii="Times New Roman" w:hAnsi="Times New Roman"/>
                <w:b/>
              </w:rPr>
            </w:pPr>
          </w:p>
        </w:tc>
        <w:tc>
          <w:tcPr>
            <w:tcW w:w="2410" w:type="dxa"/>
          </w:tcPr>
          <w:p w14:paraId="4ED2C0ED" w14:textId="77777777" w:rsidR="00A41B56" w:rsidRPr="00A41B56" w:rsidRDefault="00A41B56" w:rsidP="008B48F5">
            <w:pPr>
              <w:pStyle w:val="Tekstpodstawowywcity1"/>
              <w:tabs>
                <w:tab w:val="left" w:pos="851"/>
              </w:tabs>
              <w:ind w:left="0"/>
              <w:rPr>
                <w:rFonts w:ascii="Times New Roman" w:hAnsi="Times New Roman"/>
              </w:rPr>
            </w:pPr>
          </w:p>
        </w:tc>
        <w:tc>
          <w:tcPr>
            <w:tcW w:w="1559" w:type="dxa"/>
          </w:tcPr>
          <w:p w14:paraId="06402EB9" w14:textId="77777777" w:rsidR="00A41B56" w:rsidRPr="00A41B56" w:rsidRDefault="00A41B56" w:rsidP="008B48F5">
            <w:pPr>
              <w:pStyle w:val="Tekstpodstawowywcity1"/>
              <w:tabs>
                <w:tab w:val="left" w:pos="851"/>
              </w:tabs>
              <w:ind w:left="0"/>
              <w:rPr>
                <w:rFonts w:ascii="Times New Roman" w:hAnsi="Times New Roman"/>
                <w:b/>
              </w:rPr>
            </w:pPr>
          </w:p>
        </w:tc>
        <w:tc>
          <w:tcPr>
            <w:tcW w:w="1417" w:type="dxa"/>
          </w:tcPr>
          <w:p w14:paraId="674D34E3" w14:textId="77777777" w:rsidR="00A41B56" w:rsidRPr="00A41B56" w:rsidRDefault="00A41B56" w:rsidP="008B48F5">
            <w:pPr>
              <w:pStyle w:val="Tekstpodstawowywcity1"/>
              <w:tabs>
                <w:tab w:val="left" w:pos="851"/>
              </w:tabs>
              <w:ind w:left="0"/>
              <w:rPr>
                <w:rFonts w:ascii="Times New Roman" w:hAnsi="Times New Roman"/>
                <w:b/>
              </w:rPr>
            </w:pPr>
          </w:p>
        </w:tc>
        <w:tc>
          <w:tcPr>
            <w:tcW w:w="1701" w:type="dxa"/>
          </w:tcPr>
          <w:p w14:paraId="17F2E5D3" w14:textId="77777777" w:rsidR="00A41B56" w:rsidRPr="00A41B56" w:rsidRDefault="00A41B56" w:rsidP="008B48F5">
            <w:pPr>
              <w:pStyle w:val="Tekstpodstawowywcity1"/>
              <w:tabs>
                <w:tab w:val="left" w:pos="851"/>
              </w:tabs>
              <w:ind w:left="0"/>
              <w:rPr>
                <w:rFonts w:ascii="Times New Roman" w:hAnsi="Times New Roman"/>
                <w:b/>
              </w:rPr>
            </w:pPr>
          </w:p>
        </w:tc>
        <w:tc>
          <w:tcPr>
            <w:tcW w:w="2126" w:type="dxa"/>
          </w:tcPr>
          <w:p w14:paraId="5C677EB5" w14:textId="77777777" w:rsidR="00A41B56" w:rsidRPr="00A41B56" w:rsidRDefault="00A41B56" w:rsidP="008B48F5">
            <w:pPr>
              <w:pStyle w:val="Tekstpodstawowywcity1"/>
              <w:tabs>
                <w:tab w:val="left" w:pos="851"/>
              </w:tabs>
              <w:ind w:left="0"/>
              <w:rPr>
                <w:rFonts w:ascii="Times New Roman" w:hAnsi="Times New Roman"/>
                <w:b/>
              </w:rPr>
            </w:pPr>
          </w:p>
        </w:tc>
      </w:tr>
    </w:tbl>
    <w:p w14:paraId="05A100F8" w14:textId="77777777" w:rsidR="000C279C" w:rsidRPr="00A41B56" w:rsidRDefault="000C279C" w:rsidP="000C279C">
      <w:pPr>
        <w:jc w:val="right"/>
        <w:rPr>
          <w:b/>
        </w:rPr>
      </w:pPr>
    </w:p>
    <w:p w14:paraId="0FD0567F" w14:textId="77777777" w:rsidR="000C279C" w:rsidRDefault="000C279C" w:rsidP="000C279C">
      <w:pPr>
        <w:pStyle w:val="tekstpodstawowywcity10"/>
        <w:ind w:left="0"/>
        <w:rPr>
          <w:rFonts w:ascii="Times New Roman" w:hAnsi="Times New Roman"/>
          <w:b/>
          <w:bCs/>
          <w:i/>
          <w:sz w:val="20"/>
        </w:rPr>
      </w:pPr>
    </w:p>
    <w:p w14:paraId="4693005B" w14:textId="77777777" w:rsidR="000C279C" w:rsidRDefault="000C279C" w:rsidP="000C279C">
      <w:pPr>
        <w:pStyle w:val="tekstpodstawowywcity10"/>
        <w:ind w:left="0"/>
        <w:rPr>
          <w:rFonts w:ascii="Times New Roman" w:hAnsi="Times New Roman"/>
          <w:b/>
          <w:bCs/>
          <w:i/>
          <w:sz w:val="20"/>
        </w:rPr>
      </w:pPr>
    </w:p>
    <w:p w14:paraId="10818212" w14:textId="77777777" w:rsidR="000C279C" w:rsidRPr="00305040" w:rsidRDefault="000C279C" w:rsidP="000C279C">
      <w:pPr>
        <w:pStyle w:val="tekstpodstawowywcity10"/>
        <w:ind w:left="0"/>
        <w:rPr>
          <w:rFonts w:ascii="Times New Roman" w:hAnsi="Times New Roman"/>
          <w:i/>
          <w:sz w:val="20"/>
        </w:rPr>
      </w:pPr>
      <w:r w:rsidRPr="00305040">
        <w:rPr>
          <w:rFonts w:ascii="Times New Roman" w:hAnsi="Times New Roman"/>
          <w:b/>
          <w:bCs/>
          <w:i/>
          <w:sz w:val="20"/>
        </w:rPr>
        <w:t>Uwaga!</w:t>
      </w:r>
    </w:p>
    <w:p w14:paraId="6CFE7492" w14:textId="77777777" w:rsidR="00E0597D" w:rsidRPr="00976586" w:rsidRDefault="00E0597D" w:rsidP="00071E27">
      <w:pPr>
        <w:numPr>
          <w:ilvl w:val="0"/>
          <w:numId w:val="66"/>
        </w:numPr>
        <w:ind w:left="284" w:hanging="284"/>
        <w:jc w:val="both"/>
        <w:rPr>
          <w:bCs/>
          <w:i/>
          <w:iCs/>
          <w:lang w:eastAsia="zh-CN"/>
        </w:rPr>
      </w:pPr>
      <w:bookmarkStart w:id="93" w:name="_Hlk107656214"/>
      <w:r w:rsidRPr="00976586">
        <w:rPr>
          <w:bCs/>
          <w:i/>
          <w:iCs/>
          <w:lang w:eastAsia="zh-CN"/>
        </w:rPr>
        <w:t>Przez wykonanie zamówienia należy rozumieć jego odbiór.</w:t>
      </w:r>
    </w:p>
    <w:p w14:paraId="78CAE52B" w14:textId="33507117" w:rsidR="00E0597D" w:rsidRPr="00976586" w:rsidRDefault="00E0597D" w:rsidP="00071E27">
      <w:pPr>
        <w:numPr>
          <w:ilvl w:val="0"/>
          <w:numId w:val="66"/>
        </w:numPr>
        <w:ind w:left="284" w:hanging="284"/>
        <w:jc w:val="both"/>
        <w:rPr>
          <w:bCs/>
          <w:i/>
          <w:iCs/>
          <w:lang w:eastAsia="zh-CN"/>
        </w:rPr>
      </w:pPr>
      <w:r w:rsidRPr="00976586">
        <w:rPr>
          <w:bCs/>
          <w:i/>
          <w:iCs/>
          <w:lang w:eastAsia="zh-CN"/>
        </w:rPr>
        <w:t xml:space="preserve">W przypadku usług okresowych lub ciągłych należy w kolumnie </w:t>
      </w:r>
      <w:r w:rsidRPr="00976586">
        <w:rPr>
          <w:i/>
          <w:iCs/>
          <w:lang w:eastAsia="zh-CN"/>
        </w:rPr>
        <w:t>Data wykonania</w:t>
      </w:r>
      <w:r w:rsidRPr="00976586">
        <w:rPr>
          <w:bCs/>
          <w:i/>
          <w:iCs/>
          <w:lang w:eastAsia="zh-CN"/>
        </w:rPr>
        <w:t xml:space="preserve"> wpisać</w:t>
      </w:r>
      <w:r w:rsidRPr="00976586" w:rsidDel="0096598A">
        <w:rPr>
          <w:i/>
          <w:iCs/>
          <w:lang w:eastAsia="zh-CN"/>
        </w:rPr>
        <w:t xml:space="preserve"> </w:t>
      </w:r>
      <w:r w:rsidRPr="00976586">
        <w:rPr>
          <w:i/>
          <w:iCs/>
          <w:lang w:eastAsia="zh-CN"/>
        </w:rPr>
        <w:t>„do nadal”</w:t>
      </w:r>
      <w:r w:rsidRPr="00976586">
        <w:rPr>
          <w:bCs/>
          <w:i/>
          <w:iCs/>
          <w:lang w:eastAsia="zh-CN"/>
        </w:rPr>
        <w:t>, podając wartość zrealizowanego dotychczas zamówienia.</w:t>
      </w:r>
    </w:p>
    <w:p w14:paraId="1AC6A4A0" w14:textId="300F43FE" w:rsidR="00E0597D" w:rsidRPr="00976586" w:rsidRDefault="00E0597D" w:rsidP="00071E27">
      <w:pPr>
        <w:numPr>
          <w:ilvl w:val="0"/>
          <w:numId w:val="66"/>
        </w:numPr>
        <w:ind w:left="284" w:hanging="284"/>
        <w:jc w:val="both"/>
        <w:rPr>
          <w:bCs/>
          <w:i/>
          <w:iCs/>
          <w:lang w:eastAsia="zh-CN"/>
        </w:rPr>
      </w:pPr>
      <w:r w:rsidRPr="00976586">
        <w:rPr>
          <w:i/>
          <w:iCs/>
          <w:lang w:eastAsia="zh-CN"/>
        </w:rPr>
        <w:t>D</w:t>
      </w:r>
      <w:r w:rsidRPr="00976586">
        <w:rPr>
          <w:bCs/>
          <w:i/>
          <w:iCs/>
          <w:lang w:eastAsia="zh-CN"/>
        </w:rPr>
        <w:t>o wykazu należy dołączyć dokumenty potwierdzające, że podan</w:t>
      </w:r>
      <w:r w:rsidRPr="00976586">
        <w:rPr>
          <w:i/>
          <w:iCs/>
          <w:lang w:eastAsia="zh-CN"/>
        </w:rPr>
        <w:t>e w wykazie usł</w:t>
      </w:r>
      <w:r w:rsidRPr="00976586">
        <w:rPr>
          <w:bCs/>
          <w:i/>
          <w:iCs/>
          <w:lang w:eastAsia="zh-CN"/>
        </w:rPr>
        <w:t>ugi/ zostały wykonane należycie lub są wykonywane należycie.</w:t>
      </w:r>
    </w:p>
    <w:p w14:paraId="51A6474B" w14:textId="77777777" w:rsidR="00E0597D" w:rsidRPr="00976586" w:rsidRDefault="00E0597D" w:rsidP="00071E27">
      <w:pPr>
        <w:numPr>
          <w:ilvl w:val="0"/>
          <w:numId w:val="66"/>
        </w:numPr>
        <w:ind w:left="284" w:hanging="284"/>
        <w:jc w:val="both"/>
        <w:rPr>
          <w:bCs/>
          <w:i/>
          <w:iCs/>
          <w:lang w:eastAsia="zh-CN"/>
        </w:rPr>
      </w:pPr>
      <w:r w:rsidRPr="00976586">
        <w:rPr>
          <w:i/>
          <w:iCs/>
          <w:lang w:eastAsia="zh-CN"/>
        </w:rPr>
        <w:t xml:space="preserve">W przypadku, gdy wykazano doświadczenie innego podmiotu, Wykonawca składający ofertę zobowiązany jest udowodnić Zamawiającemu, iż będzie dysponował zasobami niezbędnymi do realizacji zamówienia,  </w:t>
      </w:r>
      <w:r w:rsidRPr="00976586">
        <w:rPr>
          <w:i/>
          <w:iCs/>
          <w:lang w:eastAsia="zh-CN"/>
        </w:rPr>
        <w:br/>
        <w:t>w szczególności  dołączając w tym celu do oferty zobowiązanie tych podmiotów do oddania mu do dyspozycji niezbędnych zasobów na okres korzystania z nich przy wykonaniu zamówienia.</w:t>
      </w:r>
    </w:p>
    <w:p w14:paraId="7309F8C9" w14:textId="77777777" w:rsidR="00E0597D" w:rsidRPr="00976586" w:rsidRDefault="00E0597D" w:rsidP="00071E27">
      <w:pPr>
        <w:numPr>
          <w:ilvl w:val="0"/>
          <w:numId w:val="66"/>
        </w:numPr>
        <w:ind w:left="284" w:hanging="284"/>
        <w:jc w:val="both"/>
        <w:rPr>
          <w:bCs/>
          <w:i/>
          <w:iCs/>
          <w:lang w:eastAsia="zh-CN"/>
        </w:rPr>
      </w:pPr>
      <w:r w:rsidRPr="00976586">
        <w:rPr>
          <w:i/>
          <w:iCs/>
        </w:rPr>
        <w:t xml:space="preserve">Wykaz zobowiązany będzie złożyć Wykonawca, którego oferta zostanie najwyżej oceniona, lub Wykonawcy, których Zamawiający wezwie do złożenia oświadczeń i dokumentów.  </w:t>
      </w:r>
    </w:p>
    <w:bookmarkEnd w:id="93"/>
    <w:p w14:paraId="1C65DCEF" w14:textId="77777777" w:rsidR="000C279C" w:rsidRDefault="000C279C" w:rsidP="000C279C">
      <w:pPr>
        <w:jc w:val="right"/>
        <w:rPr>
          <w:b/>
        </w:rPr>
      </w:pPr>
    </w:p>
    <w:p w14:paraId="0AD9867B" w14:textId="77777777" w:rsidR="000C279C" w:rsidRDefault="000C279C" w:rsidP="000C279C">
      <w:pPr>
        <w:jc w:val="right"/>
        <w:rPr>
          <w:b/>
        </w:rPr>
      </w:pPr>
    </w:p>
    <w:p w14:paraId="5608E55D" w14:textId="77777777" w:rsidR="000C279C" w:rsidRDefault="000C279C" w:rsidP="000C279C">
      <w:pPr>
        <w:jc w:val="right"/>
        <w:rPr>
          <w:b/>
        </w:rPr>
      </w:pPr>
    </w:p>
    <w:p w14:paraId="2E5401F8" w14:textId="77777777" w:rsidR="000C279C" w:rsidRDefault="000C279C" w:rsidP="000C279C">
      <w:pPr>
        <w:jc w:val="right"/>
        <w:rPr>
          <w:b/>
        </w:rPr>
      </w:pPr>
    </w:p>
    <w:p w14:paraId="67DC511F" w14:textId="77777777" w:rsidR="000C279C" w:rsidRDefault="000C279C" w:rsidP="000C279C">
      <w:pPr>
        <w:jc w:val="right"/>
        <w:rPr>
          <w:b/>
        </w:rPr>
      </w:pPr>
    </w:p>
    <w:p w14:paraId="338F5BD2" w14:textId="0A75B7CA" w:rsidR="008E5215" w:rsidRDefault="008E5215">
      <w:pPr>
        <w:spacing w:after="160" w:line="259" w:lineRule="auto"/>
        <w:rPr>
          <w:bCs/>
          <w:i/>
          <w:iCs/>
        </w:rPr>
      </w:pPr>
      <w:r>
        <w:rPr>
          <w:bCs/>
          <w:i/>
          <w:iCs/>
        </w:rPr>
        <w:br w:type="page"/>
      </w:r>
    </w:p>
    <w:p w14:paraId="6CE3B914" w14:textId="1B7FCFA1" w:rsidR="00A85DB6" w:rsidRPr="008E5215" w:rsidRDefault="00A85DB6"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94" w:name="_Toc107658553"/>
      <w:r w:rsidRPr="008E5215">
        <w:rPr>
          <w:rFonts w:ascii="Times New Roman" w:hAnsi="Times New Roman" w:cs="Times New Roman"/>
          <w:color w:val="auto"/>
          <w:sz w:val="24"/>
          <w:szCs w:val="24"/>
        </w:rPr>
        <w:lastRenderedPageBreak/>
        <w:t>Załącznik</w:t>
      </w:r>
      <w:r w:rsidR="008E5215" w:rsidRPr="008E5215">
        <w:rPr>
          <w:rFonts w:ascii="Times New Roman" w:hAnsi="Times New Roman" w:cs="Times New Roman"/>
          <w:color w:val="auto"/>
          <w:sz w:val="24"/>
          <w:szCs w:val="24"/>
        </w:rPr>
        <w:t xml:space="preserve"> </w:t>
      </w:r>
      <w:r w:rsidR="00C231DF" w:rsidRPr="008E5215">
        <w:rPr>
          <w:rFonts w:ascii="Times New Roman" w:hAnsi="Times New Roman" w:cs="Times New Roman"/>
          <w:color w:val="auto"/>
          <w:sz w:val="24"/>
          <w:szCs w:val="24"/>
        </w:rPr>
        <w:t xml:space="preserve">nr 4.4 </w:t>
      </w:r>
      <w:r w:rsidR="008E5215" w:rsidRPr="008E5215">
        <w:rPr>
          <w:rFonts w:ascii="Times New Roman" w:hAnsi="Times New Roman" w:cs="Times New Roman"/>
          <w:color w:val="auto"/>
          <w:sz w:val="24"/>
          <w:szCs w:val="24"/>
        </w:rPr>
        <w:t>do SWZ</w:t>
      </w:r>
      <w:r w:rsidRPr="008E5215">
        <w:rPr>
          <w:rFonts w:ascii="Times New Roman" w:hAnsi="Times New Roman" w:cs="Times New Roman"/>
          <w:color w:val="auto"/>
          <w:sz w:val="24"/>
          <w:szCs w:val="24"/>
        </w:rPr>
        <w:t xml:space="preserve"> </w:t>
      </w:r>
      <w:r w:rsidR="00C231DF">
        <w:rPr>
          <w:rFonts w:ascii="Times New Roman" w:hAnsi="Times New Roman" w:cs="Times New Roman"/>
          <w:color w:val="auto"/>
          <w:sz w:val="24"/>
          <w:szCs w:val="24"/>
        </w:rPr>
        <w:t>„</w:t>
      </w:r>
      <w:r w:rsidR="008E5215" w:rsidRPr="008E5215">
        <w:rPr>
          <w:rFonts w:ascii="Times New Roman" w:hAnsi="Times New Roman" w:cs="Times New Roman"/>
          <w:color w:val="auto"/>
          <w:sz w:val="24"/>
          <w:szCs w:val="24"/>
        </w:rPr>
        <w:t>Oświadczenie producenta</w:t>
      </w:r>
      <w:r w:rsidR="00C231DF">
        <w:rPr>
          <w:rFonts w:ascii="Times New Roman" w:hAnsi="Times New Roman" w:cs="Times New Roman"/>
          <w:color w:val="auto"/>
          <w:sz w:val="24"/>
          <w:szCs w:val="24"/>
        </w:rPr>
        <w:t>”</w:t>
      </w:r>
      <w:bookmarkEnd w:id="94"/>
    </w:p>
    <w:p w14:paraId="7740373D" w14:textId="77777777" w:rsidR="00A85DB6" w:rsidRPr="001E6414" w:rsidRDefault="00A85DB6" w:rsidP="00A85DB6">
      <w:pPr>
        <w:jc w:val="both"/>
        <w:rPr>
          <w:sz w:val="22"/>
          <w:szCs w:val="22"/>
        </w:rPr>
      </w:pPr>
    </w:p>
    <w:p w14:paraId="75940C7A" w14:textId="77777777" w:rsidR="00A85DB6" w:rsidRPr="001E6414" w:rsidRDefault="00A85DB6" w:rsidP="00A85DB6">
      <w:pPr>
        <w:jc w:val="both"/>
        <w:rPr>
          <w:sz w:val="22"/>
          <w:szCs w:val="22"/>
        </w:rPr>
      </w:pPr>
      <w:r w:rsidRPr="001E6414">
        <w:rPr>
          <w:sz w:val="22"/>
          <w:szCs w:val="22"/>
        </w:rPr>
        <w:t>Miejscowość: ___________________________________, dnia _____________________</w:t>
      </w:r>
    </w:p>
    <w:p w14:paraId="4BAFA51F" w14:textId="77777777" w:rsidR="00A85DB6" w:rsidRPr="001E6414" w:rsidRDefault="00A85DB6" w:rsidP="00A85DB6">
      <w:pPr>
        <w:jc w:val="both"/>
      </w:pPr>
    </w:p>
    <w:p w14:paraId="2C5E7965" w14:textId="77777777" w:rsidR="00A85DB6" w:rsidRPr="001E6414" w:rsidRDefault="00A85DB6" w:rsidP="00A85DB6">
      <w:pPr>
        <w:jc w:val="both"/>
      </w:pPr>
      <w:r w:rsidRPr="001E6414">
        <w:rPr>
          <w:i/>
          <w:iCs/>
        </w:rPr>
        <w:t>Nazwa podmiotu składającego oświadczenie:</w:t>
      </w:r>
      <w:r w:rsidRPr="001E6414">
        <w:t>___________________________________________</w:t>
      </w:r>
    </w:p>
    <w:p w14:paraId="3F63D715" w14:textId="77777777" w:rsidR="00A85DB6" w:rsidRPr="001E6414" w:rsidRDefault="00A85DB6" w:rsidP="00A85DB6">
      <w:pPr>
        <w:jc w:val="both"/>
      </w:pPr>
      <w:r w:rsidRPr="001E6414">
        <w:tab/>
      </w:r>
    </w:p>
    <w:p w14:paraId="743F0DBA" w14:textId="77777777" w:rsidR="00A85DB6" w:rsidRPr="001E6414" w:rsidRDefault="00A85DB6" w:rsidP="00A85DB6">
      <w:pPr>
        <w:jc w:val="both"/>
      </w:pPr>
      <w:r w:rsidRPr="001E6414">
        <w:rPr>
          <w:i/>
          <w:iCs/>
        </w:rPr>
        <w:t>Adres siedziby:</w:t>
      </w:r>
      <w:r w:rsidRPr="001E6414">
        <w:tab/>
        <w:t>__________________________________________________________________</w:t>
      </w:r>
    </w:p>
    <w:p w14:paraId="31FE9541" w14:textId="77777777" w:rsidR="00A85DB6" w:rsidRPr="001E6414" w:rsidRDefault="00A85DB6" w:rsidP="00A85DB6">
      <w:pPr>
        <w:jc w:val="both"/>
      </w:pPr>
    </w:p>
    <w:p w14:paraId="0EB09BAF" w14:textId="77777777" w:rsidR="00A85DB6" w:rsidRPr="001E6414" w:rsidRDefault="00A85DB6" w:rsidP="00A85DB6">
      <w:pPr>
        <w:ind w:left="1417" w:firstLine="1"/>
        <w:jc w:val="both"/>
      </w:pPr>
      <w:r w:rsidRPr="001E6414">
        <w:t>__________________________________________________________________</w:t>
      </w:r>
    </w:p>
    <w:p w14:paraId="28513D7A" w14:textId="77777777" w:rsidR="00A85DB6" w:rsidRPr="001E6414" w:rsidRDefault="00A85DB6" w:rsidP="00A85DB6">
      <w:pPr>
        <w:jc w:val="both"/>
        <w:rPr>
          <w:sz w:val="22"/>
          <w:szCs w:val="22"/>
        </w:rPr>
      </w:pPr>
    </w:p>
    <w:p w14:paraId="4FB02DF0" w14:textId="77777777" w:rsidR="00A85DB6" w:rsidRPr="001E6414" w:rsidRDefault="00A85DB6" w:rsidP="00A85DB6">
      <w:pPr>
        <w:jc w:val="center"/>
        <w:rPr>
          <w:b/>
          <w:bCs/>
          <w:sz w:val="32"/>
          <w:szCs w:val="32"/>
        </w:rPr>
      </w:pPr>
      <w:r w:rsidRPr="001E6414">
        <w:rPr>
          <w:b/>
          <w:bCs/>
          <w:sz w:val="32"/>
          <w:szCs w:val="32"/>
        </w:rPr>
        <w:t>OŚWIADCZENIE PRODUCENTA / UPOWAŻNIONEGO PRZEDSTAWICIELA PRODUCENTA MASZYN/URZĄDZEŃ</w:t>
      </w:r>
    </w:p>
    <w:p w14:paraId="34DF2801" w14:textId="77777777" w:rsidR="00A85DB6" w:rsidRPr="001E6414" w:rsidRDefault="00A85DB6" w:rsidP="00A85DB6">
      <w:pPr>
        <w:jc w:val="both"/>
        <w:rPr>
          <w:sz w:val="22"/>
          <w:szCs w:val="22"/>
        </w:rPr>
      </w:pPr>
    </w:p>
    <w:p w14:paraId="700E83B4" w14:textId="58C61137" w:rsidR="00A85DB6" w:rsidRPr="00B024AD" w:rsidRDefault="00A85DB6" w:rsidP="00A85DB6">
      <w:pPr>
        <w:jc w:val="both"/>
        <w:rPr>
          <w:b/>
          <w:bCs/>
          <w:i/>
          <w:iCs/>
          <w:sz w:val="22"/>
          <w:szCs w:val="22"/>
        </w:rPr>
      </w:pPr>
      <w:r w:rsidRPr="001E6414">
        <w:rPr>
          <w:i/>
          <w:iCs/>
          <w:sz w:val="22"/>
          <w:szCs w:val="22"/>
        </w:rPr>
        <w:t>Dotyczy:</w:t>
      </w:r>
      <w:r w:rsidRPr="001E6414">
        <w:rPr>
          <w:sz w:val="22"/>
          <w:szCs w:val="22"/>
        </w:rPr>
        <w:t xml:space="preserve"> </w:t>
      </w:r>
      <w:r w:rsidR="00B024AD" w:rsidRPr="00B024AD">
        <w:rPr>
          <w:b/>
          <w:bCs/>
          <w:i/>
          <w:iCs/>
          <w:sz w:val="22"/>
          <w:szCs w:val="22"/>
        </w:rPr>
        <w:t>Remont zawiesi naczyń wyciągowych i lin szybowych dla Oddziałów Polskiej Grupy Górniczej S.A. z podziałem na zadania</w:t>
      </w:r>
    </w:p>
    <w:p w14:paraId="33947854" w14:textId="77777777" w:rsidR="00B024AD" w:rsidRPr="001E6414" w:rsidRDefault="00B024AD" w:rsidP="00A85DB6">
      <w:pPr>
        <w:jc w:val="both"/>
        <w:rPr>
          <w:sz w:val="22"/>
          <w:szCs w:val="22"/>
        </w:rPr>
      </w:pPr>
    </w:p>
    <w:p w14:paraId="4DDD7844" w14:textId="586BCCFD" w:rsidR="00A85DB6" w:rsidRPr="001E6414" w:rsidRDefault="00A85DB6" w:rsidP="00A85DB6">
      <w:pPr>
        <w:jc w:val="both"/>
        <w:rPr>
          <w:sz w:val="22"/>
          <w:szCs w:val="22"/>
        </w:rPr>
      </w:pPr>
      <w:r w:rsidRPr="001E6414">
        <w:rPr>
          <w:sz w:val="22"/>
          <w:szCs w:val="22"/>
        </w:rPr>
        <w:t xml:space="preserve">nr sprawy: </w:t>
      </w:r>
      <w:r w:rsidR="00B024AD" w:rsidRPr="009F27E3">
        <w:rPr>
          <w:b/>
          <w:bCs/>
          <w:i/>
          <w:iCs/>
          <w:sz w:val="22"/>
          <w:szCs w:val="22"/>
        </w:rPr>
        <w:t>4124021</w:t>
      </w:r>
      <w:r w:rsidR="009F27E3" w:rsidRPr="009F27E3">
        <w:rPr>
          <w:b/>
          <w:bCs/>
          <w:i/>
          <w:iCs/>
          <w:sz w:val="22"/>
          <w:szCs w:val="22"/>
        </w:rPr>
        <w:t>70</w:t>
      </w:r>
    </w:p>
    <w:p w14:paraId="445BA6AA" w14:textId="77777777" w:rsidR="00A85DB6" w:rsidRPr="001E6414" w:rsidRDefault="00A85DB6" w:rsidP="00A85DB6">
      <w:pPr>
        <w:jc w:val="both"/>
        <w:rPr>
          <w:sz w:val="22"/>
          <w:szCs w:val="22"/>
        </w:rPr>
      </w:pPr>
    </w:p>
    <w:p w14:paraId="0B15990F" w14:textId="77777777" w:rsidR="00A85DB6" w:rsidRPr="001E6414" w:rsidRDefault="00A85DB6" w:rsidP="00A85DB6">
      <w:pPr>
        <w:jc w:val="both"/>
        <w:rPr>
          <w:b/>
          <w:bCs/>
          <w:sz w:val="22"/>
          <w:szCs w:val="22"/>
        </w:rPr>
      </w:pPr>
    </w:p>
    <w:p w14:paraId="569D8AFF" w14:textId="77777777" w:rsidR="00A85DB6" w:rsidRPr="001E6414" w:rsidRDefault="00A85DB6" w:rsidP="00A85DB6">
      <w:pPr>
        <w:jc w:val="both"/>
        <w:rPr>
          <w:b/>
          <w:bCs/>
          <w:sz w:val="22"/>
          <w:szCs w:val="22"/>
        </w:rPr>
      </w:pPr>
    </w:p>
    <w:tbl>
      <w:tblPr>
        <w:tblW w:w="0" w:type="auto"/>
        <w:tblInd w:w="-20" w:type="dxa"/>
        <w:tblLayout w:type="fixed"/>
        <w:tblLook w:val="0000" w:firstRow="0" w:lastRow="0" w:firstColumn="0" w:lastColumn="0" w:noHBand="0" w:noVBand="0"/>
      </w:tblPr>
      <w:tblGrid>
        <w:gridCol w:w="2794"/>
        <w:gridCol w:w="6816"/>
      </w:tblGrid>
      <w:tr w:rsidR="00A85DB6" w:rsidRPr="001E6414" w14:paraId="4501E3B1" w14:textId="77777777" w:rsidTr="00A85DB6">
        <w:trPr>
          <w:cantSplit/>
          <w:trHeight w:hRule="exact" w:val="510"/>
        </w:trPr>
        <w:tc>
          <w:tcPr>
            <w:tcW w:w="2794" w:type="dxa"/>
            <w:vMerge w:val="restart"/>
            <w:tcBorders>
              <w:top w:val="single" w:sz="4" w:space="0" w:color="000000"/>
              <w:left w:val="single" w:sz="4" w:space="0" w:color="000000"/>
              <w:bottom w:val="single" w:sz="4" w:space="0" w:color="000000"/>
            </w:tcBorders>
            <w:shd w:val="clear" w:color="auto" w:fill="FFFFFF"/>
            <w:vAlign w:val="center"/>
          </w:tcPr>
          <w:p w14:paraId="74EA3B77" w14:textId="77777777" w:rsidR="00A85DB6" w:rsidRPr="001E6414" w:rsidRDefault="00A85DB6" w:rsidP="00A85DB6">
            <w:pPr>
              <w:snapToGrid w:val="0"/>
              <w:jc w:val="center"/>
              <w:rPr>
                <w:b/>
                <w:bCs/>
                <w:sz w:val="22"/>
                <w:szCs w:val="22"/>
              </w:rPr>
            </w:pPr>
            <w:r w:rsidRPr="001E6414">
              <w:rPr>
                <w:b/>
                <w:bCs/>
                <w:sz w:val="22"/>
                <w:szCs w:val="22"/>
              </w:rPr>
              <w:t>Pełna nazwa Wykonawcy</w:t>
            </w:r>
          </w:p>
        </w:tc>
        <w:tc>
          <w:tcPr>
            <w:tcW w:w="68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F83479" w14:textId="77777777" w:rsidR="00A85DB6" w:rsidRPr="001E6414" w:rsidRDefault="00A85DB6" w:rsidP="00A85DB6">
            <w:pPr>
              <w:snapToGrid w:val="0"/>
              <w:jc w:val="center"/>
              <w:rPr>
                <w:sz w:val="22"/>
                <w:szCs w:val="22"/>
              </w:rPr>
            </w:pPr>
          </w:p>
        </w:tc>
      </w:tr>
      <w:tr w:rsidR="00A85DB6" w:rsidRPr="001E6414" w14:paraId="56B24534" w14:textId="77777777" w:rsidTr="00A85DB6">
        <w:trPr>
          <w:cantSplit/>
          <w:trHeight w:hRule="exact" w:val="510"/>
        </w:trPr>
        <w:tc>
          <w:tcPr>
            <w:tcW w:w="2794" w:type="dxa"/>
            <w:vMerge/>
            <w:tcBorders>
              <w:top w:val="single" w:sz="4" w:space="0" w:color="000000"/>
              <w:left w:val="single" w:sz="4" w:space="0" w:color="000000"/>
              <w:bottom w:val="single" w:sz="4" w:space="0" w:color="000000"/>
            </w:tcBorders>
            <w:shd w:val="clear" w:color="auto" w:fill="FFFFFF"/>
            <w:vAlign w:val="center"/>
          </w:tcPr>
          <w:p w14:paraId="7488E00E" w14:textId="77777777" w:rsidR="00A85DB6" w:rsidRPr="001E6414" w:rsidRDefault="00A85DB6" w:rsidP="00A85DB6">
            <w:pPr>
              <w:snapToGrid w:val="0"/>
              <w:jc w:val="center"/>
              <w:rPr>
                <w:b/>
                <w:bCs/>
                <w:sz w:val="22"/>
                <w:szCs w:val="22"/>
              </w:rPr>
            </w:pPr>
          </w:p>
        </w:tc>
        <w:tc>
          <w:tcPr>
            <w:tcW w:w="68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08625C" w14:textId="77777777" w:rsidR="00A85DB6" w:rsidRPr="001E6414" w:rsidRDefault="00A85DB6" w:rsidP="00A85DB6">
            <w:pPr>
              <w:snapToGrid w:val="0"/>
              <w:jc w:val="center"/>
              <w:rPr>
                <w:sz w:val="22"/>
                <w:szCs w:val="22"/>
              </w:rPr>
            </w:pPr>
          </w:p>
        </w:tc>
      </w:tr>
      <w:tr w:rsidR="00A85DB6" w:rsidRPr="001E6414" w14:paraId="4756FB67" w14:textId="77777777" w:rsidTr="00A85DB6">
        <w:trPr>
          <w:cantSplit/>
          <w:trHeight w:hRule="exact" w:val="510"/>
        </w:trPr>
        <w:tc>
          <w:tcPr>
            <w:tcW w:w="2794" w:type="dxa"/>
            <w:vMerge w:val="restart"/>
            <w:tcBorders>
              <w:top w:val="single" w:sz="4" w:space="0" w:color="000000"/>
              <w:left w:val="single" w:sz="4" w:space="0" w:color="000000"/>
              <w:bottom w:val="single" w:sz="4" w:space="0" w:color="000000"/>
            </w:tcBorders>
            <w:shd w:val="clear" w:color="auto" w:fill="auto"/>
            <w:vAlign w:val="center"/>
          </w:tcPr>
          <w:p w14:paraId="1015B74E" w14:textId="77777777" w:rsidR="00A85DB6" w:rsidRPr="001E6414" w:rsidRDefault="00A85DB6" w:rsidP="00A85DB6">
            <w:pPr>
              <w:snapToGrid w:val="0"/>
              <w:jc w:val="center"/>
              <w:rPr>
                <w:b/>
                <w:bCs/>
                <w:sz w:val="22"/>
                <w:szCs w:val="22"/>
              </w:rPr>
            </w:pPr>
            <w:r w:rsidRPr="001E6414">
              <w:rPr>
                <w:b/>
                <w:bCs/>
                <w:sz w:val="22"/>
                <w:szCs w:val="22"/>
              </w:rPr>
              <w:t xml:space="preserve">Adres siedziby Wykonawcy </w:t>
            </w:r>
          </w:p>
        </w:tc>
        <w:tc>
          <w:tcPr>
            <w:tcW w:w="6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5F5E4" w14:textId="77777777" w:rsidR="00A85DB6" w:rsidRPr="001E6414" w:rsidRDefault="00A85DB6" w:rsidP="00A85DB6">
            <w:pPr>
              <w:snapToGrid w:val="0"/>
              <w:jc w:val="center"/>
              <w:rPr>
                <w:sz w:val="22"/>
                <w:szCs w:val="22"/>
              </w:rPr>
            </w:pPr>
          </w:p>
        </w:tc>
      </w:tr>
      <w:tr w:rsidR="00A85DB6" w:rsidRPr="001E6414" w14:paraId="2368042A" w14:textId="77777777" w:rsidTr="00A85DB6">
        <w:trPr>
          <w:cantSplit/>
          <w:trHeight w:hRule="exact" w:val="510"/>
        </w:trPr>
        <w:tc>
          <w:tcPr>
            <w:tcW w:w="2794" w:type="dxa"/>
            <w:vMerge/>
            <w:tcBorders>
              <w:top w:val="single" w:sz="4" w:space="0" w:color="000000"/>
              <w:left w:val="single" w:sz="4" w:space="0" w:color="000000"/>
              <w:bottom w:val="single" w:sz="4" w:space="0" w:color="000000"/>
            </w:tcBorders>
            <w:shd w:val="clear" w:color="auto" w:fill="auto"/>
            <w:vAlign w:val="center"/>
          </w:tcPr>
          <w:p w14:paraId="6EF77482" w14:textId="77777777" w:rsidR="00A85DB6" w:rsidRPr="001E6414" w:rsidRDefault="00A85DB6" w:rsidP="00A85DB6">
            <w:pPr>
              <w:snapToGrid w:val="0"/>
              <w:jc w:val="center"/>
              <w:rPr>
                <w:b/>
                <w:bCs/>
                <w:sz w:val="22"/>
                <w:szCs w:val="22"/>
              </w:rPr>
            </w:pPr>
          </w:p>
        </w:tc>
        <w:tc>
          <w:tcPr>
            <w:tcW w:w="6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D941E" w14:textId="77777777" w:rsidR="00A85DB6" w:rsidRPr="001E6414" w:rsidRDefault="00A85DB6" w:rsidP="00A85DB6">
            <w:pPr>
              <w:snapToGrid w:val="0"/>
              <w:jc w:val="center"/>
              <w:rPr>
                <w:b/>
                <w:bCs/>
                <w:sz w:val="22"/>
                <w:szCs w:val="22"/>
              </w:rPr>
            </w:pPr>
          </w:p>
        </w:tc>
      </w:tr>
    </w:tbl>
    <w:p w14:paraId="68747AC0" w14:textId="77777777" w:rsidR="00A85DB6" w:rsidRPr="001E6414" w:rsidRDefault="00A85DB6" w:rsidP="00A85DB6">
      <w:pPr>
        <w:jc w:val="both"/>
      </w:pPr>
    </w:p>
    <w:p w14:paraId="5795FA21" w14:textId="70CC5B7F" w:rsidR="00A85DB6" w:rsidRPr="00D546A8" w:rsidRDefault="00A85DB6" w:rsidP="00A85DB6">
      <w:pPr>
        <w:ind w:left="720"/>
        <w:jc w:val="both"/>
        <w:rPr>
          <w:i/>
          <w:sz w:val="22"/>
          <w:szCs w:val="22"/>
        </w:rPr>
      </w:pPr>
      <w:bookmarkStart w:id="95" w:name="_Hlk107656242"/>
      <w:r w:rsidRPr="006C614F">
        <w:rPr>
          <w:sz w:val="22"/>
          <w:szCs w:val="22"/>
        </w:rPr>
        <w:t>Oświadczamy, że jesteśmy podmiotem uprawnionym w rozumieniu ustawy</w:t>
      </w:r>
      <w:r w:rsidRPr="006C614F">
        <w:rPr>
          <w:i/>
          <w:sz w:val="22"/>
          <w:szCs w:val="22"/>
        </w:rPr>
        <w:t xml:space="preserve"> Prawo Geologiczne i Górnicze wraz z rozporządzeniami z niej wynikającymi</w:t>
      </w:r>
      <w:r w:rsidRPr="006C614F">
        <w:rPr>
          <w:sz w:val="22"/>
          <w:szCs w:val="22"/>
        </w:rPr>
        <w:t xml:space="preserve"> do wykonywania remontów maszyn/ urządzeń/ podzespołów, których przedmiot zamówienia dotyczy.</w:t>
      </w:r>
    </w:p>
    <w:p w14:paraId="2FA9B0C9" w14:textId="77777777" w:rsidR="00A85DB6" w:rsidRPr="001E6414" w:rsidRDefault="00A85DB6" w:rsidP="00A85DB6">
      <w:pPr>
        <w:ind w:left="708"/>
        <w:jc w:val="both"/>
        <w:rPr>
          <w:sz w:val="22"/>
          <w:szCs w:val="22"/>
        </w:rPr>
      </w:pPr>
    </w:p>
    <w:bookmarkEnd w:id="95"/>
    <w:p w14:paraId="1BEFDEF8" w14:textId="77777777" w:rsidR="00A85DB6" w:rsidRPr="001E6414" w:rsidRDefault="00A85DB6" w:rsidP="00A85DB6">
      <w:pPr>
        <w:rPr>
          <w:sz w:val="22"/>
          <w:szCs w:val="22"/>
        </w:rPr>
      </w:pPr>
    </w:p>
    <w:p w14:paraId="5C49A2AA" w14:textId="77777777" w:rsidR="00A85DB6" w:rsidRPr="001E6414" w:rsidRDefault="00A85DB6" w:rsidP="00A85DB6">
      <w:pPr>
        <w:ind w:left="4248"/>
        <w:jc w:val="both"/>
        <w:rPr>
          <w:sz w:val="22"/>
          <w:szCs w:val="22"/>
        </w:rPr>
      </w:pPr>
    </w:p>
    <w:p w14:paraId="0FF2340B" w14:textId="77777777" w:rsidR="00A85DB6" w:rsidRPr="001E6414" w:rsidRDefault="00A85DB6" w:rsidP="00A85DB6">
      <w:pPr>
        <w:ind w:left="4248"/>
        <w:jc w:val="both"/>
        <w:rPr>
          <w:sz w:val="22"/>
          <w:szCs w:val="22"/>
        </w:rPr>
      </w:pPr>
    </w:p>
    <w:p w14:paraId="59C34D21" w14:textId="77777777" w:rsidR="00A85DB6" w:rsidRPr="001E6414" w:rsidRDefault="00A85DB6" w:rsidP="00A85DB6">
      <w:pPr>
        <w:ind w:left="4248"/>
        <w:jc w:val="both"/>
        <w:rPr>
          <w:sz w:val="22"/>
          <w:szCs w:val="22"/>
        </w:rPr>
      </w:pPr>
    </w:p>
    <w:p w14:paraId="3472E19A" w14:textId="77777777" w:rsidR="00A85DB6" w:rsidRPr="001E6414" w:rsidRDefault="00A85DB6" w:rsidP="00A85DB6">
      <w:pPr>
        <w:ind w:left="4248"/>
        <w:jc w:val="both"/>
        <w:rPr>
          <w:sz w:val="22"/>
          <w:szCs w:val="22"/>
        </w:rPr>
      </w:pPr>
    </w:p>
    <w:p w14:paraId="41E4F3E6" w14:textId="77777777" w:rsidR="00A85DB6" w:rsidRPr="001E6414" w:rsidRDefault="00A85DB6" w:rsidP="00A85DB6">
      <w:pPr>
        <w:rPr>
          <w:sz w:val="24"/>
          <w:szCs w:val="24"/>
        </w:rPr>
      </w:pPr>
    </w:p>
    <w:p w14:paraId="076DA729" w14:textId="77777777" w:rsidR="00A85DB6" w:rsidRPr="001E6414" w:rsidRDefault="00A85DB6" w:rsidP="00A85DB6">
      <w:pPr>
        <w:rPr>
          <w:sz w:val="24"/>
          <w:szCs w:val="24"/>
        </w:rPr>
      </w:pPr>
    </w:p>
    <w:p w14:paraId="14B272E4" w14:textId="77777777" w:rsidR="00A85DB6" w:rsidRPr="001E6414" w:rsidRDefault="00A85DB6" w:rsidP="00A85DB6">
      <w:pPr>
        <w:rPr>
          <w:sz w:val="24"/>
          <w:szCs w:val="24"/>
        </w:rPr>
      </w:pPr>
    </w:p>
    <w:p w14:paraId="6DA8498C" w14:textId="77777777" w:rsidR="008E5215" w:rsidRDefault="008E5215">
      <w:pPr>
        <w:spacing w:after="160" w:line="259" w:lineRule="auto"/>
        <w:rPr>
          <w:b/>
          <w:bCs/>
          <w:sz w:val="24"/>
          <w:szCs w:val="24"/>
        </w:rPr>
      </w:pPr>
      <w:r>
        <w:rPr>
          <w:b/>
          <w:bCs/>
          <w:sz w:val="24"/>
          <w:szCs w:val="24"/>
        </w:rPr>
        <w:br w:type="page"/>
      </w:r>
    </w:p>
    <w:p w14:paraId="4E0BC4C7" w14:textId="48735B29" w:rsidR="00EF5FA6" w:rsidRPr="00433398" w:rsidRDefault="00EF5FA6"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96" w:name="_Toc66281472"/>
      <w:bookmarkStart w:id="97" w:name="_Toc107658554"/>
      <w:r w:rsidRPr="00433398">
        <w:rPr>
          <w:rFonts w:ascii="Times New Roman" w:hAnsi="Times New Roman" w:cs="Times New Roman"/>
          <w:color w:val="auto"/>
          <w:sz w:val="24"/>
          <w:szCs w:val="24"/>
        </w:rPr>
        <w:lastRenderedPageBreak/>
        <w:t>Załącznik nr 5</w:t>
      </w:r>
      <w:r w:rsidR="00C231DF">
        <w:rPr>
          <w:rFonts w:ascii="Times New Roman" w:hAnsi="Times New Roman" w:cs="Times New Roman"/>
          <w:color w:val="auto"/>
          <w:sz w:val="24"/>
          <w:szCs w:val="24"/>
        </w:rPr>
        <w:t xml:space="preserve"> do SWZ „</w:t>
      </w:r>
      <w:r w:rsidR="00C372D4">
        <w:rPr>
          <w:rFonts w:ascii="Times New Roman" w:hAnsi="Times New Roman" w:cs="Times New Roman"/>
          <w:color w:val="auto"/>
          <w:sz w:val="24"/>
          <w:szCs w:val="24"/>
        </w:rPr>
        <w:t>I</w:t>
      </w:r>
      <w:r>
        <w:rPr>
          <w:rFonts w:ascii="Times New Roman" w:hAnsi="Times New Roman" w:cs="Times New Roman"/>
          <w:color w:val="auto"/>
          <w:sz w:val="24"/>
          <w:szCs w:val="24"/>
        </w:rPr>
        <w:t>PU</w:t>
      </w:r>
      <w:bookmarkEnd w:id="96"/>
      <w:r w:rsidR="00C231DF">
        <w:rPr>
          <w:rFonts w:ascii="Times New Roman" w:hAnsi="Times New Roman" w:cs="Times New Roman"/>
          <w:color w:val="auto"/>
          <w:sz w:val="24"/>
          <w:szCs w:val="24"/>
        </w:rPr>
        <w:t>”</w:t>
      </w:r>
      <w:bookmarkEnd w:id="97"/>
    </w:p>
    <w:p w14:paraId="3488EB13" w14:textId="77777777" w:rsidR="00EF5FA6" w:rsidRPr="00C12317" w:rsidRDefault="00EF5FA6" w:rsidP="00EF5FA6">
      <w:pPr>
        <w:spacing w:line="288" w:lineRule="auto"/>
        <w:jc w:val="center"/>
        <w:rPr>
          <w:b/>
          <w:bCs/>
          <w:sz w:val="8"/>
          <w:szCs w:val="8"/>
        </w:rPr>
      </w:pPr>
    </w:p>
    <w:p w14:paraId="03AEF725" w14:textId="77777777" w:rsidR="00EF5FA6" w:rsidRPr="00FF3787" w:rsidRDefault="00EF5FA6" w:rsidP="00EF5FA6">
      <w:pPr>
        <w:spacing w:line="288" w:lineRule="auto"/>
        <w:jc w:val="center"/>
        <w:rPr>
          <w:b/>
          <w:bCs/>
          <w:sz w:val="28"/>
          <w:szCs w:val="28"/>
        </w:rPr>
      </w:pPr>
      <w:r w:rsidRPr="008D6170">
        <w:rPr>
          <w:b/>
          <w:bCs/>
          <w:sz w:val="28"/>
          <w:szCs w:val="28"/>
        </w:rPr>
        <w:t>Projektowane postanowienia, które zostaną wprowadzone do umowy w sprawie zamówienia publicznego</w:t>
      </w:r>
    </w:p>
    <w:p w14:paraId="29DBF0B2" w14:textId="77777777" w:rsidR="00A85DB6" w:rsidRPr="00E62623" w:rsidRDefault="00A85DB6" w:rsidP="00A85DB6"/>
    <w:p w14:paraId="75AD9DB3" w14:textId="77777777" w:rsidR="00A85DB6" w:rsidRPr="008F60BD" w:rsidRDefault="00A85DB6" w:rsidP="008F60BD">
      <w:pPr>
        <w:pStyle w:val="Nagwek1"/>
        <w:shd w:val="clear" w:color="auto" w:fill="D9D9D9" w:themeFill="background1" w:themeFillShade="D9"/>
        <w:spacing w:before="120" w:line="312" w:lineRule="auto"/>
        <w:jc w:val="center"/>
        <w:rPr>
          <w:rFonts w:ascii="Times New Roman" w:hAnsi="Times New Roman" w:cs="Times New Roman"/>
          <w:color w:val="auto"/>
          <w:sz w:val="24"/>
          <w:szCs w:val="24"/>
        </w:rPr>
      </w:pPr>
      <w:bookmarkStart w:id="98" w:name="_Toc107658555"/>
      <w:r w:rsidRPr="008F60BD">
        <w:rPr>
          <w:rFonts w:ascii="Times New Roman" w:hAnsi="Times New Roman" w:cs="Times New Roman"/>
          <w:color w:val="auto"/>
          <w:sz w:val="24"/>
          <w:szCs w:val="24"/>
        </w:rPr>
        <w:t>UMOWA RAMOWA</w:t>
      </w:r>
      <w:bookmarkEnd w:id="98"/>
    </w:p>
    <w:p w14:paraId="14646AE6" w14:textId="1CF33B93" w:rsidR="00F602D2" w:rsidRPr="008044AF" w:rsidRDefault="00690A0F" w:rsidP="00F602D2">
      <w:pPr>
        <w:pStyle w:val="Zwykytekst"/>
        <w:rPr>
          <w:rFonts w:ascii="Times New Roman" w:hAnsi="Times New Roman" w:cs="Times New Roman"/>
          <w:sz w:val="22"/>
          <w:szCs w:val="22"/>
        </w:rPr>
      </w:pPr>
      <w:bookmarkStart w:id="99" w:name="_Hlk70611759"/>
      <w:r w:rsidRPr="00690A0F">
        <w:rPr>
          <w:rFonts w:ascii="Times New Roman" w:hAnsi="Times New Roman" w:cs="Times New Roman"/>
          <w:sz w:val="22"/>
          <w:szCs w:val="22"/>
        </w:rPr>
        <w:t>W przypadku umowy zawieranej elektronicznie</w:t>
      </w:r>
      <w:r>
        <w:rPr>
          <w:rFonts w:ascii="Times New Roman" w:hAnsi="Times New Roman" w:cs="Times New Roman"/>
          <w:sz w:val="22"/>
          <w:szCs w:val="22"/>
        </w:rPr>
        <w:t>:</w:t>
      </w:r>
    </w:p>
    <w:p w14:paraId="6B65B917" w14:textId="11333765" w:rsidR="00F602D2" w:rsidRPr="008044AF" w:rsidRDefault="00F602D2" w:rsidP="00071E27">
      <w:pPr>
        <w:pStyle w:val="Zwykytekst"/>
        <w:numPr>
          <w:ilvl w:val="0"/>
          <w:numId w:val="48"/>
        </w:numPr>
        <w:ind w:left="426" w:hanging="426"/>
        <w:jc w:val="both"/>
        <w:rPr>
          <w:rFonts w:ascii="Times New Roman" w:hAnsi="Times New Roman" w:cs="Times New Roman"/>
          <w:sz w:val="22"/>
          <w:szCs w:val="22"/>
        </w:rPr>
      </w:pPr>
      <w:r w:rsidRPr="008044AF">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w:t>
      </w:r>
      <w:r w:rsidR="006D12BB">
        <w:rPr>
          <w:rFonts w:ascii="Times New Roman" w:hAnsi="Times New Roman" w:cs="Times New Roman"/>
          <w:sz w:val="22"/>
          <w:szCs w:val="22"/>
        </w:rPr>
        <w:t> </w:t>
      </w:r>
      <w:r w:rsidRPr="008044AF">
        <w:rPr>
          <w:rFonts w:ascii="Times New Roman" w:hAnsi="Times New Roman" w:cs="Times New Roman"/>
          <w:sz w:val="22"/>
          <w:szCs w:val="22"/>
        </w:rPr>
        <w:t>w formie za pośrednictwem poczty elektronicznej.</w:t>
      </w:r>
    </w:p>
    <w:p w14:paraId="387AA8C2" w14:textId="77777777" w:rsidR="00F602D2" w:rsidRPr="008044AF" w:rsidRDefault="00F602D2" w:rsidP="00071E27">
      <w:pPr>
        <w:pStyle w:val="Zwykytekst"/>
        <w:numPr>
          <w:ilvl w:val="0"/>
          <w:numId w:val="48"/>
        </w:numPr>
        <w:ind w:left="426" w:hanging="426"/>
        <w:rPr>
          <w:rFonts w:ascii="Times New Roman" w:hAnsi="Times New Roman" w:cs="Times New Roman"/>
          <w:sz w:val="22"/>
          <w:szCs w:val="22"/>
        </w:rPr>
      </w:pPr>
      <w:r w:rsidRPr="008044AF">
        <w:rPr>
          <w:rFonts w:ascii="Times New Roman" w:hAnsi="Times New Roman" w:cs="Times New Roman"/>
          <w:sz w:val="22"/>
          <w:szCs w:val="22"/>
        </w:rPr>
        <w:t>Strony przyjmują jako datę jej zawarcia - datę złożenia ostatniego podpisu.</w:t>
      </w:r>
    </w:p>
    <w:bookmarkEnd w:id="99"/>
    <w:p w14:paraId="54A8E8A0" w14:textId="77777777" w:rsidR="00F602D2" w:rsidRPr="00F602D2" w:rsidRDefault="00F602D2" w:rsidP="00F602D2">
      <w:pPr>
        <w:jc w:val="both"/>
        <w:rPr>
          <w:b/>
          <w:bCs/>
          <w:sz w:val="22"/>
          <w:szCs w:val="22"/>
        </w:rPr>
      </w:pPr>
    </w:p>
    <w:p w14:paraId="6EF12D45" w14:textId="77777777" w:rsidR="00F602D2" w:rsidRPr="00F602D2" w:rsidRDefault="00F602D2" w:rsidP="00F602D2">
      <w:pPr>
        <w:jc w:val="both"/>
        <w:rPr>
          <w:b/>
          <w:bCs/>
          <w:sz w:val="22"/>
          <w:szCs w:val="22"/>
        </w:rPr>
      </w:pPr>
      <w:bookmarkStart w:id="100" w:name="_Hlk107656311"/>
      <w:r w:rsidRPr="00F602D2">
        <w:rPr>
          <w:b/>
          <w:bCs/>
          <w:sz w:val="22"/>
          <w:szCs w:val="22"/>
        </w:rPr>
        <w:t>Strony umowy:</w:t>
      </w:r>
    </w:p>
    <w:p w14:paraId="007344D1" w14:textId="3CEDED5C" w:rsidR="000D5FAE" w:rsidRPr="00F62CF0" w:rsidRDefault="000D5FAE" w:rsidP="000D5FAE">
      <w:pPr>
        <w:spacing w:before="120"/>
        <w:jc w:val="both"/>
        <w:rPr>
          <w:sz w:val="22"/>
          <w:szCs w:val="22"/>
        </w:rPr>
      </w:pPr>
      <w:bookmarkStart w:id="101" w:name="_Hlk107656303"/>
      <w:bookmarkEnd w:id="100"/>
      <w:r w:rsidRPr="00F62CF0">
        <w:rPr>
          <w:b/>
          <w:bCs/>
          <w:sz w:val="22"/>
          <w:szCs w:val="22"/>
        </w:rPr>
        <w:t>POLSKA GRUPA GÓRNICZA S.A.</w:t>
      </w:r>
      <w:r w:rsidRPr="00F62CF0">
        <w:rPr>
          <w:sz w:val="22"/>
          <w:szCs w:val="22"/>
        </w:rPr>
        <w:t xml:space="preserve"> z siedzibą w Katowicach przy ul. Powstańców 30, kod pocztowy 40-039, </w:t>
      </w:r>
      <w:r w:rsidRPr="00F62CF0">
        <w:rPr>
          <w:b/>
          <w:bCs/>
          <w:sz w:val="22"/>
          <w:szCs w:val="22"/>
        </w:rPr>
        <w:t>Oddział ……………………..,</w:t>
      </w:r>
      <w:r w:rsidRPr="00F62CF0">
        <w:rPr>
          <w:sz w:val="22"/>
          <w:szCs w:val="22"/>
        </w:rPr>
        <w:t xml:space="preserve"> adres: ……………………, ul. …………………….., zarejestrowana przez Sąd Rejonowy Katowice-Wschód w Katowicach Wydział Gospodarczy pod numerem KRS 0000709363, wysokość kapitału zakładowego całkowicie wpłaconego: 3 916</w:t>
      </w:r>
      <w:r>
        <w:rPr>
          <w:sz w:val="22"/>
          <w:szCs w:val="22"/>
        </w:rPr>
        <w:t> </w:t>
      </w:r>
      <w:r w:rsidRPr="00F62CF0">
        <w:rPr>
          <w:sz w:val="22"/>
          <w:szCs w:val="22"/>
        </w:rPr>
        <w:t>718</w:t>
      </w:r>
      <w:r>
        <w:rPr>
          <w:sz w:val="22"/>
          <w:szCs w:val="22"/>
        </w:rPr>
        <w:t> </w:t>
      </w:r>
      <w:r w:rsidR="009F27E3">
        <w:rPr>
          <w:sz w:val="22"/>
          <w:szCs w:val="22"/>
        </w:rPr>
        <w:t>9</w:t>
      </w:r>
      <w:r w:rsidRPr="00F62CF0">
        <w:rPr>
          <w:sz w:val="22"/>
          <w:szCs w:val="22"/>
        </w:rPr>
        <w:t xml:space="preserve">00,00 zł, NIP 634-283-47-28, REGON: 360615984, </w:t>
      </w:r>
      <w:r w:rsidRPr="00F62CF0">
        <w:rPr>
          <w:rFonts w:eastAsia="MS Mincho"/>
          <w:sz w:val="22"/>
          <w:szCs w:val="22"/>
        </w:rPr>
        <w:t xml:space="preserve">nr rejestrowy BDO  000014704, </w:t>
      </w:r>
      <w:r w:rsidRPr="00F62CF0">
        <w:rPr>
          <w:sz w:val="22"/>
          <w:szCs w:val="22"/>
        </w:rPr>
        <w:t>zwana w treści Umowy Zamawiającym, reprezentowana przez osoby umocowane.</w:t>
      </w:r>
    </w:p>
    <w:p w14:paraId="54DAE6F6" w14:textId="77777777" w:rsidR="009F27E3" w:rsidRPr="009F27E3" w:rsidRDefault="009F27E3" w:rsidP="009F27E3">
      <w:pPr>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9F27E3" w:rsidRPr="009F27E3" w14:paraId="33D829F8" w14:textId="77777777" w:rsidTr="00291C4C">
        <w:trPr>
          <w:trHeight w:val="20"/>
        </w:trPr>
        <w:tc>
          <w:tcPr>
            <w:tcW w:w="5000" w:type="pct"/>
            <w:gridSpan w:val="4"/>
            <w:shd w:val="clear" w:color="auto" w:fill="F2F2F2" w:themeFill="background1" w:themeFillShade="F2"/>
            <w:vAlign w:val="center"/>
          </w:tcPr>
          <w:p w14:paraId="6CDB4AF9" w14:textId="77777777" w:rsidR="009F27E3" w:rsidRPr="009F27E3" w:rsidRDefault="009F27E3" w:rsidP="00291C4C">
            <w:pPr>
              <w:widowControl w:val="0"/>
              <w:tabs>
                <w:tab w:val="left" w:pos="284"/>
                <w:tab w:val="left" w:pos="851"/>
              </w:tabs>
              <w:ind w:left="284" w:hanging="284"/>
              <w:jc w:val="center"/>
              <w:rPr>
                <w:b/>
                <w:bCs/>
              </w:rPr>
            </w:pPr>
            <w:r w:rsidRPr="009F27E3">
              <w:rPr>
                <w:b/>
                <w:bCs/>
                <w:sz w:val="22"/>
                <w:szCs w:val="22"/>
              </w:rPr>
              <w:t>ZAMAWIAJĄCY</w:t>
            </w:r>
          </w:p>
        </w:tc>
      </w:tr>
      <w:tr w:rsidR="009F27E3" w:rsidRPr="009F27E3" w14:paraId="5DAAB0CA" w14:textId="77777777" w:rsidTr="00C12317">
        <w:trPr>
          <w:trHeight w:val="294"/>
        </w:trPr>
        <w:tc>
          <w:tcPr>
            <w:tcW w:w="2499" w:type="pct"/>
            <w:gridSpan w:val="2"/>
            <w:vAlign w:val="center"/>
          </w:tcPr>
          <w:p w14:paraId="65E57BD0" w14:textId="77777777" w:rsidR="009F27E3" w:rsidRPr="009F27E3" w:rsidRDefault="009F27E3" w:rsidP="00291C4C">
            <w:pPr>
              <w:widowControl w:val="0"/>
              <w:tabs>
                <w:tab w:val="left" w:pos="284"/>
                <w:tab w:val="left" w:pos="851"/>
              </w:tabs>
              <w:ind w:left="284" w:hanging="284"/>
              <w:jc w:val="center"/>
              <w:rPr>
                <w:b/>
                <w:bCs/>
              </w:rPr>
            </w:pPr>
          </w:p>
        </w:tc>
        <w:tc>
          <w:tcPr>
            <w:tcW w:w="2501" w:type="pct"/>
            <w:gridSpan w:val="2"/>
            <w:vAlign w:val="center"/>
          </w:tcPr>
          <w:p w14:paraId="56BE4D5C" w14:textId="77777777" w:rsidR="009F27E3" w:rsidRPr="009F27E3" w:rsidRDefault="009F27E3" w:rsidP="00291C4C">
            <w:pPr>
              <w:widowControl w:val="0"/>
              <w:tabs>
                <w:tab w:val="left" w:pos="284"/>
                <w:tab w:val="left" w:pos="851"/>
              </w:tabs>
              <w:ind w:left="284" w:hanging="284"/>
              <w:jc w:val="center"/>
              <w:rPr>
                <w:b/>
                <w:bCs/>
              </w:rPr>
            </w:pPr>
          </w:p>
        </w:tc>
      </w:tr>
      <w:tr w:rsidR="009F27E3" w:rsidRPr="009F27E3" w14:paraId="42C9750E" w14:textId="77777777" w:rsidTr="00291C4C">
        <w:trPr>
          <w:trHeight w:val="564"/>
        </w:trPr>
        <w:tc>
          <w:tcPr>
            <w:tcW w:w="1250" w:type="pct"/>
            <w:shd w:val="clear" w:color="auto" w:fill="F2F2F2" w:themeFill="background1" w:themeFillShade="F2"/>
            <w:vAlign w:val="center"/>
          </w:tcPr>
          <w:p w14:paraId="784D2493" w14:textId="77777777" w:rsidR="009F27E3" w:rsidRPr="009F27E3" w:rsidRDefault="009F27E3" w:rsidP="00291C4C">
            <w:pPr>
              <w:ind w:left="-108" w:right="-108"/>
              <w:jc w:val="center"/>
              <w:rPr>
                <w:sz w:val="18"/>
                <w:szCs w:val="18"/>
              </w:rPr>
            </w:pPr>
            <w:r w:rsidRPr="009F27E3">
              <w:rPr>
                <w:sz w:val="18"/>
                <w:szCs w:val="18"/>
              </w:rPr>
              <w:t>Sekretarz Komisji Przetargowej lub</w:t>
            </w:r>
          </w:p>
          <w:p w14:paraId="42810A85" w14:textId="77777777" w:rsidR="009F27E3" w:rsidRPr="009F27E3" w:rsidRDefault="009F27E3" w:rsidP="00291C4C">
            <w:pPr>
              <w:widowControl w:val="0"/>
              <w:tabs>
                <w:tab w:val="left" w:pos="284"/>
                <w:tab w:val="left" w:pos="851"/>
              </w:tabs>
              <w:ind w:left="-108" w:right="-108"/>
              <w:jc w:val="center"/>
              <w:rPr>
                <w:b/>
                <w:bCs/>
                <w:sz w:val="18"/>
                <w:szCs w:val="18"/>
              </w:rPr>
            </w:pPr>
            <w:r w:rsidRPr="009F27E3">
              <w:rPr>
                <w:sz w:val="18"/>
                <w:szCs w:val="18"/>
              </w:rPr>
              <w:t>inna osoba wyznaczona</w:t>
            </w:r>
          </w:p>
        </w:tc>
        <w:tc>
          <w:tcPr>
            <w:tcW w:w="1250" w:type="pct"/>
            <w:shd w:val="clear" w:color="auto" w:fill="F2F2F2" w:themeFill="background1" w:themeFillShade="F2"/>
            <w:vAlign w:val="center"/>
          </w:tcPr>
          <w:p w14:paraId="6B7D788A" w14:textId="77777777" w:rsidR="009F27E3" w:rsidRPr="009F27E3" w:rsidRDefault="009F27E3" w:rsidP="00291C4C">
            <w:pPr>
              <w:widowControl w:val="0"/>
              <w:ind w:left="-108" w:right="-108"/>
              <w:jc w:val="center"/>
              <w:rPr>
                <w:sz w:val="18"/>
                <w:szCs w:val="18"/>
              </w:rPr>
            </w:pPr>
            <w:r w:rsidRPr="009F27E3">
              <w:rPr>
                <w:sz w:val="18"/>
                <w:szCs w:val="18"/>
              </w:rPr>
              <w:t>Komórka techniczna</w:t>
            </w:r>
          </w:p>
        </w:tc>
        <w:tc>
          <w:tcPr>
            <w:tcW w:w="1250" w:type="pct"/>
            <w:shd w:val="clear" w:color="auto" w:fill="F2F2F2" w:themeFill="background1" w:themeFillShade="F2"/>
            <w:vAlign w:val="center"/>
          </w:tcPr>
          <w:p w14:paraId="4786395F" w14:textId="77777777" w:rsidR="009F27E3" w:rsidRPr="009F27E3" w:rsidRDefault="009F27E3" w:rsidP="00291C4C">
            <w:pPr>
              <w:widowControl w:val="0"/>
              <w:ind w:left="-108" w:right="-108"/>
              <w:jc w:val="center"/>
              <w:rPr>
                <w:b/>
                <w:bCs/>
                <w:sz w:val="18"/>
                <w:szCs w:val="18"/>
              </w:rPr>
            </w:pPr>
            <w:r w:rsidRPr="009F27E3">
              <w:rPr>
                <w:sz w:val="18"/>
                <w:szCs w:val="18"/>
              </w:rPr>
              <w:t>Dział Prawny</w:t>
            </w:r>
          </w:p>
        </w:tc>
        <w:tc>
          <w:tcPr>
            <w:tcW w:w="1250" w:type="pct"/>
            <w:shd w:val="clear" w:color="auto" w:fill="F2F2F2" w:themeFill="background1" w:themeFillShade="F2"/>
            <w:vAlign w:val="center"/>
          </w:tcPr>
          <w:p w14:paraId="0353D971" w14:textId="77777777" w:rsidR="009F27E3" w:rsidRPr="009F27E3" w:rsidRDefault="009F27E3" w:rsidP="00291C4C">
            <w:pPr>
              <w:widowControl w:val="0"/>
              <w:ind w:left="-108" w:right="-108"/>
              <w:jc w:val="center"/>
              <w:rPr>
                <w:b/>
                <w:bCs/>
                <w:sz w:val="18"/>
                <w:szCs w:val="18"/>
              </w:rPr>
            </w:pPr>
            <w:r w:rsidRPr="009F27E3">
              <w:rPr>
                <w:sz w:val="18"/>
                <w:szCs w:val="18"/>
              </w:rPr>
              <w:t>Osoba odpowiedzialna w zakresie RODO</w:t>
            </w:r>
          </w:p>
        </w:tc>
      </w:tr>
      <w:tr w:rsidR="009F27E3" w:rsidRPr="009F27E3" w14:paraId="6725DA31" w14:textId="77777777" w:rsidTr="00C12317">
        <w:trPr>
          <w:trHeight w:val="208"/>
        </w:trPr>
        <w:tc>
          <w:tcPr>
            <w:tcW w:w="1250" w:type="pct"/>
            <w:vAlign w:val="center"/>
          </w:tcPr>
          <w:p w14:paraId="785F2AD7" w14:textId="77777777" w:rsidR="009F27E3" w:rsidRPr="009F27E3" w:rsidRDefault="009F27E3" w:rsidP="00291C4C">
            <w:pPr>
              <w:rPr>
                <w:sz w:val="18"/>
                <w:szCs w:val="18"/>
              </w:rPr>
            </w:pPr>
          </w:p>
        </w:tc>
        <w:tc>
          <w:tcPr>
            <w:tcW w:w="1250" w:type="pct"/>
            <w:vAlign w:val="center"/>
          </w:tcPr>
          <w:p w14:paraId="24F8C590" w14:textId="77777777" w:rsidR="009F27E3" w:rsidRPr="009F27E3" w:rsidRDefault="009F27E3" w:rsidP="00291C4C">
            <w:pPr>
              <w:widowControl w:val="0"/>
              <w:rPr>
                <w:sz w:val="18"/>
                <w:szCs w:val="18"/>
              </w:rPr>
            </w:pPr>
          </w:p>
        </w:tc>
        <w:tc>
          <w:tcPr>
            <w:tcW w:w="1250" w:type="pct"/>
            <w:vAlign w:val="center"/>
          </w:tcPr>
          <w:p w14:paraId="3A036283" w14:textId="77777777" w:rsidR="009F27E3" w:rsidRPr="009F27E3" w:rsidRDefault="009F27E3" w:rsidP="00291C4C">
            <w:pPr>
              <w:widowControl w:val="0"/>
              <w:rPr>
                <w:sz w:val="18"/>
                <w:szCs w:val="18"/>
              </w:rPr>
            </w:pPr>
          </w:p>
        </w:tc>
        <w:tc>
          <w:tcPr>
            <w:tcW w:w="1250" w:type="pct"/>
            <w:vAlign w:val="center"/>
          </w:tcPr>
          <w:p w14:paraId="4583AA37" w14:textId="77777777" w:rsidR="009F27E3" w:rsidRPr="009F27E3" w:rsidRDefault="009F27E3" w:rsidP="00291C4C">
            <w:pPr>
              <w:widowControl w:val="0"/>
              <w:rPr>
                <w:sz w:val="18"/>
                <w:szCs w:val="18"/>
              </w:rPr>
            </w:pPr>
          </w:p>
        </w:tc>
      </w:tr>
    </w:tbl>
    <w:p w14:paraId="0F1804A1" w14:textId="40670014" w:rsidR="00A85DB6" w:rsidRPr="00910C40" w:rsidRDefault="000D5FAE" w:rsidP="00A85DB6">
      <w:pPr>
        <w:rPr>
          <w:b/>
          <w:sz w:val="22"/>
          <w:szCs w:val="22"/>
        </w:rPr>
      </w:pPr>
      <w:r>
        <w:rPr>
          <w:b/>
          <w:sz w:val="22"/>
          <w:szCs w:val="22"/>
        </w:rPr>
        <w:t>i</w:t>
      </w:r>
    </w:p>
    <w:bookmarkEnd w:id="101"/>
    <w:p w14:paraId="01B06984" w14:textId="77777777" w:rsidR="00A85DB6" w:rsidRPr="001E6414" w:rsidRDefault="00A85DB6" w:rsidP="00A85DB6">
      <w:pPr>
        <w:pStyle w:val="Tekstpodstawowy22"/>
        <w:jc w:val="both"/>
        <w:rPr>
          <w:color w:val="000000"/>
          <w:sz w:val="22"/>
          <w:szCs w:val="22"/>
        </w:rPr>
      </w:pPr>
      <w:r w:rsidRPr="001E6414">
        <w:rPr>
          <w:b w:val="0"/>
          <w:bCs w:val="0"/>
          <w:color w:val="000000"/>
          <w:sz w:val="22"/>
          <w:szCs w:val="22"/>
        </w:rPr>
        <w:t>I.</w:t>
      </w:r>
      <w:r w:rsidRPr="001E6414">
        <w:rPr>
          <w:color w:val="000000"/>
          <w:sz w:val="22"/>
          <w:szCs w:val="22"/>
        </w:rPr>
        <w:t xml:space="preserve">  ………………………,  ..-…… ……………, ul. ……………. Nr ….., </w:t>
      </w:r>
    </w:p>
    <w:p w14:paraId="2FF59724" w14:textId="4E090453" w:rsidR="00A85DB6" w:rsidRDefault="00A85DB6" w:rsidP="00543A3A">
      <w:pPr>
        <w:jc w:val="both"/>
        <w:rPr>
          <w:sz w:val="22"/>
          <w:szCs w:val="22"/>
        </w:rPr>
      </w:pPr>
      <w:r w:rsidRPr="001E6414">
        <w:rPr>
          <w:color w:val="000000"/>
          <w:sz w:val="22"/>
          <w:szCs w:val="22"/>
        </w:rPr>
        <w:t>zarejestrowaną w Krajowym Rejestrze Sądowym pod numerem KRS ……….., o kapitale zakładowym wynoszącym i wpłaconym…………….., będącą podat</w:t>
      </w:r>
      <w:r w:rsidRPr="001E6414">
        <w:rPr>
          <w:sz w:val="22"/>
          <w:szCs w:val="22"/>
        </w:rPr>
        <w:t xml:space="preserve">nikiem VAT </w:t>
      </w:r>
      <w:r w:rsidRPr="001E6414">
        <w:rPr>
          <w:sz w:val="22"/>
          <w:szCs w:val="22"/>
        </w:rPr>
        <w:br/>
        <w:t>i posiadającą NIP: …………… zwaną w treści umowy „</w:t>
      </w:r>
      <w:r w:rsidRPr="001E6414">
        <w:rPr>
          <w:b/>
          <w:bCs/>
          <w:sz w:val="22"/>
          <w:szCs w:val="22"/>
        </w:rPr>
        <w:t>Wykonawcą</w:t>
      </w:r>
      <w:r w:rsidRPr="001E6414">
        <w:rPr>
          <w:sz w:val="22"/>
          <w:szCs w:val="22"/>
        </w:rPr>
        <w:t xml:space="preserve">” </w:t>
      </w:r>
    </w:p>
    <w:p w14:paraId="7BB40B61" w14:textId="77777777" w:rsidR="00A85DB6" w:rsidRPr="0045300D" w:rsidRDefault="00A85DB6" w:rsidP="00A85DB6">
      <w:pPr>
        <w:jc w:val="both"/>
        <w:rPr>
          <w:b/>
          <w:sz w:val="22"/>
          <w:szCs w:val="22"/>
          <w:u w:val="single"/>
        </w:rPr>
      </w:pPr>
      <w:r w:rsidRPr="0045300D">
        <w:rPr>
          <w:b/>
          <w:sz w:val="22"/>
          <w:szCs w:val="22"/>
          <w:u w:val="single"/>
        </w:rPr>
        <w:t xml:space="preserve">adres poczty elektronicznej, na który należy kierować Zaproszenie do udziału </w:t>
      </w:r>
      <w:r w:rsidRPr="0045300D">
        <w:rPr>
          <w:b/>
          <w:sz w:val="22"/>
          <w:szCs w:val="22"/>
          <w:u w:val="single"/>
        </w:rPr>
        <w:br/>
        <w:t>w postępowaniu wykonawczym oraz Zamówienie wykonawcze - ………………………</w:t>
      </w:r>
    </w:p>
    <w:p w14:paraId="45257722" w14:textId="77777777" w:rsidR="00A85DB6" w:rsidRPr="001E6414" w:rsidRDefault="00A85DB6" w:rsidP="00A85DB6">
      <w:pPr>
        <w:jc w:val="both"/>
        <w:rPr>
          <w:sz w:val="22"/>
          <w:szCs w:val="22"/>
        </w:rPr>
      </w:pPr>
      <w:r w:rsidRPr="001E6414">
        <w:rPr>
          <w:sz w:val="22"/>
          <w:szCs w:val="22"/>
        </w:rPr>
        <w:t xml:space="preserve">oraz </w:t>
      </w:r>
    </w:p>
    <w:p w14:paraId="119CE15B" w14:textId="77777777" w:rsidR="00C12317" w:rsidRDefault="00C12317" w:rsidP="00A85DB6">
      <w:pPr>
        <w:pStyle w:val="Tekstpodstawowy22"/>
        <w:jc w:val="both"/>
        <w:rPr>
          <w:b w:val="0"/>
          <w:bCs w:val="0"/>
          <w:sz w:val="22"/>
          <w:szCs w:val="22"/>
        </w:rPr>
      </w:pPr>
    </w:p>
    <w:p w14:paraId="49582699" w14:textId="62B9EBED" w:rsidR="00A85DB6" w:rsidRPr="001E6414" w:rsidRDefault="00A85DB6" w:rsidP="00A85DB6">
      <w:pPr>
        <w:pStyle w:val="Tekstpodstawowy22"/>
        <w:jc w:val="both"/>
        <w:rPr>
          <w:sz w:val="22"/>
          <w:szCs w:val="22"/>
        </w:rPr>
      </w:pPr>
      <w:r w:rsidRPr="001E6414">
        <w:rPr>
          <w:b w:val="0"/>
          <w:bCs w:val="0"/>
          <w:sz w:val="22"/>
          <w:szCs w:val="22"/>
        </w:rPr>
        <w:t>II.</w:t>
      </w:r>
      <w:r w:rsidRPr="001E6414">
        <w:rPr>
          <w:sz w:val="22"/>
          <w:szCs w:val="22"/>
        </w:rPr>
        <w:t xml:space="preserve">  ………………………,  ..-…… ……………, ul. ……………. Nr ….., </w:t>
      </w:r>
    </w:p>
    <w:p w14:paraId="4A54C79A" w14:textId="697465AB" w:rsidR="00A85DB6" w:rsidRDefault="00A85DB6" w:rsidP="00543A3A">
      <w:pPr>
        <w:jc w:val="both"/>
        <w:rPr>
          <w:sz w:val="22"/>
          <w:szCs w:val="22"/>
        </w:rPr>
      </w:pPr>
      <w:r w:rsidRPr="001E6414">
        <w:rPr>
          <w:sz w:val="22"/>
          <w:szCs w:val="22"/>
        </w:rPr>
        <w:t xml:space="preserve">zarejestrowaną w Krajowym Rejestrze Sądowym pod numerem KRS ……….., o kapitale zakładowym wynoszącym i wpłaconym…………….., będącą podatnikiem VAT </w:t>
      </w:r>
      <w:r w:rsidRPr="001E6414">
        <w:rPr>
          <w:sz w:val="22"/>
          <w:szCs w:val="22"/>
        </w:rPr>
        <w:br/>
        <w:t>i posiadającą NIP: …………… zwaną w treści umowy „</w:t>
      </w:r>
      <w:r w:rsidRPr="001E6414">
        <w:rPr>
          <w:b/>
          <w:bCs/>
          <w:sz w:val="22"/>
          <w:szCs w:val="22"/>
        </w:rPr>
        <w:t>Wykonawcą</w:t>
      </w:r>
      <w:r w:rsidRPr="001E6414">
        <w:rPr>
          <w:sz w:val="22"/>
          <w:szCs w:val="22"/>
        </w:rPr>
        <w:t xml:space="preserve">” </w:t>
      </w:r>
    </w:p>
    <w:p w14:paraId="317A3471" w14:textId="77777777" w:rsidR="00A85DB6" w:rsidRPr="0045300D" w:rsidRDefault="00A85DB6" w:rsidP="00A85DB6">
      <w:pPr>
        <w:jc w:val="both"/>
        <w:rPr>
          <w:b/>
          <w:sz w:val="22"/>
          <w:szCs w:val="22"/>
          <w:u w:val="single"/>
        </w:rPr>
      </w:pPr>
      <w:r w:rsidRPr="0045300D">
        <w:rPr>
          <w:b/>
          <w:sz w:val="22"/>
          <w:szCs w:val="22"/>
          <w:u w:val="single"/>
        </w:rPr>
        <w:t xml:space="preserve">adres poczty elektronicznej, na który należy kierować Zaproszenie do udziału </w:t>
      </w:r>
      <w:r w:rsidRPr="0045300D">
        <w:rPr>
          <w:b/>
          <w:sz w:val="22"/>
          <w:szCs w:val="22"/>
          <w:u w:val="single"/>
        </w:rPr>
        <w:br/>
        <w:t>w postępowaniu wykonawczym oraz Zamówienie wykonawcze - ………………………</w:t>
      </w:r>
    </w:p>
    <w:p w14:paraId="383A9031" w14:textId="77777777" w:rsidR="00A85DB6" w:rsidRDefault="00A85DB6" w:rsidP="00A85DB6">
      <w:pPr>
        <w:jc w:val="both"/>
        <w:rPr>
          <w:sz w:val="22"/>
          <w:szCs w:val="22"/>
        </w:rPr>
      </w:pPr>
      <w:r w:rsidRPr="001E6414">
        <w:rPr>
          <w:sz w:val="22"/>
          <w:szCs w:val="22"/>
        </w:rPr>
        <w:t xml:space="preserve">oraz </w:t>
      </w:r>
    </w:p>
    <w:p w14:paraId="39BA8A08" w14:textId="77777777" w:rsidR="00A85DB6" w:rsidRDefault="00A85DB6" w:rsidP="00A85DB6">
      <w:pPr>
        <w:jc w:val="both"/>
        <w:rPr>
          <w:sz w:val="22"/>
          <w:szCs w:val="22"/>
        </w:rPr>
      </w:pPr>
      <w:r>
        <w:rPr>
          <w:sz w:val="22"/>
          <w:szCs w:val="22"/>
        </w:rPr>
        <w:t>"n"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9F27E3" w:rsidRPr="009F27E3" w14:paraId="468D4725" w14:textId="77777777" w:rsidTr="00291C4C">
        <w:trPr>
          <w:trHeight w:val="524"/>
          <w:tblHeader/>
        </w:trPr>
        <w:tc>
          <w:tcPr>
            <w:tcW w:w="5000" w:type="pct"/>
            <w:shd w:val="clear" w:color="auto" w:fill="FFFFFF" w:themeFill="background1"/>
            <w:vAlign w:val="center"/>
          </w:tcPr>
          <w:p w14:paraId="2E9FE126" w14:textId="77777777" w:rsidR="009F27E3" w:rsidRPr="009F27E3" w:rsidRDefault="009F27E3" w:rsidP="00291C4C">
            <w:pPr>
              <w:widowControl w:val="0"/>
              <w:tabs>
                <w:tab w:val="left" w:pos="851"/>
              </w:tabs>
              <w:ind w:left="26" w:hanging="26"/>
              <w:jc w:val="center"/>
            </w:pPr>
            <w:r w:rsidRPr="009F27E3">
              <w:t>Oświadczam, że niniejsza Umowa jest dla mnie zrozumiała, jednoznaczna oraz żadne z postanowień nie budzi moich wątpliwości. W związku z powyższym oświadczam, że rozumiem i w pełni akceptuję jej treść.</w:t>
            </w:r>
          </w:p>
        </w:tc>
      </w:tr>
      <w:tr w:rsidR="009F27E3" w:rsidRPr="009F27E3" w14:paraId="57FF219C" w14:textId="77777777" w:rsidTr="00291C4C">
        <w:trPr>
          <w:trHeight w:val="395"/>
          <w:tblHeader/>
        </w:trPr>
        <w:tc>
          <w:tcPr>
            <w:tcW w:w="5000" w:type="pct"/>
            <w:shd w:val="clear" w:color="auto" w:fill="F2F2F2" w:themeFill="background1" w:themeFillShade="F2"/>
            <w:vAlign w:val="center"/>
          </w:tcPr>
          <w:p w14:paraId="34EF3633" w14:textId="77777777" w:rsidR="009F27E3" w:rsidRPr="009F27E3" w:rsidRDefault="009F27E3" w:rsidP="00291C4C">
            <w:pPr>
              <w:widowControl w:val="0"/>
              <w:tabs>
                <w:tab w:val="left" w:pos="284"/>
                <w:tab w:val="left" w:pos="851"/>
              </w:tabs>
              <w:ind w:left="284" w:hanging="284"/>
              <w:jc w:val="center"/>
              <w:rPr>
                <w:b/>
                <w:bCs/>
                <w:sz w:val="22"/>
                <w:szCs w:val="22"/>
                <w:shd w:val="clear" w:color="auto" w:fill="F2F2F2" w:themeFill="background1" w:themeFillShade="F2"/>
              </w:rPr>
            </w:pPr>
            <w:r w:rsidRPr="009F27E3">
              <w:rPr>
                <w:b/>
                <w:bCs/>
                <w:sz w:val="22"/>
                <w:szCs w:val="22"/>
                <w:shd w:val="clear" w:color="auto" w:fill="F2F2F2" w:themeFill="background1" w:themeFillShade="F2"/>
              </w:rPr>
              <w:t>WYKONAWC</w:t>
            </w:r>
            <w:r w:rsidRPr="009F27E3">
              <w:rPr>
                <w:b/>
                <w:bCs/>
                <w:sz w:val="22"/>
                <w:szCs w:val="22"/>
              </w:rPr>
              <w:t>A</w:t>
            </w:r>
          </w:p>
        </w:tc>
      </w:tr>
      <w:tr w:rsidR="009F27E3" w:rsidRPr="009F27E3" w14:paraId="6C762D06" w14:textId="77777777" w:rsidTr="00C12317">
        <w:trPr>
          <w:trHeight w:val="297"/>
        </w:trPr>
        <w:tc>
          <w:tcPr>
            <w:tcW w:w="5000" w:type="pct"/>
            <w:vAlign w:val="center"/>
          </w:tcPr>
          <w:p w14:paraId="71B94AC4" w14:textId="77777777" w:rsidR="009F27E3" w:rsidRPr="009F27E3" w:rsidRDefault="009F27E3" w:rsidP="00291C4C">
            <w:pPr>
              <w:widowControl w:val="0"/>
              <w:tabs>
                <w:tab w:val="left" w:pos="284"/>
                <w:tab w:val="left" w:pos="851"/>
              </w:tabs>
              <w:rPr>
                <w:b/>
                <w:bCs/>
                <w:lang w:val="en-US"/>
              </w:rPr>
            </w:pPr>
          </w:p>
        </w:tc>
      </w:tr>
    </w:tbl>
    <w:p w14:paraId="1CDBBBC1" w14:textId="04944F4D" w:rsidR="008F3A05" w:rsidRPr="00022F8E" w:rsidRDefault="008F3A05" w:rsidP="008F3A05">
      <w:pPr>
        <w:pStyle w:val="Nagwek1"/>
        <w:ind w:left="432"/>
        <w:jc w:val="center"/>
      </w:pPr>
      <w:bookmarkStart w:id="102" w:name="_Toc64291276"/>
      <w:bookmarkStart w:id="103" w:name="_Toc66281473"/>
      <w:bookmarkStart w:id="104" w:name="_Toc107658556"/>
      <w:r w:rsidRPr="00022F8E">
        <w:lastRenderedPageBreak/>
        <w:t>§1. Podstawa zawarcia Umowy</w:t>
      </w:r>
      <w:bookmarkEnd w:id="102"/>
      <w:bookmarkEnd w:id="103"/>
      <w:r w:rsidR="00CD0EA5">
        <w:t xml:space="preserve"> ramowej</w:t>
      </w:r>
      <w:bookmarkEnd w:id="104"/>
    </w:p>
    <w:p w14:paraId="1CED212E" w14:textId="7B5111F1" w:rsidR="000D5FAE" w:rsidRPr="00976586" w:rsidRDefault="000D5FAE" w:rsidP="00071E27">
      <w:pPr>
        <w:numPr>
          <w:ilvl w:val="0"/>
          <w:numId w:val="49"/>
        </w:numPr>
        <w:spacing w:line="259" w:lineRule="auto"/>
        <w:ind w:hanging="357"/>
        <w:jc w:val="both"/>
        <w:rPr>
          <w:sz w:val="22"/>
          <w:szCs w:val="22"/>
        </w:rPr>
      </w:pPr>
      <w:bookmarkStart w:id="105" w:name="_Hlk107656329"/>
      <w:bookmarkStart w:id="106" w:name="_Toc64291277"/>
      <w:bookmarkStart w:id="107" w:name="_Toc66281474"/>
      <w:r w:rsidRPr="00976586">
        <w:rPr>
          <w:sz w:val="22"/>
          <w:szCs w:val="22"/>
        </w:rPr>
        <w:t>Umowa została zawarta w wyniku przeprowadzenia postępowania o udzielenie zamówienia publicznego pn. ……………………………. (nr sprawy ………………..)</w:t>
      </w:r>
    </w:p>
    <w:p w14:paraId="57DD66D8" w14:textId="77777777" w:rsidR="000D5FAE" w:rsidRPr="00690A0F" w:rsidRDefault="000D5FAE" w:rsidP="00071E27">
      <w:pPr>
        <w:numPr>
          <w:ilvl w:val="0"/>
          <w:numId w:val="49"/>
        </w:numPr>
        <w:spacing w:line="259" w:lineRule="auto"/>
        <w:ind w:hanging="357"/>
        <w:jc w:val="both"/>
        <w:rPr>
          <w:sz w:val="22"/>
          <w:szCs w:val="22"/>
        </w:rPr>
      </w:pPr>
      <w:r w:rsidRPr="00976586">
        <w:rPr>
          <w:bCs/>
          <w:iCs/>
          <w:sz w:val="22"/>
          <w:szCs w:val="22"/>
        </w:rPr>
        <w:t>Wynik postępowania został zatwierdzony Uchwałą Zarządu PGG S.A. Nr ……..</w:t>
      </w:r>
    </w:p>
    <w:p w14:paraId="02F568D5" w14:textId="77777777" w:rsidR="00690A0F" w:rsidRPr="00690A0F" w:rsidRDefault="00690A0F" w:rsidP="00071E27">
      <w:pPr>
        <w:numPr>
          <w:ilvl w:val="0"/>
          <w:numId w:val="49"/>
        </w:numPr>
        <w:spacing w:line="259" w:lineRule="auto"/>
        <w:jc w:val="both"/>
        <w:rPr>
          <w:sz w:val="22"/>
          <w:szCs w:val="22"/>
        </w:rPr>
      </w:pPr>
      <w:r w:rsidRPr="00690A0F">
        <w:rPr>
          <w:sz w:val="22"/>
          <w:szCs w:val="22"/>
        </w:rPr>
        <w:t>Specyfikacja Istotnych Warunków Zamówienia.</w:t>
      </w:r>
    </w:p>
    <w:p w14:paraId="1BC3638F" w14:textId="77777777" w:rsidR="00690A0F" w:rsidRDefault="00690A0F" w:rsidP="00071E27">
      <w:pPr>
        <w:numPr>
          <w:ilvl w:val="0"/>
          <w:numId w:val="49"/>
        </w:numPr>
        <w:jc w:val="both"/>
        <w:rPr>
          <w:sz w:val="22"/>
          <w:szCs w:val="22"/>
        </w:rPr>
      </w:pPr>
      <w:r w:rsidRPr="00690A0F">
        <w:rPr>
          <w:sz w:val="22"/>
          <w:szCs w:val="22"/>
        </w:rPr>
        <w:t>Oferta Wykonawcy.</w:t>
      </w:r>
    </w:p>
    <w:p w14:paraId="4FDF942E" w14:textId="77777777" w:rsidR="00690A0F" w:rsidRPr="00690A0F" w:rsidRDefault="00690A0F" w:rsidP="00690A0F">
      <w:pPr>
        <w:ind w:left="360"/>
        <w:jc w:val="both"/>
        <w:rPr>
          <w:sz w:val="22"/>
          <w:szCs w:val="22"/>
        </w:rPr>
      </w:pPr>
    </w:p>
    <w:p w14:paraId="1FAFA91B" w14:textId="49E34238" w:rsidR="008F3A05" w:rsidRPr="00CC591C" w:rsidRDefault="008F3A05" w:rsidP="00690A0F">
      <w:pPr>
        <w:pStyle w:val="Nagwek1"/>
        <w:spacing w:before="0"/>
        <w:ind w:left="432"/>
        <w:jc w:val="center"/>
      </w:pPr>
      <w:bookmarkStart w:id="108" w:name="_Toc107658557"/>
      <w:bookmarkEnd w:id="105"/>
      <w:r w:rsidRPr="00CC591C">
        <w:t>§2. Przedmiot Umowy</w:t>
      </w:r>
      <w:bookmarkEnd w:id="106"/>
      <w:bookmarkEnd w:id="107"/>
      <w:r w:rsidR="00CD0EA5" w:rsidRPr="00CC591C">
        <w:t xml:space="preserve"> ramowej</w:t>
      </w:r>
      <w:bookmarkEnd w:id="108"/>
    </w:p>
    <w:p w14:paraId="7E0C1FD4" w14:textId="77777777" w:rsidR="0015736C" w:rsidRDefault="00A85DB6" w:rsidP="0015736C">
      <w:pPr>
        <w:numPr>
          <w:ilvl w:val="0"/>
          <w:numId w:val="18"/>
        </w:numPr>
        <w:tabs>
          <w:tab w:val="clear" w:pos="360"/>
          <w:tab w:val="num" w:pos="284"/>
        </w:tabs>
        <w:suppressAutoHyphens/>
        <w:ind w:left="284" w:hanging="284"/>
        <w:jc w:val="both"/>
        <w:rPr>
          <w:sz w:val="22"/>
          <w:szCs w:val="22"/>
        </w:rPr>
      </w:pPr>
      <w:r w:rsidRPr="00CC591C">
        <w:rPr>
          <w:sz w:val="22"/>
          <w:szCs w:val="22"/>
        </w:rPr>
        <w:t xml:space="preserve">Przedmiotem niniejszej umowy ramowej jest ustalenie zasad i warunków realizacji Zamówień wykonawczych jakie mogą zostać udzielone przez Zamawiającego na </w:t>
      </w:r>
      <w:r w:rsidRPr="00CC591C">
        <w:rPr>
          <w:b/>
          <w:bCs/>
          <w:i/>
          <w:iCs/>
          <w:sz w:val="22"/>
          <w:szCs w:val="22"/>
        </w:rPr>
        <w:t>………………..</w:t>
      </w:r>
      <w:r w:rsidRPr="00CC591C">
        <w:rPr>
          <w:sz w:val="22"/>
          <w:szCs w:val="22"/>
        </w:rPr>
        <w:t xml:space="preserve">w ramach </w:t>
      </w:r>
      <w:r w:rsidR="00FA3707" w:rsidRPr="00CC591C">
        <w:rPr>
          <w:sz w:val="22"/>
          <w:szCs w:val="22"/>
        </w:rPr>
        <w:t xml:space="preserve"> </w:t>
      </w:r>
      <w:r w:rsidRPr="00CC591C">
        <w:rPr>
          <w:b/>
          <w:bCs/>
          <w:sz w:val="22"/>
          <w:szCs w:val="22"/>
        </w:rPr>
        <w:t xml:space="preserve">zadania nr ……. </w:t>
      </w:r>
      <w:r w:rsidRPr="00CC591C">
        <w:rPr>
          <w:sz w:val="22"/>
          <w:szCs w:val="22"/>
        </w:rPr>
        <w:t>w trakcie jej obowiązywania.</w:t>
      </w:r>
    </w:p>
    <w:p w14:paraId="74DEA971" w14:textId="03055149" w:rsidR="0015736C" w:rsidRPr="0015736C" w:rsidRDefault="0015736C" w:rsidP="0015736C">
      <w:pPr>
        <w:numPr>
          <w:ilvl w:val="0"/>
          <w:numId w:val="18"/>
        </w:numPr>
        <w:tabs>
          <w:tab w:val="clear" w:pos="360"/>
          <w:tab w:val="num" w:pos="284"/>
        </w:tabs>
        <w:suppressAutoHyphens/>
        <w:ind w:left="284" w:hanging="284"/>
        <w:jc w:val="both"/>
        <w:rPr>
          <w:sz w:val="22"/>
          <w:szCs w:val="22"/>
        </w:rPr>
      </w:pPr>
      <w:r w:rsidRPr="0015736C">
        <w:rPr>
          <w:sz w:val="22"/>
          <w:szCs w:val="22"/>
        </w:rPr>
        <w:t>Przedmiot Umowy spełnia wszystkie wymagania określone przez Zamawiającego w postępowaniu o udzielenie zamówienia, w wyniku którego zawarto niniejszą Umowę.</w:t>
      </w:r>
    </w:p>
    <w:p w14:paraId="57E40C0F" w14:textId="3128A2D5" w:rsidR="00A85DB6" w:rsidRPr="00CC591C" w:rsidRDefault="00A85DB6" w:rsidP="0015736C">
      <w:pPr>
        <w:numPr>
          <w:ilvl w:val="0"/>
          <w:numId w:val="18"/>
        </w:numPr>
        <w:tabs>
          <w:tab w:val="clear" w:pos="360"/>
          <w:tab w:val="num" w:pos="284"/>
        </w:tabs>
        <w:suppressAutoHyphens/>
        <w:ind w:left="284" w:hanging="284"/>
        <w:jc w:val="both"/>
        <w:rPr>
          <w:sz w:val="22"/>
          <w:szCs w:val="22"/>
        </w:rPr>
      </w:pPr>
      <w:r w:rsidRPr="00CC591C">
        <w:rPr>
          <w:sz w:val="22"/>
          <w:szCs w:val="22"/>
        </w:rPr>
        <w:t xml:space="preserve">W okresie trwania umowy ramowej Zamawiający </w:t>
      </w:r>
      <w:r w:rsidR="005F22E0">
        <w:rPr>
          <w:sz w:val="22"/>
          <w:szCs w:val="22"/>
        </w:rPr>
        <w:t>może</w:t>
      </w:r>
      <w:r w:rsidRPr="00CC591C">
        <w:rPr>
          <w:sz w:val="22"/>
          <w:szCs w:val="22"/>
        </w:rPr>
        <w:t xml:space="preserve"> udzielać Zamówień wykonawczych, których przedmiot objęty jest niniejszą umową ramową w trybie postępowań bez publicznego ogłoszenia.</w:t>
      </w:r>
    </w:p>
    <w:p w14:paraId="68081C46" w14:textId="090FA26F" w:rsidR="005F22E0" w:rsidRPr="00F67B5A" w:rsidRDefault="005F22E0" w:rsidP="0015736C">
      <w:pPr>
        <w:numPr>
          <w:ilvl w:val="0"/>
          <w:numId w:val="18"/>
        </w:numPr>
        <w:tabs>
          <w:tab w:val="clear" w:pos="360"/>
          <w:tab w:val="num" w:pos="284"/>
        </w:tabs>
        <w:suppressAutoHyphens/>
        <w:ind w:left="284" w:hanging="284"/>
        <w:jc w:val="both"/>
        <w:rPr>
          <w:sz w:val="22"/>
          <w:szCs w:val="22"/>
        </w:rPr>
      </w:pPr>
      <w:r w:rsidRPr="00F67B5A">
        <w:rPr>
          <w:sz w:val="22"/>
          <w:szCs w:val="22"/>
        </w:rPr>
        <w:t xml:space="preserve">Udzielanie Zamówień wykonawczych prowadzić się będzie zgodnie z </w:t>
      </w:r>
      <w:r>
        <w:rPr>
          <w:sz w:val="22"/>
          <w:szCs w:val="22"/>
        </w:rPr>
        <w:t xml:space="preserve">przepisami ustawy Prawo zamówień publicznych właściwych do stosowania przy zawieraniu umów wykonawczych w obrębie umowy ramowej zawartej celem udzielania zamówień sektorowych oraz </w:t>
      </w:r>
      <w:r w:rsidRPr="00F67B5A">
        <w:rPr>
          <w:sz w:val="22"/>
          <w:szCs w:val="22"/>
        </w:rPr>
        <w:t xml:space="preserve">zapisami </w:t>
      </w:r>
      <w:r w:rsidRPr="0015736C">
        <w:rPr>
          <w:sz w:val="22"/>
          <w:szCs w:val="22"/>
        </w:rPr>
        <w:t xml:space="preserve">Regulaminu udzielenia zamówień w Polskiej Grupie Górniczej S.A. </w:t>
      </w:r>
      <w:r w:rsidRPr="00F67B5A">
        <w:rPr>
          <w:sz w:val="22"/>
          <w:szCs w:val="22"/>
        </w:rPr>
        <w:t xml:space="preserve">zwanego dalej Regulaminem, obowiązującego w dniu wszczęcia postępowania wykonawczego na zasadach określonych </w:t>
      </w:r>
      <w:r w:rsidRPr="00F67B5A">
        <w:rPr>
          <w:sz w:val="22"/>
          <w:szCs w:val="22"/>
        </w:rPr>
        <w:br/>
        <w:t>w niniejszej umowie ramowej. Regulamin jest dostępny w Profilu Nabywcy Polskiej Grupy Górniczej S.A. w zakładce „Dokumenty do pobrania”</w:t>
      </w:r>
    </w:p>
    <w:p w14:paraId="011C3F15" w14:textId="7B24ACC0" w:rsidR="00A85DB6" w:rsidRPr="00A6515E" w:rsidRDefault="00A85DB6" w:rsidP="0015736C">
      <w:pPr>
        <w:numPr>
          <w:ilvl w:val="0"/>
          <w:numId w:val="18"/>
        </w:numPr>
        <w:tabs>
          <w:tab w:val="clear" w:pos="360"/>
          <w:tab w:val="num" w:pos="284"/>
        </w:tabs>
        <w:suppressAutoHyphens/>
        <w:ind w:left="284" w:hanging="284"/>
        <w:jc w:val="both"/>
        <w:rPr>
          <w:sz w:val="22"/>
          <w:szCs w:val="22"/>
        </w:rPr>
      </w:pPr>
      <w:r w:rsidRPr="001E6414">
        <w:rPr>
          <w:sz w:val="22"/>
          <w:szCs w:val="22"/>
        </w:rPr>
        <w:t xml:space="preserve">Maszyny/urządzenia/podzespoły </w:t>
      </w:r>
      <w:r w:rsidRPr="00A6515E">
        <w:rPr>
          <w:sz w:val="22"/>
          <w:szCs w:val="22"/>
        </w:rPr>
        <w:t xml:space="preserve">objęte niniejszą umową ramową mogą pochodzić z </w:t>
      </w:r>
      <w:r>
        <w:rPr>
          <w:sz w:val="22"/>
          <w:szCs w:val="22"/>
        </w:rPr>
        <w:t xml:space="preserve">dowolnego </w:t>
      </w:r>
      <w:r w:rsidRPr="00A6515E">
        <w:rPr>
          <w:sz w:val="22"/>
          <w:szCs w:val="22"/>
        </w:rPr>
        <w:t>Oddziału</w:t>
      </w:r>
      <w:r>
        <w:rPr>
          <w:sz w:val="22"/>
          <w:szCs w:val="22"/>
        </w:rPr>
        <w:t>/Kopalni</w:t>
      </w:r>
      <w:r w:rsidR="00C46712">
        <w:rPr>
          <w:sz w:val="22"/>
          <w:szCs w:val="22"/>
        </w:rPr>
        <w:t xml:space="preserve"> </w:t>
      </w:r>
      <w:r w:rsidRPr="00722434">
        <w:rPr>
          <w:sz w:val="22"/>
          <w:szCs w:val="22"/>
        </w:rPr>
        <w:t xml:space="preserve">Polskiej Grupy Górniczej </w:t>
      </w:r>
      <w:r>
        <w:rPr>
          <w:sz w:val="22"/>
          <w:szCs w:val="22"/>
        </w:rPr>
        <w:t>S.A.</w:t>
      </w:r>
    </w:p>
    <w:p w14:paraId="33ACC71F" w14:textId="509A6834" w:rsidR="00A85DB6" w:rsidRPr="008D6170" w:rsidRDefault="00A85DB6" w:rsidP="0015736C">
      <w:pPr>
        <w:numPr>
          <w:ilvl w:val="0"/>
          <w:numId w:val="18"/>
        </w:numPr>
        <w:tabs>
          <w:tab w:val="clear" w:pos="360"/>
          <w:tab w:val="num" w:pos="284"/>
        </w:tabs>
        <w:suppressAutoHyphens/>
        <w:ind w:left="284" w:hanging="284"/>
        <w:jc w:val="both"/>
        <w:rPr>
          <w:sz w:val="22"/>
          <w:szCs w:val="22"/>
        </w:rPr>
      </w:pPr>
      <w:r w:rsidRPr="00A6515E">
        <w:rPr>
          <w:sz w:val="22"/>
          <w:szCs w:val="22"/>
        </w:rPr>
        <w:t>Zakres świadczonych usług wyszczególniony został w  załącznika</w:t>
      </w:r>
      <w:r>
        <w:rPr>
          <w:sz w:val="22"/>
          <w:szCs w:val="22"/>
        </w:rPr>
        <w:t xml:space="preserve">ch do niniejszej umowy ramowej. </w:t>
      </w:r>
      <w:r w:rsidRPr="001E6414">
        <w:rPr>
          <w:sz w:val="22"/>
          <w:szCs w:val="22"/>
        </w:rPr>
        <w:t xml:space="preserve">Załączniki te określają również ceny </w:t>
      </w:r>
      <w:r w:rsidRPr="008D6170">
        <w:rPr>
          <w:sz w:val="22"/>
          <w:szCs w:val="22"/>
        </w:rPr>
        <w:t>maksymalne remontu podstawowego, części</w:t>
      </w:r>
      <w:r w:rsidRPr="001E6414">
        <w:rPr>
          <w:sz w:val="22"/>
          <w:szCs w:val="22"/>
        </w:rPr>
        <w:t xml:space="preserve"> zamiennych </w:t>
      </w:r>
      <w:r w:rsidR="00FA3707">
        <w:rPr>
          <w:sz w:val="22"/>
          <w:szCs w:val="22"/>
        </w:rPr>
        <w:br/>
      </w:r>
      <w:r w:rsidRPr="001E6414">
        <w:rPr>
          <w:sz w:val="22"/>
          <w:szCs w:val="22"/>
        </w:rPr>
        <w:t xml:space="preserve">i podzespołów </w:t>
      </w:r>
      <w:r w:rsidRPr="008D6170">
        <w:rPr>
          <w:sz w:val="22"/>
          <w:szCs w:val="22"/>
        </w:rPr>
        <w:t>oraz dodatkowych czynności remontowych</w:t>
      </w:r>
      <w:r w:rsidR="008D6170">
        <w:rPr>
          <w:sz w:val="22"/>
          <w:szCs w:val="22"/>
        </w:rPr>
        <w:t>.</w:t>
      </w:r>
    </w:p>
    <w:p w14:paraId="065FB679" w14:textId="77777777" w:rsidR="00A85DB6" w:rsidRPr="003D26BE" w:rsidRDefault="00A85DB6" w:rsidP="0015736C">
      <w:pPr>
        <w:numPr>
          <w:ilvl w:val="0"/>
          <w:numId w:val="18"/>
        </w:numPr>
        <w:tabs>
          <w:tab w:val="clear" w:pos="360"/>
          <w:tab w:val="num" w:pos="284"/>
        </w:tabs>
        <w:suppressAutoHyphens/>
        <w:ind w:left="284" w:hanging="284"/>
        <w:jc w:val="both"/>
        <w:rPr>
          <w:sz w:val="22"/>
          <w:szCs w:val="22"/>
        </w:rPr>
      </w:pPr>
      <w:r w:rsidRPr="003D26BE">
        <w:rPr>
          <w:sz w:val="22"/>
          <w:szCs w:val="22"/>
        </w:rPr>
        <w:t>Liczbę i intensywność udzielanych Zamówień wykonawczych będą warunkować bieżące potrzeby Zamawiającego.</w:t>
      </w:r>
    </w:p>
    <w:p w14:paraId="567CE733" w14:textId="0041CED7" w:rsidR="00A85DB6" w:rsidRPr="003D26BE" w:rsidRDefault="00A85DB6" w:rsidP="0015736C">
      <w:pPr>
        <w:numPr>
          <w:ilvl w:val="0"/>
          <w:numId w:val="18"/>
        </w:numPr>
        <w:tabs>
          <w:tab w:val="clear" w:pos="360"/>
          <w:tab w:val="num" w:pos="284"/>
        </w:tabs>
        <w:suppressAutoHyphens/>
        <w:ind w:left="284" w:hanging="284"/>
        <w:jc w:val="both"/>
        <w:rPr>
          <w:sz w:val="22"/>
          <w:szCs w:val="22"/>
        </w:rPr>
      </w:pPr>
      <w:r w:rsidRPr="003D26BE">
        <w:rPr>
          <w:sz w:val="22"/>
          <w:szCs w:val="22"/>
        </w:rPr>
        <w:t xml:space="preserve">Łączna wartość Zamówień wykonawczych udzielonych zgodnie z umową ramową nie przekroczy wartości niniejszej </w:t>
      </w:r>
      <w:r w:rsidR="003233C3">
        <w:rPr>
          <w:sz w:val="22"/>
          <w:szCs w:val="22"/>
        </w:rPr>
        <w:t>U</w:t>
      </w:r>
      <w:r w:rsidRPr="003D26BE">
        <w:rPr>
          <w:sz w:val="22"/>
          <w:szCs w:val="22"/>
        </w:rPr>
        <w:t>mowy.</w:t>
      </w:r>
    </w:p>
    <w:p w14:paraId="5830C300" w14:textId="4034BBCB" w:rsidR="003233C3" w:rsidRPr="00FC7F4E" w:rsidRDefault="003233C3" w:rsidP="003233C3">
      <w:pPr>
        <w:numPr>
          <w:ilvl w:val="0"/>
          <w:numId w:val="18"/>
        </w:numPr>
        <w:tabs>
          <w:tab w:val="clear" w:pos="360"/>
          <w:tab w:val="num" w:pos="284"/>
        </w:tabs>
        <w:suppressAutoHyphens/>
        <w:ind w:left="284" w:hanging="284"/>
        <w:jc w:val="both"/>
        <w:rPr>
          <w:sz w:val="22"/>
          <w:szCs w:val="22"/>
        </w:rPr>
      </w:pPr>
      <w:r w:rsidRPr="00F67B5A">
        <w:rPr>
          <w:sz w:val="22"/>
          <w:szCs w:val="22"/>
        </w:rPr>
        <w:t xml:space="preserve">W przypadku, gdy </w:t>
      </w:r>
      <w:r>
        <w:rPr>
          <w:sz w:val="22"/>
          <w:szCs w:val="22"/>
        </w:rPr>
        <w:t>U</w:t>
      </w:r>
      <w:r w:rsidRPr="00F67B5A">
        <w:rPr>
          <w:sz w:val="22"/>
          <w:szCs w:val="22"/>
        </w:rPr>
        <w:t xml:space="preserve">mowa została zawarta </w:t>
      </w:r>
      <w:r w:rsidRPr="00FC7F4E">
        <w:rPr>
          <w:sz w:val="22"/>
          <w:szCs w:val="22"/>
        </w:rPr>
        <w:t>na podstawie oferty wspólnej wykonawcy ponoszą solidarną odpowiedzialność za jej wykonywanie, a oferty na zawarcie Umów wykonawczych muszą być składane wspólnie przez tych wykonawców, którzy są stroną Umowy ramowej.</w:t>
      </w:r>
    </w:p>
    <w:p w14:paraId="74E9DF13" w14:textId="7F30E360" w:rsidR="00A85DB6" w:rsidRPr="00FC7F4E" w:rsidRDefault="00A85DB6" w:rsidP="0015736C">
      <w:pPr>
        <w:numPr>
          <w:ilvl w:val="0"/>
          <w:numId w:val="18"/>
        </w:numPr>
        <w:tabs>
          <w:tab w:val="clear" w:pos="360"/>
          <w:tab w:val="num" w:pos="284"/>
        </w:tabs>
        <w:suppressAutoHyphens/>
        <w:ind w:left="284" w:hanging="284"/>
        <w:jc w:val="both"/>
        <w:rPr>
          <w:sz w:val="22"/>
          <w:szCs w:val="22"/>
        </w:rPr>
      </w:pPr>
      <w:r w:rsidRPr="00FC7F4E">
        <w:rPr>
          <w:sz w:val="22"/>
          <w:szCs w:val="22"/>
        </w:rPr>
        <w:t xml:space="preserve">Wykonawca oświadcza, że przedmiot </w:t>
      </w:r>
      <w:r w:rsidR="003233C3" w:rsidRPr="00FC7F4E">
        <w:rPr>
          <w:sz w:val="22"/>
          <w:szCs w:val="22"/>
        </w:rPr>
        <w:t xml:space="preserve">każdej </w:t>
      </w:r>
      <w:r w:rsidRPr="00FC7F4E">
        <w:rPr>
          <w:sz w:val="22"/>
          <w:szCs w:val="22"/>
        </w:rPr>
        <w:t>Umowy</w:t>
      </w:r>
      <w:r w:rsidR="003233C3" w:rsidRPr="00FC7F4E">
        <w:rPr>
          <w:sz w:val="22"/>
          <w:szCs w:val="22"/>
        </w:rPr>
        <w:t xml:space="preserve"> wykonawczej będzie</w:t>
      </w:r>
      <w:r w:rsidRPr="00FC7F4E">
        <w:rPr>
          <w:sz w:val="22"/>
          <w:szCs w:val="22"/>
        </w:rPr>
        <w:t xml:space="preserve"> wolny od wad prawnych i fizycznych i nie narusza praw majątkowych i niemajątkowych, znaków handlowych, patentów, praw autorskich osób trzecich oraz jest zgodny ze złożoną ofertą. </w:t>
      </w:r>
    </w:p>
    <w:p w14:paraId="4B1FD1B0" w14:textId="77777777" w:rsidR="00A85DB6" w:rsidRPr="000F1DA6" w:rsidRDefault="00A85DB6" w:rsidP="0015736C">
      <w:pPr>
        <w:numPr>
          <w:ilvl w:val="0"/>
          <w:numId w:val="18"/>
        </w:numPr>
        <w:tabs>
          <w:tab w:val="clear" w:pos="360"/>
          <w:tab w:val="num" w:pos="284"/>
        </w:tabs>
        <w:suppressAutoHyphens/>
        <w:ind w:left="284" w:hanging="284"/>
        <w:jc w:val="both"/>
        <w:rPr>
          <w:sz w:val="22"/>
          <w:szCs w:val="22"/>
        </w:rPr>
      </w:pPr>
      <w:r w:rsidRPr="00FC7F4E">
        <w:rPr>
          <w:sz w:val="22"/>
          <w:szCs w:val="22"/>
        </w:rPr>
        <w:t>W przypadku wystąpienia przez osobę trzecią z jakimkolwiek roszczeniem przeciwko Zamawiającemu wynikającym z naruszenia praw autorskich, praw własności</w:t>
      </w:r>
      <w:r w:rsidRPr="000F1DA6">
        <w:rPr>
          <w:sz w:val="22"/>
          <w:szCs w:val="22"/>
        </w:rPr>
        <w:t xml:space="preserve"> przemysłowej lub know-how przez przedmiot zamówienia, Wykonawca poniesie (zwróci Zamawiającemu) wszystkie koszty i wydatki z tym związane, wliczając w to koszty zapłacone przez Zamawiającego na rzecz osób trzecich, których prawa zostały naruszone.</w:t>
      </w:r>
    </w:p>
    <w:p w14:paraId="62494AF8" w14:textId="0DAD5D75" w:rsidR="00FA3707" w:rsidRPr="000F1DA6" w:rsidRDefault="00FA3707" w:rsidP="0015736C">
      <w:pPr>
        <w:numPr>
          <w:ilvl w:val="0"/>
          <w:numId w:val="18"/>
        </w:numPr>
        <w:tabs>
          <w:tab w:val="clear" w:pos="360"/>
          <w:tab w:val="num" w:pos="284"/>
        </w:tabs>
        <w:suppressAutoHyphens/>
        <w:ind w:left="284" w:hanging="284"/>
        <w:jc w:val="both"/>
        <w:rPr>
          <w:sz w:val="22"/>
          <w:szCs w:val="22"/>
        </w:rPr>
      </w:pPr>
      <w:r w:rsidRPr="000F1DA6">
        <w:rPr>
          <w:sz w:val="22"/>
          <w:szCs w:val="22"/>
        </w:rPr>
        <w:t xml:space="preserve">Realizacja Umowy </w:t>
      </w:r>
      <w:r w:rsidRPr="0015736C">
        <w:rPr>
          <w:sz w:val="22"/>
          <w:szCs w:val="22"/>
        </w:rPr>
        <w:t>nie wymaga</w:t>
      </w:r>
      <w:r w:rsidRPr="000F1DA6">
        <w:rPr>
          <w:sz w:val="22"/>
          <w:szCs w:val="22"/>
        </w:rPr>
        <w:t xml:space="preserve"> świadczenia usług przez Zamawiającego na rzecz Wykonawcy na podstawie odrębnej umowy (Umowa Przychodowa). W przypadku konieczności korzystania z usług łaźni, lampowni, ECP (markowni), </w:t>
      </w:r>
      <w:proofErr w:type="spellStart"/>
      <w:r w:rsidRPr="000F1DA6">
        <w:rPr>
          <w:sz w:val="22"/>
          <w:szCs w:val="22"/>
        </w:rPr>
        <w:t>maskowni</w:t>
      </w:r>
      <w:proofErr w:type="spellEnd"/>
      <w:r w:rsidRPr="000F1DA6">
        <w:rPr>
          <w:sz w:val="22"/>
          <w:szCs w:val="22"/>
        </w:rPr>
        <w:t>, wody, Zamawiający gwarantuje dostęp do ww. świadczeń. Ze względu na jednostkowy charakter świadczeń Wykonawca nie będzie za nie dodatkowo obciążany.</w:t>
      </w:r>
    </w:p>
    <w:p w14:paraId="7D544D4D" w14:textId="7E834CC8" w:rsidR="008F3A05" w:rsidRPr="002175C4" w:rsidRDefault="008F3A05" w:rsidP="008F3A05">
      <w:pPr>
        <w:pStyle w:val="Nagwek1"/>
        <w:ind w:left="432"/>
        <w:jc w:val="center"/>
      </w:pPr>
      <w:bookmarkStart w:id="109" w:name="_Toc64291278"/>
      <w:bookmarkStart w:id="110" w:name="_Toc66281475"/>
      <w:bookmarkStart w:id="111" w:name="_Toc107658558"/>
      <w:r w:rsidRPr="002175C4">
        <w:t xml:space="preserve">§3. </w:t>
      </w:r>
      <w:bookmarkEnd w:id="109"/>
      <w:bookmarkEnd w:id="110"/>
      <w:r w:rsidR="00C61869">
        <w:t>Wartość umowy ramowej</w:t>
      </w:r>
      <w:bookmarkEnd w:id="111"/>
    </w:p>
    <w:p w14:paraId="768443A1" w14:textId="1B2FD721" w:rsidR="003233C3" w:rsidRPr="00F67B5A" w:rsidRDefault="00A85DB6" w:rsidP="003233C3">
      <w:pPr>
        <w:numPr>
          <w:ilvl w:val="0"/>
          <w:numId w:val="31"/>
        </w:numPr>
        <w:tabs>
          <w:tab w:val="clear" w:pos="785"/>
        </w:tabs>
        <w:suppressAutoHyphens/>
        <w:ind w:left="426" w:hanging="426"/>
        <w:jc w:val="both"/>
        <w:rPr>
          <w:sz w:val="22"/>
          <w:szCs w:val="22"/>
        </w:rPr>
      </w:pPr>
      <w:r w:rsidRPr="008D6170">
        <w:rPr>
          <w:sz w:val="22"/>
          <w:szCs w:val="22"/>
        </w:rPr>
        <w:t xml:space="preserve">Wartość </w:t>
      </w:r>
      <w:r w:rsidR="003233C3">
        <w:rPr>
          <w:sz w:val="22"/>
          <w:szCs w:val="22"/>
        </w:rPr>
        <w:t>U</w:t>
      </w:r>
      <w:r w:rsidRPr="008D6170">
        <w:rPr>
          <w:sz w:val="22"/>
          <w:szCs w:val="22"/>
        </w:rPr>
        <w:t>mowy ramowej będzie wynikała z wartości udzielonych Zamówień wykonawczych przy czym nie przekroczy ona</w:t>
      </w:r>
      <w:r w:rsidR="004A0BC1" w:rsidRPr="008D6170">
        <w:rPr>
          <w:sz w:val="22"/>
          <w:szCs w:val="22"/>
        </w:rPr>
        <w:t xml:space="preserve"> nett</w:t>
      </w:r>
      <w:r w:rsidR="003233C3">
        <w:rPr>
          <w:sz w:val="22"/>
          <w:szCs w:val="22"/>
        </w:rPr>
        <w:t xml:space="preserve">o </w:t>
      </w:r>
      <w:r w:rsidR="003233C3" w:rsidRPr="00F67B5A">
        <w:rPr>
          <w:sz w:val="22"/>
          <w:szCs w:val="22"/>
        </w:rPr>
        <w:t>dla zadań:</w:t>
      </w:r>
    </w:p>
    <w:p w14:paraId="4B235F57" w14:textId="77777777" w:rsidR="003233C3" w:rsidRPr="00F67B5A" w:rsidRDefault="003233C3" w:rsidP="00AC49CD">
      <w:pPr>
        <w:pStyle w:val="Akapitzlist"/>
        <w:numPr>
          <w:ilvl w:val="1"/>
          <w:numId w:val="43"/>
        </w:numPr>
        <w:suppressAutoHyphens/>
        <w:jc w:val="both"/>
        <w:rPr>
          <w:sz w:val="22"/>
          <w:szCs w:val="22"/>
        </w:rPr>
      </w:pPr>
      <w:r w:rsidRPr="00F67B5A">
        <w:rPr>
          <w:sz w:val="22"/>
          <w:szCs w:val="22"/>
        </w:rPr>
        <w:t>Zadanie nr 1: …………………………………… zł + VAT</w:t>
      </w:r>
    </w:p>
    <w:p w14:paraId="270D5D28" w14:textId="77777777" w:rsidR="003233C3" w:rsidRPr="00F67B5A" w:rsidRDefault="003233C3" w:rsidP="00AC49CD">
      <w:pPr>
        <w:pStyle w:val="Akapitzlist"/>
        <w:numPr>
          <w:ilvl w:val="1"/>
          <w:numId w:val="43"/>
        </w:numPr>
        <w:suppressAutoHyphens/>
        <w:jc w:val="both"/>
        <w:rPr>
          <w:sz w:val="22"/>
          <w:szCs w:val="22"/>
        </w:rPr>
      </w:pPr>
      <w:r w:rsidRPr="00F67B5A">
        <w:rPr>
          <w:sz w:val="22"/>
          <w:szCs w:val="22"/>
        </w:rPr>
        <w:lastRenderedPageBreak/>
        <w:t>Zadanie nr 2: …………………………………… zł+ VAT</w:t>
      </w:r>
    </w:p>
    <w:p w14:paraId="3EBF3672" w14:textId="155CD36C" w:rsidR="00C61869" w:rsidRPr="00880C3C" w:rsidRDefault="00C61869" w:rsidP="00570527">
      <w:pPr>
        <w:numPr>
          <w:ilvl w:val="0"/>
          <w:numId w:val="31"/>
        </w:numPr>
        <w:tabs>
          <w:tab w:val="clear" w:pos="785"/>
        </w:tabs>
        <w:suppressAutoHyphens/>
        <w:ind w:left="426" w:hanging="426"/>
        <w:jc w:val="both"/>
        <w:rPr>
          <w:sz w:val="22"/>
          <w:szCs w:val="22"/>
        </w:rPr>
      </w:pPr>
      <w:r w:rsidRPr="00880C3C">
        <w:rPr>
          <w:sz w:val="22"/>
          <w:szCs w:val="22"/>
        </w:rPr>
        <w:t>Ceny jednostkowe netto za wykonanie remontu w zakresie podstawowym i cennik części zamiennych oraz czynności remontowych netto wraz z dodatkowymi pozycjami części zamiennych, podzespołów nowych i poremontowych oraz czynności remontowych niezbędnych do wykonania remontu w zakresie rozszerzonym</w:t>
      </w:r>
      <w:r>
        <w:rPr>
          <w:sz w:val="22"/>
          <w:szCs w:val="22"/>
        </w:rPr>
        <w:t xml:space="preserve"> </w:t>
      </w:r>
      <w:r w:rsidRPr="00C61869">
        <w:rPr>
          <w:sz w:val="22"/>
          <w:szCs w:val="22"/>
        </w:rPr>
        <w:t xml:space="preserve">stanowią </w:t>
      </w:r>
      <w:r>
        <w:rPr>
          <w:sz w:val="22"/>
          <w:szCs w:val="22"/>
        </w:rPr>
        <w:t>z</w:t>
      </w:r>
      <w:r w:rsidRPr="00C61869">
        <w:rPr>
          <w:sz w:val="22"/>
          <w:szCs w:val="22"/>
        </w:rPr>
        <w:t>ałączniki do</w:t>
      </w:r>
      <w:r>
        <w:rPr>
          <w:sz w:val="22"/>
          <w:szCs w:val="22"/>
        </w:rPr>
        <w:t xml:space="preserve"> Umowy ramowej</w:t>
      </w:r>
      <w:r w:rsidR="003233C3">
        <w:rPr>
          <w:sz w:val="22"/>
          <w:szCs w:val="22"/>
        </w:rPr>
        <w:t>.</w:t>
      </w:r>
    </w:p>
    <w:p w14:paraId="515B32ED" w14:textId="63B34034" w:rsidR="00C61869" w:rsidRPr="00DA52CA" w:rsidRDefault="00C61869" w:rsidP="00570527">
      <w:pPr>
        <w:numPr>
          <w:ilvl w:val="0"/>
          <w:numId w:val="31"/>
        </w:numPr>
        <w:tabs>
          <w:tab w:val="clear" w:pos="785"/>
        </w:tabs>
        <w:suppressAutoHyphens/>
        <w:ind w:left="426" w:hanging="426"/>
        <w:jc w:val="both"/>
        <w:rPr>
          <w:sz w:val="22"/>
          <w:szCs w:val="22"/>
        </w:rPr>
      </w:pPr>
      <w:r>
        <w:rPr>
          <w:sz w:val="22"/>
          <w:szCs w:val="22"/>
        </w:rPr>
        <w:t xml:space="preserve">Ceny określone w Załączniku </w:t>
      </w:r>
      <w:r w:rsidRPr="00DA52CA">
        <w:rPr>
          <w:sz w:val="22"/>
          <w:szCs w:val="22"/>
        </w:rPr>
        <w:t>zawiera</w:t>
      </w:r>
      <w:r>
        <w:rPr>
          <w:sz w:val="22"/>
          <w:szCs w:val="22"/>
        </w:rPr>
        <w:t>ją</w:t>
      </w:r>
      <w:r w:rsidRPr="00DA52CA">
        <w:rPr>
          <w:sz w:val="22"/>
          <w:szCs w:val="22"/>
        </w:rPr>
        <w:t xml:space="preserve"> wszelkie koszty związane z realizacją</w:t>
      </w:r>
      <w:r>
        <w:rPr>
          <w:sz w:val="22"/>
          <w:szCs w:val="22"/>
        </w:rPr>
        <w:t xml:space="preserve"> zamówień wykonawczych</w:t>
      </w:r>
      <w:r w:rsidRPr="00DA52CA">
        <w:rPr>
          <w:sz w:val="22"/>
          <w:szCs w:val="22"/>
        </w:rPr>
        <w:t xml:space="preserve"> a Wykonawcy nie przysługuje żadne dodatkowe/uzupełniają</w:t>
      </w:r>
      <w:r>
        <w:rPr>
          <w:sz w:val="22"/>
          <w:szCs w:val="22"/>
        </w:rPr>
        <w:t>ce wynagrodzenie z</w:t>
      </w:r>
      <w:r w:rsidR="008D6170">
        <w:rPr>
          <w:sz w:val="22"/>
          <w:szCs w:val="22"/>
        </w:rPr>
        <w:t> </w:t>
      </w:r>
      <w:r>
        <w:rPr>
          <w:sz w:val="22"/>
          <w:szCs w:val="22"/>
        </w:rPr>
        <w:t>tego tytułu. Wynagrodzenie obejmuje w szczególności:</w:t>
      </w:r>
    </w:p>
    <w:p w14:paraId="32BD9F64" w14:textId="77777777" w:rsidR="00C61869" w:rsidRPr="004D5EEC" w:rsidRDefault="00C61869" w:rsidP="00570527">
      <w:pPr>
        <w:numPr>
          <w:ilvl w:val="1"/>
          <w:numId w:val="31"/>
        </w:numPr>
        <w:suppressAutoHyphens/>
        <w:spacing w:line="276" w:lineRule="auto"/>
        <w:jc w:val="both"/>
        <w:rPr>
          <w:sz w:val="22"/>
          <w:szCs w:val="22"/>
        </w:rPr>
      </w:pPr>
      <w:r w:rsidRPr="004D5EEC">
        <w:rPr>
          <w:sz w:val="22"/>
          <w:szCs w:val="22"/>
        </w:rPr>
        <w:t xml:space="preserve">koszt wykonania przedmiotu zamówienia, </w:t>
      </w:r>
    </w:p>
    <w:p w14:paraId="2F9896D8" w14:textId="6B1CDFCE" w:rsidR="00C61869" w:rsidRPr="004D5EEC" w:rsidRDefault="00C61869" w:rsidP="00570527">
      <w:pPr>
        <w:numPr>
          <w:ilvl w:val="1"/>
          <w:numId w:val="31"/>
        </w:numPr>
        <w:suppressAutoHyphens/>
        <w:spacing w:line="276" w:lineRule="auto"/>
        <w:jc w:val="both"/>
        <w:rPr>
          <w:sz w:val="22"/>
          <w:szCs w:val="22"/>
        </w:rPr>
      </w:pPr>
      <w:r w:rsidRPr="004D5EEC">
        <w:rPr>
          <w:sz w:val="22"/>
          <w:szCs w:val="22"/>
        </w:rPr>
        <w:t>znakowania podzespołów przedmiotu dostawy – jeżeli dotyczy,</w:t>
      </w:r>
    </w:p>
    <w:p w14:paraId="0BDFBC4E" w14:textId="54CD593B" w:rsidR="00C61869" w:rsidRPr="004D5EEC" w:rsidRDefault="00C61869" w:rsidP="00570527">
      <w:pPr>
        <w:numPr>
          <w:ilvl w:val="1"/>
          <w:numId w:val="31"/>
        </w:numPr>
        <w:suppressAutoHyphens/>
        <w:spacing w:line="276" w:lineRule="auto"/>
        <w:jc w:val="both"/>
        <w:rPr>
          <w:sz w:val="22"/>
          <w:szCs w:val="22"/>
        </w:rPr>
      </w:pPr>
      <w:r w:rsidRPr="004D5EEC">
        <w:rPr>
          <w:sz w:val="22"/>
          <w:szCs w:val="22"/>
        </w:rPr>
        <w:t>koszt odbioru do remontu i dostawy do Zamawiającego po wykonanym remoncie, łącznie z ubezpieczeniem na czas transportu, (w przypadku, gdy z realizacją</w:t>
      </w:r>
      <w:r w:rsidRPr="00DA52CA">
        <w:rPr>
          <w:sz w:val="22"/>
          <w:szCs w:val="22"/>
        </w:rPr>
        <w:t xml:space="preserve"> zamówienia wiążą się obowiązki celne (w tym związane z formalnościami celnymi </w:t>
      </w:r>
      <w:r w:rsidRPr="004D5EEC">
        <w:rPr>
          <w:sz w:val="22"/>
          <w:szCs w:val="22"/>
        </w:rPr>
        <w:t>i</w:t>
      </w:r>
      <w:r w:rsidR="008D6170" w:rsidRPr="004D5EEC">
        <w:rPr>
          <w:sz w:val="22"/>
          <w:szCs w:val="22"/>
        </w:rPr>
        <w:t> </w:t>
      </w:r>
      <w:r w:rsidRPr="004D5EEC">
        <w:rPr>
          <w:sz w:val="22"/>
          <w:szCs w:val="22"/>
        </w:rPr>
        <w:t>zapłatą cła), obowiązki te spoczywają na Wykonawcy,</w:t>
      </w:r>
    </w:p>
    <w:p w14:paraId="2147BC07" w14:textId="77777777" w:rsidR="00C61869" w:rsidRPr="004D5EEC" w:rsidRDefault="00C61869" w:rsidP="00570527">
      <w:pPr>
        <w:numPr>
          <w:ilvl w:val="1"/>
          <w:numId w:val="31"/>
        </w:numPr>
        <w:suppressAutoHyphens/>
        <w:spacing w:line="276" w:lineRule="auto"/>
        <w:jc w:val="both"/>
        <w:rPr>
          <w:sz w:val="22"/>
          <w:szCs w:val="22"/>
        </w:rPr>
      </w:pPr>
      <w:r w:rsidRPr="004D5EEC">
        <w:rPr>
          <w:sz w:val="22"/>
          <w:szCs w:val="22"/>
        </w:rPr>
        <w:t>koszt udziału w montażu, uruchomieniu i odbiorze technicznym przedmiotu zamówienia w wyrobiskach dołowych kopalni – jeżeli dotyczy</w:t>
      </w:r>
    </w:p>
    <w:p w14:paraId="58051B27" w14:textId="77777777" w:rsidR="00C61869" w:rsidRPr="004D5EEC" w:rsidRDefault="00C61869" w:rsidP="00570527">
      <w:pPr>
        <w:numPr>
          <w:ilvl w:val="1"/>
          <w:numId w:val="31"/>
        </w:numPr>
        <w:suppressAutoHyphens/>
        <w:spacing w:line="276" w:lineRule="auto"/>
        <w:jc w:val="both"/>
        <w:rPr>
          <w:sz w:val="22"/>
          <w:szCs w:val="22"/>
        </w:rPr>
      </w:pPr>
      <w:r w:rsidRPr="004D5EEC">
        <w:rPr>
          <w:sz w:val="22"/>
          <w:szCs w:val="22"/>
        </w:rPr>
        <w:t>koszt prowadzenia serwisu w okresie gwarancji,</w:t>
      </w:r>
    </w:p>
    <w:p w14:paraId="56EF935D" w14:textId="77777777" w:rsidR="00C61869" w:rsidRPr="004D5EEC" w:rsidRDefault="00C61869" w:rsidP="00570527">
      <w:pPr>
        <w:numPr>
          <w:ilvl w:val="1"/>
          <w:numId w:val="31"/>
        </w:numPr>
        <w:suppressAutoHyphens/>
        <w:spacing w:line="276" w:lineRule="auto"/>
        <w:jc w:val="both"/>
        <w:rPr>
          <w:sz w:val="22"/>
          <w:szCs w:val="22"/>
        </w:rPr>
      </w:pPr>
      <w:r w:rsidRPr="004D5EEC">
        <w:rPr>
          <w:sz w:val="22"/>
          <w:szCs w:val="22"/>
        </w:rPr>
        <w:t>koszty prób i badań sprawdzających.</w:t>
      </w:r>
    </w:p>
    <w:p w14:paraId="4ED76FDF" w14:textId="2FDA393A" w:rsidR="00C61869" w:rsidRDefault="00C61869" w:rsidP="00570527">
      <w:pPr>
        <w:numPr>
          <w:ilvl w:val="0"/>
          <w:numId w:val="31"/>
        </w:numPr>
        <w:tabs>
          <w:tab w:val="clear" w:pos="785"/>
        </w:tabs>
        <w:suppressAutoHyphens/>
        <w:ind w:left="426" w:hanging="426"/>
        <w:jc w:val="both"/>
        <w:rPr>
          <w:sz w:val="22"/>
          <w:szCs w:val="22"/>
        </w:rPr>
      </w:pPr>
      <w:r>
        <w:rPr>
          <w:sz w:val="22"/>
          <w:szCs w:val="22"/>
        </w:rPr>
        <w:t>W</w:t>
      </w:r>
      <w:r w:rsidRPr="00DA52CA">
        <w:rPr>
          <w:sz w:val="22"/>
          <w:szCs w:val="22"/>
        </w:rPr>
        <w:t xml:space="preserve">ykonawcy nie przysługuje jakiekolwiek roszczenie z tytułu </w:t>
      </w:r>
      <w:r>
        <w:rPr>
          <w:sz w:val="22"/>
          <w:szCs w:val="22"/>
        </w:rPr>
        <w:t>nieudzielenia zamówień wykonawczych</w:t>
      </w:r>
      <w:r w:rsidRPr="00DA52CA">
        <w:rPr>
          <w:sz w:val="22"/>
          <w:szCs w:val="22"/>
        </w:rPr>
        <w:t>.</w:t>
      </w:r>
    </w:p>
    <w:p w14:paraId="507BB5DB" w14:textId="588B2663" w:rsidR="003A0C93" w:rsidRPr="003A0C93" w:rsidRDefault="003A0C93" w:rsidP="003A0C93">
      <w:pPr>
        <w:pStyle w:val="Nagwek1"/>
        <w:ind w:left="432"/>
        <w:jc w:val="center"/>
      </w:pPr>
      <w:bookmarkStart w:id="112" w:name="_Toc180736383"/>
      <w:r w:rsidRPr="003A0C93">
        <w:t>§</w:t>
      </w:r>
      <w:r>
        <w:t>4</w:t>
      </w:r>
      <w:r w:rsidRPr="003A0C93">
        <w:t xml:space="preserve"> Fakturowanie i płatności</w:t>
      </w:r>
      <w:bookmarkEnd w:id="112"/>
    </w:p>
    <w:p w14:paraId="34FC6D4C" w14:textId="77777777" w:rsidR="003A0C93" w:rsidRPr="00F67B5A" w:rsidRDefault="003A0C93" w:rsidP="003A0C93">
      <w:pPr>
        <w:suppressAutoHyphens/>
        <w:ind w:left="426"/>
        <w:jc w:val="both"/>
        <w:rPr>
          <w:sz w:val="22"/>
          <w:szCs w:val="22"/>
        </w:rPr>
      </w:pPr>
      <w:r w:rsidRPr="00F67B5A">
        <w:rPr>
          <w:sz w:val="22"/>
          <w:szCs w:val="22"/>
        </w:rPr>
        <w:t>Warunki płatności zostały szczegółowo opisane w umowie wykonawczej.</w:t>
      </w:r>
    </w:p>
    <w:p w14:paraId="1D137B31" w14:textId="2A609B10" w:rsidR="008D1258" w:rsidRPr="002175C4" w:rsidRDefault="008D1258" w:rsidP="008D1258">
      <w:pPr>
        <w:pStyle w:val="Nagwek1"/>
        <w:ind w:left="432"/>
        <w:jc w:val="center"/>
      </w:pPr>
      <w:bookmarkStart w:id="113" w:name="_Toc66281477"/>
      <w:bookmarkStart w:id="114" w:name="_Toc107658559"/>
      <w:bookmarkStart w:id="115" w:name="_Hlk67647170"/>
      <w:r>
        <w:t>§</w:t>
      </w:r>
      <w:r w:rsidR="003A0C93">
        <w:t>5</w:t>
      </w:r>
      <w:r w:rsidR="009C5916">
        <w:t>.</w:t>
      </w:r>
      <w:r w:rsidRPr="002175C4">
        <w:t xml:space="preserve"> </w:t>
      </w:r>
      <w:r w:rsidR="00E5344C">
        <w:t>Okres</w:t>
      </w:r>
      <w:r w:rsidRPr="002175C4">
        <w:t xml:space="preserve"> </w:t>
      </w:r>
      <w:bookmarkEnd w:id="113"/>
      <w:r w:rsidR="00CD0EA5">
        <w:t>obowiązywania umowy ramowej</w:t>
      </w:r>
      <w:bookmarkEnd w:id="114"/>
    </w:p>
    <w:bookmarkEnd w:id="115"/>
    <w:p w14:paraId="658290FB" w14:textId="77777777" w:rsidR="003A0C93" w:rsidRPr="003A0C93" w:rsidRDefault="00C46712" w:rsidP="00EC306E">
      <w:pPr>
        <w:numPr>
          <w:ilvl w:val="0"/>
          <w:numId w:val="34"/>
        </w:numPr>
        <w:suppressAutoHyphens/>
        <w:ind w:left="425" w:hanging="425"/>
        <w:jc w:val="both"/>
        <w:rPr>
          <w:bCs/>
          <w:sz w:val="22"/>
          <w:szCs w:val="22"/>
        </w:rPr>
      </w:pPr>
      <w:r w:rsidRPr="003A0C93">
        <w:rPr>
          <w:bCs/>
          <w:sz w:val="22"/>
          <w:szCs w:val="22"/>
        </w:rPr>
        <w:t xml:space="preserve">Umowa obowiązuje </w:t>
      </w:r>
      <w:r w:rsidR="009A5576" w:rsidRPr="003A0C93">
        <w:rPr>
          <w:bCs/>
          <w:sz w:val="22"/>
          <w:szCs w:val="22"/>
        </w:rPr>
        <w:t>dla zamówień udzi</w:t>
      </w:r>
      <w:r w:rsidR="000820A7" w:rsidRPr="003A0C93">
        <w:rPr>
          <w:bCs/>
          <w:sz w:val="22"/>
          <w:szCs w:val="22"/>
        </w:rPr>
        <w:t>e</w:t>
      </w:r>
      <w:r w:rsidR="009A5576" w:rsidRPr="003A0C93">
        <w:rPr>
          <w:bCs/>
          <w:sz w:val="22"/>
          <w:szCs w:val="22"/>
        </w:rPr>
        <w:t xml:space="preserve">lanych </w:t>
      </w:r>
      <w:r w:rsidR="00CC591C" w:rsidRPr="003A0C93">
        <w:rPr>
          <w:bCs/>
          <w:sz w:val="22"/>
          <w:szCs w:val="22"/>
        </w:rPr>
        <w:t xml:space="preserve">na okres </w:t>
      </w:r>
      <w:r w:rsidR="00CC591C" w:rsidRPr="003A0C93">
        <w:rPr>
          <w:b/>
          <w:sz w:val="22"/>
          <w:szCs w:val="22"/>
        </w:rPr>
        <w:t>24 miesięcy od daty zawarcia umowy</w:t>
      </w:r>
      <w:r w:rsidR="003A0C93" w:rsidRPr="003A0C93">
        <w:rPr>
          <w:bCs/>
          <w:sz w:val="22"/>
          <w:szCs w:val="22"/>
        </w:rPr>
        <w:t>.</w:t>
      </w:r>
    </w:p>
    <w:p w14:paraId="6A9741B8" w14:textId="18466419" w:rsidR="004E50E6" w:rsidRPr="00D762FA" w:rsidRDefault="004E50E6" w:rsidP="00321EB5">
      <w:pPr>
        <w:numPr>
          <w:ilvl w:val="0"/>
          <w:numId w:val="34"/>
        </w:numPr>
        <w:suppressAutoHyphens/>
        <w:ind w:left="425" w:hanging="425"/>
        <w:jc w:val="both"/>
        <w:rPr>
          <w:sz w:val="22"/>
          <w:szCs w:val="22"/>
        </w:rPr>
      </w:pPr>
      <w:r w:rsidRPr="003A0C93">
        <w:rPr>
          <w:bCs/>
          <w:sz w:val="22"/>
          <w:szCs w:val="22"/>
        </w:rPr>
        <w:t>W przypadku, gdy w okresie obowiązywania Umowy ramowej nie zostaną udzielone Zamówienia wykonawcze na pełną wartość wskazaną w § 3 ust 1, Zamawiający będzie udzielał zamówień</w:t>
      </w:r>
      <w:r w:rsidRPr="007B1E13">
        <w:rPr>
          <w:sz w:val="22"/>
          <w:szCs w:val="22"/>
        </w:rPr>
        <w:t xml:space="preserve"> wykonawczych w kolejnych </w:t>
      </w:r>
      <w:r w:rsidR="00CC591C" w:rsidRPr="00CC591C">
        <w:rPr>
          <w:b/>
          <w:bCs/>
          <w:sz w:val="22"/>
          <w:szCs w:val="22"/>
        </w:rPr>
        <w:t xml:space="preserve">6 </w:t>
      </w:r>
      <w:r w:rsidRPr="00CC591C">
        <w:rPr>
          <w:b/>
          <w:bCs/>
          <w:sz w:val="22"/>
          <w:szCs w:val="22"/>
        </w:rPr>
        <w:t>miesiącach</w:t>
      </w:r>
      <w:r w:rsidRPr="007B1E13">
        <w:rPr>
          <w:sz w:val="22"/>
          <w:szCs w:val="22"/>
        </w:rPr>
        <w:t xml:space="preserve"> następujących po terminie zakończenia obowiązywania umowy wskazanym w ust. 1, z zastrzeżeniem, że Zamawiający może wskazać termin, po którym udzielanie Zamówień wykonawczych zostanie wstrzymane. Wskazanie to nastąpi na co najmniej 30 dni przed zakończeniem okresu udzielania Zamówień wykonawczych. Wydłużenie okresu </w:t>
      </w:r>
      <w:r w:rsidRPr="00D762FA">
        <w:rPr>
          <w:sz w:val="22"/>
          <w:szCs w:val="22"/>
        </w:rPr>
        <w:t>obowiązywania Umowy ramowej na zasadach opisanych w niniejszym ustępie nie wymaga formy aneksu.</w:t>
      </w:r>
    </w:p>
    <w:p w14:paraId="0CAAA892" w14:textId="2A879F68" w:rsidR="00FA3707" w:rsidRPr="00A06D7B" w:rsidRDefault="00FA3707" w:rsidP="00FA3707">
      <w:pPr>
        <w:pStyle w:val="Nagwek1"/>
        <w:ind w:left="432"/>
        <w:jc w:val="center"/>
      </w:pPr>
      <w:bookmarkStart w:id="116" w:name="_Toc107658560"/>
      <w:bookmarkStart w:id="117" w:name="_Hlk66960610"/>
      <w:bookmarkStart w:id="118" w:name="_Hlk67647416"/>
      <w:r w:rsidRPr="00D762FA">
        <w:t>§</w:t>
      </w:r>
      <w:r w:rsidR="003A0C93">
        <w:t>6</w:t>
      </w:r>
      <w:r w:rsidR="009C5916" w:rsidRPr="00D762FA">
        <w:t>.</w:t>
      </w:r>
      <w:r w:rsidRPr="00D762FA">
        <w:t xml:space="preserve"> Szczególne obowiązki Wykonawcy</w:t>
      </w:r>
      <w:bookmarkEnd w:id="116"/>
    </w:p>
    <w:bookmarkEnd w:id="117"/>
    <w:bookmarkEnd w:id="118"/>
    <w:p w14:paraId="04B9C853" w14:textId="07F92CD4" w:rsidR="008D1258" w:rsidRPr="00B51079" w:rsidRDefault="00552168" w:rsidP="00552168">
      <w:pPr>
        <w:suppressAutoHyphens/>
        <w:spacing w:line="300" w:lineRule="exact"/>
        <w:ind w:left="426"/>
        <w:jc w:val="center"/>
        <w:rPr>
          <w:sz w:val="22"/>
          <w:szCs w:val="22"/>
        </w:rPr>
      </w:pPr>
      <w:r>
        <w:rPr>
          <w:sz w:val="22"/>
          <w:szCs w:val="22"/>
        </w:rPr>
        <w:t>Nie dotyczy.</w:t>
      </w:r>
    </w:p>
    <w:p w14:paraId="73F6378C" w14:textId="790D4B3A" w:rsidR="00C46712" w:rsidRPr="00A06D7B" w:rsidRDefault="00C46712" w:rsidP="00C46712">
      <w:pPr>
        <w:pStyle w:val="Nagwek1"/>
        <w:ind w:left="432"/>
        <w:jc w:val="center"/>
      </w:pPr>
      <w:bookmarkStart w:id="119" w:name="_Toc65677247"/>
      <w:bookmarkStart w:id="120" w:name="_Toc65678813"/>
      <w:bookmarkStart w:id="121" w:name="_Toc66281478"/>
      <w:bookmarkStart w:id="122" w:name="_Toc107658561"/>
      <w:bookmarkStart w:id="123" w:name="_Hlk67647527"/>
      <w:r w:rsidRPr="00CF6154">
        <w:t>§</w:t>
      </w:r>
      <w:r w:rsidR="008135A7">
        <w:t>7</w:t>
      </w:r>
      <w:r w:rsidR="009C5916" w:rsidRPr="00CF6154">
        <w:t>.</w:t>
      </w:r>
      <w:r w:rsidRPr="00CF6154">
        <w:t xml:space="preserve"> </w:t>
      </w:r>
      <w:bookmarkEnd w:id="119"/>
      <w:bookmarkEnd w:id="120"/>
      <w:bookmarkEnd w:id="121"/>
      <w:r w:rsidRPr="00CF6154">
        <w:t>Zasady udzielania Zamówień wykonawczych</w:t>
      </w:r>
      <w:bookmarkEnd w:id="122"/>
    </w:p>
    <w:bookmarkEnd w:id="123"/>
    <w:p w14:paraId="32D38CAD" w14:textId="1FCB1ED6" w:rsidR="00A85DB6" w:rsidRPr="001E6414" w:rsidRDefault="00A85DB6" w:rsidP="00321EB5">
      <w:pPr>
        <w:numPr>
          <w:ilvl w:val="0"/>
          <w:numId w:val="33"/>
        </w:numPr>
        <w:suppressAutoHyphens/>
        <w:ind w:left="426" w:hanging="426"/>
        <w:jc w:val="both"/>
        <w:rPr>
          <w:color w:val="000000"/>
          <w:sz w:val="22"/>
          <w:szCs w:val="22"/>
        </w:rPr>
      </w:pPr>
      <w:r w:rsidRPr="001E6414">
        <w:rPr>
          <w:sz w:val="22"/>
          <w:szCs w:val="22"/>
        </w:rPr>
        <w:t>Do składania ofert w celu udzielenia Zamówienia wykonawczego zaproszeni będą wszyscy Wykonawcy</w:t>
      </w:r>
      <w:r>
        <w:rPr>
          <w:sz w:val="22"/>
          <w:szCs w:val="22"/>
        </w:rPr>
        <w:t>,</w:t>
      </w:r>
      <w:r w:rsidRPr="001E6414">
        <w:rPr>
          <w:sz w:val="22"/>
          <w:szCs w:val="22"/>
        </w:rPr>
        <w:t xml:space="preserve"> z którymi została zawarta </w:t>
      </w:r>
      <w:r w:rsidR="00661266">
        <w:rPr>
          <w:sz w:val="22"/>
          <w:szCs w:val="22"/>
        </w:rPr>
        <w:t>u</w:t>
      </w:r>
      <w:r w:rsidRPr="001E6414">
        <w:rPr>
          <w:sz w:val="22"/>
          <w:szCs w:val="22"/>
        </w:rPr>
        <w:t xml:space="preserve">mowa ramowa. </w:t>
      </w:r>
      <w:r w:rsidRPr="001E6414">
        <w:rPr>
          <w:color w:val="000000"/>
          <w:sz w:val="22"/>
          <w:szCs w:val="22"/>
        </w:rPr>
        <w:t>W przypadku gdy jedną ze stron zawartej umowy będzie Konsorcjum</w:t>
      </w:r>
      <w:r>
        <w:rPr>
          <w:color w:val="000000"/>
          <w:sz w:val="22"/>
          <w:szCs w:val="22"/>
        </w:rPr>
        <w:t>, zaproszenie do składania ofert</w:t>
      </w:r>
      <w:r w:rsidRPr="001E6414">
        <w:rPr>
          <w:color w:val="000000"/>
          <w:sz w:val="22"/>
          <w:szCs w:val="22"/>
        </w:rPr>
        <w:t xml:space="preserve"> przesłane zostanie na adres wskazany w niniejszej umowie .</w:t>
      </w:r>
    </w:p>
    <w:p w14:paraId="78C89053" w14:textId="77777777" w:rsidR="00A85DB6" w:rsidRPr="001E6414" w:rsidRDefault="00A85DB6" w:rsidP="00321EB5">
      <w:pPr>
        <w:numPr>
          <w:ilvl w:val="0"/>
          <w:numId w:val="33"/>
        </w:numPr>
        <w:suppressAutoHyphens/>
        <w:ind w:left="425" w:hanging="425"/>
        <w:jc w:val="both"/>
        <w:rPr>
          <w:sz w:val="22"/>
          <w:szCs w:val="22"/>
        </w:rPr>
      </w:pPr>
      <w:r w:rsidRPr="001E6414">
        <w:rPr>
          <w:sz w:val="22"/>
          <w:szCs w:val="22"/>
        </w:rPr>
        <w:t xml:space="preserve">Z chwilą rozesłania </w:t>
      </w:r>
      <w:r w:rsidRPr="001E6414">
        <w:rPr>
          <w:b/>
          <w:bCs/>
          <w:sz w:val="22"/>
          <w:szCs w:val="22"/>
        </w:rPr>
        <w:t>Zaproszeń do udziału w postępowaniu o udzielenie Zamówienia wykonawczego</w:t>
      </w:r>
      <w:r w:rsidRPr="001E6414">
        <w:rPr>
          <w:sz w:val="22"/>
          <w:szCs w:val="22"/>
        </w:rPr>
        <w:t xml:space="preserve"> zwanych dalej </w:t>
      </w:r>
      <w:r w:rsidRPr="001E6414">
        <w:rPr>
          <w:b/>
          <w:bCs/>
          <w:sz w:val="22"/>
          <w:szCs w:val="22"/>
        </w:rPr>
        <w:t>Zaproszeniami</w:t>
      </w:r>
      <w:r>
        <w:rPr>
          <w:b/>
          <w:bCs/>
          <w:sz w:val="22"/>
          <w:szCs w:val="22"/>
        </w:rPr>
        <w:t>,</w:t>
      </w:r>
      <w:r w:rsidRPr="001E6414">
        <w:rPr>
          <w:sz w:val="22"/>
          <w:szCs w:val="22"/>
        </w:rPr>
        <w:t xml:space="preserve"> Zamawiający udostępnia do oględzin Wykonawcom przedmiot Zamówienia wykonawczego wskazując w treści Zaproszenia jego lokalizację.</w:t>
      </w:r>
    </w:p>
    <w:p w14:paraId="4155CB4B" w14:textId="655CDB1F" w:rsidR="00A85DB6" w:rsidRPr="007B1E13" w:rsidRDefault="00A85DB6" w:rsidP="00321EB5">
      <w:pPr>
        <w:numPr>
          <w:ilvl w:val="0"/>
          <w:numId w:val="33"/>
        </w:numPr>
        <w:suppressAutoHyphens/>
        <w:ind w:left="426" w:hanging="426"/>
        <w:jc w:val="both"/>
        <w:rPr>
          <w:sz w:val="22"/>
          <w:szCs w:val="22"/>
        </w:rPr>
      </w:pPr>
      <w:r w:rsidRPr="007B1E13">
        <w:rPr>
          <w:sz w:val="22"/>
          <w:szCs w:val="22"/>
        </w:rPr>
        <w:lastRenderedPageBreak/>
        <w:t xml:space="preserve">Dla zamówień wykonawczych udzielanych na podstawie niniejszej </w:t>
      </w:r>
      <w:r w:rsidR="00661266">
        <w:rPr>
          <w:sz w:val="22"/>
          <w:szCs w:val="22"/>
        </w:rPr>
        <w:t>U</w:t>
      </w:r>
      <w:r w:rsidRPr="007B1E13">
        <w:rPr>
          <w:sz w:val="22"/>
          <w:szCs w:val="22"/>
        </w:rPr>
        <w:t xml:space="preserve">mowy ramowej przewiduje się następujące tryby postępowań wykonawczych : </w:t>
      </w:r>
    </w:p>
    <w:p w14:paraId="1364E1ED" w14:textId="078D67B6" w:rsidR="00A85DB6" w:rsidRPr="007B1E13" w:rsidRDefault="00A85DB6" w:rsidP="00321EB5">
      <w:pPr>
        <w:ind w:left="426"/>
        <w:jc w:val="both"/>
        <w:rPr>
          <w:sz w:val="22"/>
          <w:szCs w:val="22"/>
        </w:rPr>
      </w:pPr>
      <w:r w:rsidRPr="007B1E13">
        <w:rPr>
          <w:sz w:val="22"/>
          <w:szCs w:val="22"/>
        </w:rPr>
        <w:t xml:space="preserve">a) zamówienie kierowane do jednego wykonawcy w przypadku gdy </w:t>
      </w:r>
      <w:r w:rsidR="00661266">
        <w:rPr>
          <w:sz w:val="22"/>
          <w:szCs w:val="22"/>
        </w:rPr>
        <w:t>Umowa ramowa jest zawarta z jednym Wykonawcą</w:t>
      </w:r>
      <w:r w:rsidRPr="007B1E13">
        <w:rPr>
          <w:sz w:val="22"/>
          <w:szCs w:val="22"/>
        </w:rPr>
        <w:t xml:space="preserve">, </w:t>
      </w:r>
    </w:p>
    <w:p w14:paraId="6F7D6987" w14:textId="4DF0BF85" w:rsidR="00B90B03" w:rsidRPr="007B1E13" w:rsidRDefault="00A85DB6" w:rsidP="00321EB5">
      <w:pPr>
        <w:ind w:left="426"/>
        <w:jc w:val="both"/>
        <w:rPr>
          <w:sz w:val="22"/>
          <w:szCs w:val="22"/>
        </w:rPr>
      </w:pPr>
      <w:r w:rsidRPr="007B1E13">
        <w:rPr>
          <w:sz w:val="22"/>
          <w:szCs w:val="22"/>
        </w:rPr>
        <w:t xml:space="preserve">b) konkurs ofert, </w:t>
      </w:r>
      <w:r w:rsidR="00186B8E" w:rsidRPr="00186B8E">
        <w:rPr>
          <w:sz w:val="22"/>
          <w:szCs w:val="22"/>
        </w:rPr>
        <w:t xml:space="preserve">w przypadku gdy Umowa ramowa jest zawarta z </w:t>
      </w:r>
      <w:r w:rsidR="00186B8E">
        <w:rPr>
          <w:sz w:val="22"/>
          <w:szCs w:val="22"/>
        </w:rPr>
        <w:t>wieloma</w:t>
      </w:r>
      <w:r w:rsidR="00186B8E" w:rsidRPr="00186B8E">
        <w:rPr>
          <w:sz w:val="22"/>
          <w:szCs w:val="22"/>
        </w:rPr>
        <w:t xml:space="preserve"> Wykonawc</w:t>
      </w:r>
      <w:r w:rsidR="00186B8E">
        <w:rPr>
          <w:sz w:val="22"/>
          <w:szCs w:val="22"/>
        </w:rPr>
        <w:t>ami</w:t>
      </w:r>
      <w:r w:rsidR="00186B8E" w:rsidRPr="00186B8E">
        <w:rPr>
          <w:sz w:val="22"/>
          <w:szCs w:val="22"/>
        </w:rPr>
        <w:t>,</w:t>
      </w:r>
    </w:p>
    <w:p w14:paraId="16CE82F5" w14:textId="46E7AA58" w:rsidR="008919CD" w:rsidRDefault="008919CD" w:rsidP="00321EB5">
      <w:pPr>
        <w:numPr>
          <w:ilvl w:val="0"/>
          <w:numId w:val="33"/>
        </w:numPr>
        <w:suppressAutoHyphens/>
        <w:ind w:left="426" w:right="-1" w:hanging="426"/>
        <w:jc w:val="both"/>
        <w:rPr>
          <w:sz w:val="22"/>
          <w:szCs w:val="22"/>
        </w:rPr>
      </w:pPr>
      <w:r w:rsidRPr="00386EEA">
        <w:rPr>
          <w:sz w:val="22"/>
          <w:szCs w:val="22"/>
        </w:rPr>
        <w:t xml:space="preserve">Zamawiający wszczyna postępowanie w trybie konkursu ofert wysyłając (przy użyciu środków komunikacji elektronicznej) </w:t>
      </w:r>
      <w:r w:rsidR="00186B8E">
        <w:rPr>
          <w:sz w:val="22"/>
          <w:szCs w:val="22"/>
        </w:rPr>
        <w:t>Z</w:t>
      </w:r>
      <w:r w:rsidRPr="00386EEA">
        <w:rPr>
          <w:sz w:val="22"/>
          <w:szCs w:val="22"/>
        </w:rPr>
        <w:t>aproszenie do Wykonawców</w:t>
      </w:r>
      <w:r>
        <w:rPr>
          <w:sz w:val="22"/>
          <w:szCs w:val="22"/>
        </w:rPr>
        <w:t>, a którymi podpisano umowę ramową</w:t>
      </w:r>
      <w:r w:rsidRPr="00386EEA">
        <w:rPr>
          <w:sz w:val="22"/>
          <w:szCs w:val="22"/>
        </w:rPr>
        <w:t>.</w:t>
      </w:r>
    </w:p>
    <w:p w14:paraId="1AA13525" w14:textId="77777777" w:rsidR="008919CD" w:rsidRPr="005371DD" w:rsidRDefault="008919CD" w:rsidP="00321EB5">
      <w:pPr>
        <w:numPr>
          <w:ilvl w:val="0"/>
          <w:numId w:val="33"/>
        </w:numPr>
        <w:suppressAutoHyphens/>
        <w:ind w:left="426" w:right="-1" w:hanging="426"/>
        <w:jc w:val="both"/>
        <w:rPr>
          <w:sz w:val="22"/>
          <w:szCs w:val="22"/>
        </w:rPr>
      </w:pPr>
      <w:r w:rsidRPr="005371DD">
        <w:rPr>
          <w:sz w:val="22"/>
          <w:szCs w:val="22"/>
        </w:rPr>
        <w:t xml:space="preserve">Zaproszenie </w:t>
      </w:r>
      <w:r>
        <w:rPr>
          <w:sz w:val="22"/>
          <w:szCs w:val="22"/>
        </w:rPr>
        <w:t xml:space="preserve">w trybie konkursu ofert powinno zawierać w szczególności </w:t>
      </w:r>
      <w:r w:rsidRPr="005371DD">
        <w:rPr>
          <w:sz w:val="22"/>
          <w:szCs w:val="22"/>
        </w:rPr>
        <w:t>:</w:t>
      </w:r>
    </w:p>
    <w:p w14:paraId="35808D1B" w14:textId="77777777" w:rsidR="008919CD" w:rsidRDefault="008919CD" w:rsidP="00321EB5">
      <w:pPr>
        <w:suppressAutoHyphens/>
        <w:ind w:left="644"/>
        <w:jc w:val="both"/>
        <w:rPr>
          <w:sz w:val="22"/>
          <w:szCs w:val="22"/>
        </w:rPr>
      </w:pPr>
      <w:r>
        <w:rPr>
          <w:sz w:val="22"/>
          <w:szCs w:val="22"/>
        </w:rPr>
        <w:t xml:space="preserve">- </w:t>
      </w:r>
      <w:r w:rsidRPr="00386EEA">
        <w:rPr>
          <w:sz w:val="22"/>
          <w:szCs w:val="22"/>
        </w:rPr>
        <w:t>nazwę organizatora postępowania,</w:t>
      </w:r>
    </w:p>
    <w:p w14:paraId="1FB21549" w14:textId="77777777" w:rsidR="008919CD" w:rsidRDefault="008919CD" w:rsidP="00321EB5">
      <w:pPr>
        <w:suppressAutoHyphens/>
        <w:ind w:left="644"/>
        <w:jc w:val="both"/>
        <w:rPr>
          <w:sz w:val="22"/>
          <w:szCs w:val="22"/>
        </w:rPr>
      </w:pPr>
      <w:r>
        <w:rPr>
          <w:sz w:val="22"/>
          <w:szCs w:val="22"/>
        </w:rPr>
        <w:t xml:space="preserve">- </w:t>
      </w:r>
      <w:r w:rsidRPr="00386EEA">
        <w:rPr>
          <w:sz w:val="22"/>
          <w:szCs w:val="22"/>
        </w:rPr>
        <w:t>numer ewidencyjny postępowania,</w:t>
      </w:r>
    </w:p>
    <w:p w14:paraId="76D46684" w14:textId="77A60457" w:rsidR="00186B8E" w:rsidRDefault="00186B8E" w:rsidP="00321EB5">
      <w:pPr>
        <w:suppressAutoHyphens/>
        <w:ind w:left="644"/>
        <w:jc w:val="both"/>
        <w:rPr>
          <w:sz w:val="22"/>
          <w:szCs w:val="22"/>
        </w:rPr>
      </w:pPr>
      <w:r w:rsidRPr="00186B8E">
        <w:rPr>
          <w:sz w:val="22"/>
          <w:szCs w:val="22"/>
        </w:rPr>
        <w:t>- określenie przedmiotu zamówienia,</w:t>
      </w:r>
    </w:p>
    <w:p w14:paraId="0DE74825" w14:textId="77777777" w:rsidR="008919CD" w:rsidRDefault="008919CD" w:rsidP="00321EB5">
      <w:pPr>
        <w:suppressAutoHyphens/>
        <w:ind w:left="644"/>
        <w:jc w:val="both"/>
        <w:rPr>
          <w:sz w:val="22"/>
          <w:szCs w:val="22"/>
        </w:rPr>
      </w:pPr>
      <w:r>
        <w:rPr>
          <w:sz w:val="22"/>
          <w:szCs w:val="22"/>
        </w:rPr>
        <w:t xml:space="preserve">- </w:t>
      </w:r>
      <w:r w:rsidRPr="00386EEA">
        <w:rPr>
          <w:sz w:val="22"/>
          <w:szCs w:val="22"/>
        </w:rPr>
        <w:t>określenie przedmiotu zamówienia</w:t>
      </w:r>
      <w:r>
        <w:rPr>
          <w:sz w:val="22"/>
          <w:szCs w:val="22"/>
        </w:rPr>
        <w:t>,</w:t>
      </w:r>
      <w:r w:rsidRPr="00386EEA">
        <w:rPr>
          <w:sz w:val="22"/>
          <w:szCs w:val="22"/>
        </w:rPr>
        <w:t xml:space="preserve"> </w:t>
      </w:r>
      <w:r>
        <w:rPr>
          <w:sz w:val="22"/>
          <w:szCs w:val="22"/>
        </w:rPr>
        <w:t>w</w:t>
      </w:r>
      <w:r w:rsidRPr="001E6414">
        <w:rPr>
          <w:sz w:val="22"/>
          <w:szCs w:val="22"/>
        </w:rPr>
        <w:t xml:space="preserve"> przypadku prowadzenia </w:t>
      </w:r>
      <w:r>
        <w:rPr>
          <w:sz w:val="22"/>
          <w:szCs w:val="22"/>
        </w:rPr>
        <w:t>aukcji</w:t>
      </w:r>
      <w:r w:rsidRPr="001E6414">
        <w:rPr>
          <w:sz w:val="22"/>
          <w:szCs w:val="22"/>
        </w:rPr>
        <w:t xml:space="preserve"> elektronicznej Wykonawca w Zaproszeniu otrzyma niezbędne informacje celem umożliwienia wzięcia w niej udziału.</w:t>
      </w:r>
    </w:p>
    <w:p w14:paraId="7CC776E0" w14:textId="77777777" w:rsidR="008919CD" w:rsidRDefault="008919CD" w:rsidP="00321EB5">
      <w:pPr>
        <w:numPr>
          <w:ilvl w:val="0"/>
          <w:numId w:val="33"/>
        </w:numPr>
        <w:suppressAutoHyphens/>
        <w:ind w:left="426" w:right="-1" w:hanging="426"/>
        <w:jc w:val="both"/>
        <w:rPr>
          <w:sz w:val="22"/>
          <w:szCs w:val="22"/>
        </w:rPr>
      </w:pPr>
      <w:r w:rsidRPr="00C050A7">
        <w:rPr>
          <w:sz w:val="22"/>
          <w:szCs w:val="22"/>
        </w:rPr>
        <w:t xml:space="preserve">Zamawiający </w:t>
      </w:r>
      <w:r>
        <w:rPr>
          <w:sz w:val="22"/>
          <w:szCs w:val="22"/>
        </w:rPr>
        <w:t xml:space="preserve">niezależnie od trybu postępowania wykonawczego </w:t>
      </w:r>
      <w:r w:rsidRPr="00C050A7">
        <w:rPr>
          <w:sz w:val="22"/>
          <w:szCs w:val="22"/>
        </w:rPr>
        <w:t>przewiduje możliwość przeprowadzenia aukcji</w:t>
      </w:r>
      <w:r>
        <w:rPr>
          <w:sz w:val="22"/>
          <w:szCs w:val="22"/>
        </w:rPr>
        <w:t xml:space="preserve">. </w:t>
      </w:r>
    </w:p>
    <w:p w14:paraId="59E2208C" w14:textId="77777777" w:rsidR="00A85DB6" w:rsidRDefault="00A85DB6" w:rsidP="00321EB5">
      <w:pPr>
        <w:numPr>
          <w:ilvl w:val="0"/>
          <w:numId w:val="33"/>
        </w:numPr>
        <w:suppressAutoHyphens/>
        <w:ind w:left="426" w:hanging="426"/>
        <w:jc w:val="both"/>
        <w:rPr>
          <w:sz w:val="22"/>
          <w:szCs w:val="22"/>
        </w:rPr>
      </w:pPr>
      <w:r w:rsidRPr="001E6414">
        <w:rPr>
          <w:sz w:val="22"/>
          <w:szCs w:val="22"/>
        </w:rPr>
        <w:t xml:space="preserve">Uszczegółowiony zakres Zamówienia wykonawczego określony zostanie w Zaproszeniu. </w:t>
      </w:r>
      <w:r w:rsidRPr="001E6414">
        <w:rPr>
          <w:sz w:val="22"/>
          <w:szCs w:val="22"/>
        </w:rPr>
        <w:br/>
        <w:t>W przypadku zastosowania systemu aukcyjnego szczegółowy zakres ilościowy i rzeczowy określony będzie w treści ogłoszenia o aukcji.</w:t>
      </w:r>
    </w:p>
    <w:p w14:paraId="63D7BD60" w14:textId="03286010" w:rsidR="00A85DB6" w:rsidRPr="001E6414" w:rsidRDefault="00A85DB6" w:rsidP="00321EB5">
      <w:pPr>
        <w:numPr>
          <w:ilvl w:val="0"/>
          <w:numId w:val="33"/>
        </w:numPr>
        <w:suppressAutoHyphens/>
        <w:ind w:left="426" w:right="-1" w:hanging="426"/>
        <w:jc w:val="both"/>
        <w:rPr>
          <w:sz w:val="22"/>
          <w:szCs w:val="22"/>
        </w:rPr>
      </w:pPr>
      <w:r w:rsidRPr="000E01F5">
        <w:rPr>
          <w:sz w:val="22"/>
          <w:szCs w:val="22"/>
        </w:rPr>
        <w:t>Na etapie zamówienia wykonawczego dopuszcza się możliwość zawarcia umowy w rozumieniu</w:t>
      </w:r>
      <w:r w:rsidR="001F5B92">
        <w:rPr>
          <w:sz w:val="22"/>
          <w:szCs w:val="22"/>
        </w:rPr>
        <w:t xml:space="preserve"> </w:t>
      </w:r>
      <w:proofErr w:type="spellStart"/>
      <w:r w:rsidRPr="001E6414">
        <w:rPr>
          <w:sz w:val="22"/>
          <w:szCs w:val="22"/>
        </w:rPr>
        <w:t>Kc</w:t>
      </w:r>
      <w:proofErr w:type="spellEnd"/>
      <w:r w:rsidRPr="001E6414">
        <w:rPr>
          <w:sz w:val="22"/>
          <w:szCs w:val="22"/>
        </w:rPr>
        <w:t xml:space="preserve"> na podstawie wymiany jednostronnie podpisanych oświadczeń woli jej zawarcia.</w:t>
      </w:r>
    </w:p>
    <w:p w14:paraId="6688E5C9" w14:textId="77777777" w:rsidR="00A85DB6" w:rsidRPr="001E6414" w:rsidRDefault="00A85DB6" w:rsidP="00321EB5">
      <w:pPr>
        <w:numPr>
          <w:ilvl w:val="0"/>
          <w:numId w:val="33"/>
        </w:numPr>
        <w:suppressAutoHyphens/>
        <w:ind w:left="426" w:right="-1" w:hanging="426"/>
        <w:jc w:val="both"/>
        <w:rPr>
          <w:sz w:val="22"/>
          <w:szCs w:val="22"/>
        </w:rPr>
      </w:pPr>
      <w:r w:rsidRPr="001E6414">
        <w:rPr>
          <w:sz w:val="22"/>
          <w:szCs w:val="22"/>
        </w:rPr>
        <w:t xml:space="preserve">Dostarczenie przez Zamawiającego Zamówienia wykonawczego do Wykonawcy będzie jednocześnie udzieleniem zamówienia w rozumieniu </w:t>
      </w:r>
      <w:r>
        <w:rPr>
          <w:sz w:val="22"/>
          <w:szCs w:val="22"/>
        </w:rPr>
        <w:t>u</w:t>
      </w:r>
      <w:r w:rsidRPr="001E6414">
        <w:rPr>
          <w:sz w:val="22"/>
          <w:szCs w:val="22"/>
        </w:rPr>
        <w:t xml:space="preserve">stawy </w:t>
      </w:r>
      <w:proofErr w:type="spellStart"/>
      <w:r w:rsidRPr="001E6414">
        <w:rPr>
          <w:sz w:val="22"/>
          <w:szCs w:val="22"/>
        </w:rPr>
        <w:t>Pzp</w:t>
      </w:r>
      <w:proofErr w:type="spellEnd"/>
      <w:r w:rsidRPr="001E6414">
        <w:rPr>
          <w:sz w:val="22"/>
          <w:szCs w:val="22"/>
        </w:rPr>
        <w:t xml:space="preserve">. </w:t>
      </w:r>
    </w:p>
    <w:p w14:paraId="2CE44F06" w14:textId="77777777" w:rsidR="00A85DB6" w:rsidRPr="00E008FE" w:rsidRDefault="00A85DB6" w:rsidP="00321EB5">
      <w:pPr>
        <w:numPr>
          <w:ilvl w:val="0"/>
          <w:numId w:val="33"/>
        </w:numPr>
        <w:suppressAutoHyphens/>
        <w:ind w:left="426" w:right="-1" w:hanging="426"/>
        <w:jc w:val="both"/>
        <w:rPr>
          <w:sz w:val="22"/>
          <w:szCs w:val="22"/>
        </w:rPr>
      </w:pPr>
      <w:r w:rsidRPr="00E8766C">
        <w:rPr>
          <w:sz w:val="22"/>
          <w:szCs w:val="22"/>
        </w:rPr>
        <w:t xml:space="preserve">Zaproszenia oraz Zamówienia wykonawcze przekazywane będą Wykonawcom drogą </w:t>
      </w:r>
      <w:r w:rsidRPr="00E008FE">
        <w:rPr>
          <w:sz w:val="22"/>
          <w:szCs w:val="22"/>
        </w:rPr>
        <w:t>elektroniczną na adresy podane w niniejszej umowie. Przekazanie dokumentów w ww. sposób uważa się za ich dostarczenie.</w:t>
      </w:r>
    </w:p>
    <w:p w14:paraId="4DB86E73" w14:textId="7E719E46" w:rsidR="00A85DB6" w:rsidRPr="00E008FE" w:rsidRDefault="00A85DB6" w:rsidP="00321EB5">
      <w:pPr>
        <w:numPr>
          <w:ilvl w:val="0"/>
          <w:numId w:val="33"/>
        </w:numPr>
        <w:suppressAutoHyphens/>
        <w:ind w:left="426" w:right="-1" w:hanging="426"/>
        <w:jc w:val="both"/>
        <w:rPr>
          <w:sz w:val="22"/>
          <w:szCs w:val="22"/>
        </w:rPr>
      </w:pPr>
      <w:r w:rsidRPr="00E008FE">
        <w:rPr>
          <w:sz w:val="22"/>
          <w:szCs w:val="22"/>
        </w:rPr>
        <w:t xml:space="preserve">Zamawiający zastrzega sobie prawo do odstąpienia od udzielenia Zamówienia wykonawczego </w:t>
      </w:r>
      <w:r w:rsidRPr="00E008FE">
        <w:rPr>
          <w:sz w:val="22"/>
          <w:szCs w:val="22"/>
        </w:rPr>
        <w:br/>
        <w:t>po złożeniu ofert i podpisaniu „Protokołu końcowego”.</w:t>
      </w:r>
      <w:r w:rsidR="00154AAF" w:rsidRPr="00E008FE">
        <w:rPr>
          <w:color w:val="E50000"/>
          <w:sz w:val="22"/>
          <w:szCs w:val="22"/>
        </w:rPr>
        <w:t xml:space="preserve"> </w:t>
      </w:r>
    </w:p>
    <w:p w14:paraId="79A83D64" w14:textId="15485EFB" w:rsidR="00186B8E" w:rsidRPr="00186B8E" w:rsidRDefault="00186B8E" w:rsidP="00186B8E">
      <w:pPr>
        <w:numPr>
          <w:ilvl w:val="0"/>
          <w:numId w:val="33"/>
        </w:numPr>
        <w:suppressAutoHyphens/>
        <w:ind w:left="426" w:right="-1" w:hanging="426"/>
        <w:jc w:val="both"/>
        <w:rPr>
          <w:sz w:val="22"/>
          <w:szCs w:val="22"/>
        </w:rPr>
      </w:pPr>
      <w:r w:rsidRPr="00E008FE">
        <w:rPr>
          <w:sz w:val="22"/>
          <w:szCs w:val="22"/>
        </w:rPr>
        <w:t>Zamawiający zawrze umowę wykonawczą po przeprowadzeniu postępowania wykonawczego z</w:t>
      </w:r>
      <w:r w:rsidR="007F09BB" w:rsidRPr="00E008FE">
        <w:rPr>
          <w:sz w:val="22"/>
          <w:szCs w:val="22"/>
        </w:rPr>
        <w:t> </w:t>
      </w:r>
      <w:r w:rsidRPr="00E008FE">
        <w:rPr>
          <w:sz w:val="22"/>
          <w:szCs w:val="22"/>
        </w:rPr>
        <w:t>Wykonawcą, którego oferta będzie najkorzystniejsza spośród wszystkich złożonych ofert w</w:t>
      </w:r>
      <w:r w:rsidR="007F09BB" w:rsidRPr="00E008FE">
        <w:rPr>
          <w:sz w:val="22"/>
          <w:szCs w:val="22"/>
        </w:rPr>
        <w:t> </w:t>
      </w:r>
      <w:r w:rsidRPr="00E008FE">
        <w:rPr>
          <w:sz w:val="22"/>
          <w:szCs w:val="22"/>
        </w:rPr>
        <w:t>ramach jednego zadania z zastrzeżeniem możliwości prowadzenia uzgodnień ostatecznych warunków realizacji zamówienia lub unieważnienia postępowania</w:t>
      </w:r>
      <w:r w:rsidRPr="00186B8E">
        <w:rPr>
          <w:sz w:val="22"/>
          <w:szCs w:val="22"/>
        </w:rPr>
        <w:t xml:space="preserve"> wykonawczego bez podania przyczyn. </w:t>
      </w:r>
    </w:p>
    <w:p w14:paraId="2B855179" w14:textId="14707709" w:rsidR="00A85DB6" w:rsidRPr="006E52EB" w:rsidRDefault="00A85DB6" w:rsidP="00321EB5">
      <w:pPr>
        <w:numPr>
          <w:ilvl w:val="0"/>
          <w:numId w:val="33"/>
        </w:numPr>
        <w:suppressAutoHyphens/>
        <w:ind w:left="426" w:right="-1" w:hanging="426"/>
        <w:jc w:val="both"/>
        <w:rPr>
          <w:sz w:val="22"/>
          <w:szCs w:val="22"/>
        </w:rPr>
      </w:pPr>
      <w:r w:rsidRPr="006E52EB">
        <w:rPr>
          <w:sz w:val="22"/>
          <w:szCs w:val="22"/>
        </w:rPr>
        <w:t xml:space="preserve">O zmianach danych teleadresowych (w tym adresu email) Wykonawca ma obowiązek niezwłocznie powiadomić </w:t>
      </w:r>
      <w:r w:rsidRPr="00C050A7">
        <w:rPr>
          <w:sz w:val="22"/>
          <w:szCs w:val="22"/>
        </w:rPr>
        <w:t xml:space="preserve">Centralę Polskiej Grupy Górniczej S.A. </w:t>
      </w:r>
      <w:r w:rsidRPr="006E52EB">
        <w:rPr>
          <w:sz w:val="22"/>
          <w:szCs w:val="22"/>
        </w:rPr>
        <w:t xml:space="preserve"> wysyłając zgłoszenie na adres email: </w:t>
      </w:r>
      <w:hyperlink r:id="rId33" w:history="1">
        <w:r w:rsidRPr="00C050A7">
          <w:rPr>
            <w:b/>
            <w:sz w:val="22"/>
            <w:szCs w:val="22"/>
          </w:rPr>
          <w:t>umowaramowa_remont@pgg.pl</w:t>
        </w:r>
      </w:hyperlink>
      <w:r w:rsidRPr="006E52EB">
        <w:rPr>
          <w:sz w:val="22"/>
          <w:szCs w:val="22"/>
        </w:rPr>
        <w:t xml:space="preserve"> . Druk zgłoszenia jest do pobrania w Profilu Nabywcy www.pgg.pl lub w portalu aukcyjnym. Na podstawie art. 77 KC strony ustalają, że zmiany te nie wymagają formy Aneksu do umowy ramowej.</w:t>
      </w:r>
    </w:p>
    <w:p w14:paraId="34934654" w14:textId="77777777" w:rsidR="00A85DB6" w:rsidRPr="001E6414" w:rsidRDefault="00A85DB6" w:rsidP="00321EB5">
      <w:pPr>
        <w:numPr>
          <w:ilvl w:val="0"/>
          <w:numId w:val="33"/>
        </w:numPr>
        <w:suppressAutoHyphens/>
        <w:ind w:left="426" w:right="-1" w:hanging="426"/>
        <w:jc w:val="both"/>
        <w:rPr>
          <w:sz w:val="22"/>
          <w:szCs w:val="22"/>
        </w:rPr>
      </w:pPr>
      <w:r w:rsidRPr="006E52EB">
        <w:rPr>
          <w:sz w:val="22"/>
          <w:szCs w:val="22"/>
        </w:rPr>
        <w:t xml:space="preserve">W postępowaniach wykonawczych Wykonawca będzie związany ofertą przez okres 90 dni </w:t>
      </w:r>
      <w:r>
        <w:rPr>
          <w:sz w:val="22"/>
          <w:szCs w:val="22"/>
        </w:rPr>
        <w:br/>
      </w:r>
      <w:r w:rsidRPr="006E52EB">
        <w:rPr>
          <w:sz w:val="22"/>
          <w:szCs w:val="22"/>
        </w:rPr>
        <w:t>od</w:t>
      </w:r>
      <w:r w:rsidRPr="001E6414">
        <w:rPr>
          <w:sz w:val="22"/>
          <w:szCs w:val="22"/>
        </w:rPr>
        <w:t xml:space="preserve"> terminu składania ofert. Bieg terminu związania ofertą rozpoczyna się wraz z upływem terminu składania ofert.</w:t>
      </w:r>
    </w:p>
    <w:p w14:paraId="10FDE746" w14:textId="77777777" w:rsidR="00A85DB6" w:rsidRPr="001E6414" w:rsidRDefault="00A85DB6" w:rsidP="00321EB5">
      <w:pPr>
        <w:numPr>
          <w:ilvl w:val="0"/>
          <w:numId w:val="33"/>
        </w:numPr>
        <w:suppressAutoHyphens/>
        <w:ind w:left="426" w:right="-1" w:hanging="426"/>
        <w:jc w:val="both"/>
        <w:rPr>
          <w:sz w:val="22"/>
          <w:szCs w:val="22"/>
        </w:rPr>
      </w:pPr>
      <w:r w:rsidRPr="001E6414">
        <w:rPr>
          <w:sz w:val="22"/>
          <w:szCs w:val="22"/>
        </w:rPr>
        <w:t>Umowa może zostać zawarta po upływie terminu związania ofertą, jeżeli Wykonawca wyrazi zgodę na zawarcie umowy na warunkach określonych w ofercie.</w:t>
      </w:r>
    </w:p>
    <w:p w14:paraId="779E2B56" w14:textId="24F72B87" w:rsidR="00A85DB6" w:rsidRPr="001E6414" w:rsidRDefault="00A85DB6" w:rsidP="00321EB5">
      <w:pPr>
        <w:numPr>
          <w:ilvl w:val="0"/>
          <w:numId w:val="33"/>
        </w:numPr>
        <w:suppressAutoHyphens/>
        <w:ind w:left="426" w:right="-1" w:hanging="426"/>
        <w:jc w:val="both"/>
        <w:rPr>
          <w:sz w:val="22"/>
          <w:szCs w:val="22"/>
        </w:rPr>
      </w:pPr>
      <w:r w:rsidRPr="001E6414">
        <w:rPr>
          <w:sz w:val="22"/>
          <w:szCs w:val="22"/>
        </w:rPr>
        <w:t xml:space="preserve">W przypadku składania ofert </w:t>
      </w:r>
      <w:r w:rsidR="0016720A">
        <w:rPr>
          <w:sz w:val="22"/>
          <w:szCs w:val="22"/>
        </w:rPr>
        <w:t xml:space="preserve">(uaktualniania katalogów elektronicznych) </w:t>
      </w:r>
      <w:r w:rsidRPr="001E6414">
        <w:rPr>
          <w:sz w:val="22"/>
          <w:szCs w:val="22"/>
        </w:rPr>
        <w:t>w postępowaniu wykonawczym obowiązują następujące zasady :</w:t>
      </w:r>
    </w:p>
    <w:p w14:paraId="09F18A51" w14:textId="77777777" w:rsidR="00A85DB6" w:rsidRPr="001E6414" w:rsidRDefault="00A85DB6" w:rsidP="00321EB5">
      <w:pPr>
        <w:numPr>
          <w:ilvl w:val="1"/>
          <w:numId w:val="32"/>
        </w:numPr>
        <w:suppressAutoHyphens/>
        <w:ind w:left="993" w:right="-1" w:hanging="426"/>
        <w:jc w:val="both"/>
        <w:rPr>
          <w:sz w:val="22"/>
          <w:szCs w:val="22"/>
        </w:rPr>
      </w:pPr>
      <w:r w:rsidRPr="001E6414">
        <w:rPr>
          <w:sz w:val="22"/>
          <w:szCs w:val="22"/>
        </w:rPr>
        <w:t>Ofertę należy złożyć w formie podanej w Zaproszeniu,</w:t>
      </w:r>
    </w:p>
    <w:p w14:paraId="39B190E7" w14:textId="1D9B7831" w:rsidR="00A85DB6" w:rsidRPr="001E6414" w:rsidRDefault="00A85DB6" w:rsidP="00321EB5">
      <w:pPr>
        <w:numPr>
          <w:ilvl w:val="1"/>
          <w:numId w:val="32"/>
        </w:numPr>
        <w:suppressAutoHyphens/>
        <w:ind w:left="993" w:right="-1" w:hanging="426"/>
        <w:jc w:val="both"/>
        <w:rPr>
          <w:sz w:val="22"/>
          <w:szCs w:val="22"/>
        </w:rPr>
      </w:pPr>
      <w:r w:rsidRPr="001E6414">
        <w:rPr>
          <w:sz w:val="22"/>
          <w:szCs w:val="22"/>
        </w:rPr>
        <w:t xml:space="preserve">Oferta stanowić będzie podstawę do wyliczenia ceny wyjściowej (wywoławczej) dla negocjacji, </w:t>
      </w:r>
      <w:r w:rsidR="00EB0CC8">
        <w:rPr>
          <w:sz w:val="22"/>
          <w:szCs w:val="22"/>
        </w:rPr>
        <w:t>aukcji</w:t>
      </w:r>
      <w:r w:rsidRPr="001E6414">
        <w:rPr>
          <w:sz w:val="22"/>
          <w:szCs w:val="22"/>
        </w:rPr>
        <w:t xml:space="preserve"> elektronicznej,</w:t>
      </w:r>
    </w:p>
    <w:p w14:paraId="6C10BD1D" w14:textId="77777777" w:rsidR="00A85DB6" w:rsidRPr="001E6414" w:rsidRDefault="00A85DB6" w:rsidP="00321EB5">
      <w:pPr>
        <w:numPr>
          <w:ilvl w:val="1"/>
          <w:numId w:val="32"/>
        </w:numPr>
        <w:suppressAutoHyphens/>
        <w:ind w:left="993" w:right="-1" w:hanging="426"/>
        <w:jc w:val="both"/>
        <w:rPr>
          <w:sz w:val="22"/>
          <w:szCs w:val="22"/>
        </w:rPr>
      </w:pPr>
      <w:r w:rsidRPr="001E6414">
        <w:rPr>
          <w:sz w:val="22"/>
          <w:szCs w:val="22"/>
        </w:rPr>
        <w:t>Treść oferty musi odpowiadać treści niniejszej umowy ramowej oraz treści Zaproszenia pod rygorem odrzucenia oferty,</w:t>
      </w:r>
    </w:p>
    <w:p w14:paraId="59340183" w14:textId="77777777" w:rsidR="00A85DB6" w:rsidRPr="001E6414" w:rsidRDefault="00A85DB6" w:rsidP="00321EB5">
      <w:pPr>
        <w:numPr>
          <w:ilvl w:val="1"/>
          <w:numId w:val="32"/>
        </w:numPr>
        <w:suppressAutoHyphens/>
        <w:ind w:left="993" w:right="-1" w:hanging="426"/>
        <w:jc w:val="both"/>
        <w:rPr>
          <w:sz w:val="22"/>
          <w:szCs w:val="22"/>
        </w:rPr>
      </w:pPr>
      <w:r w:rsidRPr="001E6414">
        <w:rPr>
          <w:sz w:val="22"/>
          <w:szCs w:val="22"/>
        </w:rPr>
        <w:t xml:space="preserve">Oferta oraz wszystkie załączniki muszą być sporządzone w języku polskim, pismem czytelnym i trwałym. </w:t>
      </w:r>
    </w:p>
    <w:p w14:paraId="3B2AE1B8" w14:textId="63E95162" w:rsidR="00A85DB6" w:rsidRPr="001E6414" w:rsidRDefault="00A85DB6" w:rsidP="00321EB5">
      <w:pPr>
        <w:numPr>
          <w:ilvl w:val="1"/>
          <w:numId w:val="32"/>
        </w:numPr>
        <w:suppressAutoHyphens/>
        <w:ind w:left="993" w:right="-1" w:hanging="426"/>
        <w:jc w:val="both"/>
        <w:rPr>
          <w:sz w:val="22"/>
          <w:szCs w:val="22"/>
        </w:rPr>
      </w:pPr>
      <w:r w:rsidRPr="001E6414">
        <w:rPr>
          <w:sz w:val="22"/>
          <w:szCs w:val="22"/>
        </w:rPr>
        <w:t xml:space="preserve">Cena ofertowa musi uwzględniać wszelkie koszty związane z realizacją przedmiotu zamówienia, w tym wszelkie podatki, cła i inne zobowiązania podatkowe wynikające ze </w:t>
      </w:r>
      <w:r w:rsidRPr="001E6414">
        <w:rPr>
          <w:sz w:val="22"/>
          <w:szCs w:val="22"/>
        </w:rPr>
        <w:lastRenderedPageBreak/>
        <w:t xml:space="preserve">stosownych ustaw, koszty transportu </w:t>
      </w:r>
      <w:r w:rsidR="00687B7A">
        <w:rPr>
          <w:sz w:val="22"/>
          <w:szCs w:val="22"/>
        </w:rPr>
        <w:t xml:space="preserve">z i </w:t>
      </w:r>
      <w:r w:rsidRPr="001E6414">
        <w:rPr>
          <w:sz w:val="22"/>
          <w:szCs w:val="22"/>
        </w:rPr>
        <w:t>do magazynów Zamawiającego oraz koszty opakowania i oznakowania wyrobów.</w:t>
      </w:r>
    </w:p>
    <w:p w14:paraId="77223598" w14:textId="77777777" w:rsidR="00A85DB6" w:rsidRPr="001E6414" w:rsidRDefault="00A85DB6" w:rsidP="00321EB5">
      <w:pPr>
        <w:numPr>
          <w:ilvl w:val="1"/>
          <w:numId w:val="32"/>
        </w:numPr>
        <w:suppressAutoHyphens/>
        <w:ind w:left="993" w:hanging="425"/>
        <w:jc w:val="both"/>
        <w:rPr>
          <w:color w:val="000000"/>
          <w:sz w:val="22"/>
          <w:szCs w:val="22"/>
        </w:rPr>
      </w:pPr>
      <w:r w:rsidRPr="001E6414">
        <w:rPr>
          <w:color w:val="000000"/>
          <w:sz w:val="22"/>
          <w:szCs w:val="22"/>
        </w:rPr>
        <w:t>W uzasadnionych przypadkach Zamawiający może w każdym czasie przed upływem terminu składania ofert zmienić treść Zaproszenia. O dokonanej zmianie Zamawiający informuje niezwłocznie wszystkich Wykonawców, którym przekazano Zaproszenie.</w:t>
      </w:r>
    </w:p>
    <w:p w14:paraId="766EFBAE" w14:textId="77777777" w:rsidR="00A85DB6" w:rsidRPr="001E6414" w:rsidRDefault="00A85DB6" w:rsidP="00321EB5">
      <w:pPr>
        <w:numPr>
          <w:ilvl w:val="1"/>
          <w:numId w:val="32"/>
        </w:numPr>
        <w:suppressAutoHyphens/>
        <w:ind w:left="993" w:hanging="425"/>
        <w:jc w:val="both"/>
        <w:rPr>
          <w:sz w:val="22"/>
          <w:szCs w:val="22"/>
        </w:rPr>
      </w:pPr>
      <w:r w:rsidRPr="001E6414">
        <w:rPr>
          <w:sz w:val="22"/>
          <w:szCs w:val="22"/>
        </w:rPr>
        <w:t>W przypadku istotnej zmiany treści Zaproszenia obejmującej przedmiot zamówienia wydłuża się odpowiednio okres przygotowania oferty.</w:t>
      </w:r>
    </w:p>
    <w:p w14:paraId="6BA1583B" w14:textId="1D894D70" w:rsidR="00A85DB6" w:rsidRPr="00E8766C" w:rsidRDefault="00A85DB6" w:rsidP="00321EB5">
      <w:pPr>
        <w:numPr>
          <w:ilvl w:val="0"/>
          <w:numId w:val="33"/>
        </w:numPr>
        <w:suppressAutoHyphens/>
        <w:ind w:left="426" w:hanging="425"/>
        <w:jc w:val="both"/>
        <w:rPr>
          <w:sz w:val="22"/>
          <w:szCs w:val="22"/>
        </w:rPr>
      </w:pPr>
      <w:bookmarkStart w:id="124" w:name="_Hlk66972787"/>
      <w:r w:rsidRPr="00E8766C">
        <w:rPr>
          <w:sz w:val="22"/>
          <w:szCs w:val="22"/>
        </w:rPr>
        <w:t>Oferta składana w wyniku Zaproszenia do składania ofert w postępowaniu wykonawczym nie może być mniej korzystna od warunków wykonania zamówienia  ustalonych w niniejszej umowie ramowej. Ceny jednostkowe netto w oparciu, o które rozliczane będą usługi w postępowaniu wykonawczym stanowią załącznik do niniejszej umowy.</w:t>
      </w:r>
    </w:p>
    <w:p w14:paraId="30181532" w14:textId="77AC462D" w:rsidR="008919CD" w:rsidRPr="005371DD" w:rsidRDefault="008919CD" w:rsidP="008919CD">
      <w:pPr>
        <w:pStyle w:val="Nagwek1"/>
        <w:ind w:left="432"/>
        <w:jc w:val="center"/>
      </w:pPr>
      <w:bookmarkStart w:id="125" w:name="_Toc65829187"/>
      <w:bookmarkStart w:id="126" w:name="_Toc69423663"/>
      <w:bookmarkStart w:id="127" w:name="_Toc70317176"/>
      <w:bookmarkStart w:id="128" w:name="_Toc107658562"/>
      <w:bookmarkEnd w:id="124"/>
      <w:r w:rsidRPr="007F09BB">
        <w:t>§</w:t>
      </w:r>
      <w:r w:rsidR="008135A7">
        <w:t>8</w:t>
      </w:r>
      <w:r w:rsidR="009C5916" w:rsidRPr="007F09BB">
        <w:t>.</w:t>
      </w:r>
      <w:r w:rsidRPr="007F09BB">
        <w:t xml:space="preserve"> Aukcja elektroniczna</w:t>
      </w:r>
      <w:bookmarkEnd w:id="125"/>
      <w:bookmarkEnd w:id="126"/>
      <w:bookmarkEnd w:id="127"/>
      <w:bookmarkEnd w:id="128"/>
    </w:p>
    <w:p w14:paraId="26F1DB42" w14:textId="1B41AC26" w:rsidR="008919CD" w:rsidRPr="008517EB" w:rsidRDefault="008919CD" w:rsidP="00071E27">
      <w:pPr>
        <w:numPr>
          <w:ilvl w:val="0"/>
          <w:numId w:val="51"/>
        </w:numPr>
        <w:suppressAutoHyphens/>
        <w:ind w:hanging="357"/>
        <w:jc w:val="both"/>
        <w:rPr>
          <w:sz w:val="22"/>
          <w:szCs w:val="22"/>
        </w:rPr>
      </w:pPr>
      <w:r w:rsidRPr="008517EB">
        <w:rPr>
          <w:sz w:val="22"/>
          <w:szCs w:val="22"/>
        </w:rPr>
        <w:t xml:space="preserve">Zasady prowadzenia aukcji określa się dla każdego postępowania w </w:t>
      </w:r>
      <w:r w:rsidR="007F09BB">
        <w:rPr>
          <w:sz w:val="22"/>
          <w:szCs w:val="22"/>
        </w:rPr>
        <w:t>Zaproszeniu</w:t>
      </w:r>
      <w:r w:rsidRPr="008517EB">
        <w:rPr>
          <w:sz w:val="22"/>
          <w:szCs w:val="22"/>
        </w:rPr>
        <w:t>.</w:t>
      </w:r>
    </w:p>
    <w:p w14:paraId="27754061" w14:textId="77777777" w:rsidR="008919CD" w:rsidRPr="008517EB" w:rsidRDefault="008919CD" w:rsidP="00071E27">
      <w:pPr>
        <w:numPr>
          <w:ilvl w:val="0"/>
          <w:numId w:val="51"/>
        </w:numPr>
        <w:suppressAutoHyphens/>
        <w:ind w:hanging="357"/>
        <w:jc w:val="both"/>
        <w:rPr>
          <w:sz w:val="22"/>
          <w:szCs w:val="22"/>
        </w:rPr>
      </w:pPr>
      <w:r w:rsidRPr="008517EB">
        <w:rPr>
          <w:sz w:val="22"/>
          <w:szCs w:val="22"/>
        </w:rPr>
        <w:t>W przypadku Wykonawcy, który nie wziął udziału w aukcji, za ofertę ostateczną przyjmuje się ofertę złożoną w ramach postępowania.</w:t>
      </w:r>
    </w:p>
    <w:p w14:paraId="58339511" w14:textId="77777777" w:rsidR="008919CD" w:rsidRPr="008517EB" w:rsidRDefault="008919CD" w:rsidP="00071E27">
      <w:pPr>
        <w:numPr>
          <w:ilvl w:val="0"/>
          <w:numId w:val="51"/>
        </w:numPr>
        <w:suppressAutoHyphens/>
        <w:ind w:hanging="357"/>
        <w:jc w:val="both"/>
        <w:rPr>
          <w:sz w:val="22"/>
          <w:szCs w:val="22"/>
        </w:rPr>
      </w:pPr>
      <w:r w:rsidRPr="008517EB">
        <w:rPr>
          <w:sz w:val="22"/>
          <w:szCs w:val="22"/>
        </w:rPr>
        <w:t>Zamawiający dopuszcza możliwość przeprowadzenia następujących rodzajów aukcji:</w:t>
      </w:r>
    </w:p>
    <w:p w14:paraId="4DEA801F" w14:textId="77777777" w:rsidR="008919CD" w:rsidRPr="008517EB" w:rsidRDefault="008919CD" w:rsidP="00071E27">
      <w:pPr>
        <w:numPr>
          <w:ilvl w:val="1"/>
          <w:numId w:val="51"/>
        </w:numPr>
        <w:suppressAutoHyphens/>
        <w:ind w:hanging="357"/>
        <w:jc w:val="both"/>
        <w:rPr>
          <w:sz w:val="22"/>
          <w:szCs w:val="22"/>
        </w:rPr>
      </w:pPr>
      <w:r w:rsidRPr="008517EB">
        <w:rPr>
          <w:sz w:val="22"/>
          <w:szCs w:val="22"/>
        </w:rPr>
        <w:t xml:space="preserve">Aukcji angielskiej </w:t>
      </w:r>
    </w:p>
    <w:p w14:paraId="38420206" w14:textId="1C6DEACC" w:rsidR="008919CD" w:rsidRPr="008517EB" w:rsidRDefault="008919CD" w:rsidP="00071E27">
      <w:pPr>
        <w:numPr>
          <w:ilvl w:val="1"/>
          <w:numId w:val="51"/>
        </w:numPr>
        <w:suppressAutoHyphens/>
        <w:ind w:hanging="357"/>
        <w:jc w:val="both"/>
        <w:rPr>
          <w:sz w:val="22"/>
          <w:szCs w:val="22"/>
        </w:rPr>
      </w:pPr>
      <w:r w:rsidRPr="008517EB">
        <w:rPr>
          <w:sz w:val="22"/>
          <w:szCs w:val="22"/>
        </w:rPr>
        <w:t xml:space="preserve">Aukcji japońskiej </w:t>
      </w:r>
    </w:p>
    <w:p w14:paraId="57547513" w14:textId="50E280A4" w:rsidR="008919CD" w:rsidRPr="008517EB" w:rsidRDefault="008919CD" w:rsidP="00071E27">
      <w:pPr>
        <w:numPr>
          <w:ilvl w:val="1"/>
          <w:numId w:val="51"/>
        </w:numPr>
        <w:suppressAutoHyphens/>
        <w:ind w:hanging="357"/>
        <w:jc w:val="both"/>
        <w:rPr>
          <w:sz w:val="22"/>
          <w:szCs w:val="22"/>
        </w:rPr>
      </w:pPr>
      <w:r w:rsidRPr="008517EB">
        <w:rPr>
          <w:sz w:val="22"/>
          <w:szCs w:val="22"/>
        </w:rPr>
        <w:t xml:space="preserve">Aukcji </w:t>
      </w:r>
      <w:r w:rsidR="008B7E65">
        <w:rPr>
          <w:sz w:val="22"/>
          <w:szCs w:val="22"/>
        </w:rPr>
        <w:t>holenderskiej</w:t>
      </w:r>
    </w:p>
    <w:p w14:paraId="05907F99" w14:textId="7D69E590" w:rsidR="008B7E65" w:rsidRPr="008B7E65" w:rsidRDefault="008B7E65" w:rsidP="00071E27">
      <w:pPr>
        <w:numPr>
          <w:ilvl w:val="0"/>
          <w:numId w:val="51"/>
        </w:numPr>
        <w:suppressAutoHyphens/>
        <w:ind w:hanging="357"/>
        <w:jc w:val="both"/>
        <w:rPr>
          <w:sz w:val="22"/>
          <w:szCs w:val="22"/>
        </w:rPr>
      </w:pPr>
      <w:r w:rsidRPr="008B7E65">
        <w:rPr>
          <w:bCs/>
          <w:color w:val="000000"/>
          <w:sz w:val="22"/>
          <w:szCs w:val="22"/>
        </w:rPr>
        <w:t>Adres</w:t>
      </w:r>
      <w:r w:rsidRPr="008B7E65">
        <w:rPr>
          <w:color w:val="000000"/>
          <w:sz w:val="22"/>
          <w:szCs w:val="22"/>
        </w:rPr>
        <w:t xml:space="preserve"> strony internetowej, na której będzie prowadzona aukcja elektroniczna </w:t>
      </w:r>
      <w:r w:rsidRPr="008B7E65">
        <w:rPr>
          <w:bCs/>
          <w:color w:val="000000"/>
          <w:sz w:val="22"/>
          <w:szCs w:val="22"/>
        </w:rPr>
        <w:t>będzie podany w</w:t>
      </w:r>
      <w:r>
        <w:rPr>
          <w:bCs/>
          <w:color w:val="000000"/>
          <w:sz w:val="22"/>
          <w:szCs w:val="22"/>
        </w:rPr>
        <w:t> </w:t>
      </w:r>
      <w:r w:rsidRPr="008B7E65">
        <w:rPr>
          <w:bCs/>
          <w:color w:val="000000"/>
          <w:sz w:val="22"/>
          <w:szCs w:val="22"/>
        </w:rPr>
        <w:t>zaproszeniu do aukcji</w:t>
      </w:r>
      <w:r>
        <w:rPr>
          <w:bCs/>
          <w:color w:val="000000"/>
          <w:sz w:val="22"/>
          <w:szCs w:val="22"/>
        </w:rPr>
        <w:t>.</w:t>
      </w:r>
    </w:p>
    <w:p w14:paraId="5E1C2C06" w14:textId="00608FEE" w:rsidR="008919CD" w:rsidRPr="008B7E65" w:rsidRDefault="008B7E65" w:rsidP="00071E27">
      <w:pPr>
        <w:numPr>
          <w:ilvl w:val="0"/>
          <w:numId w:val="51"/>
        </w:numPr>
        <w:suppressAutoHyphens/>
        <w:ind w:hanging="357"/>
        <w:jc w:val="both"/>
        <w:rPr>
          <w:sz w:val="22"/>
          <w:szCs w:val="22"/>
        </w:rPr>
      </w:pPr>
      <w:r w:rsidRPr="008B7E65">
        <w:rPr>
          <w:sz w:val="22"/>
          <w:szCs w:val="22"/>
        </w:rPr>
        <w:t>W toku aukcji angielskiej ceną wywoławczą jest cena najkorzystniejszej oferty uzyskana na etapie ofertowania. Wykonawca składa kolejne korzystniejsze postąpienia, przebijając najkorzystniejszą złożoną dotychczas ofertę. Aukcja zostaje zakończona, gdy żaden z Wykonawców nie złoży kolejnego postąpienia</w:t>
      </w:r>
      <w:r w:rsidR="008919CD" w:rsidRPr="008B7E65">
        <w:rPr>
          <w:sz w:val="22"/>
          <w:szCs w:val="22"/>
        </w:rPr>
        <w:t>.</w:t>
      </w:r>
    </w:p>
    <w:p w14:paraId="56550389" w14:textId="53F278E9" w:rsidR="008B7E65" w:rsidRPr="008B7E65" w:rsidRDefault="008B7E65" w:rsidP="00071E27">
      <w:pPr>
        <w:numPr>
          <w:ilvl w:val="0"/>
          <w:numId w:val="51"/>
        </w:numPr>
        <w:suppressAutoHyphens/>
        <w:ind w:hanging="357"/>
        <w:jc w:val="both"/>
        <w:rPr>
          <w:sz w:val="22"/>
          <w:szCs w:val="22"/>
        </w:rPr>
      </w:pPr>
      <w:r w:rsidRPr="008B7E65">
        <w:rPr>
          <w:sz w:val="22"/>
          <w:szCs w:val="22"/>
        </w:rPr>
        <w:t>W toku aukcji japońskiej Wykonawca składa kolejne korzystniejsze postąpienia poprzez zaakceptowanie ceny wyświetlonej na platformie elektronicznej. Wartość obniżana jest kolejno w</w:t>
      </w:r>
      <w:r>
        <w:rPr>
          <w:sz w:val="22"/>
          <w:szCs w:val="22"/>
        </w:rPr>
        <w:t> </w:t>
      </w:r>
      <w:r w:rsidRPr="008B7E65">
        <w:rPr>
          <w:sz w:val="22"/>
          <w:szCs w:val="22"/>
        </w:rPr>
        <w:t>ustalonych odstępach czasu wskazanych przez Zamawiającego. Wykonawca nie może złożyć kolejnego postąpienia, jeżeli nie zaakceptował jednej z trzech wcześniej wyświetlonych cen na platformie elektronicznej. Aukcja zostaje zakończona, gdy żaden z Wykonawców nie zaakceptuje żadnej z trzech kolejno wyświetlanych cen. Za najkorzystniejszą uznana jest oferta Wykonawcy, który zaakceptuje najniższą cenę. Jeżeli dwóch lub więcej Wykonawców potwierdzi taką samą najkorzystniejszą wartość proponowaną przez platformę - po zakończonej aukcji japońskiej - przeprowadzana zostanie dogrywka na zasadach aukcji angielskiej. Jeżeli po zakończeniu dogrywki więcej niż jeden Wykonawca złożył najkorzystniejszą ofertę (w tej samej cenie) to o wyborze decyduje, które z postąpień w aukcji japońskiej zostało złożone wcześniej (godzina, minuta i sekunda złożenia postąpienia).</w:t>
      </w:r>
    </w:p>
    <w:p w14:paraId="61F878E7" w14:textId="5B3F3FCD" w:rsidR="008B7E65" w:rsidRPr="008B7E65" w:rsidRDefault="008B7E65" w:rsidP="00071E27">
      <w:pPr>
        <w:pStyle w:val="Ustp"/>
        <w:keepLines w:val="0"/>
        <w:numPr>
          <w:ilvl w:val="0"/>
          <w:numId w:val="51"/>
        </w:numPr>
        <w:spacing w:before="0" w:line="240" w:lineRule="auto"/>
        <w:rPr>
          <w:sz w:val="22"/>
          <w:szCs w:val="22"/>
        </w:rPr>
      </w:pPr>
      <w:r w:rsidRPr="008B7E65">
        <w:rPr>
          <w:sz w:val="22"/>
          <w:szCs w:val="22"/>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144321F8" w14:textId="77777777" w:rsidR="008B7E65" w:rsidRPr="008B7E65" w:rsidRDefault="008B7E65" w:rsidP="00071E27">
      <w:pPr>
        <w:pStyle w:val="Ustp"/>
        <w:keepLines w:val="0"/>
        <w:numPr>
          <w:ilvl w:val="1"/>
          <w:numId w:val="51"/>
        </w:numPr>
        <w:spacing w:before="0" w:line="240" w:lineRule="auto"/>
        <w:rPr>
          <w:sz w:val="22"/>
          <w:szCs w:val="22"/>
        </w:rPr>
      </w:pPr>
      <w:r w:rsidRPr="008B7E65">
        <w:rPr>
          <w:sz w:val="22"/>
          <w:szCs w:val="22"/>
        </w:rPr>
        <w:t xml:space="preserve">wszyscy Wykonawcy potwierdzą cenę proponowaną przez system aukcyjny (po potwierdzeniu ceny przez ostatniego Wykonawcę), lub </w:t>
      </w:r>
    </w:p>
    <w:p w14:paraId="6E7AD7B8" w14:textId="77777777" w:rsidR="008B7E65" w:rsidRPr="008B7E65" w:rsidRDefault="008B7E65" w:rsidP="00071E27">
      <w:pPr>
        <w:pStyle w:val="Ustp"/>
        <w:keepLines w:val="0"/>
        <w:numPr>
          <w:ilvl w:val="1"/>
          <w:numId w:val="51"/>
        </w:numPr>
        <w:spacing w:before="0" w:line="240" w:lineRule="auto"/>
        <w:rPr>
          <w:sz w:val="22"/>
          <w:szCs w:val="22"/>
        </w:rPr>
      </w:pPr>
      <w:r w:rsidRPr="008B7E65">
        <w:rPr>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79B2A99F" w14:textId="77777777" w:rsidR="008B7E65" w:rsidRPr="008B7E65" w:rsidRDefault="008B7E65" w:rsidP="00071E27">
      <w:pPr>
        <w:pStyle w:val="Ustp"/>
        <w:keepLines w:val="0"/>
        <w:numPr>
          <w:ilvl w:val="1"/>
          <w:numId w:val="51"/>
        </w:numPr>
        <w:spacing w:before="0" w:line="240" w:lineRule="auto"/>
        <w:rPr>
          <w:sz w:val="22"/>
          <w:szCs w:val="22"/>
        </w:rPr>
      </w:pPr>
      <w:r w:rsidRPr="008B7E65">
        <w:rPr>
          <w:sz w:val="22"/>
          <w:szCs w:val="22"/>
        </w:rPr>
        <w:t>cena wywoławcza osiągnie maksymalny poziom wyznaczony przez system aukcyjny.</w:t>
      </w:r>
    </w:p>
    <w:p w14:paraId="56223BA9" w14:textId="06A13EB3" w:rsidR="008B7E65" w:rsidRPr="008B7E65" w:rsidRDefault="008B7E65" w:rsidP="008B7E65">
      <w:pPr>
        <w:pStyle w:val="Ustp"/>
        <w:keepLines w:val="0"/>
        <w:spacing w:before="0" w:line="240" w:lineRule="auto"/>
        <w:ind w:left="426"/>
        <w:rPr>
          <w:sz w:val="22"/>
          <w:szCs w:val="22"/>
        </w:rPr>
      </w:pPr>
      <w:r w:rsidRPr="008B7E65">
        <w:rPr>
          <w:sz w:val="22"/>
          <w:szCs w:val="22"/>
        </w:rPr>
        <w:t>Uczestnik aukcji może zalogować się w dowolnym momencie w czasie trwania aukcji i zaakceptować aktualnie wyświetlaną kwotę oferty.</w:t>
      </w:r>
    </w:p>
    <w:p w14:paraId="3B6A492A" w14:textId="77777777" w:rsidR="008135A7" w:rsidRPr="008135A7" w:rsidRDefault="008135A7" w:rsidP="00071E27">
      <w:pPr>
        <w:pStyle w:val="Ustp"/>
        <w:keepLines w:val="0"/>
        <w:numPr>
          <w:ilvl w:val="0"/>
          <w:numId w:val="51"/>
        </w:numPr>
        <w:tabs>
          <w:tab w:val="num" w:pos="426"/>
        </w:tabs>
        <w:spacing w:before="0" w:line="240" w:lineRule="auto"/>
        <w:rPr>
          <w:sz w:val="22"/>
          <w:szCs w:val="22"/>
        </w:rPr>
      </w:pPr>
      <w:r w:rsidRPr="008135A7">
        <w:rPr>
          <w:sz w:val="22"/>
          <w:szCs w:val="22"/>
        </w:rPr>
        <w:lastRenderedPageBreak/>
        <w:t>Zamawiający może powtórzyć aukcję, jeżeli:</w:t>
      </w:r>
    </w:p>
    <w:p w14:paraId="7785B4CF" w14:textId="77777777" w:rsidR="008135A7" w:rsidRPr="008135A7" w:rsidRDefault="008135A7" w:rsidP="00071E27">
      <w:pPr>
        <w:pStyle w:val="Punkt"/>
        <w:keepLines w:val="0"/>
        <w:widowControl w:val="0"/>
        <w:numPr>
          <w:ilvl w:val="0"/>
          <w:numId w:val="89"/>
        </w:numPr>
        <w:spacing w:line="240" w:lineRule="auto"/>
        <w:ind w:left="851"/>
        <w:rPr>
          <w:sz w:val="22"/>
          <w:szCs w:val="22"/>
        </w:rPr>
      </w:pPr>
      <w:r w:rsidRPr="008135A7">
        <w:rPr>
          <w:sz w:val="22"/>
          <w:szCs w:val="22"/>
        </w:rPr>
        <w:t>żaden z Wykonawców nie wykonał postąpienia lub nie zaakceptował zaproponowanej przez platformę wartości,</w:t>
      </w:r>
    </w:p>
    <w:p w14:paraId="5F766BB9" w14:textId="77777777" w:rsidR="008135A7" w:rsidRPr="008135A7" w:rsidRDefault="008135A7" w:rsidP="00071E27">
      <w:pPr>
        <w:pStyle w:val="Punkt"/>
        <w:keepLines w:val="0"/>
        <w:widowControl w:val="0"/>
        <w:numPr>
          <w:ilvl w:val="0"/>
          <w:numId w:val="89"/>
        </w:numPr>
        <w:spacing w:line="240" w:lineRule="auto"/>
        <w:ind w:left="851"/>
        <w:rPr>
          <w:sz w:val="22"/>
          <w:szCs w:val="22"/>
        </w:rPr>
      </w:pPr>
      <w:r w:rsidRPr="008135A7">
        <w:rPr>
          <w:sz w:val="22"/>
          <w:szCs w:val="22"/>
        </w:rPr>
        <w:t>jej przeprowadzenie było obarczone wadą prawną,</w:t>
      </w:r>
    </w:p>
    <w:p w14:paraId="5D0F823B" w14:textId="77777777" w:rsidR="008135A7" w:rsidRPr="008135A7" w:rsidRDefault="008135A7" w:rsidP="00071E27">
      <w:pPr>
        <w:pStyle w:val="Punkt"/>
        <w:keepLines w:val="0"/>
        <w:widowControl w:val="0"/>
        <w:numPr>
          <w:ilvl w:val="0"/>
          <w:numId w:val="89"/>
        </w:numPr>
        <w:spacing w:line="240" w:lineRule="auto"/>
        <w:ind w:left="851"/>
        <w:rPr>
          <w:sz w:val="22"/>
          <w:szCs w:val="22"/>
        </w:rPr>
      </w:pPr>
      <w:r w:rsidRPr="008135A7">
        <w:rPr>
          <w:sz w:val="22"/>
          <w:szCs w:val="22"/>
        </w:rPr>
        <w:t>w toku aukcji elektronicznej wystąpiły błędy techniczne, wynikłe z przyczyn leżących po stronie operatora aukcji lub Zamawiającego, a mające wpływ na przebieg lub wynik aukcji.</w:t>
      </w:r>
    </w:p>
    <w:p w14:paraId="394A9902" w14:textId="3DA423DE" w:rsidR="008919CD" w:rsidRPr="005371DD" w:rsidRDefault="008919CD" w:rsidP="008919CD">
      <w:pPr>
        <w:pStyle w:val="Nagwek1"/>
        <w:ind w:left="432"/>
        <w:jc w:val="center"/>
      </w:pPr>
      <w:bookmarkStart w:id="129" w:name="_Toc53072075"/>
      <w:bookmarkStart w:id="130" w:name="_Toc65829169"/>
      <w:bookmarkStart w:id="131" w:name="_Toc70317177"/>
      <w:bookmarkStart w:id="132" w:name="_Toc107658563"/>
      <w:bookmarkStart w:id="133" w:name="_Toc69423645"/>
      <w:bookmarkStart w:id="134" w:name="_Toc66971803"/>
      <w:r w:rsidRPr="005371DD">
        <w:t>§</w:t>
      </w:r>
      <w:r w:rsidR="008135A7">
        <w:t>9</w:t>
      </w:r>
      <w:r w:rsidR="009C5916">
        <w:t>.</w:t>
      </w:r>
      <w:r w:rsidRPr="005371DD">
        <w:t xml:space="preserve"> Zamówienie kierowane do jednego wykonawcy</w:t>
      </w:r>
      <w:bookmarkEnd w:id="129"/>
      <w:bookmarkEnd w:id="130"/>
      <w:bookmarkEnd w:id="131"/>
      <w:bookmarkEnd w:id="132"/>
      <w:r w:rsidRPr="005371DD">
        <w:t xml:space="preserve"> </w:t>
      </w:r>
      <w:bookmarkEnd w:id="133"/>
    </w:p>
    <w:p w14:paraId="7DDCC6CD" w14:textId="682464CC" w:rsidR="008919CD" w:rsidRPr="008517EB" w:rsidRDefault="008919CD" w:rsidP="00071E27">
      <w:pPr>
        <w:numPr>
          <w:ilvl w:val="0"/>
          <w:numId w:val="52"/>
        </w:numPr>
        <w:suppressAutoHyphens/>
        <w:ind w:left="357" w:hanging="357"/>
        <w:jc w:val="both"/>
        <w:rPr>
          <w:sz w:val="22"/>
          <w:szCs w:val="22"/>
        </w:rPr>
      </w:pPr>
      <w:r w:rsidRPr="008517EB">
        <w:rPr>
          <w:sz w:val="22"/>
          <w:szCs w:val="22"/>
        </w:rPr>
        <w:t>Zamawiający może udzielić zamówienia w trybie zamówienia kierowanego do jednego Wykonawcy,</w:t>
      </w:r>
      <w:r w:rsidRPr="009E3CE9">
        <w:rPr>
          <w:sz w:val="22"/>
          <w:szCs w:val="22"/>
        </w:rPr>
        <w:t xml:space="preserve"> </w:t>
      </w:r>
      <w:r w:rsidRPr="008517EB">
        <w:rPr>
          <w:sz w:val="22"/>
          <w:szCs w:val="22"/>
        </w:rPr>
        <w:t xml:space="preserve">w celu zawarcia </w:t>
      </w:r>
      <w:r w:rsidR="008135A7">
        <w:rPr>
          <w:sz w:val="22"/>
          <w:szCs w:val="22"/>
        </w:rPr>
        <w:t>U</w:t>
      </w:r>
      <w:r w:rsidRPr="008517EB">
        <w:rPr>
          <w:sz w:val="22"/>
          <w:szCs w:val="22"/>
        </w:rPr>
        <w:t xml:space="preserve">mowy wykonawczej, jeżeli </w:t>
      </w:r>
      <w:r w:rsidR="008135A7">
        <w:rPr>
          <w:sz w:val="22"/>
          <w:szCs w:val="22"/>
        </w:rPr>
        <w:t>U</w:t>
      </w:r>
      <w:r w:rsidRPr="008517EB">
        <w:rPr>
          <w:sz w:val="22"/>
          <w:szCs w:val="22"/>
        </w:rPr>
        <w:t>mowę ramową zawarto z jednym Wykonawcą;</w:t>
      </w:r>
    </w:p>
    <w:p w14:paraId="19C3A7F4" w14:textId="573BCF28" w:rsidR="008919CD" w:rsidRPr="008517EB" w:rsidRDefault="008919CD" w:rsidP="00071E27">
      <w:pPr>
        <w:numPr>
          <w:ilvl w:val="0"/>
          <w:numId w:val="52"/>
        </w:numPr>
        <w:suppressAutoHyphens/>
        <w:ind w:left="357" w:hanging="357"/>
        <w:jc w:val="both"/>
        <w:rPr>
          <w:sz w:val="22"/>
          <w:szCs w:val="22"/>
        </w:rPr>
      </w:pPr>
      <w:r w:rsidRPr="008517EB">
        <w:rPr>
          <w:sz w:val="22"/>
          <w:szCs w:val="22"/>
        </w:rPr>
        <w:t>Zamówienie kierowane do jednego Wykonawcy to tryb, w którym Zamawiający zaprasza do udziału w postępowaniu wybranego Wykonawcę i prowadzi z nim negocjacje mające na celu ustalenie wszystkich istotnych elementów przyszłej umowy lub udziela zamówienia na podstawie otrzymanej oferty.</w:t>
      </w:r>
    </w:p>
    <w:p w14:paraId="020EEA53" w14:textId="77777777" w:rsidR="008919CD" w:rsidRPr="008517EB" w:rsidRDefault="008919CD" w:rsidP="00071E27">
      <w:pPr>
        <w:numPr>
          <w:ilvl w:val="0"/>
          <w:numId w:val="52"/>
        </w:numPr>
        <w:suppressAutoHyphens/>
        <w:ind w:left="357" w:hanging="357"/>
        <w:jc w:val="both"/>
        <w:rPr>
          <w:sz w:val="22"/>
          <w:szCs w:val="22"/>
        </w:rPr>
      </w:pPr>
      <w:r w:rsidRPr="008517EB">
        <w:rPr>
          <w:sz w:val="22"/>
          <w:szCs w:val="22"/>
        </w:rPr>
        <w:t>Termin składania dokumentów i oświadczeń w trybie zamówienie kierowanego do jednego Wykonawcy określany jest każdorazowo przez Komisję Przetargową, jeżeli została powołana, z uwzględnieniem charakteru zamówienia, jednakże wyznaczony termin musi umożliwić rzetelne przygotowanie oferty przez Wykonawcę.</w:t>
      </w:r>
    </w:p>
    <w:p w14:paraId="77737B45" w14:textId="3A9396CF" w:rsidR="004E50E6" w:rsidRPr="004F1D98" w:rsidRDefault="004E50E6" w:rsidP="004E50E6">
      <w:pPr>
        <w:pStyle w:val="Nagwek1"/>
        <w:ind w:left="432"/>
        <w:jc w:val="center"/>
      </w:pPr>
      <w:bookmarkStart w:id="135" w:name="_Toc107658564"/>
      <w:bookmarkStart w:id="136" w:name="_Toc64291283"/>
      <w:bookmarkStart w:id="137" w:name="_Toc66281481"/>
      <w:bookmarkStart w:id="138" w:name="_Hlk67648073"/>
      <w:bookmarkEnd w:id="134"/>
      <w:r w:rsidRPr="004F1D98">
        <w:t>§</w:t>
      </w:r>
      <w:r w:rsidR="008135A7" w:rsidRPr="004F1D98">
        <w:t>10</w:t>
      </w:r>
      <w:r w:rsidRPr="004F1D98">
        <w:t>. Umowa wykonawcza</w:t>
      </w:r>
      <w:bookmarkEnd w:id="135"/>
    </w:p>
    <w:p w14:paraId="244D10C3" w14:textId="77777777" w:rsidR="004E50E6" w:rsidRPr="004F1D98" w:rsidRDefault="004E50E6" w:rsidP="00071E27">
      <w:pPr>
        <w:numPr>
          <w:ilvl w:val="0"/>
          <w:numId w:val="54"/>
        </w:numPr>
        <w:suppressAutoHyphens/>
        <w:ind w:hanging="357"/>
        <w:jc w:val="both"/>
        <w:rPr>
          <w:sz w:val="22"/>
          <w:szCs w:val="22"/>
        </w:rPr>
      </w:pPr>
      <w:r w:rsidRPr="004F1D98">
        <w:rPr>
          <w:sz w:val="22"/>
          <w:szCs w:val="22"/>
        </w:rPr>
        <w:t>Z wykonawcą wybranym do realizacji Zamówienia wykonawczego podpisana zostanie Umowa wykonawcza.</w:t>
      </w:r>
    </w:p>
    <w:p w14:paraId="3B88C4B5" w14:textId="77777777" w:rsidR="004E50E6" w:rsidRPr="004F1D98" w:rsidRDefault="004E50E6" w:rsidP="00071E27">
      <w:pPr>
        <w:numPr>
          <w:ilvl w:val="0"/>
          <w:numId w:val="54"/>
        </w:numPr>
        <w:suppressAutoHyphens/>
        <w:ind w:hanging="357"/>
        <w:jc w:val="both"/>
        <w:rPr>
          <w:sz w:val="22"/>
          <w:szCs w:val="22"/>
        </w:rPr>
      </w:pPr>
      <w:r w:rsidRPr="004F1D98">
        <w:rPr>
          <w:sz w:val="22"/>
          <w:szCs w:val="22"/>
        </w:rPr>
        <w:t>Umowa wykonawcza składa się z:</w:t>
      </w:r>
    </w:p>
    <w:p w14:paraId="08EF329E" w14:textId="77777777" w:rsidR="004E50E6" w:rsidRPr="004F1D98" w:rsidRDefault="004E50E6" w:rsidP="00071E27">
      <w:pPr>
        <w:numPr>
          <w:ilvl w:val="1"/>
          <w:numId w:val="54"/>
        </w:numPr>
        <w:suppressAutoHyphens/>
        <w:ind w:hanging="357"/>
        <w:jc w:val="both"/>
        <w:rPr>
          <w:sz w:val="22"/>
          <w:szCs w:val="22"/>
        </w:rPr>
      </w:pPr>
      <w:r w:rsidRPr="004F1D98">
        <w:rPr>
          <w:sz w:val="22"/>
          <w:szCs w:val="22"/>
        </w:rPr>
        <w:t>Dokumentu Zamówienia generowanego osobno dla każdego Zamówienia wykonawczego,</w:t>
      </w:r>
    </w:p>
    <w:p w14:paraId="5B758939" w14:textId="77777777" w:rsidR="004E50E6" w:rsidRPr="004F1D98" w:rsidRDefault="004E50E6" w:rsidP="00071E27">
      <w:pPr>
        <w:numPr>
          <w:ilvl w:val="1"/>
          <w:numId w:val="54"/>
        </w:numPr>
        <w:suppressAutoHyphens/>
        <w:ind w:hanging="357"/>
        <w:jc w:val="both"/>
        <w:rPr>
          <w:sz w:val="22"/>
          <w:szCs w:val="22"/>
        </w:rPr>
      </w:pPr>
      <w:r w:rsidRPr="004F1D98">
        <w:rPr>
          <w:sz w:val="22"/>
          <w:szCs w:val="22"/>
        </w:rPr>
        <w:t>Ogólnych Warunków Umowy wykonawczej wraz z załącznikami,</w:t>
      </w:r>
    </w:p>
    <w:p w14:paraId="471E47E4" w14:textId="02EC830C" w:rsidR="004E50E6" w:rsidRPr="004F1D98" w:rsidRDefault="004E50E6" w:rsidP="00071E27">
      <w:pPr>
        <w:numPr>
          <w:ilvl w:val="1"/>
          <w:numId w:val="54"/>
        </w:numPr>
        <w:suppressAutoHyphens/>
        <w:ind w:hanging="357"/>
        <w:jc w:val="both"/>
        <w:rPr>
          <w:sz w:val="22"/>
          <w:szCs w:val="22"/>
        </w:rPr>
      </w:pPr>
      <w:r w:rsidRPr="004F1D98">
        <w:rPr>
          <w:sz w:val="22"/>
          <w:szCs w:val="22"/>
        </w:rPr>
        <w:t xml:space="preserve">Szczegółowego Opisu Przedmiotu Zamówienia stanowiącego Załącznik nr </w:t>
      </w:r>
      <w:r w:rsidR="0007392F" w:rsidRPr="004F1D98">
        <w:rPr>
          <w:sz w:val="22"/>
          <w:szCs w:val="22"/>
        </w:rPr>
        <w:t>1</w:t>
      </w:r>
      <w:r w:rsidRPr="004F1D98">
        <w:rPr>
          <w:sz w:val="22"/>
          <w:szCs w:val="22"/>
        </w:rPr>
        <w:t xml:space="preserve"> do Umowy ramowej.</w:t>
      </w:r>
    </w:p>
    <w:p w14:paraId="6FB8DD27" w14:textId="77777777" w:rsidR="004E50E6" w:rsidRPr="004F1D98" w:rsidRDefault="004E50E6" w:rsidP="00071E27">
      <w:pPr>
        <w:numPr>
          <w:ilvl w:val="0"/>
          <w:numId w:val="54"/>
        </w:numPr>
        <w:suppressAutoHyphens/>
        <w:ind w:hanging="357"/>
        <w:jc w:val="both"/>
        <w:rPr>
          <w:sz w:val="22"/>
          <w:szCs w:val="22"/>
        </w:rPr>
      </w:pPr>
      <w:r w:rsidRPr="004F1D98">
        <w:rPr>
          <w:sz w:val="22"/>
          <w:szCs w:val="22"/>
        </w:rPr>
        <w:t>W przypadku sprzeczności pomiędzy dokumentem Zamówienia a Ogólnymi Warunkami Umowy wykonawczej pierwszeństwo mają postanowienia dokumentu Zamówienia.</w:t>
      </w:r>
    </w:p>
    <w:p w14:paraId="22090D84" w14:textId="268ACD42" w:rsidR="004E50E6" w:rsidRPr="004F1D98" w:rsidRDefault="004E50E6" w:rsidP="00071E27">
      <w:pPr>
        <w:numPr>
          <w:ilvl w:val="0"/>
          <w:numId w:val="54"/>
        </w:numPr>
        <w:suppressAutoHyphens/>
        <w:ind w:hanging="357"/>
        <w:jc w:val="both"/>
        <w:rPr>
          <w:sz w:val="22"/>
          <w:szCs w:val="22"/>
        </w:rPr>
      </w:pPr>
      <w:r w:rsidRPr="004F1D98">
        <w:rPr>
          <w:sz w:val="22"/>
          <w:szCs w:val="22"/>
        </w:rPr>
        <w:t xml:space="preserve">Ogólne Warunki Umowy wykonawczej stanowią Załącznik nr </w:t>
      </w:r>
      <w:r w:rsidR="00EB3852">
        <w:rPr>
          <w:sz w:val="22"/>
          <w:szCs w:val="22"/>
        </w:rPr>
        <w:t>3</w:t>
      </w:r>
      <w:r w:rsidRPr="004F1D98">
        <w:rPr>
          <w:sz w:val="22"/>
          <w:szCs w:val="22"/>
        </w:rPr>
        <w:t xml:space="preserve"> do Umowy ramowej.</w:t>
      </w:r>
    </w:p>
    <w:p w14:paraId="50584D9B" w14:textId="1E133AD5" w:rsidR="004E50E6" w:rsidRPr="004F1D98" w:rsidRDefault="004E50E6" w:rsidP="00071E27">
      <w:pPr>
        <w:numPr>
          <w:ilvl w:val="0"/>
          <w:numId w:val="54"/>
        </w:numPr>
        <w:suppressAutoHyphens/>
        <w:ind w:hanging="357"/>
        <w:jc w:val="both"/>
        <w:rPr>
          <w:sz w:val="22"/>
          <w:szCs w:val="22"/>
        </w:rPr>
      </w:pPr>
      <w:r w:rsidRPr="004F1D98">
        <w:rPr>
          <w:sz w:val="22"/>
          <w:szCs w:val="22"/>
        </w:rPr>
        <w:t>Do Umowy wykonawczej mają zastosowanie odpowiednio postanowienia Umowy ramowej, w tym w szczególności postanowienia §</w:t>
      </w:r>
      <w:r w:rsidR="00321EB5" w:rsidRPr="004F1D98">
        <w:rPr>
          <w:sz w:val="22"/>
          <w:szCs w:val="22"/>
        </w:rPr>
        <w:t xml:space="preserve"> </w:t>
      </w:r>
      <w:r w:rsidRPr="004F1D98">
        <w:rPr>
          <w:sz w:val="22"/>
          <w:szCs w:val="22"/>
        </w:rPr>
        <w:t>13-16.</w:t>
      </w:r>
    </w:p>
    <w:p w14:paraId="66A6062D" w14:textId="1406AA5F" w:rsidR="004E50E6" w:rsidRPr="004F1D98" w:rsidRDefault="004E50E6" w:rsidP="00071E27">
      <w:pPr>
        <w:numPr>
          <w:ilvl w:val="0"/>
          <w:numId w:val="54"/>
        </w:numPr>
        <w:suppressAutoHyphens/>
        <w:ind w:hanging="357"/>
        <w:jc w:val="both"/>
      </w:pPr>
      <w:r w:rsidRPr="004F1D98">
        <w:rPr>
          <w:sz w:val="22"/>
          <w:szCs w:val="22"/>
        </w:rPr>
        <w:t xml:space="preserve">Wykonawca oświadcza, że zapoznał się z Ogólnymi warunkami Umowy wykonawczej </w:t>
      </w:r>
      <w:r w:rsidRPr="004F1D98">
        <w:rPr>
          <w:sz w:val="22"/>
          <w:szCs w:val="22"/>
        </w:rPr>
        <w:br/>
        <w:t>i zobowiązuje się w przypadku złożenia oferty najkorzystniejszej w procedurze prowadzącej do zawarcia Umowy wykonawczej do zawarcia tej umowy na tych warunkach.</w:t>
      </w:r>
    </w:p>
    <w:p w14:paraId="66317FD4" w14:textId="3F048FF5" w:rsidR="00C17DCA" w:rsidRPr="004F1D98" w:rsidRDefault="00C17DCA" w:rsidP="00C17DCA">
      <w:pPr>
        <w:pStyle w:val="Nagwek1"/>
        <w:ind w:left="432"/>
        <w:jc w:val="center"/>
      </w:pPr>
      <w:bookmarkStart w:id="139" w:name="_Toc107658565"/>
      <w:r w:rsidRPr="004F1D98">
        <w:t>§</w:t>
      </w:r>
      <w:r w:rsidR="009C5916" w:rsidRPr="004F1D98">
        <w:t>1</w:t>
      </w:r>
      <w:r w:rsidR="008135A7" w:rsidRPr="004F1D98">
        <w:t>1</w:t>
      </w:r>
      <w:r w:rsidR="009C5916" w:rsidRPr="004F1D98">
        <w:t xml:space="preserve">. </w:t>
      </w:r>
      <w:r w:rsidRPr="004F1D98">
        <w:t>Nadzór i koordynacja</w:t>
      </w:r>
      <w:bookmarkEnd w:id="136"/>
      <w:bookmarkEnd w:id="137"/>
      <w:bookmarkEnd w:id="139"/>
      <w:r w:rsidRPr="004F1D98">
        <w:t xml:space="preserve"> </w:t>
      </w:r>
    </w:p>
    <w:bookmarkEnd w:id="138"/>
    <w:p w14:paraId="6FF78333" w14:textId="77777777" w:rsidR="008135A7" w:rsidRPr="008135A7" w:rsidRDefault="008135A7" w:rsidP="008135A7">
      <w:pPr>
        <w:numPr>
          <w:ilvl w:val="0"/>
          <w:numId w:val="19"/>
        </w:numPr>
        <w:ind w:left="426" w:hanging="426"/>
        <w:jc w:val="both"/>
        <w:rPr>
          <w:sz w:val="22"/>
          <w:szCs w:val="22"/>
        </w:rPr>
      </w:pPr>
      <w:r w:rsidRPr="008135A7">
        <w:rPr>
          <w:sz w:val="22"/>
          <w:szCs w:val="22"/>
        </w:rPr>
        <w:t>Osoby odpowiedzialne za nadzór nad świadczonymi usługami zostały wskazane w umowie wykonawczej.</w:t>
      </w:r>
    </w:p>
    <w:p w14:paraId="05713703" w14:textId="77777777" w:rsidR="008135A7" w:rsidRPr="008135A7" w:rsidRDefault="008135A7" w:rsidP="008135A7">
      <w:pPr>
        <w:numPr>
          <w:ilvl w:val="0"/>
          <w:numId w:val="19"/>
        </w:numPr>
        <w:ind w:left="426" w:hanging="426"/>
        <w:jc w:val="both"/>
        <w:rPr>
          <w:sz w:val="22"/>
          <w:szCs w:val="22"/>
        </w:rPr>
      </w:pPr>
      <w:r w:rsidRPr="008135A7">
        <w:rPr>
          <w:sz w:val="22"/>
          <w:szCs w:val="22"/>
        </w:rPr>
        <w:t xml:space="preserve">Nadzór nad realizacją umowy ramowej pełnią Pełnomocnicy Zarząd ustanowieni w Centrali PGG S.A. </w:t>
      </w:r>
    </w:p>
    <w:p w14:paraId="2219956D" w14:textId="62D22ED3" w:rsidR="008A479D" w:rsidRDefault="008A479D" w:rsidP="008A479D">
      <w:pPr>
        <w:pStyle w:val="Nagwek1"/>
        <w:ind w:left="432"/>
        <w:jc w:val="center"/>
      </w:pPr>
      <w:bookmarkStart w:id="140" w:name="_Toc64291286"/>
      <w:bookmarkStart w:id="141" w:name="_Toc66281484"/>
      <w:bookmarkStart w:id="142" w:name="_Toc107658566"/>
      <w:bookmarkStart w:id="143" w:name="_Hlk67648273"/>
      <w:r>
        <w:t>§1</w:t>
      </w:r>
      <w:r w:rsidR="008135A7">
        <w:t>2</w:t>
      </w:r>
      <w:r w:rsidR="008F60BD">
        <w:t>.</w:t>
      </w:r>
      <w:r>
        <w:t xml:space="preserve"> </w:t>
      </w:r>
      <w:r w:rsidRPr="003B345C">
        <w:t>Rozwiązanie, odstąpienie lub wypowiedzenie Umowy</w:t>
      </w:r>
      <w:bookmarkEnd w:id="140"/>
      <w:bookmarkEnd w:id="141"/>
      <w:r w:rsidR="00AA2CEB">
        <w:t xml:space="preserve"> ramowej</w:t>
      </w:r>
      <w:bookmarkEnd w:id="142"/>
    </w:p>
    <w:p w14:paraId="490E946F" w14:textId="77777777" w:rsidR="00704E95" w:rsidRPr="00CA4E23" w:rsidRDefault="00704E95" w:rsidP="00071E27">
      <w:pPr>
        <w:numPr>
          <w:ilvl w:val="0"/>
          <w:numId w:val="50"/>
        </w:numPr>
        <w:ind w:left="357" w:hanging="357"/>
        <w:jc w:val="both"/>
        <w:rPr>
          <w:sz w:val="22"/>
          <w:szCs w:val="22"/>
        </w:rPr>
      </w:pPr>
      <w:bookmarkStart w:id="144" w:name="_Hlk107656514"/>
      <w:bookmarkEnd w:id="143"/>
      <w:r w:rsidRPr="00CA4E23">
        <w:rPr>
          <w:sz w:val="22"/>
          <w:szCs w:val="22"/>
        </w:rPr>
        <w:t>Strony mogą rozwiązać Umowę na mocy porozumienia Stron.</w:t>
      </w:r>
    </w:p>
    <w:p w14:paraId="4F613FF0" w14:textId="77777777" w:rsidR="00704E95" w:rsidRPr="00CA4E23" w:rsidRDefault="00704E95" w:rsidP="00071E27">
      <w:pPr>
        <w:numPr>
          <w:ilvl w:val="0"/>
          <w:numId w:val="50"/>
        </w:numPr>
        <w:ind w:left="357" w:hanging="357"/>
        <w:jc w:val="both"/>
        <w:rPr>
          <w:sz w:val="22"/>
          <w:szCs w:val="22"/>
        </w:rPr>
      </w:pPr>
      <w:r w:rsidRPr="00CA4E23">
        <w:rPr>
          <w:sz w:val="22"/>
          <w:szCs w:val="22"/>
        </w:rPr>
        <w:t>Zamawiający może odstąpić od Umowy w całości lub części ex nunc (od teraz) w przypadku:</w:t>
      </w:r>
    </w:p>
    <w:p w14:paraId="60DEBD51" w14:textId="0EC648D9" w:rsidR="00704E95" w:rsidRPr="00CA4E23" w:rsidRDefault="00704E95" w:rsidP="00071E27">
      <w:pPr>
        <w:numPr>
          <w:ilvl w:val="1"/>
          <w:numId w:val="50"/>
        </w:numPr>
        <w:jc w:val="both"/>
        <w:rPr>
          <w:sz w:val="22"/>
          <w:szCs w:val="22"/>
        </w:rPr>
      </w:pPr>
      <w:r w:rsidRPr="00CA4E23">
        <w:rPr>
          <w:sz w:val="22"/>
          <w:szCs w:val="22"/>
        </w:rPr>
        <w:t xml:space="preserve">zmiany Podwykonawcy, który udostępnił Wykonawcy zasoby w celu wykazania spełnienia warunków udziału </w:t>
      </w:r>
      <w:r w:rsidR="001A3EC6">
        <w:rPr>
          <w:sz w:val="22"/>
          <w:szCs w:val="22"/>
        </w:rPr>
        <w:t>jeśli prowadzi to do utraty zdolności ekonomicznej, finansowej, technicznej lub zawodowej lub utraty uprawnień do wykonywania zamówienia</w:t>
      </w:r>
      <w:r w:rsidRPr="00CA4E23">
        <w:rPr>
          <w:sz w:val="22"/>
          <w:szCs w:val="22"/>
        </w:rPr>
        <w:t>,</w:t>
      </w:r>
    </w:p>
    <w:p w14:paraId="5C11B22D" w14:textId="1A0FB35A" w:rsidR="00704E95" w:rsidRPr="00CA4E23" w:rsidRDefault="00704E95" w:rsidP="00071E27">
      <w:pPr>
        <w:numPr>
          <w:ilvl w:val="1"/>
          <w:numId w:val="50"/>
        </w:numPr>
        <w:jc w:val="both"/>
        <w:rPr>
          <w:sz w:val="22"/>
          <w:szCs w:val="22"/>
        </w:rPr>
      </w:pPr>
      <w:r w:rsidRPr="00CA4E23">
        <w:rPr>
          <w:sz w:val="22"/>
          <w:szCs w:val="22"/>
        </w:rPr>
        <w:lastRenderedPageBreak/>
        <w:t xml:space="preserve">nieprzystąpienia w terminie do  realizacji Umowy </w:t>
      </w:r>
      <w:r w:rsidR="001A3EC6">
        <w:rPr>
          <w:sz w:val="22"/>
          <w:szCs w:val="22"/>
        </w:rPr>
        <w:t xml:space="preserve">wykonawczej </w:t>
      </w:r>
      <w:r w:rsidRPr="00CA4E23">
        <w:rPr>
          <w:sz w:val="22"/>
          <w:szCs w:val="22"/>
        </w:rPr>
        <w:t xml:space="preserve">bez uzasadnionej przyczyny lub zaprzestania realizacji Umowy </w:t>
      </w:r>
      <w:r w:rsidR="000327C1">
        <w:rPr>
          <w:sz w:val="22"/>
          <w:szCs w:val="22"/>
        </w:rPr>
        <w:t xml:space="preserve">wykonawczej </w:t>
      </w:r>
      <w:r w:rsidRPr="00CA4E23">
        <w:rPr>
          <w:sz w:val="22"/>
          <w:szCs w:val="22"/>
        </w:rPr>
        <w:t xml:space="preserve">bez zgody Zamawiającego, jeżeli okres niewykonywania </w:t>
      </w:r>
      <w:r w:rsidR="000327C1">
        <w:rPr>
          <w:sz w:val="22"/>
          <w:szCs w:val="22"/>
        </w:rPr>
        <w:t xml:space="preserve">takiej Umowy wykonawczej </w:t>
      </w:r>
      <w:r w:rsidRPr="00CA4E23">
        <w:rPr>
          <w:sz w:val="22"/>
          <w:szCs w:val="22"/>
        </w:rPr>
        <w:t xml:space="preserve">usług trwa dłużej niż 3 dni robocze, </w:t>
      </w:r>
    </w:p>
    <w:p w14:paraId="2DED5BD0" w14:textId="549F4791" w:rsidR="00704E95" w:rsidRPr="00CA4E23" w:rsidRDefault="00704E95" w:rsidP="00071E27">
      <w:pPr>
        <w:numPr>
          <w:ilvl w:val="1"/>
          <w:numId w:val="50"/>
        </w:numPr>
        <w:ind w:hanging="357"/>
        <w:jc w:val="both"/>
        <w:rPr>
          <w:sz w:val="22"/>
          <w:szCs w:val="22"/>
        </w:rPr>
      </w:pPr>
      <w:r w:rsidRPr="00CA4E23">
        <w:rPr>
          <w:sz w:val="22"/>
          <w:szCs w:val="22"/>
        </w:rPr>
        <w:t xml:space="preserve">wykonywania Umowy </w:t>
      </w:r>
      <w:r w:rsidR="000327C1">
        <w:rPr>
          <w:sz w:val="22"/>
          <w:szCs w:val="22"/>
        </w:rPr>
        <w:t xml:space="preserve">wykonawczej </w:t>
      </w:r>
      <w:r w:rsidRPr="00CA4E23">
        <w:rPr>
          <w:sz w:val="22"/>
          <w:szCs w:val="22"/>
        </w:rPr>
        <w:t>w sposób zagrażający zdrowiu lub życiu pracowników Wykonawcy, Zamawiającego lub innych podmiotów wykonujących prace na terenie zakładu Zamawiającego,</w:t>
      </w:r>
    </w:p>
    <w:p w14:paraId="05E810E2" w14:textId="23CB0AB8" w:rsidR="00704E95" w:rsidRPr="00CA4E23" w:rsidRDefault="00704E95" w:rsidP="00071E27">
      <w:pPr>
        <w:numPr>
          <w:ilvl w:val="1"/>
          <w:numId w:val="50"/>
        </w:numPr>
        <w:ind w:hanging="357"/>
        <w:jc w:val="both"/>
        <w:rPr>
          <w:sz w:val="22"/>
          <w:szCs w:val="22"/>
        </w:rPr>
      </w:pPr>
      <w:r w:rsidRPr="00CA4E23">
        <w:rPr>
          <w:sz w:val="22"/>
          <w:szCs w:val="22"/>
        </w:rPr>
        <w:t>inne niż określone powyżej nienależyte wykonywanie Umowy</w:t>
      </w:r>
      <w:r w:rsidR="000327C1">
        <w:rPr>
          <w:sz w:val="22"/>
          <w:szCs w:val="22"/>
        </w:rPr>
        <w:t xml:space="preserve"> lub Umowy wykonawczej</w:t>
      </w:r>
      <w:r w:rsidRPr="00CA4E23">
        <w:rPr>
          <w:sz w:val="22"/>
          <w:szCs w:val="22"/>
        </w:rPr>
        <w:t>, w</w:t>
      </w:r>
      <w:r w:rsidR="000327C1">
        <w:rPr>
          <w:sz w:val="22"/>
          <w:szCs w:val="22"/>
        </w:rPr>
        <w:t> </w:t>
      </w:r>
      <w:r w:rsidRPr="00CA4E23">
        <w:rPr>
          <w:sz w:val="22"/>
          <w:szCs w:val="22"/>
        </w:rPr>
        <w:t>szczególności:</w:t>
      </w:r>
    </w:p>
    <w:p w14:paraId="32DC6B2B" w14:textId="3E83C328" w:rsidR="00704E95" w:rsidRPr="00CA4E23" w:rsidRDefault="000327C1" w:rsidP="00071E27">
      <w:pPr>
        <w:numPr>
          <w:ilvl w:val="2"/>
          <w:numId w:val="50"/>
        </w:numPr>
        <w:ind w:hanging="357"/>
        <w:jc w:val="both"/>
        <w:rPr>
          <w:sz w:val="22"/>
          <w:szCs w:val="22"/>
        </w:rPr>
      </w:pPr>
      <w:r w:rsidRPr="00F67B5A">
        <w:rPr>
          <w:sz w:val="22"/>
          <w:szCs w:val="22"/>
        </w:rPr>
        <w:t xml:space="preserve">wykonywania Umowy </w:t>
      </w:r>
      <w:r>
        <w:rPr>
          <w:sz w:val="22"/>
          <w:szCs w:val="22"/>
        </w:rPr>
        <w:t xml:space="preserve">lub </w:t>
      </w:r>
      <w:r w:rsidRPr="00F67B5A">
        <w:rPr>
          <w:sz w:val="22"/>
          <w:szCs w:val="22"/>
        </w:rPr>
        <w:t>Umowy</w:t>
      </w:r>
      <w:r>
        <w:rPr>
          <w:sz w:val="22"/>
          <w:szCs w:val="22"/>
        </w:rPr>
        <w:t xml:space="preserve"> wykonawczej</w:t>
      </w:r>
      <w:r w:rsidRPr="00F67B5A">
        <w:rPr>
          <w:sz w:val="22"/>
          <w:szCs w:val="22"/>
        </w:rPr>
        <w:t xml:space="preserve"> w sposób skutkujący szkodą w mieniu Zamawiającego</w:t>
      </w:r>
      <w:r w:rsidR="00704E95" w:rsidRPr="00CA4E23">
        <w:rPr>
          <w:sz w:val="22"/>
          <w:szCs w:val="22"/>
        </w:rPr>
        <w:t xml:space="preserve">, </w:t>
      </w:r>
    </w:p>
    <w:p w14:paraId="4D082BE2" w14:textId="09ADB47B" w:rsidR="00704E95" w:rsidRPr="00CA4E23" w:rsidRDefault="00704E95" w:rsidP="00071E27">
      <w:pPr>
        <w:numPr>
          <w:ilvl w:val="2"/>
          <w:numId w:val="50"/>
        </w:numPr>
        <w:jc w:val="both"/>
        <w:rPr>
          <w:sz w:val="22"/>
          <w:szCs w:val="22"/>
        </w:rPr>
      </w:pPr>
      <w:r w:rsidRPr="00CA4E23">
        <w:rPr>
          <w:sz w:val="22"/>
          <w:szCs w:val="22"/>
        </w:rPr>
        <w:t xml:space="preserve">stwierdzenie dwukrotnie tego samego naruszenia </w:t>
      </w:r>
      <w:r w:rsidR="000327C1" w:rsidRPr="00F67B5A">
        <w:rPr>
          <w:sz w:val="22"/>
          <w:szCs w:val="22"/>
        </w:rPr>
        <w:t>Umowy</w:t>
      </w:r>
      <w:r w:rsidR="000327C1">
        <w:rPr>
          <w:sz w:val="22"/>
          <w:szCs w:val="22"/>
        </w:rPr>
        <w:t xml:space="preserve"> lub Umów wykonawczych </w:t>
      </w:r>
      <w:r w:rsidR="000327C1" w:rsidRPr="00F67B5A">
        <w:rPr>
          <w:sz w:val="22"/>
          <w:szCs w:val="22"/>
        </w:rPr>
        <w:t xml:space="preserve"> </w:t>
      </w:r>
      <w:r w:rsidRPr="00CA4E23">
        <w:rPr>
          <w:sz w:val="22"/>
          <w:szCs w:val="22"/>
        </w:rPr>
        <w:t>skutkującego naliczeniem kary umownej w okresie następujących po sobie 3 miesięcy,</w:t>
      </w:r>
    </w:p>
    <w:p w14:paraId="4D886015" w14:textId="3B70CE6A" w:rsidR="00704E95" w:rsidRPr="00CA4E23" w:rsidRDefault="00704E95" w:rsidP="00071E27">
      <w:pPr>
        <w:numPr>
          <w:ilvl w:val="2"/>
          <w:numId w:val="50"/>
        </w:numPr>
        <w:ind w:hanging="357"/>
        <w:jc w:val="both"/>
        <w:rPr>
          <w:sz w:val="22"/>
          <w:szCs w:val="22"/>
        </w:rPr>
      </w:pPr>
      <w:r w:rsidRPr="00CA4E23">
        <w:rPr>
          <w:sz w:val="22"/>
          <w:szCs w:val="22"/>
        </w:rPr>
        <w:t xml:space="preserve">wykonywanie Umowy </w:t>
      </w:r>
      <w:r w:rsidR="000327C1">
        <w:rPr>
          <w:sz w:val="22"/>
          <w:szCs w:val="22"/>
        </w:rPr>
        <w:t xml:space="preserve">lub Umowy wykonawczej </w:t>
      </w:r>
      <w:r w:rsidRPr="00CA4E23">
        <w:rPr>
          <w:sz w:val="22"/>
          <w:szCs w:val="22"/>
        </w:rPr>
        <w:t>w sposób niezgodny z przepisami prawa powszechnie obowiązującego lub regulacjami wewnętrznymi Zamawiającego, do których przestrzegania został zobowiązany Wykonawca,</w:t>
      </w:r>
    </w:p>
    <w:p w14:paraId="7E6E33C1" w14:textId="112F5609" w:rsidR="00704E95" w:rsidRDefault="00704E95" w:rsidP="00071E27">
      <w:pPr>
        <w:numPr>
          <w:ilvl w:val="1"/>
          <w:numId w:val="50"/>
        </w:numPr>
        <w:jc w:val="both"/>
        <w:rPr>
          <w:sz w:val="22"/>
          <w:szCs w:val="22"/>
        </w:rPr>
      </w:pPr>
      <w:r w:rsidRPr="00CA4E23">
        <w:rPr>
          <w:sz w:val="22"/>
          <w:szCs w:val="22"/>
        </w:rPr>
        <w:t>otwarcia postępowania likwidacyjnego Wykonawcy</w:t>
      </w:r>
      <w:r>
        <w:rPr>
          <w:sz w:val="22"/>
          <w:szCs w:val="22"/>
        </w:rPr>
        <w:t>,</w:t>
      </w:r>
    </w:p>
    <w:p w14:paraId="60045A7B" w14:textId="5BFD7BF1" w:rsidR="00704E95" w:rsidRPr="00CA4E23" w:rsidRDefault="00704E95" w:rsidP="00071E27">
      <w:pPr>
        <w:numPr>
          <w:ilvl w:val="1"/>
          <w:numId w:val="50"/>
        </w:numPr>
        <w:jc w:val="both"/>
        <w:rPr>
          <w:sz w:val="22"/>
          <w:szCs w:val="22"/>
        </w:rPr>
      </w:pPr>
      <w:r>
        <w:rPr>
          <w:sz w:val="22"/>
          <w:szCs w:val="22"/>
        </w:rPr>
        <w:t>utraty uprawnień koniecznych do realizacji zamówienia.</w:t>
      </w:r>
    </w:p>
    <w:p w14:paraId="64C46F0B" w14:textId="1CB6947D" w:rsidR="00704E95" w:rsidRPr="00CA4E23" w:rsidRDefault="00704E95" w:rsidP="00071E27">
      <w:pPr>
        <w:numPr>
          <w:ilvl w:val="0"/>
          <w:numId w:val="50"/>
        </w:numPr>
        <w:ind w:left="357" w:hanging="357"/>
        <w:jc w:val="both"/>
        <w:rPr>
          <w:sz w:val="22"/>
          <w:szCs w:val="22"/>
        </w:rPr>
      </w:pPr>
      <w:r w:rsidRPr="00CA4E23">
        <w:rPr>
          <w:sz w:val="22"/>
          <w:szCs w:val="22"/>
        </w:rPr>
        <w:t xml:space="preserve">W przypadkach o których mowa w </w:t>
      </w:r>
      <w:r w:rsidRPr="00B52E2F">
        <w:rPr>
          <w:sz w:val="22"/>
          <w:szCs w:val="22"/>
        </w:rPr>
        <w:t xml:space="preserve">ust. 2 pkt 1) – </w:t>
      </w:r>
      <w:r w:rsidR="008F60BD" w:rsidRPr="00B52E2F">
        <w:rPr>
          <w:sz w:val="22"/>
          <w:szCs w:val="22"/>
        </w:rPr>
        <w:t>6</w:t>
      </w:r>
      <w:r w:rsidRPr="00B52E2F">
        <w:rPr>
          <w:sz w:val="22"/>
          <w:szCs w:val="22"/>
        </w:rPr>
        <w:t xml:space="preserve">), Zamawiający </w:t>
      </w:r>
      <w:r w:rsidRPr="00CA4E23">
        <w:rPr>
          <w:sz w:val="22"/>
          <w:szCs w:val="22"/>
        </w:rPr>
        <w:t xml:space="preserve">przed odstąpieniem wezwie Wykonawcę do usunięcia naruszeń w wyznaczonym terminie nie krótszym niż 5 dni wskazując naruszenie oraz żądanie jego usunięcia. Bezskuteczny upływ terminu uprawnia Zamawiającego do złożenia oświadczenia o odstąpieniu. </w:t>
      </w:r>
    </w:p>
    <w:p w14:paraId="5EE4E39E" w14:textId="77777777" w:rsidR="00704E95" w:rsidRPr="00CA4E23" w:rsidRDefault="00704E95" w:rsidP="00071E27">
      <w:pPr>
        <w:numPr>
          <w:ilvl w:val="0"/>
          <w:numId w:val="50"/>
        </w:numPr>
        <w:ind w:left="357" w:hanging="357"/>
        <w:jc w:val="both"/>
        <w:rPr>
          <w:sz w:val="22"/>
          <w:szCs w:val="22"/>
        </w:rPr>
      </w:pPr>
      <w:r w:rsidRPr="00CA4E23">
        <w:rPr>
          <w:sz w:val="22"/>
          <w:szCs w:val="22"/>
        </w:rPr>
        <w:t xml:space="preserve">Odstąpienie od Umowy w części nie wyłącza realizacji uprawnień wynikających z wykonanej części Umowy, w tym żądania zapłaty kar umownych naliczonych przez Zamawiającego w związku ze świadczeniami wykonanymi przez odstąpieniem oraz obowiązku zapłaty kary umownej przewidzianej na wypadek odstąpienia od Umowy. </w:t>
      </w:r>
    </w:p>
    <w:p w14:paraId="0DFD1073" w14:textId="77777777" w:rsidR="00704E95" w:rsidRPr="00CA4E23" w:rsidRDefault="00704E95" w:rsidP="00071E27">
      <w:pPr>
        <w:numPr>
          <w:ilvl w:val="0"/>
          <w:numId w:val="50"/>
        </w:numPr>
        <w:ind w:left="357" w:hanging="357"/>
        <w:jc w:val="both"/>
        <w:rPr>
          <w:sz w:val="22"/>
          <w:szCs w:val="22"/>
        </w:rPr>
      </w:pPr>
      <w:r w:rsidRPr="00CA4E23">
        <w:rPr>
          <w:sz w:val="22"/>
          <w:szCs w:val="22"/>
        </w:rPr>
        <w:t>Zamawiającemu przysługuje prawo wypowiedzenia Umowy w całości lub jej części ex nunc (od teraz) z zachowaniem okresu wypowiedzenia wynoszącego 30 dni, w przypadku:</w:t>
      </w:r>
    </w:p>
    <w:p w14:paraId="406CBC68" w14:textId="77777777" w:rsidR="00704E95" w:rsidRPr="00CA4E23" w:rsidRDefault="00704E95" w:rsidP="00071E27">
      <w:pPr>
        <w:numPr>
          <w:ilvl w:val="1"/>
          <w:numId w:val="50"/>
        </w:numPr>
        <w:jc w:val="both"/>
        <w:rPr>
          <w:sz w:val="22"/>
          <w:szCs w:val="22"/>
        </w:rPr>
      </w:pPr>
      <w:r w:rsidRPr="00CA4E23">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684B734" w14:textId="77777777" w:rsidR="00704E95" w:rsidRPr="00CA4E23" w:rsidRDefault="00704E95" w:rsidP="00071E27">
      <w:pPr>
        <w:numPr>
          <w:ilvl w:val="1"/>
          <w:numId w:val="50"/>
        </w:numPr>
        <w:jc w:val="both"/>
        <w:rPr>
          <w:sz w:val="22"/>
          <w:szCs w:val="22"/>
        </w:rPr>
      </w:pPr>
      <w:r w:rsidRPr="00CA4E23">
        <w:rPr>
          <w:sz w:val="22"/>
          <w:szCs w:val="22"/>
        </w:rPr>
        <w:t>zmian w strukturze organizacyjnej Zamawiającego, skutkującej tym że świadczenie objęte Umową nie może być zrealizowane,</w:t>
      </w:r>
    </w:p>
    <w:p w14:paraId="4C74FC10" w14:textId="77777777" w:rsidR="00704E95" w:rsidRPr="00CA4E23" w:rsidRDefault="00704E95" w:rsidP="00071E27">
      <w:pPr>
        <w:numPr>
          <w:ilvl w:val="1"/>
          <w:numId w:val="50"/>
        </w:numPr>
        <w:jc w:val="both"/>
        <w:rPr>
          <w:sz w:val="22"/>
          <w:szCs w:val="22"/>
        </w:rPr>
      </w:pPr>
      <w:r w:rsidRPr="00CA4E23">
        <w:rPr>
          <w:sz w:val="22"/>
          <w:szCs w:val="22"/>
        </w:rPr>
        <w:t>zmian na rynku, na którym działa Zamawiający skutkujących brakiem potrzeby dalszego wykonywania usług objętych Umową.</w:t>
      </w:r>
    </w:p>
    <w:p w14:paraId="3EF6D82A" w14:textId="77777777" w:rsidR="00704E95" w:rsidRPr="00CA4E23" w:rsidRDefault="00704E95" w:rsidP="00071E27">
      <w:pPr>
        <w:numPr>
          <w:ilvl w:val="0"/>
          <w:numId w:val="50"/>
        </w:numPr>
        <w:ind w:left="357" w:hanging="357"/>
        <w:jc w:val="both"/>
        <w:rPr>
          <w:sz w:val="22"/>
          <w:szCs w:val="22"/>
        </w:rPr>
      </w:pPr>
      <w:r w:rsidRPr="00CA4E23">
        <w:rPr>
          <w:sz w:val="22"/>
          <w:szCs w:val="22"/>
        </w:rPr>
        <w:t xml:space="preserve">Oświadczenie o odstąpieniu lub wypowiedzeniu Umowy wymaga formy pisemnej pod rygorem nieważności. </w:t>
      </w:r>
    </w:p>
    <w:p w14:paraId="1ECFA1BF" w14:textId="77777777" w:rsidR="00704E95" w:rsidRPr="00CA4E23" w:rsidRDefault="00704E95" w:rsidP="00071E27">
      <w:pPr>
        <w:numPr>
          <w:ilvl w:val="0"/>
          <w:numId w:val="50"/>
        </w:numPr>
        <w:ind w:left="357" w:hanging="357"/>
        <w:jc w:val="both"/>
        <w:rPr>
          <w:sz w:val="22"/>
          <w:szCs w:val="22"/>
        </w:rPr>
      </w:pPr>
      <w:r w:rsidRPr="00CA4E23">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1E7CD1BD" w14:textId="77D708B3" w:rsidR="00704E95" w:rsidRPr="00CA4E23" w:rsidRDefault="00704E95" w:rsidP="00071E27">
      <w:pPr>
        <w:numPr>
          <w:ilvl w:val="0"/>
          <w:numId w:val="50"/>
        </w:numPr>
        <w:ind w:left="357" w:hanging="357"/>
        <w:jc w:val="both"/>
        <w:rPr>
          <w:sz w:val="22"/>
          <w:szCs w:val="22"/>
        </w:rPr>
      </w:pPr>
      <w:r w:rsidRPr="00CA4E23">
        <w:rPr>
          <w:sz w:val="22"/>
          <w:szCs w:val="22"/>
        </w:rPr>
        <w:t xml:space="preserve">Postanowienia </w:t>
      </w:r>
      <w:r w:rsidR="00B31134">
        <w:rPr>
          <w:sz w:val="22"/>
          <w:szCs w:val="22"/>
        </w:rPr>
        <w:t>niniejsze Umowy</w:t>
      </w:r>
      <w:r w:rsidRPr="00CA4E23">
        <w:rPr>
          <w:sz w:val="22"/>
          <w:szCs w:val="22"/>
        </w:rPr>
        <w:t xml:space="preserve"> nie wyłączają możliwości odstąpienia od Umowy na podstawie przepisów kodeksu cywilnego.</w:t>
      </w:r>
    </w:p>
    <w:p w14:paraId="1E81BF5E" w14:textId="2DA274F1" w:rsidR="008A479D" w:rsidRDefault="008A479D" w:rsidP="008A479D">
      <w:pPr>
        <w:pStyle w:val="Nagwek1"/>
        <w:ind w:left="432"/>
        <w:jc w:val="center"/>
      </w:pPr>
      <w:bookmarkStart w:id="145" w:name="_Toc64291287"/>
      <w:bookmarkStart w:id="146" w:name="_Toc66281485"/>
      <w:bookmarkStart w:id="147" w:name="_Toc107658567"/>
      <w:bookmarkStart w:id="148" w:name="_Hlk67648341"/>
      <w:bookmarkStart w:id="149" w:name="_Hlk200349558"/>
      <w:bookmarkEnd w:id="144"/>
      <w:r w:rsidRPr="00056B81">
        <w:t>§1</w:t>
      </w:r>
      <w:r w:rsidR="008135A7">
        <w:t>3</w:t>
      </w:r>
      <w:r w:rsidR="008F60BD">
        <w:t>.</w:t>
      </w:r>
      <w:r w:rsidRPr="00056B81">
        <w:t xml:space="preserve"> Zmiany </w:t>
      </w:r>
      <w:r>
        <w:t>U</w:t>
      </w:r>
      <w:r w:rsidRPr="00056B81">
        <w:t>mowy</w:t>
      </w:r>
      <w:bookmarkEnd w:id="145"/>
      <w:bookmarkEnd w:id="146"/>
      <w:r w:rsidR="00C4045D">
        <w:t xml:space="preserve"> ramowej</w:t>
      </w:r>
      <w:bookmarkEnd w:id="147"/>
    </w:p>
    <w:bookmarkEnd w:id="148"/>
    <w:p w14:paraId="7139EED5" w14:textId="77777777" w:rsidR="00AA2CEB" w:rsidRPr="005C0F9E" w:rsidRDefault="00AA2CEB" w:rsidP="00071E27">
      <w:pPr>
        <w:numPr>
          <w:ilvl w:val="0"/>
          <w:numId w:val="55"/>
        </w:numPr>
        <w:jc w:val="both"/>
        <w:rPr>
          <w:sz w:val="22"/>
          <w:szCs w:val="22"/>
        </w:rPr>
      </w:pPr>
      <w:r w:rsidRPr="005C0F9E">
        <w:rPr>
          <w:sz w:val="22"/>
          <w:szCs w:val="22"/>
        </w:rPr>
        <w:t xml:space="preserve">Zmiany umowy będą dokonywane poprzez aneksy sporządzone w formie pisemnej i podpisane przez Strony umowy, pod rygorem nieważności. </w:t>
      </w:r>
    </w:p>
    <w:p w14:paraId="568C44CF" w14:textId="77777777" w:rsidR="00AA2CEB" w:rsidRPr="005C0F9E" w:rsidRDefault="00AA2CEB" w:rsidP="00071E27">
      <w:pPr>
        <w:numPr>
          <w:ilvl w:val="0"/>
          <w:numId w:val="55"/>
        </w:numPr>
        <w:jc w:val="both"/>
        <w:rPr>
          <w:sz w:val="22"/>
          <w:szCs w:val="22"/>
        </w:rPr>
      </w:pPr>
      <w:r w:rsidRPr="005C0F9E">
        <w:rPr>
          <w:sz w:val="22"/>
          <w:szCs w:val="22"/>
        </w:rPr>
        <w:t xml:space="preserve">Strony dopuszczają możliwość dokonywania wszelkich nieistotnych zmian umowy, zgodnie z art. 455 ustawy </w:t>
      </w:r>
      <w:proofErr w:type="spellStart"/>
      <w:r w:rsidRPr="005C0F9E">
        <w:rPr>
          <w:sz w:val="22"/>
          <w:szCs w:val="22"/>
        </w:rPr>
        <w:t>pzp</w:t>
      </w:r>
      <w:proofErr w:type="spellEnd"/>
      <w:r w:rsidRPr="005C0F9E">
        <w:rPr>
          <w:sz w:val="22"/>
          <w:szCs w:val="22"/>
        </w:rPr>
        <w:t xml:space="preserve">, wszelkich zmian dopuszczalnych z mocy prawa i nie wymagających przewidzenia w SWZ, a także zmian których zakres, charakter i warunki wprowadzenia przewidziano w ustępach następnych. </w:t>
      </w:r>
    </w:p>
    <w:p w14:paraId="78EAC798" w14:textId="77777777" w:rsidR="00A4751A" w:rsidRPr="00E66F78" w:rsidRDefault="00A4751A" w:rsidP="00071E27">
      <w:pPr>
        <w:numPr>
          <w:ilvl w:val="0"/>
          <w:numId w:val="55"/>
        </w:numPr>
        <w:jc w:val="both"/>
        <w:rPr>
          <w:sz w:val="22"/>
          <w:szCs w:val="22"/>
        </w:rPr>
      </w:pPr>
      <w:bookmarkStart w:id="150" w:name="_Hlk107656569"/>
      <w:r w:rsidRPr="00E66F78">
        <w:rPr>
          <w:sz w:val="22"/>
          <w:szCs w:val="22"/>
        </w:rPr>
        <w:lastRenderedPageBreak/>
        <w:t>W przypadku zawarcia Umowy na okres dłuższy niż 12 miesięcy: Zamawiający dopuszcza zmianę wynagrodzenia Wykonawcy w przypadkach określonych w art. 436 pkt 4 lit b) ustawy Prawo zamówień publicznych w przypadku zmiany:</w:t>
      </w:r>
    </w:p>
    <w:p w14:paraId="61F7FDE4" w14:textId="77777777" w:rsidR="00A4751A" w:rsidRPr="00E66F78" w:rsidRDefault="00A4751A" w:rsidP="00071E27">
      <w:pPr>
        <w:numPr>
          <w:ilvl w:val="1"/>
          <w:numId w:val="55"/>
        </w:numPr>
        <w:jc w:val="both"/>
        <w:rPr>
          <w:sz w:val="22"/>
          <w:szCs w:val="22"/>
        </w:rPr>
      </w:pPr>
      <w:r w:rsidRPr="00E66F78">
        <w:rPr>
          <w:sz w:val="22"/>
          <w:szCs w:val="22"/>
        </w:rPr>
        <w:t>stawki podatku od towarów i usług oraz podatku akcyzowego,</w:t>
      </w:r>
    </w:p>
    <w:p w14:paraId="01D3EE6C" w14:textId="77777777" w:rsidR="00A4751A" w:rsidRPr="00E66F78" w:rsidRDefault="00A4751A" w:rsidP="00071E27">
      <w:pPr>
        <w:numPr>
          <w:ilvl w:val="1"/>
          <w:numId w:val="55"/>
        </w:numPr>
        <w:jc w:val="both"/>
        <w:rPr>
          <w:sz w:val="22"/>
          <w:szCs w:val="22"/>
        </w:rPr>
      </w:pPr>
      <w:r w:rsidRPr="00E66F78">
        <w:rPr>
          <w:sz w:val="22"/>
          <w:szCs w:val="22"/>
        </w:rPr>
        <w:t>wysokości minimalnego wynagrodzenia za pracę albo wysokości minimalnej stawki godzinowej, ustalonych na podstawie ustawy z dnia 10 października 2002 r. o minimalnym wynagrodzeniu za pracę,</w:t>
      </w:r>
    </w:p>
    <w:p w14:paraId="3A6E4980" w14:textId="77777777" w:rsidR="00A4751A" w:rsidRPr="00E66F78" w:rsidRDefault="00A4751A" w:rsidP="00071E27">
      <w:pPr>
        <w:numPr>
          <w:ilvl w:val="1"/>
          <w:numId w:val="55"/>
        </w:numPr>
        <w:jc w:val="both"/>
        <w:rPr>
          <w:sz w:val="22"/>
          <w:szCs w:val="22"/>
        </w:rPr>
      </w:pPr>
      <w:r w:rsidRPr="00E66F78">
        <w:rPr>
          <w:sz w:val="22"/>
          <w:szCs w:val="22"/>
        </w:rPr>
        <w:t>zasad podlegania ubezpieczeniom społecznym lub ubezpieczeniu zdrowotnemu lub wysokości stawki składki na ubezpieczenia społeczne lub ubezpieczenie zdrowotne,</w:t>
      </w:r>
    </w:p>
    <w:p w14:paraId="34068A0C" w14:textId="77777777" w:rsidR="00A4751A" w:rsidRPr="00E66F78" w:rsidRDefault="00A4751A" w:rsidP="00071E27">
      <w:pPr>
        <w:numPr>
          <w:ilvl w:val="1"/>
          <w:numId w:val="55"/>
        </w:numPr>
        <w:jc w:val="both"/>
        <w:rPr>
          <w:sz w:val="22"/>
          <w:szCs w:val="22"/>
        </w:rPr>
      </w:pPr>
      <w:r w:rsidRPr="00E66F78">
        <w:rPr>
          <w:sz w:val="22"/>
          <w:szCs w:val="22"/>
        </w:rPr>
        <w:t>zasad gromadzenia i wysokości wpłat do pracowniczych planów kapitałowych, o których mowa w ustawie z dnia 4 października 2018 r. o pracowniczych planach kapitałowych (Dz. U. poz. 2215 oraz z 2019 r. poz. 1074 i 1572)</w:t>
      </w:r>
    </w:p>
    <w:p w14:paraId="79EAB0F8" w14:textId="77777777" w:rsidR="00A4751A" w:rsidRPr="00E66F78" w:rsidRDefault="00A4751A" w:rsidP="00B52E2F">
      <w:pPr>
        <w:ind w:left="357"/>
        <w:jc w:val="both"/>
        <w:rPr>
          <w:sz w:val="22"/>
          <w:szCs w:val="22"/>
        </w:rPr>
      </w:pPr>
      <w:r w:rsidRPr="00E66F78">
        <w:rPr>
          <w:sz w:val="22"/>
          <w:szCs w:val="22"/>
        </w:rPr>
        <w:t xml:space="preserve">‒ jeżeli zmiany te będą miały wpływ na koszty wykonania zamówienia przez wykonawcę. </w:t>
      </w:r>
    </w:p>
    <w:bookmarkEnd w:id="150"/>
    <w:p w14:paraId="5E389489" w14:textId="77777777" w:rsidR="00AA2CEB" w:rsidRPr="005C0F9E" w:rsidRDefault="00AA2CEB" w:rsidP="00071E27">
      <w:pPr>
        <w:numPr>
          <w:ilvl w:val="0"/>
          <w:numId w:val="55"/>
        </w:numPr>
        <w:jc w:val="both"/>
        <w:rPr>
          <w:sz w:val="22"/>
          <w:szCs w:val="22"/>
        </w:rPr>
      </w:pPr>
      <w:r w:rsidRPr="005C0F9E">
        <w:rPr>
          <w:sz w:val="22"/>
          <w:szCs w:val="22"/>
        </w:rPr>
        <w:t>Zmiany terminu realizacji Umowy:</w:t>
      </w:r>
    </w:p>
    <w:p w14:paraId="3BA735B8" w14:textId="66A92E98" w:rsidR="00AA2CEB" w:rsidRPr="00DA52CA" w:rsidRDefault="00AA2CEB" w:rsidP="00071E27">
      <w:pPr>
        <w:numPr>
          <w:ilvl w:val="1"/>
          <w:numId w:val="55"/>
        </w:numPr>
        <w:jc w:val="both"/>
        <w:rPr>
          <w:sz w:val="22"/>
          <w:szCs w:val="22"/>
        </w:rPr>
      </w:pPr>
      <w:bookmarkStart w:id="151" w:name="_Hlk71098728"/>
      <w:r>
        <w:rPr>
          <w:sz w:val="22"/>
          <w:szCs w:val="22"/>
        </w:rPr>
        <w:t xml:space="preserve">o okres nie dłuższy niż </w:t>
      </w:r>
      <w:r w:rsidR="00B31134">
        <w:rPr>
          <w:sz w:val="22"/>
          <w:szCs w:val="22"/>
        </w:rPr>
        <w:t>6</w:t>
      </w:r>
      <w:r>
        <w:rPr>
          <w:sz w:val="22"/>
          <w:szCs w:val="22"/>
        </w:rPr>
        <w:t xml:space="preserve"> miesięcy, w przypadku jeżeli wartość zleconych usług w ramach umów wykonawczych będzie niższa niż wartość umowy na zasadach określonych w §</w:t>
      </w:r>
      <w:r w:rsidR="00B31134">
        <w:rPr>
          <w:sz w:val="22"/>
          <w:szCs w:val="22"/>
        </w:rPr>
        <w:t>5</w:t>
      </w:r>
      <w:r>
        <w:rPr>
          <w:sz w:val="22"/>
          <w:szCs w:val="22"/>
        </w:rPr>
        <w:t xml:space="preserve"> ustęp 2 niniejszej umowy</w:t>
      </w:r>
    </w:p>
    <w:p w14:paraId="18C4A78B" w14:textId="31910D2B" w:rsidR="00AA2CEB" w:rsidRPr="00E34BB7" w:rsidRDefault="00AA2CEB" w:rsidP="00071E27">
      <w:pPr>
        <w:numPr>
          <w:ilvl w:val="1"/>
          <w:numId w:val="55"/>
        </w:numPr>
        <w:jc w:val="both"/>
        <w:rPr>
          <w:sz w:val="22"/>
          <w:szCs w:val="22"/>
        </w:rPr>
      </w:pPr>
      <w:bookmarkStart w:id="152" w:name="_Hlk71098746"/>
      <w:bookmarkEnd w:id="151"/>
      <w:r w:rsidRPr="00E34BB7">
        <w:rPr>
          <w:sz w:val="22"/>
          <w:szCs w:val="22"/>
        </w:rPr>
        <w:t xml:space="preserve">o okres dłuższy niż </w:t>
      </w:r>
      <w:r w:rsidR="00B31134">
        <w:rPr>
          <w:sz w:val="22"/>
          <w:szCs w:val="22"/>
        </w:rPr>
        <w:t>6</w:t>
      </w:r>
      <w:r w:rsidRPr="00E34BB7">
        <w:rPr>
          <w:sz w:val="22"/>
          <w:szCs w:val="22"/>
        </w:rPr>
        <w:t xml:space="preserve"> miesięcy w stosunku do pierwotnego terminu zakończenia realizacji umowy wymaga formy aneksu podpisanego przez wszystkie strony umowy,</w:t>
      </w:r>
    </w:p>
    <w:bookmarkEnd w:id="152"/>
    <w:p w14:paraId="4B5C2EDA" w14:textId="77777777" w:rsidR="00AA2CEB" w:rsidRPr="00E34BB7" w:rsidRDefault="00AA2CEB" w:rsidP="00071E27">
      <w:pPr>
        <w:numPr>
          <w:ilvl w:val="1"/>
          <w:numId w:val="55"/>
        </w:numPr>
        <w:jc w:val="both"/>
        <w:rPr>
          <w:sz w:val="22"/>
          <w:szCs w:val="22"/>
        </w:rPr>
      </w:pPr>
      <w:r w:rsidRPr="00E34BB7">
        <w:rPr>
          <w:sz w:val="22"/>
          <w:szCs w:val="22"/>
        </w:rPr>
        <w:t>spowodowane warunkami atmosferycznymi, w szczególności:</w:t>
      </w:r>
    </w:p>
    <w:p w14:paraId="2A7E333E" w14:textId="77777777" w:rsidR="00AA2CEB" w:rsidRPr="00E34BB7" w:rsidRDefault="00AA2CEB" w:rsidP="00071E27">
      <w:pPr>
        <w:numPr>
          <w:ilvl w:val="2"/>
          <w:numId w:val="55"/>
        </w:numPr>
        <w:jc w:val="both"/>
        <w:rPr>
          <w:sz w:val="22"/>
          <w:szCs w:val="22"/>
        </w:rPr>
      </w:pPr>
      <w:r w:rsidRPr="00E34BB7">
        <w:rPr>
          <w:sz w:val="22"/>
          <w:szCs w:val="22"/>
        </w:rPr>
        <w:t>klęski żywiołowe;</w:t>
      </w:r>
    </w:p>
    <w:p w14:paraId="4680A764" w14:textId="77777777" w:rsidR="00AA2CEB" w:rsidRPr="00DA52CA" w:rsidRDefault="00AA2CEB" w:rsidP="00071E27">
      <w:pPr>
        <w:numPr>
          <w:ilvl w:val="2"/>
          <w:numId w:val="55"/>
        </w:numPr>
        <w:jc w:val="both"/>
        <w:rPr>
          <w:sz w:val="22"/>
          <w:szCs w:val="22"/>
        </w:rPr>
      </w:pPr>
      <w:r w:rsidRPr="00DA52CA">
        <w:rPr>
          <w:sz w:val="22"/>
          <w:szCs w:val="22"/>
        </w:rPr>
        <w:t>warunki atmosferyczne uniemożliwiające, realizację usług, tj. mróz, powódź, niska lub wysoka temperatura, opady śniegu.</w:t>
      </w:r>
    </w:p>
    <w:p w14:paraId="50A28750" w14:textId="77777777" w:rsidR="00AA2CEB" w:rsidRPr="00DA52CA" w:rsidRDefault="00AA2CEB" w:rsidP="00071E27">
      <w:pPr>
        <w:numPr>
          <w:ilvl w:val="1"/>
          <w:numId w:val="55"/>
        </w:numPr>
        <w:jc w:val="both"/>
        <w:rPr>
          <w:sz w:val="22"/>
          <w:szCs w:val="22"/>
        </w:rPr>
      </w:pPr>
      <w:r w:rsidRPr="00DA52CA">
        <w:rPr>
          <w:sz w:val="22"/>
          <w:szCs w:val="22"/>
        </w:rPr>
        <w:t>będące następstwem okoliczności leżących po stronie Zamawiającego, w szczególności: wstrzymanie realizacji Umowy przez Zamawiającego ze względów technologicznych, organizacyjnych i ekonomicznych,</w:t>
      </w:r>
    </w:p>
    <w:p w14:paraId="062DD5B1" w14:textId="77777777" w:rsidR="00AA2CEB" w:rsidRPr="00DA52CA" w:rsidRDefault="00AA2CEB" w:rsidP="00071E27">
      <w:pPr>
        <w:numPr>
          <w:ilvl w:val="1"/>
          <w:numId w:val="55"/>
        </w:numPr>
        <w:jc w:val="both"/>
        <w:rPr>
          <w:sz w:val="22"/>
          <w:szCs w:val="22"/>
        </w:rPr>
      </w:pPr>
      <w:r w:rsidRPr="00DA52CA">
        <w:rPr>
          <w:sz w:val="22"/>
          <w:szCs w:val="22"/>
        </w:rPr>
        <w:t>będące następstwem działania organów administracji, w szczególności:</w:t>
      </w:r>
    </w:p>
    <w:p w14:paraId="276BA1AC" w14:textId="77777777" w:rsidR="00AA2CEB" w:rsidRPr="00DA52CA" w:rsidRDefault="00AA2CEB" w:rsidP="00071E27">
      <w:pPr>
        <w:numPr>
          <w:ilvl w:val="2"/>
          <w:numId w:val="55"/>
        </w:numPr>
        <w:jc w:val="both"/>
        <w:rPr>
          <w:sz w:val="22"/>
          <w:szCs w:val="22"/>
        </w:rPr>
      </w:pPr>
      <w:r w:rsidRPr="00DA52CA">
        <w:rPr>
          <w:sz w:val="22"/>
          <w:szCs w:val="22"/>
        </w:rPr>
        <w:t>przekroczenie zakreślonych przez prawo terminów wydawania przez organy administracji decyzji, zezwoleń, itp.;</w:t>
      </w:r>
    </w:p>
    <w:p w14:paraId="67260A11" w14:textId="77777777" w:rsidR="00AA2CEB" w:rsidRPr="00DA52CA" w:rsidRDefault="00AA2CEB" w:rsidP="00071E27">
      <w:pPr>
        <w:numPr>
          <w:ilvl w:val="2"/>
          <w:numId w:val="55"/>
        </w:numPr>
        <w:jc w:val="both"/>
        <w:rPr>
          <w:sz w:val="22"/>
          <w:szCs w:val="22"/>
        </w:rPr>
      </w:pPr>
      <w:r w:rsidRPr="00DA52CA">
        <w:rPr>
          <w:sz w:val="22"/>
          <w:szCs w:val="22"/>
        </w:rPr>
        <w:t>odmowa wydania przez organy administracji wymaganych decyzji, zezwoleń, uzgodnień na skutek błędów w dokumentacji projektowej,</w:t>
      </w:r>
    </w:p>
    <w:p w14:paraId="395D0C10" w14:textId="77777777" w:rsidR="00AA2CEB" w:rsidRPr="00DA52CA" w:rsidRDefault="00AA2CEB" w:rsidP="00071E27">
      <w:pPr>
        <w:numPr>
          <w:ilvl w:val="2"/>
          <w:numId w:val="55"/>
        </w:numPr>
        <w:jc w:val="both"/>
        <w:rPr>
          <w:sz w:val="22"/>
          <w:szCs w:val="22"/>
        </w:rPr>
      </w:pPr>
      <w:r w:rsidRPr="00DA52CA">
        <w:rPr>
          <w:sz w:val="22"/>
          <w:szCs w:val="22"/>
        </w:rPr>
        <w:t>konieczność uzyskania wyroku sądowego, lub innego orzeczenia sądu lub organu, nie przewidywana przy zawieraniu Umowy;</w:t>
      </w:r>
    </w:p>
    <w:p w14:paraId="41A48C24" w14:textId="5155DD13" w:rsidR="00AA2CEB" w:rsidRPr="00DA52CA" w:rsidRDefault="00AA2CEB" w:rsidP="00071E27">
      <w:pPr>
        <w:numPr>
          <w:ilvl w:val="2"/>
          <w:numId w:val="55"/>
        </w:numPr>
        <w:jc w:val="both"/>
        <w:rPr>
          <w:sz w:val="22"/>
          <w:szCs w:val="22"/>
        </w:rPr>
      </w:pPr>
      <w:r w:rsidRPr="00DA52CA">
        <w:rPr>
          <w:sz w:val="22"/>
          <w:szCs w:val="22"/>
        </w:rPr>
        <w:t>konieczność zaspokojenia roszczeń lub oczekiwań osób trzecich – w tym grup społecznych lub zawodowych nie artykułowanych lub nie możliwych do jednoznacznego określenia w</w:t>
      </w:r>
      <w:r w:rsidR="00E34BB7">
        <w:rPr>
          <w:sz w:val="22"/>
          <w:szCs w:val="22"/>
        </w:rPr>
        <w:t> </w:t>
      </w:r>
      <w:r w:rsidRPr="00DA52CA">
        <w:rPr>
          <w:sz w:val="22"/>
          <w:szCs w:val="22"/>
        </w:rPr>
        <w:t>chwili zawierania Umowy;</w:t>
      </w:r>
    </w:p>
    <w:p w14:paraId="60A1221C" w14:textId="77777777" w:rsidR="00AA2CEB" w:rsidRPr="00DA52CA" w:rsidRDefault="00AA2CEB" w:rsidP="00071E27">
      <w:pPr>
        <w:numPr>
          <w:ilvl w:val="1"/>
          <w:numId w:val="55"/>
        </w:numPr>
        <w:jc w:val="both"/>
        <w:rPr>
          <w:sz w:val="22"/>
          <w:szCs w:val="22"/>
        </w:rPr>
      </w:pPr>
      <w:r w:rsidRPr="00DA52CA">
        <w:rPr>
          <w:sz w:val="22"/>
          <w:szCs w:val="22"/>
        </w:rPr>
        <w:t>spowodowane innymi przyczynami zewnętrznymi</w:t>
      </w:r>
      <w:r w:rsidRPr="005C0F9E">
        <w:rPr>
          <w:sz w:val="22"/>
          <w:szCs w:val="22"/>
        </w:rPr>
        <w:t>)</w:t>
      </w:r>
      <w:r w:rsidRPr="00DA52CA">
        <w:rPr>
          <w:sz w:val="22"/>
          <w:szCs w:val="22"/>
        </w:rPr>
        <w:t xml:space="preserve"> niezależnymi od Zamawiającego oraz Wykonawcy skutkującymi niemożliwością prowadzenia działań w celu wykonania Umowy. </w:t>
      </w:r>
    </w:p>
    <w:p w14:paraId="20A66EA1" w14:textId="68833231" w:rsidR="00AA2CEB" w:rsidRPr="00DA52CA" w:rsidRDefault="00AA2CEB" w:rsidP="00B52E2F">
      <w:pPr>
        <w:ind w:left="360"/>
        <w:jc w:val="both"/>
        <w:rPr>
          <w:sz w:val="22"/>
          <w:szCs w:val="22"/>
        </w:rPr>
      </w:pPr>
      <w:r w:rsidRPr="00DA52CA">
        <w:rPr>
          <w:sz w:val="22"/>
          <w:szCs w:val="22"/>
        </w:rPr>
        <w:t>W przypadku wystąpienia którejkolwiek z ww. okoliczności termin wykonania Umowy może ulec odpowiedniemu przedłużeniu, o czas niezbędny do zakończenia wykonywania jej przedmiotu w</w:t>
      </w:r>
      <w:r w:rsidR="00E34BB7">
        <w:rPr>
          <w:sz w:val="22"/>
          <w:szCs w:val="22"/>
        </w:rPr>
        <w:t> </w:t>
      </w:r>
      <w:r w:rsidRPr="00DA52CA">
        <w:rPr>
          <w:sz w:val="22"/>
          <w:szCs w:val="22"/>
        </w:rPr>
        <w:t xml:space="preserve">sposób należyty, nie dłużej jednak niż o okres trwania tych okoliczności.  </w:t>
      </w:r>
    </w:p>
    <w:p w14:paraId="5D325BA9" w14:textId="77777777" w:rsidR="0073015D" w:rsidRPr="0073015D" w:rsidRDefault="0073015D" w:rsidP="00071E27">
      <w:pPr>
        <w:numPr>
          <w:ilvl w:val="0"/>
          <w:numId w:val="55"/>
        </w:numPr>
        <w:jc w:val="both"/>
        <w:rPr>
          <w:sz w:val="22"/>
          <w:szCs w:val="22"/>
        </w:rPr>
      </w:pPr>
      <w:r w:rsidRPr="0073015D">
        <w:rPr>
          <w:sz w:val="22"/>
          <w:szCs w:val="22"/>
        </w:rPr>
        <w:t>Zmiany sposobu spełnienia świadczenia</w:t>
      </w:r>
    </w:p>
    <w:p w14:paraId="6FF3423A" w14:textId="77777777" w:rsidR="0073015D" w:rsidRPr="007E56C5" w:rsidRDefault="0073015D" w:rsidP="00071E27">
      <w:pPr>
        <w:numPr>
          <w:ilvl w:val="3"/>
          <w:numId w:val="90"/>
        </w:numPr>
        <w:spacing w:line="276" w:lineRule="auto"/>
        <w:ind w:left="567" w:hanging="283"/>
        <w:jc w:val="both"/>
        <w:rPr>
          <w:sz w:val="22"/>
          <w:szCs w:val="22"/>
        </w:rPr>
      </w:pPr>
      <w:r w:rsidRPr="007E56C5">
        <w:rPr>
          <w:sz w:val="22"/>
          <w:szCs w:val="22"/>
        </w:rPr>
        <w:t>Zmiany technologiczne, w szczególności:</w:t>
      </w:r>
    </w:p>
    <w:p w14:paraId="6240911F" w14:textId="77777777" w:rsidR="0073015D" w:rsidRPr="007E56C5" w:rsidRDefault="0073015D" w:rsidP="00071E27">
      <w:pPr>
        <w:numPr>
          <w:ilvl w:val="0"/>
          <w:numId w:val="91"/>
        </w:numPr>
        <w:spacing w:line="276" w:lineRule="auto"/>
        <w:ind w:left="851" w:hanging="283"/>
        <w:jc w:val="both"/>
        <w:rPr>
          <w:sz w:val="22"/>
          <w:szCs w:val="22"/>
        </w:rPr>
      </w:pPr>
      <w:r w:rsidRPr="007E56C5">
        <w:rPr>
          <w:sz w:val="22"/>
          <w:szCs w:val="22"/>
        </w:rPr>
        <w:t xml:space="preserve">niedostępność na rynku materiałów lub urządzeń wskazanych w ofercie,  dokumentacji projektowej lub technicznej spowodowana zaprzestaniem produkcji lub wycofaniem </w:t>
      </w:r>
      <w:r w:rsidRPr="007E56C5">
        <w:rPr>
          <w:sz w:val="22"/>
          <w:szCs w:val="22"/>
        </w:rPr>
        <w:br/>
        <w:t>z rynku tych materiałów lub urządzeń;</w:t>
      </w:r>
    </w:p>
    <w:p w14:paraId="620C3B62" w14:textId="77777777" w:rsidR="0073015D" w:rsidRPr="007E56C5" w:rsidRDefault="0073015D" w:rsidP="00071E27">
      <w:pPr>
        <w:numPr>
          <w:ilvl w:val="0"/>
          <w:numId w:val="91"/>
        </w:numPr>
        <w:spacing w:line="276" w:lineRule="auto"/>
        <w:ind w:left="851" w:hanging="283"/>
        <w:jc w:val="both"/>
        <w:rPr>
          <w:sz w:val="22"/>
          <w:szCs w:val="22"/>
        </w:rPr>
      </w:pPr>
      <w:r w:rsidRPr="007E56C5">
        <w:rPr>
          <w:sz w:val="22"/>
          <w:szCs w:val="22"/>
        </w:rPr>
        <w:t>pojawienie się na rynku, części, materiałów lub urządzeń nowszej generacji pozwalających na zaoszczędzenie kosztów realizacji przedmiotu Umowy lub kosztów eksploatacji wykonanego przedmiotu Umowy;</w:t>
      </w:r>
    </w:p>
    <w:p w14:paraId="0A4F18BD" w14:textId="77777777" w:rsidR="0073015D" w:rsidRPr="007E56C5" w:rsidRDefault="0073015D" w:rsidP="00071E27">
      <w:pPr>
        <w:numPr>
          <w:ilvl w:val="0"/>
          <w:numId w:val="91"/>
        </w:numPr>
        <w:spacing w:line="276" w:lineRule="auto"/>
        <w:ind w:left="851" w:hanging="283"/>
        <w:jc w:val="both"/>
        <w:rPr>
          <w:sz w:val="22"/>
          <w:szCs w:val="22"/>
        </w:rPr>
      </w:pPr>
      <w:r w:rsidRPr="007E56C5">
        <w:rPr>
          <w:sz w:val="22"/>
          <w:szCs w:val="22"/>
        </w:rPr>
        <w:t>pojawienie się nowszej technologii wykonania przedmiotu Umowy pozwalającej na zaoszczędzenie czasu realizacji Umowy lub jego kosztów, jak również kosztów eksploatacji wykonanego przedmiotu Umowy;</w:t>
      </w:r>
    </w:p>
    <w:p w14:paraId="1774C0FC" w14:textId="77777777" w:rsidR="0073015D" w:rsidRPr="007E56C5" w:rsidRDefault="0073015D" w:rsidP="00071E27">
      <w:pPr>
        <w:numPr>
          <w:ilvl w:val="0"/>
          <w:numId w:val="91"/>
        </w:numPr>
        <w:spacing w:line="276" w:lineRule="auto"/>
        <w:ind w:left="851" w:hanging="283"/>
        <w:jc w:val="both"/>
        <w:rPr>
          <w:sz w:val="22"/>
          <w:szCs w:val="22"/>
        </w:rPr>
      </w:pPr>
      <w:r w:rsidRPr="007E56C5">
        <w:rPr>
          <w:sz w:val="22"/>
          <w:szCs w:val="22"/>
        </w:rPr>
        <w:lastRenderedPageBreak/>
        <w:t>konieczność zaspokojenia roszczeń lub oczekiwań osób trzecich – w tym grup społecznych lub zawodowych nie artykułowanych lub nie możliwych do jednoznacznego określenia w</w:t>
      </w:r>
      <w:r>
        <w:rPr>
          <w:sz w:val="22"/>
          <w:szCs w:val="22"/>
        </w:rPr>
        <w:t> </w:t>
      </w:r>
      <w:r w:rsidRPr="007E56C5">
        <w:rPr>
          <w:sz w:val="22"/>
          <w:szCs w:val="22"/>
        </w:rPr>
        <w:t>chwili zawierania Umowy</w:t>
      </w:r>
    </w:p>
    <w:p w14:paraId="751C5178" w14:textId="77777777" w:rsidR="0073015D" w:rsidRPr="007E56C5" w:rsidRDefault="0073015D" w:rsidP="0073015D">
      <w:pPr>
        <w:spacing w:line="276" w:lineRule="auto"/>
        <w:jc w:val="both"/>
        <w:rPr>
          <w:sz w:val="22"/>
          <w:szCs w:val="22"/>
        </w:rPr>
      </w:pPr>
      <w:r w:rsidRPr="007E56C5">
        <w:rPr>
          <w:sz w:val="22"/>
          <w:szCs w:val="22"/>
        </w:rPr>
        <w:t xml:space="preserve">Zmiany, o których mowa nie mogą stanowić podstawy zwiększenia wynagrodzenia. Każda ze wskazywanych zmian może być powiązana z obniżeniem wynagrodzenia. </w:t>
      </w:r>
    </w:p>
    <w:p w14:paraId="26D336A3" w14:textId="77777777" w:rsidR="0073015D" w:rsidRPr="0073015D" w:rsidRDefault="0073015D" w:rsidP="00071E27">
      <w:pPr>
        <w:numPr>
          <w:ilvl w:val="0"/>
          <w:numId w:val="55"/>
        </w:numPr>
        <w:jc w:val="both"/>
        <w:rPr>
          <w:sz w:val="22"/>
          <w:szCs w:val="22"/>
        </w:rPr>
      </w:pPr>
      <w:r w:rsidRPr="0073015D">
        <w:rPr>
          <w:sz w:val="22"/>
          <w:szCs w:val="22"/>
        </w:rPr>
        <w:t>Zmiany zakresu rzeczowego Umowy:</w:t>
      </w:r>
    </w:p>
    <w:p w14:paraId="0FE3CE81" w14:textId="77777777" w:rsidR="0073015D" w:rsidRPr="007E56C5" w:rsidRDefault="0073015D" w:rsidP="00071E27">
      <w:pPr>
        <w:pStyle w:val="Akapitzlist"/>
        <w:numPr>
          <w:ilvl w:val="0"/>
          <w:numId w:val="92"/>
        </w:numPr>
        <w:spacing w:line="276" w:lineRule="auto"/>
        <w:ind w:left="567" w:hanging="283"/>
        <w:jc w:val="both"/>
        <w:rPr>
          <w:sz w:val="22"/>
          <w:szCs w:val="22"/>
        </w:rPr>
      </w:pPr>
      <w:r w:rsidRPr="007E56C5">
        <w:rPr>
          <w:sz w:val="22"/>
          <w:szCs w:val="22"/>
        </w:rPr>
        <w:t>zmniejszenie zakresu rzeczowego Umowy poprzez jego dostosowanie do aktualnej sytuacji Zamawiającego w związku z dokonanymi u Zamawiającego zmianami ze względów technologicznych, organizacyjnych i ekonomicznych.</w:t>
      </w:r>
    </w:p>
    <w:p w14:paraId="1046007E" w14:textId="77777777" w:rsidR="0073015D" w:rsidRPr="0073015D" w:rsidRDefault="0073015D" w:rsidP="00071E27">
      <w:pPr>
        <w:numPr>
          <w:ilvl w:val="0"/>
          <w:numId w:val="55"/>
        </w:numPr>
        <w:jc w:val="both"/>
        <w:rPr>
          <w:sz w:val="22"/>
          <w:szCs w:val="22"/>
        </w:rPr>
      </w:pPr>
      <w:bookmarkStart w:id="153" w:name="_Hlk67648500"/>
      <w:r w:rsidRPr="0073015D">
        <w:rPr>
          <w:sz w:val="22"/>
          <w:szCs w:val="22"/>
        </w:rPr>
        <w:t xml:space="preserve">Zmiany organizacji spełniania świadczenia </w:t>
      </w:r>
    </w:p>
    <w:bookmarkEnd w:id="153"/>
    <w:p w14:paraId="688DA4FB" w14:textId="77777777" w:rsidR="0073015D" w:rsidRPr="007E56C5" w:rsidRDefault="0073015D" w:rsidP="00071E27">
      <w:pPr>
        <w:numPr>
          <w:ilvl w:val="0"/>
          <w:numId w:val="93"/>
        </w:numPr>
        <w:spacing w:line="276" w:lineRule="auto"/>
        <w:ind w:left="567" w:hanging="283"/>
        <w:jc w:val="both"/>
        <w:rPr>
          <w:sz w:val="22"/>
          <w:szCs w:val="22"/>
        </w:rPr>
      </w:pPr>
      <w:r w:rsidRPr="007E56C5">
        <w:rPr>
          <w:sz w:val="22"/>
          <w:szCs w:val="22"/>
        </w:rPr>
        <w:t>Zmiana zasad dokonywania odbiorów świadczonych usług lub robót, jeśli nie zmniejszy to zasad bezpieczeństwa i nie spowoduje zwiększenia kosztów dokonywania odbiorów, które obciążałyby zamawiającego.</w:t>
      </w:r>
    </w:p>
    <w:p w14:paraId="1CFF2EC4" w14:textId="77777777" w:rsidR="0073015D" w:rsidRPr="007E56C5" w:rsidRDefault="0073015D" w:rsidP="00071E27">
      <w:pPr>
        <w:numPr>
          <w:ilvl w:val="0"/>
          <w:numId w:val="93"/>
        </w:numPr>
        <w:spacing w:line="276" w:lineRule="auto"/>
        <w:ind w:left="567" w:hanging="283"/>
        <w:jc w:val="both"/>
        <w:rPr>
          <w:sz w:val="22"/>
          <w:szCs w:val="22"/>
        </w:rPr>
      </w:pPr>
      <w:r w:rsidRPr="007E56C5">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04B1D92B" w14:textId="77777777" w:rsidR="0073015D" w:rsidRPr="0073015D" w:rsidRDefault="0073015D" w:rsidP="00071E27">
      <w:pPr>
        <w:numPr>
          <w:ilvl w:val="0"/>
          <w:numId w:val="55"/>
        </w:numPr>
        <w:jc w:val="both"/>
        <w:rPr>
          <w:sz w:val="22"/>
          <w:szCs w:val="22"/>
        </w:rPr>
      </w:pPr>
      <w:r w:rsidRPr="0073015D">
        <w:rPr>
          <w:sz w:val="22"/>
          <w:szCs w:val="22"/>
        </w:rPr>
        <w:t xml:space="preserve">Płatności </w:t>
      </w:r>
    </w:p>
    <w:p w14:paraId="35E4F06F" w14:textId="77777777" w:rsidR="0073015D" w:rsidRPr="007E56C5" w:rsidRDefault="0073015D" w:rsidP="00071E27">
      <w:pPr>
        <w:numPr>
          <w:ilvl w:val="0"/>
          <w:numId w:val="94"/>
        </w:numPr>
        <w:spacing w:line="276" w:lineRule="auto"/>
        <w:ind w:left="567" w:hanging="283"/>
        <w:jc w:val="both"/>
        <w:rPr>
          <w:sz w:val="22"/>
          <w:szCs w:val="22"/>
        </w:rPr>
      </w:pPr>
      <w:r w:rsidRPr="007E56C5">
        <w:rPr>
          <w:sz w:val="22"/>
          <w:szCs w:val="22"/>
        </w:rPr>
        <w:t xml:space="preserve">w przypadku zmiany  w wysokościach i sposobie płatności należności </w:t>
      </w:r>
      <w:proofErr w:type="spellStart"/>
      <w:r w:rsidRPr="007E56C5">
        <w:rPr>
          <w:sz w:val="22"/>
          <w:szCs w:val="22"/>
        </w:rPr>
        <w:t>publiczno</w:t>
      </w:r>
      <w:proofErr w:type="spellEnd"/>
      <w:r w:rsidRPr="007E56C5">
        <w:rPr>
          <w:sz w:val="22"/>
          <w:szCs w:val="22"/>
        </w:rPr>
        <w:t xml:space="preserve"> – prawnych – poprzez dostosowanie treści Umowy do obowiązujących przepisów,</w:t>
      </w:r>
    </w:p>
    <w:p w14:paraId="2AE89370" w14:textId="77777777" w:rsidR="0073015D" w:rsidRPr="007E56C5" w:rsidRDefault="0073015D" w:rsidP="00071E27">
      <w:pPr>
        <w:numPr>
          <w:ilvl w:val="0"/>
          <w:numId w:val="94"/>
        </w:numPr>
        <w:spacing w:line="276" w:lineRule="auto"/>
        <w:ind w:left="567" w:hanging="283"/>
        <w:jc w:val="both"/>
        <w:rPr>
          <w:sz w:val="22"/>
          <w:szCs w:val="22"/>
        </w:rPr>
      </w:pPr>
      <w:r w:rsidRPr="007E56C5">
        <w:rPr>
          <w:sz w:val="22"/>
          <w:szCs w:val="22"/>
        </w:rPr>
        <w:t xml:space="preserve">Zmiany terminów płatności wynikające z wszelkich zmian wprowadzanych do Umowy, </w:t>
      </w:r>
      <w:r w:rsidRPr="007E56C5">
        <w:rPr>
          <w:sz w:val="22"/>
          <w:szCs w:val="22"/>
        </w:rPr>
        <w:br/>
        <w:t>a także zmiany samoistne o ile nie spowodują konieczności zapłaty odsetek lub wynagrodzenia w większej kwocie wykonawcy.</w:t>
      </w:r>
    </w:p>
    <w:p w14:paraId="376D039C" w14:textId="77777777" w:rsidR="0073015D" w:rsidRPr="007E56C5" w:rsidRDefault="0073015D" w:rsidP="00071E27">
      <w:pPr>
        <w:numPr>
          <w:ilvl w:val="0"/>
          <w:numId w:val="94"/>
        </w:numPr>
        <w:spacing w:line="276" w:lineRule="auto"/>
        <w:ind w:left="567" w:hanging="283"/>
        <w:jc w:val="both"/>
        <w:rPr>
          <w:sz w:val="22"/>
          <w:szCs w:val="22"/>
        </w:rPr>
      </w:pPr>
      <w:r w:rsidRPr="007E56C5">
        <w:rPr>
          <w:sz w:val="22"/>
          <w:szCs w:val="22"/>
        </w:rPr>
        <w:t>Miarkowanie wysokości kar umownych w okolicznościach wskazywanych</w:t>
      </w:r>
      <w:r>
        <w:rPr>
          <w:sz w:val="22"/>
          <w:szCs w:val="22"/>
        </w:rPr>
        <w:t xml:space="preserve"> </w:t>
      </w:r>
      <w:r w:rsidRPr="007E56C5">
        <w:rPr>
          <w:sz w:val="22"/>
          <w:szCs w:val="22"/>
        </w:rPr>
        <w:t>w odpowiednich przepisach kodeksu cywilnego.</w:t>
      </w:r>
    </w:p>
    <w:p w14:paraId="2BEEE3E4" w14:textId="7D4EB3FD" w:rsidR="00AA2CEB" w:rsidRPr="005C0F9E" w:rsidRDefault="00AA2CEB" w:rsidP="00071E27">
      <w:pPr>
        <w:numPr>
          <w:ilvl w:val="0"/>
          <w:numId w:val="55"/>
        </w:numPr>
        <w:jc w:val="both"/>
        <w:rPr>
          <w:sz w:val="22"/>
          <w:szCs w:val="22"/>
        </w:rPr>
      </w:pPr>
      <w:r w:rsidRPr="005C0F9E">
        <w:rPr>
          <w:sz w:val="22"/>
          <w:szCs w:val="22"/>
        </w:rPr>
        <w:t xml:space="preserve">Pozostałe zmiany </w:t>
      </w:r>
    </w:p>
    <w:p w14:paraId="06A96DA9" w14:textId="661E7D8C" w:rsidR="00AA2CEB" w:rsidRPr="00DA52CA" w:rsidRDefault="00AA2CEB" w:rsidP="00071E27">
      <w:pPr>
        <w:numPr>
          <w:ilvl w:val="1"/>
          <w:numId w:val="55"/>
        </w:numPr>
        <w:jc w:val="both"/>
        <w:rPr>
          <w:sz w:val="22"/>
          <w:szCs w:val="22"/>
        </w:rPr>
      </w:pPr>
      <w:r w:rsidRPr="00DA52CA">
        <w:rPr>
          <w:sz w:val="22"/>
          <w:szCs w:val="22"/>
        </w:rPr>
        <w:t>siła wyższa uniemożliwiająca wykonanie przedmiotu Umowy zgodnie z SWZ;</w:t>
      </w:r>
    </w:p>
    <w:p w14:paraId="2CE098FA" w14:textId="77777777" w:rsidR="00AA2CEB" w:rsidRPr="00DA52CA" w:rsidRDefault="00AA2CEB" w:rsidP="00071E27">
      <w:pPr>
        <w:numPr>
          <w:ilvl w:val="1"/>
          <w:numId w:val="55"/>
        </w:numPr>
        <w:jc w:val="both"/>
        <w:rPr>
          <w:sz w:val="22"/>
          <w:szCs w:val="22"/>
        </w:rPr>
      </w:pPr>
      <w:r w:rsidRPr="00DA52CA">
        <w:rPr>
          <w:sz w:val="22"/>
          <w:szCs w:val="22"/>
        </w:rPr>
        <w:t xml:space="preserve">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3F598B95" w14:textId="77777777" w:rsidR="00AA2CEB" w:rsidRPr="00DA52CA" w:rsidRDefault="00AA2CEB" w:rsidP="00071E27">
      <w:pPr>
        <w:numPr>
          <w:ilvl w:val="1"/>
          <w:numId w:val="55"/>
        </w:numPr>
        <w:jc w:val="both"/>
        <w:rPr>
          <w:sz w:val="22"/>
          <w:szCs w:val="22"/>
        </w:rPr>
      </w:pPr>
      <w:r w:rsidRPr="00DA52CA">
        <w:rPr>
          <w:sz w:val="22"/>
          <w:szCs w:val="22"/>
        </w:rPr>
        <w:t xml:space="preserve">zmiany uzasadnione okolicznościami o których mowa w art. 357.1 </w:t>
      </w:r>
      <w:proofErr w:type="spellStart"/>
      <w:r w:rsidRPr="00DA52CA">
        <w:rPr>
          <w:sz w:val="22"/>
          <w:szCs w:val="22"/>
        </w:rPr>
        <w:t>Kc</w:t>
      </w:r>
      <w:proofErr w:type="spellEnd"/>
      <w:r w:rsidRPr="00DA52CA">
        <w:rPr>
          <w:sz w:val="22"/>
          <w:szCs w:val="22"/>
        </w:rPr>
        <w:t xml:space="preserve"> z uwzględnieniem faktu, że za rażącą zostanie uznana strata w wysokości, o której mowa w art. 397 </w:t>
      </w:r>
      <w:proofErr w:type="spellStart"/>
      <w:r w:rsidRPr="00DA52CA">
        <w:rPr>
          <w:sz w:val="22"/>
          <w:szCs w:val="22"/>
        </w:rPr>
        <w:t>ksh</w:t>
      </w:r>
      <w:proofErr w:type="spellEnd"/>
      <w:r w:rsidRPr="00DA52CA">
        <w:rPr>
          <w:sz w:val="22"/>
          <w:szCs w:val="22"/>
        </w:rPr>
        <w:t>;</w:t>
      </w:r>
    </w:p>
    <w:p w14:paraId="694CA805" w14:textId="77777777" w:rsidR="00AA2CEB" w:rsidRPr="00DA52CA" w:rsidRDefault="00AA2CEB" w:rsidP="00071E27">
      <w:pPr>
        <w:numPr>
          <w:ilvl w:val="1"/>
          <w:numId w:val="55"/>
        </w:numPr>
        <w:jc w:val="both"/>
        <w:rPr>
          <w:sz w:val="22"/>
          <w:szCs w:val="22"/>
        </w:rPr>
      </w:pPr>
      <w:r w:rsidRPr="00DA52CA">
        <w:rPr>
          <w:sz w:val="22"/>
          <w:szCs w:val="22"/>
        </w:rPr>
        <w:t>wydłużenie okresu gwarancji lub rękojmi, o dowolny okres.</w:t>
      </w:r>
    </w:p>
    <w:p w14:paraId="1FA803A1" w14:textId="660ED19F" w:rsidR="00137821" w:rsidRDefault="00137821" w:rsidP="00071E27">
      <w:pPr>
        <w:pStyle w:val="Akapitzlist"/>
        <w:numPr>
          <w:ilvl w:val="0"/>
          <w:numId w:val="55"/>
        </w:numPr>
        <w:jc w:val="both"/>
        <w:rPr>
          <w:sz w:val="22"/>
          <w:szCs w:val="22"/>
        </w:rPr>
      </w:pPr>
      <w:bookmarkStart w:id="154" w:name="_Hlk200351777"/>
      <w:r w:rsidRPr="00137821">
        <w:rPr>
          <w:sz w:val="22"/>
          <w:szCs w:val="22"/>
        </w:rPr>
        <w:t>Rozszerzenie katalogów (cenników) o nowe pozycje nie objęte przedmiotem Umowy Ramowej a niezbędne dla prawidłowego serwisowania urządzeń. W takim przypadku Wykonawcy złożą uzupełniające cenniki. Uzupełnienie cenników nie powoduje zwiększenia wartości Umowy a udział nowych pozycji w całej wartości Umowy nie może przekroczyć 10% Jeżeli wykonawca na prośbę zamawiającego nie złoży uzupełniającego cennika  - będzie pomijany w Zaproszeniu na zawarcie Umowy wykonawczej, która obejmuje czynności do których niezbędne jest wykorzystanie asortymentu z uzupełniającego cennika</w:t>
      </w:r>
      <w:r>
        <w:rPr>
          <w:sz w:val="22"/>
          <w:szCs w:val="22"/>
        </w:rPr>
        <w:t>.</w:t>
      </w:r>
    </w:p>
    <w:bookmarkEnd w:id="154"/>
    <w:p w14:paraId="7774A4AD" w14:textId="2308EDDF" w:rsidR="00C96BA7" w:rsidRPr="0073015D" w:rsidRDefault="00137821" w:rsidP="0073015D">
      <w:pPr>
        <w:jc w:val="both"/>
        <w:rPr>
          <w:sz w:val="22"/>
          <w:szCs w:val="22"/>
        </w:rPr>
      </w:pPr>
      <w:r w:rsidRPr="0073015D">
        <w:rPr>
          <w:sz w:val="22"/>
          <w:szCs w:val="22"/>
        </w:rPr>
        <w:t>Powyższe zmiany zostaną wprowadzone do Umowy stosownym aneksami.</w:t>
      </w:r>
    </w:p>
    <w:p w14:paraId="69F927FF" w14:textId="77777777" w:rsidR="0073015D" w:rsidRPr="0073015D" w:rsidRDefault="0073015D" w:rsidP="00071E27">
      <w:pPr>
        <w:pStyle w:val="Akapitzlist"/>
        <w:numPr>
          <w:ilvl w:val="0"/>
          <w:numId w:val="55"/>
        </w:numPr>
        <w:jc w:val="both"/>
        <w:rPr>
          <w:sz w:val="22"/>
          <w:szCs w:val="22"/>
        </w:rPr>
      </w:pPr>
      <w:r w:rsidRPr="0073015D">
        <w:rPr>
          <w:sz w:val="22"/>
          <w:szCs w:val="22"/>
        </w:rPr>
        <w:t>Waloryzacja</w:t>
      </w:r>
    </w:p>
    <w:bookmarkEnd w:id="149"/>
    <w:p w14:paraId="03E87AF1" w14:textId="4B64916F" w:rsidR="00280092" w:rsidRPr="0073015D" w:rsidRDefault="00280092" w:rsidP="00071E27">
      <w:pPr>
        <w:numPr>
          <w:ilvl w:val="1"/>
          <w:numId w:val="55"/>
        </w:numPr>
        <w:jc w:val="both"/>
        <w:rPr>
          <w:sz w:val="22"/>
          <w:szCs w:val="22"/>
        </w:rPr>
      </w:pPr>
      <w:r w:rsidRPr="0073015D">
        <w:rPr>
          <w:sz w:val="22"/>
          <w:szCs w:val="22"/>
        </w:rPr>
        <w:t xml:space="preserve">W przypadku, gdy okres obowiązywania </w:t>
      </w:r>
      <w:r w:rsidR="00137821" w:rsidRPr="0073015D">
        <w:rPr>
          <w:sz w:val="22"/>
          <w:szCs w:val="22"/>
        </w:rPr>
        <w:t>U</w:t>
      </w:r>
      <w:r w:rsidRPr="0073015D">
        <w:rPr>
          <w:sz w:val="22"/>
          <w:szCs w:val="22"/>
        </w:rPr>
        <w:t>mowy ramowej przekracza 12 miesięcy sygnatariusze umowy ramowej na etapie składania oferty w postępowaniu wykonawczym (aktualizowania katalogów-cenników) są zobowiązani do uwzględnienia średniorocznego wskaźnika cen towarów i usług konsumpcyjnych ogłaszanego w komunikacie Prezesa Głównego Urzędu Statystycznego za poprzedni rok kalendarzowy wg następujących zasad :</w:t>
      </w:r>
    </w:p>
    <w:tbl>
      <w:tblPr>
        <w:tblW w:w="941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6"/>
        <w:gridCol w:w="1836"/>
        <w:gridCol w:w="2503"/>
        <w:gridCol w:w="1497"/>
        <w:gridCol w:w="1740"/>
      </w:tblGrid>
      <w:tr w:rsidR="0073015D" w:rsidRPr="0073015D" w14:paraId="0CD1C377" w14:textId="77777777" w:rsidTr="00CD2D70">
        <w:trPr>
          <w:trHeight w:val="206"/>
        </w:trPr>
        <w:tc>
          <w:tcPr>
            <w:tcW w:w="1836" w:type="dxa"/>
            <w:tcBorders>
              <w:top w:val="single" w:sz="4" w:space="0" w:color="auto"/>
              <w:left w:val="single" w:sz="4" w:space="0" w:color="auto"/>
              <w:bottom w:val="single" w:sz="4" w:space="0" w:color="auto"/>
              <w:right w:val="single" w:sz="4" w:space="0" w:color="auto"/>
            </w:tcBorders>
            <w:vAlign w:val="center"/>
            <w:hideMark/>
          </w:tcPr>
          <w:p w14:paraId="08C12641" w14:textId="77777777" w:rsidR="00280092" w:rsidRPr="0073015D" w:rsidRDefault="00280092" w:rsidP="00CD2D70">
            <w:pPr>
              <w:pStyle w:val="Akapitzlist"/>
              <w:ind w:left="0"/>
              <w:jc w:val="center"/>
              <w:rPr>
                <w:b/>
                <w:bCs/>
                <w:sz w:val="22"/>
                <w:szCs w:val="22"/>
              </w:rPr>
            </w:pPr>
            <w:r w:rsidRPr="0073015D">
              <w:rPr>
                <w:b/>
                <w:bCs/>
                <w:sz w:val="22"/>
                <w:szCs w:val="22"/>
              </w:rPr>
              <w:t xml:space="preserve">Rodzaj zamówienia wykonawczego – udzielanego na </w:t>
            </w:r>
            <w:r w:rsidRPr="0073015D">
              <w:rPr>
                <w:b/>
                <w:bCs/>
                <w:sz w:val="22"/>
                <w:szCs w:val="22"/>
              </w:rPr>
              <w:lastRenderedPageBreak/>
              <w:t>podstawie umowy ramowej</w:t>
            </w:r>
          </w:p>
        </w:tc>
        <w:tc>
          <w:tcPr>
            <w:tcW w:w="1836" w:type="dxa"/>
            <w:tcBorders>
              <w:top w:val="single" w:sz="4" w:space="0" w:color="auto"/>
              <w:left w:val="single" w:sz="4" w:space="0" w:color="auto"/>
              <w:bottom w:val="single" w:sz="4" w:space="0" w:color="auto"/>
              <w:right w:val="single" w:sz="4" w:space="0" w:color="auto"/>
            </w:tcBorders>
            <w:vAlign w:val="center"/>
            <w:hideMark/>
          </w:tcPr>
          <w:p w14:paraId="74E52FA7" w14:textId="77777777" w:rsidR="00280092" w:rsidRPr="0073015D" w:rsidRDefault="00280092" w:rsidP="00CD2D70">
            <w:pPr>
              <w:pStyle w:val="Akapitzlist"/>
              <w:ind w:left="0"/>
              <w:jc w:val="center"/>
              <w:rPr>
                <w:b/>
                <w:bCs/>
                <w:sz w:val="22"/>
                <w:szCs w:val="22"/>
              </w:rPr>
            </w:pPr>
            <w:r w:rsidRPr="0073015D">
              <w:rPr>
                <w:b/>
                <w:bCs/>
                <w:sz w:val="22"/>
                <w:szCs w:val="22"/>
              </w:rPr>
              <w:lastRenderedPageBreak/>
              <w:t xml:space="preserve">Termin wszczęcia postępowania wykonawczego – </w:t>
            </w:r>
            <w:r w:rsidRPr="0073015D">
              <w:rPr>
                <w:b/>
                <w:bCs/>
                <w:sz w:val="22"/>
                <w:szCs w:val="22"/>
              </w:rPr>
              <w:lastRenderedPageBreak/>
              <w:t>przekazania zaproszenia</w:t>
            </w:r>
          </w:p>
        </w:tc>
        <w:tc>
          <w:tcPr>
            <w:tcW w:w="2503" w:type="dxa"/>
            <w:tcBorders>
              <w:top w:val="single" w:sz="4" w:space="0" w:color="auto"/>
              <w:left w:val="single" w:sz="4" w:space="0" w:color="auto"/>
              <w:bottom w:val="single" w:sz="4" w:space="0" w:color="auto"/>
              <w:right w:val="single" w:sz="4" w:space="0" w:color="auto"/>
            </w:tcBorders>
            <w:vAlign w:val="center"/>
            <w:hideMark/>
          </w:tcPr>
          <w:p w14:paraId="176201AC" w14:textId="77777777" w:rsidR="00280092" w:rsidRPr="0073015D" w:rsidRDefault="00280092" w:rsidP="00CD2D70">
            <w:pPr>
              <w:pStyle w:val="Akapitzlist"/>
              <w:ind w:left="0"/>
              <w:jc w:val="center"/>
              <w:rPr>
                <w:b/>
                <w:bCs/>
                <w:sz w:val="22"/>
                <w:szCs w:val="22"/>
              </w:rPr>
            </w:pPr>
            <w:r w:rsidRPr="0073015D">
              <w:rPr>
                <w:b/>
                <w:bCs/>
                <w:sz w:val="22"/>
                <w:szCs w:val="22"/>
              </w:rPr>
              <w:lastRenderedPageBreak/>
              <w:t xml:space="preserve">Okres obowiązywania umowy wykonawczej/termin </w:t>
            </w:r>
            <w:r w:rsidRPr="0073015D">
              <w:rPr>
                <w:b/>
                <w:bCs/>
                <w:sz w:val="22"/>
                <w:szCs w:val="22"/>
              </w:rPr>
              <w:lastRenderedPageBreak/>
              <w:t>realizacji zamówienia wykonawczego</w:t>
            </w:r>
          </w:p>
        </w:tc>
        <w:tc>
          <w:tcPr>
            <w:tcW w:w="1497" w:type="dxa"/>
            <w:tcBorders>
              <w:top w:val="single" w:sz="4" w:space="0" w:color="auto"/>
              <w:left w:val="single" w:sz="4" w:space="0" w:color="auto"/>
              <w:bottom w:val="single" w:sz="4" w:space="0" w:color="auto"/>
              <w:right w:val="single" w:sz="4" w:space="0" w:color="auto"/>
            </w:tcBorders>
            <w:vAlign w:val="center"/>
            <w:hideMark/>
          </w:tcPr>
          <w:p w14:paraId="25E6DB75" w14:textId="77777777" w:rsidR="00280092" w:rsidRPr="0073015D" w:rsidRDefault="00280092" w:rsidP="00CD2D70">
            <w:pPr>
              <w:pStyle w:val="Akapitzlist"/>
              <w:ind w:left="0"/>
              <w:jc w:val="center"/>
              <w:rPr>
                <w:b/>
                <w:bCs/>
                <w:sz w:val="22"/>
                <w:szCs w:val="22"/>
              </w:rPr>
            </w:pPr>
            <w:r w:rsidRPr="0073015D">
              <w:rPr>
                <w:b/>
                <w:bCs/>
                <w:sz w:val="22"/>
                <w:szCs w:val="22"/>
              </w:rPr>
              <w:lastRenderedPageBreak/>
              <w:t>Waloryzacja</w:t>
            </w:r>
          </w:p>
        </w:tc>
        <w:tc>
          <w:tcPr>
            <w:tcW w:w="1740" w:type="dxa"/>
            <w:tcBorders>
              <w:top w:val="single" w:sz="4" w:space="0" w:color="auto"/>
              <w:left w:val="single" w:sz="4" w:space="0" w:color="auto"/>
              <w:bottom w:val="single" w:sz="4" w:space="0" w:color="auto"/>
              <w:right w:val="single" w:sz="4" w:space="0" w:color="auto"/>
            </w:tcBorders>
            <w:vAlign w:val="center"/>
            <w:hideMark/>
          </w:tcPr>
          <w:p w14:paraId="247DE548" w14:textId="77777777" w:rsidR="00280092" w:rsidRPr="0073015D" w:rsidRDefault="00280092" w:rsidP="00CD2D70">
            <w:pPr>
              <w:pStyle w:val="Akapitzlist"/>
              <w:ind w:left="0"/>
              <w:jc w:val="center"/>
              <w:rPr>
                <w:b/>
                <w:bCs/>
                <w:sz w:val="22"/>
                <w:szCs w:val="22"/>
              </w:rPr>
            </w:pPr>
            <w:r w:rsidRPr="0073015D">
              <w:rPr>
                <w:b/>
                <w:bCs/>
                <w:sz w:val="22"/>
                <w:szCs w:val="22"/>
              </w:rPr>
              <w:t>Reguła waloryzacyjna</w:t>
            </w:r>
          </w:p>
        </w:tc>
      </w:tr>
      <w:tr w:rsidR="0073015D" w:rsidRPr="0073015D" w14:paraId="44E37815" w14:textId="77777777" w:rsidTr="00CD2D70">
        <w:trPr>
          <w:trHeight w:val="206"/>
        </w:trPr>
        <w:tc>
          <w:tcPr>
            <w:tcW w:w="1836" w:type="dxa"/>
            <w:tcBorders>
              <w:top w:val="single" w:sz="4" w:space="0" w:color="auto"/>
              <w:left w:val="single" w:sz="4" w:space="0" w:color="auto"/>
              <w:bottom w:val="single" w:sz="4" w:space="0" w:color="auto"/>
              <w:right w:val="single" w:sz="4" w:space="0" w:color="auto"/>
            </w:tcBorders>
            <w:vAlign w:val="center"/>
            <w:hideMark/>
          </w:tcPr>
          <w:p w14:paraId="66446A92" w14:textId="77777777" w:rsidR="00280092" w:rsidRPr="0073015D" w:rsidRDefault="00280092" w:rsidP="00CD2D70">
            <w:pPr>
              <w:pStyle w:val="Akapitzlist"/>
              <w:ind w:left="0"/>
              <w:jc w:val="center"/>
              <w:rPr>
                <w:sz w:val="22"/>
                <w:szCs w:val="22"/>
              </w:rPr>
            </w:pPr>
            <w:r w:rsidRPr="0073015D">
              <w:rPr>
                <w:sz w:val="22"/>
                <w:szCs w:val="22"/>
              </w:rPr>
              <w:t xml:space="preserve">Nieobjęte regulacją </w:t>
            </w:r>
            <w:r w:rsidRPr="0073015D">
              <w:rPr>
                <w:sz w:val="22"/>
                <w:szCs w:val="22"/>
              </w:rPr>
              <w:br/>
              <w:t xml:space="preserve">w rozumieniu </w:t>
            </w:r>
            <w:r w:rsidRPr="0073015D">
              <w:rPr>
                <w:sz w:val="22"/>
                <w:szCs w:val="22"/>
              </w:rPr>
              <w:br/>
              <w:t xml:space="preserve">art. 2 ust. 1 pkt 2) ustawy </w:t>
            </w:r>
            <w:proofErr w:type="spellStart"/>
            <w:r w:rsidRPr="0073015D">
              <w:rPr>
                <w:sz w:val="22"/>
                <w:szCs w:val="22"/>
              </w:rPr>
              <w:t>Pzp</w:t>
            </w:r>
            <w:proofErr w:type="spellEnd"/>
          </w:p>
        </w:tc>
        <w:tc>
          <w:tcPr>
            <w:tcW w:w="1836" w:type="dxa"/>
            <w:tcBorders>
              <w:top w:val="single" w:sz="4" w:space="0" w:color="auto"/>
              <w:left w:val="single" w:sz="4" w:space="0" w:color="auto"/>
              <w:bottom w:val="single" w:sz="4" w:space="0" w:color="auto"/>
              <w:right w:val="single" w:sz="4" w:space="0" w:color="auto"/>
            </w:tcBorders>
            <w:vAlign w:val="center"/>
            <w:hideMark/>
          </w:tcPr>
          <w:p w14:paraId="69B941AC" w14:textId="77777777" w:rsidR="00280092" w:rsidRPr="0073015D" w:rsidRDefault="00280092" w:rsidP="00CD2D70">
            <w:pPr>
              <w:pStyle w:val="Akapitzlist"/>
              <w:ind w:left="0"/>
              <w:jc w:val="center"/>
              <w:rPr>
                <w:sz w:val="22"/>
                <w:szCs w:val="22"/>
              </w:rPr>
            </w:pPr>
            <w:r w:rsidRPr="0073015D">
              <w:rPr>
                <w:sz w:val="22"/>
                <w:szCs w:val="22"/>
              </w:rPr>
              <w:t>Wszczęte włącznie do 12 miesiąca obowiązywania umowy ramowej</w:t>
            </w:r>
          </w:p>
        </w:tc>
        <w:tc>
          <w:tcPr>
            <w:tcW w:w="2503" w:type="dxa"/>
            <w:tcBorders>
              <w:top w:val="single" w:sz="4" w:space="0" w:color="auto"/>
              <w:left w:val="single" w:sz="4" w:space="0" w:color="auto"/>
              <w:bottom w:val="single" w:sz="4" w:space="0" w:color="auto"/>
              <w:right w:val="single" w:sz="4" w:space="0" w:color="auto"/>
            </w:tcBorders>
            <w:vAlign w:val="center"/>
            <w:hideMark/>
          </w:tcPr>
          <w:p w14:paraId="03194D23" w14:textId="77777777" w:rsidR="00280092" w:rsidRPr="0073015D" w:rsidRDefault="00280092" w:rsidP="00CD2D70">
            <w:pPr>
              <w:pStyle w:val="Akapitzlist"/>
              <w:ind w:left="0"/>
              <w:jc w:val="center"/>
              <w:rPr>
                <w:sz w:val="22"/>
                <w:szCs w:val="22"/>
              </w:rPr>
            </w:pPr>
            <w:r w:rsidRPr="0073015D">
              <w:rPr>
                <w:sz w:val="22"/>
                <w:szCs w:val="22"/>
              </w:rPr>
              <w:t xml:space="preserve">Do 12 miesięcy </w:t>
            </w:r>
            <w:r w:rsidRPr="0073015D">
              <w:rPr>
                <w:sz w:val="22"/>
                <w:szCs w:val="22"/>
              </w:rPr>
              <w:br/>
              <w:t>lub do wyczerpania budżetu umowy wykonawczej– jeżeli dotyczy</w:t>
            </w:r>
          </w:p>
        </w:tc>
        <w:tc>
          <w:tcPr>
            <w:tcW w:w="1497" w:type="dxa"/>
            <w:tcBorders>
              <w:top w:val="single" w:sz="4" w:space="0" w:color="auto"/>
              <w:left w:val="single" w:sz="4" w:space="0" w:color="auto"/>
              <w:bottom w:val="single" w:sz="4" w:space="0" w:color="auto"/>
              <w:right w:val="single" w:sz="4" w:space="0" w:color="auto"/>
            </w:tcBorders>
            <w:vAlign w:val="center"/>
            <w:hideMark/>
          </w:tcPr>
          <w:p w14:paraId="7CB0EF88" w14:textId="77777777" w:rsidR="00280092" w:rsidRPr="0073015D" w:rsidRDefault="00280092" w:rsidP="00CD2D70">
            <w:pPr>
              <w:pStyle w:val="Akapitzlist"/>
              <w:ind w:left="0"/>
              <w:jc w:val="center"/>
              <w:rPr>
                <w:sz w:val="22"/>
                <w:szCs w:val="22"/>
              </w:rPr>
            </w:pPr>
            <w:r w:rsidRPr="0073015D">
              <w:rPr>
                <w:sz w:val="22"/>
                <w:szCs w:val="22"/>
              </w:rPr>
              <w:t>NIE</w:t>
            </w:r>
          </w:p>
        </w:tc>
        <w:tc>
          <w:tcPr>
            <w:tcW w:w="1740" w:type="dxa"/>
            <w:tcBorders>
              <w:top w:val="single" w:sz="4" w:space="0" w:color="auto"/>
              <w:left w:val="single" w:sz="4" w:space="0" w:color="auto"/>
              <w:bottom w:val="single" w:sz="4" w:space="0" w:color="auto"/>
              <w:right w:val="single" w:sz="4" w:space="0" w:color="auto"/>
            </w:tcBorders>
            <w:vAlign w:val="center"/>
            <w:hideMark/>
          </w:tcPr>
          <w:p w14:paraId="2AE240FA" w14:textId="77777777" w:rsidR="00280092" w:rsidRPr="0073015D" w:rsidRDefault="00280092" w:rsidP="00CD2D70">
            <w:pPr>
              <w:pStyle w:val="Akapitzlist"/>
              <w:ind w:left="0"/>
              <w:jc w:val="center"/>
              <w:rPr>
                <w:sz w:val="22"/>
                <w:szCs w:val="22"/>
              </w:rPr>
            </w:pPr>
            <w:r w:rsidRPr="0073015D">
              <w:rPr>
                <w:sz w:val="22"/>
                <w:szCs w:val="22"/>
              </w:rPr>
              <w:t>Nie dotyczy</w:t>
            </w:r>
          </w:p>
        </w:tc>
      </w:tr>
      <w:tr w:rsidR="0073015D" w:rsidRPr="0073015D" w14:paraId="6CCC4616" w14:textId="77777777" w:rsidTr="00CD2D70">
        <w:trPr>
          <w:trHeight w:val="206"/>
        </w:trPr>
        <w:tc>
          <w:tcPr>
            <w:tcW w:w="1836" w:type="dxa"/>
            <w:tcBorders>
              <w:top w:val="single" w:sz="4" w:space="0" w:color="auto"/>
              <w:left w:val="single" w:sz="4" w:space="0" w:color="auto"/>
              <w:bottom w:val="single" w:sz="4" w:space="0" w:color="auto"/>
              <w:right w:val="single" w:sz="4" w:space="0" w:color="auto"/>
            </w:tcBorders>
            <w:vAlign w:val="center"/>
            <w:hideMark/>
          </w:tcPr>
          <w:p w14:paraId="65829F7C" w14:textId="77777777" w:rsidR="00280092" w:rsidRPr="0073015D" w:rsidRDefault="00280092" w:rsidP="00CD2D70">
            <w:pPr>
              <w:pStyle w:val="Akapitzlist"/>
              <w:ind w:left="0"/>
              <w:jc w:val="center"/>
              <w:rPr>
                <w:sz w:val="22"/>
                <w:szCs w:val="22"/>
              </w:rPr>
            </w:pPr>
            <w:r w:rsidRPr="0073015D">
              <w:rPr>
                <w:sz w:val="22"/>
                <w:szCs w:val="22"/>
              </w:rPr>
              <w:t xml:space="preserve">Nieobjęte regulacją </w:t>
            </w:r>
            <w:r w:rsidRPr="0073015D">
              <w:rPr>
                <w:sz w:val="22"/>
                <w:szCs w:val="22"/>
              </w:rPr>
              <w:br/>
              <w:t xml:space="preserve">w rozumieniu </w:t>
            </w:r>
            <w:r w:rsidRPr="0073015D">
              <w:rPr>
                <w:sz w:val="22"/>
                <w:szCs w:val="22"/>
              </w:rPr>
              <w:br/>
              <w:t xml:space="preserve">art. 2 ust. 1 pkt 2) ustawy </w:t>
            </w:r>
            <w:proofErr w:type="spellStart"/>
            <w:r w:rsidRPr="0073015D">
              <w:rPr>
                <w:sz w:val="22"/>
                <w:szCs w:val="22"/>
              </w:rPr>
              <w:t>Pzp</w:t>
            </w:r>
            <w:proofErr w:type="spellEnd"/>
          </w:p>
        </w:tc>
        <w:tc>
          <w:tcPr>
            <w:tcW w:w="1836" w:type="dxa"/>
            <w:tcBorders>
              <w:top w:val="single" w:sz="4" w:space="0" w:color="auto"/>
              <w:left w:val="single" w:sz="4" w:space="0" w:color="auto"/>
              <w:bottom w:val="single" w:sz="4" w:space="0" w:color="auto"/>
              <w:right w:val="single" w:sz="4" w:space="0" w:color="auto"/>
            </w:tcBorders>
            <w:vAlign w:val="center"/>
            <w:hideMark/>
          </w:tcPr>
          <w:p w14:paraId="5F2D3A6D" w14:textId="77777777" w:rsidR="00280092" w:rsidRPr="0073015D" w:rsidRDefault="00280092" w:rsidP="00CD2D70">
            <w:pPr>
              <w:pStyle w:val="Akapitzlist"/>
              <w:ind w:left="0"/>
              <w:jc w:val="center"/>
              <w:rPr>
                <w:sz w:val="22"/>
                <w:szCs w:val="22"/>
              </w:rPr>
            </w:pPr>
            <w:r w:rsidRPr="0073015D">
              <w:rPr>
                <w:sz w:val="22"/>
                <w:szCs w:val="22"/>
              </w:rPr>
              <w:t>Wszczęte po 12 miesiącu obowiązywania umowy ramowej</w:t>
            </w:r>
          </w:p>
        </w:tc>
        <w:tc>
          <w:tcPr>
            <w:tcW w:w="2503" w:type="dxa"/>
            <w:tcBorders>
              <w:top w:val="single" w:sz="4" w:space="0" w:color="auto"/>
              <w:left w:val="single" w:sz="4" w:space="0" w:color="auto"/>
              <w:bottom w:val="single" w:sz="4" w:space="0" w:color="auto"/>
              <w:right w:val="single" w:sz="4" w:space="0" w:color="auto"/>
            </w:tcBorders>
            <w:vAlign w:val="center"/>
            <w:hideMark/>
          </w:tcPr>
          <w:p w14:paraId="65275464" w14:textId="77777777" w:rsidR="00280092" w:rsidRPr="0073015D" w:rsidRDefault="00280092" w:rsidP="00CD2D70">
            <w:pPr>
              <w:pStyle w:val="Akapitzlist"/>
              <w:ind w:left="0"/>
              <w:jc w:val="center"/>
              <w:rPr>
                <w:sz w:val="22"/>
                <w:szCs w:val="22"/>
              </w:rPr>
            </w:pPr>
            <w:r w:rsidRPr="0073015D">
              <w:rPr>
                <w:sz w:val="22"/>
                <w:szCs w:val="22"/>
              </w:rPr>
              <w:t xml:space="preserve">Do 12 miesięcy </w:t>
            </w:r>
            <w:r w:rsidRPr="0073015D">
              <w:rPr>
                <w:sz w:val="22"/>
                <w:szCs w:val="22"/>
              </w:rPr>
              <w:br/>
              <w:t>lub do wyczerpania budżetu umowy wykonawczej– jeżeli dotyczy</w:t>
            </w:r>
          </w:p>
        </w:tc>
        <w:tc>
          <w:tcPr>
            <w:tcW w:w="1497" w:type="dxa"/>
            <w:tcBorders>
              <w:top w:val="single" w:sz="4" w:space="0" w:color="auto"/>
              <w:left w:val="single" w:sz="4" w:space="0" w:color="auto"/>
              <w:bottom w:val="single" w:sz="4" w:space="0" w:color="auto"/>
              <w:right w:val="single" w:sz="4" w:space="0" w:color="auto"/>
            </w:tcBorders>
            <w:vAlign w:val="center"/>
            <w:hideMark/>
          </w:tcPr>
          <w:p w14:paraId="30DD76A4" w14:textId="77777777" w:rsidR="00280092" w:rsidRPr="0073015D" w:rsidRDefault="00280092" w:rsidP="00CD2D70">
            <w:pPr>
              <w:pStyle w:val="Akapitzlist"/>
              <w:ind w:left="0"/>
              <w:jc w:val="center"/>
              <w:rPr>
                <w:sz w:val="22"/>
                <w:szCs w:val="22"/>
              </w:rPr>
            </w:pPr>
            <w:r w:rsidRPr="0073015D">
              <w:rPr>
                <w:sz w:val="22"/>
                <w:szCs w:val="22"/>
              </w:rPr>
              <w:t>TAK</w:t>
            </w:r>
          </w:p>
        </w:tc>
        <w:tc>
          <w:tcPr>
            <w:tcW w:w="1740" w:type="dxa"/>
            <w:tcBorders>
              <w:top w:val="single" w:sz="4" w:space="0" w:color="auto"/>
              <w:left w:val="single" w:sz="4" w:space="0" w:color="auto"/>
              <w:bottom w:val="single" w:sz="4" w:space="0" w:color="auto"/>
              <w:right w:val="single" w:sz="4" w:space="0" w:color="auto"/>
            </w:tcBorders>
            <w:vAlign w:val="center"/>
            <w:hideMark/>
          </w:tcPr>
          <w:p w14:paraId="3B1D4426" w14:textId="77777777" w:rsidR="00280092" w:rsidRPr="0073015D" w:rsidRDefault="00280092" w:rsidP="00CD2D70">
            <w:pPr>
              <w:pStyle w:val="Akapitzlist"/>
              <w:ind w:left="0"/>
              <w:jc w:val="center"/>
              <w:rPr>
                <w:sz w:val="22"/>
                <w:szCs w:val="22"/>
              </w:rPr>
            </w:pPr>
            <w:r w:rsidRPr="0073015D">
              <w:rPr>
                <w:sz w:val="22"/>
                <w:szCs w:val="22"/>
              </w:rPr>
              <w:t>Zgodnie z poniższym</w:t>
            </w:r>
          </w:p>
        </w:tc>
      </w:tr>
      <w:tr w:rsidR="0073015D" w:rsidRPr="0073015D" w14:paraId="28792CD9" w14:textId="77777777" w:rsidTr="00CD2D70">
        <w:trPr>
          <w:trHeight w:val="206"/>
        </w:trPr>
        <w:tc>
          <w:tcPr>
            <w:tcW w:w="1836" w:type="dxa"/>
            <w:tcBorders>
              <w:top w:val="single" w:sz="4" w:space="0" w:color="auto"/>
              <w:left w:val="single" w:sz="4" w:space="0" w:color="auto"/>
              <w:bottom w:val="single" w:sz="4" w:space="0" w:color="auto"/>
              <w:right w:val="single" w:sz="4" w:space="0" w:color="auto"/>
            </w:tcBorders>
            <w:vAlign w:val="center"/>
            <w:hideMark/>
          </w:tcPr>
          <w:p w14:paraId="73A9A37D" w14:textId="77777777" w:rsidR="00280092" w:rsidRPr="0073015D" w:rsidRDefault="00280092" w:rsidP="00CD2D70">
            <w:pPr>
              <w:pStyle w:val="Akapitzlist"/>
              <w:ind w:left="0"/>
              <w:jc w:val="center"/>
              <w:rPr>
                <w:sz w:val="22"/>
                <w:szCs w:val="22"/>
              </w:rPr>
            </w:pPr>
            <w:r w:rsidRPr="0073015D">
              <w:rPr>
                <w:sz w:val="22"/>
                <w:szCs w:val="22"/>
              </w:rPr>
              <w:t xml:space="preserve">Nieobjęte regulacją </w:t>
            </w:r>
            <w:r w:rsidRPr="0073015D">
              <w:rPr>
                <w:sz w:val="22"/>
                <w:szCs w:val="22"/>
              </w:rPr>
              <w:br/>
              <w:t xml:space="preserve">w rozumieniu </w:t>
            </w:r>
            <w:r w:rsidRPr="0073015D">
              <w:rPr>
                <w:sz w:val="22"/>
                <w:szCs w:val="22"/>
              </w:rPr>
              <w:br/>
              <w:t xml:space="preserve">art. 2 ust. 1 pkt 2) ustawy </w:t>
            </w:r>
            <w:proofErr w:type="spellStart"/>
            <w:r w:rsidRPr="0073015D">
              <w:rPr>
                <w:sz w:val="22"/>
                <w:szCs w:val="22"/>
              </w:rPr>
              <w:t>Pzp</w:t>
            </w:r>
            <w:proofErr w:type="spellEnd"/>
          </w:p>
        </w:tc>
        <w:tc>
          <w:tcPr>
            <w:tcW w:w="1836" w:type="dxa"/>
            <w:tcBorders>
              <w:top w:val="single" w:sz="4" w:space="0" w:color="auto"/>
              <w:left w:val="single" w:sz="4" w:space="0" w:color="auto"/>
              <w:bottom w:val="single" w:sz="4" w:space="0" w:color="auto"/>
              <w:right w:val="single" w:sz="4" w:space="0" w:color="auto"/>
            </w:tcBorders>
            <w:vAlign w:val="center"/>
            <w:hideMark/>
          </w:tcPr>
          <w:p w14:paraId="4DF1E905" w14:textId="77777777" w:rsidR="00280092" w:rsidRPr="0073015D" w:rsidRDefault="00280092" w:rsidP="00CD2D70">
            <w:pPr>
              <w:pStyle w:val="Akapitzlist"/>
              <w:ind w:left="0"/>
              <w:jc w:val="center"/>
              <w:rPr>
                <w:sz w:val="22"/>
                <w:szCs w:val="22"/>
              </w:rPr>
            </w:pPr>
            <w:r w:rsidRPr="0073015D">
              <w:rPr>
                <w:sz w:val="22"/>
                <w:szCs w:val="22"/>
              </w:rPr>
              <w:t>Wszczęte po 12 miesiącu obowiązywania umowy ramowej</w:t>
            </w:r>
          </w:p>
        </w:tc>
        <w:tc>
          <w:tcPr>
            <w:tcW w:w="2503" w:type="dxa"/>
            <w:tcBorders>
              <w:top w:val="single" w:sz="4" w:space="0" w:color="auto"/>
              <w:left w:val="single" w:sz="4" w:space="0" w:color="auto"/>
              <w:bottom w:val="single" w:sz="4" w:space="0" w:color="auto"/>
              <w:right w:val="single" w:sz="4" w:space="0" w:color="auto"/>
            </w:tcBorders>
            <w:vAlign w:val="center"/>
            <w:hideMark/>
          </w:tcPr>
          <w:p w14:paraId="54855356" w14:textId="77777777" w:rsidR="00280092" w:rsidRPr="0073015D" w:rsidRDefault="00280092" w:rsidP="00CD2D70">
            <w:pPr>
              <w:pStyle w:val="Akapitzlist"/>
              <w:ind w:left="0"/>
              <w:jc w:val="center"/>
              <w:rPr>
                <w:sz w:val="22"/>
                <w:szCs w:val="22"/>
              </w:rPr>
            </w:pPr>
            <w:r w:rsidRPr="0073015D">
              <w:rPr>
                <w:sz w:val="22"/>
                <w:szCs w:val="22"/>
              </w:rPr>
              <w:t xml:space="preserve">Powyżej 12 miesięcy </w:t>
            </w:r>
          </w:p>
        </w:tc>
        <w:tc>
          <w:tcPr>
            <w:tcW w:w="1497" w:type="dxa"/>
            <w:tcBorders>
              <w:top w:val="single" w:sz="4" w:space="0" w:color="auto"/>
              <w:left w:val="single" w:sz="4" w:space="0" w:color="auto"/>
              <w:bottom w:val="single" w:sz="4" w:space="0" w:color="auto"/>
              <w:right w:val="single" w:sz="4" w:space="0" w:color="auto"/>
            </w:tcBorders>
            <w:vAlign w:val="center"/>
            <w:hideMark/>
          </w:tcPr>
          <w:p w14:paraId="19DAE103" w14:textId="77777777" w:rsidR="00280092" w:rsidRPr="0073015D" w:rsidRDefault="00280092" w:rsidP="00CD2D70">
            <w:pPr>
              <w:pStyle w:val="Akapitzlist"/>
              <w:ind w:left="0"/>
              <w:jc w:val="center"/>
              <w:rPr>
                <w:sz w:val="22"/>
                <w:szCs w:val="22"/>
              </w:rPr>
            </w:pPr>
            <w:r w:rsidRPr="0073015D">
              <w:rPr>
                <w:sz w:val="22"/>
                <w:szCs w:val="22"/>
              </w:rPr>
              <w:t>TAK</w:t>
            </w:r>
          </w:p>
        </w:tc>
        <w:tc>
          <w:tcPr>
            <w:tcW w:w="1740" w:type="dxa"/>
            <w:tcBorders>
              <w:top w:val="single" w:sz="4" w:space="0" w:color="auto"/>
              <w:left w:val="single" w:sz="4" w:space="0" w:color="auto"/>
              <w:bottom w:val="single" w:sz="4" w:space="0" w:color="auto"/>
              <w:right w:val="single" w:sz="4" w:space="0" w:color="auto"/>
            </w:tcBorders>
            <w:vAlign w:val="center"/>
            <w:hideMark/>
          </w:tcPr>
          <w:p w14:paraId="7CF6F09A" w14:textId="77777777" w:rsidR="00280092" w:rsidRPr="0073015D" w:rsidRDefault="00280092" w:rsidP="00CD2D70">
            <w:pPr>
              <w:pStyle w:val="Akapitzlist"/>
              <w:ind w:left="0"/>
              <w:jc w:val="center"/>
              <w:rPr>
                <w:sz w:val="22"/>
                <w:szCs w:val="22"/>
              </w:rPr>
            </w:pPr>
            <w:r w:rsidRPr="0073015D">
              <w:rPr>
                <w:sz w:val="22"/>
                <w:szCs w:val="22"/>
              </w:rPr>
              <w:t>Zgodnie z poniższym</w:t>
            </w:r>
          </w:p>
        </w:tc>
      </w:tr>
      <w:tr w:rsidR="0073015D" w:rsidRPr="0073015D" w14:paraId="50921FEB" w14:textId="77777777" w:rsidTr="00CD2D70">
        <w:trPr>
          <w:trHeight w:val="206"/>
        </w:trPr>
        <w:tc>
          <w:tcPr>
            <w:tcW w:w="1836" w:type="dxa"/>
            <w:tcBorders>
              <w:top w:val="single" w:sz="4" w:space="0" w:color="auto"/>
              <w:left w:val="single" w:sz="4" w:space="0" w:color="auto"/>
              <w:bottom w:val="single" w:sz="4" w:space="0" w:color="auto"/>
              <w:right w:val="single" w:sz="4" w:space="0" w:color="auto"/>
            </w:tcBorders>
            <w:vAlign w:val="center"/>
            <w:hideMark/>
          </w:tcPr>
          <w:p w14:paraId="4BBA3FB2" w14:textId="77777777" w:rsidR="00280092" w:rsidRPr="0073015D" w:rsidRDefault="00280092" w:rsidP="00CD2D70">
            <w:pPr>
              <w:pStyle w:val="Akapitzlist"/>
              <w:ind w:left="0"/>
              <w:jc w:val="center"/>
              <w:rPr>
                <w:sz w:val="22"/>
                <w:szCs w:val="22"/>
              </w:rPr>
            </w:pPr>
            <w:r w:rsidRPr="0073015D">
              <w:rPr>
                <w:sz w:val="22"/>
                <w:szCs w:val="22"/>
              </w:rPr>
              <w:t xml:space="preserve">Objęte regulacją </w:t>
            </w:r>
            <w:r w:rsidRPr="0073015D">
              <w:rPr>
                <w:sz w:val="22"/>
                <w:szCs w:val="22"/>
              </w:rPr>
              <w:br/>
              <w:t xml:space="preserve">w rozumieniu </w:t>
            </w:r>
            <w:r w:rsidRPr="0073015D">
              <w:rPr>
                <w:sz w:val="22"/>
                <w:szCs w:val="22"/>
              </w:rPr>
              <w:br/>
              <w:t xml:space="preserve">art. 2 ust. 1 pkt 2) ustawy </w:t>
            </w:r>
            <w:proofErr w:type="spellStart"/>
            <w:r w:rsidRPr="0073015D">
              <w:rPr>
                <w:sz w:val="22"/>
                <w:szCs w:val="22"/>
              </w:rPr>
              <w:t>Pzp</w:t>
            </w:r>
            <w:proofErr w:type="spellEnd"/>
          </w:p>
        </w:tc>
        <w:tc>
          <w:tcPr>
            <w:tcW w:w="1836" w:type="dxa"/>
            <w:tcBorders>
              <w:top w:val="single" w:sz="4" w:space="0" w:color="auto"/>
              <w:left w:val="single" w:sz="4" w:space="0" w:color="auto"/>
              <w:bottom w:val="single" w:sz="4" w:space="0" w:color="auto"/>
              <w:right w:val="single" w:sz="4" w:space="0" w:color="auto"/>
            </w:tcBorders>
            <w:vAlign w:val="center"/>
            <w:hideMark/>
          </w:tcPr>
          <w:p w14:paraId="432A78B7" w14:textId="77777777" w:rsidR="00280092" w:rsidRPr="0073015D" w:rsidRDefault="00280092" w:rsidP="00CD2D70">
            <w:pPr>
              <w:pStyle w:val="Akapitzlist"/>
              <w:ind w:left="0"/>
              <w:jc w:val="center"/>
              <w:rPr>
                <w:sz w:val="22"/>
                <w:szCs w:val="22"/>
              </w:rPr>
            </w:pPr>
            <w:r w:rsidRPr="0073015D">
              <w:rPr>
                <w:sz w:val="22"/>
                <w:szCs w:val="22"/>
              </w:rPr>
              <w:t>Wszczęte włącznie do 12 miesiąca obowiązywania umowy ramowej</w:t>
            </w:r>
          </w:p>
        </w:tc>
        <w:tc>
          <w:tcPr>
            <w:tcW w:w="2503" w:type="dxa"/>
            <w:tcBorders>
              <w:top w:val="single" w:sz="4" w:space="0" w:color="auto"/>
              <w:left w:val="single" w:sz="4" w:space="0" w:color="auto"/>
              <w:bottom w:val="single" w:sz="4" w:space="0" w:color="auto"/>
              <w:right w:val="single" w:sz="4" w:space="0" w:color="auto"/>
            </w:tcBorders>
            <w:vAlign w:val="center"/>
            <w:hideMark/>
          </w:tcPr>
          <w:p w14:paraId="4F65D148" w14:textId="77777777" w:rsidR="00280092" w:rsidRPr="0073015D" w:rsidRDefault="00280092" w:rsidP="00CD2D70">
            <w:pPr>
              <w:pStyle w:val="Akapitzlist"/>
              <w:ind w:left="0"/>
              <w:jc w:val="center"/>
              <w:rPr>
                <w:sz w:val="22"/>
                <w:szCs w:val="22"/>
              </w:rPr>
            </w:pPr>
            <w:r w:rsidRPr="0073015D">
              <w:rPr>
                <w:sz w:val="22"/>
                <w:szCs w:val="22"/>
              </w:rPr>
              <w:t xml:space="preserve">Do 12 miesięcy </w:t>
            </w:r>
            <w:r w:rsidRPr="0073015D">
              <w:rPr>
                <w:sz w:val="22"/>
                <w:szCs w:val="22"/>
              </w:rPr>
              <w:br/>
              <w:t>lub do wyczerpania budżetu umowy wykonawczej – jeżeli dotyczy</w:t>
            </w:r>
          </w:p>
        </w:tc>
        <w:tc>
          <w:tcPr>
            <w:tcW w:w="1497" w:type="dxa"/>
            <w:tcBorders>
              <w:top w:val="single" w:sz="4" w:space="0" w:color="auto"/>
              <w:left w:val="single" w:sz="4" w:space="0" w:color="auto"/>
              <w:bottom w:val="single" w:sz="4" w:space="0" w:color="auto"/>
              <w:right w:val="single" w:sz="4" w:space="0" w:color="auto"/>
            </w:tcBorders>
            <w:vAlign w:val="center"/>
            <w:hideMark/>
          </w:tcPr>
          <w:p w14:paraId="101A97F8" w14:textId="77777777" w:rsidR="00280092" w:rsidRPr="0073015D" w:rsidRDefault="00280092" w:rsidP="00CD2D70">
            <w:pPr>
              <w:pStyle w:val="Akapitzlist"/>
              <w:ind w:left="0"/>
              <w:jc w:val="center"/>
              <w:rPr>
                <w:sz w:val="22"/>
                <w:szCs w:val="22"/>
              </w:rPr>
            </w:pPr>
            <w:r w:rsidRPr="0073015D">
              <w:rPr>
                <w:sz w:val="22"/>
                <w:szCs w:val="22"/>
              </w:rPr>
              <w:t>NIE</w:t>
            </w:r>
          </w:p>
        </w:tc>
        <w:tc>
          <w:tcPr>
            <w:tcW w:w="1740" w:type="dxa"/>
            <w:tcBorders>
              <w:top w:val="single" w:sz="4" w:space="0" w:color="auto"/>
              <w:left w:val="single" w:sz="4" w:space="0" w:color="auto"/>
              <w:bottom w:val="single" w:sz="4" w:space="0" w:color="auto"/>
              <w:right w:val="single" w:sz="4" w:space="0" w:color="auto"/>
            </w:tcBorders>
            <w:vAlign w:val="center"/>
            <w:hideMark/>
          </w:tcPr>
          <w:p w14:paraId="6744AC47" w14:textId="77777777" w:rsidR="00280092" w:rsidRPr="0073015D" w:rsidRDefault="00280092" w:rsidP="00CD2D70">
            <w:pPr>
              <w:pStyle w:val="Akapitzlist"/>
              <w:ind w:left="0"/>
              <w:jc w:val="center"/>
              <w:rPr>
                <w:sz w:val="22"/>
                <w:szCs w:val="22"/>
              </w:rPr>
            </w:pPr>
            <w:r w:rsidRPr="0073015D">
              <w:rPr>
                <w:sz w:val="22"/>
                <w:szCs w:val="22"/>
              </w:rPr>
              <w:t>Nie dotyczy</w:t>
            </w:r>
          </w:p>
        </w:tc>
      </w:tr>
      <w:tr w:rsidR="0073015D" w:rsidRPr="0073015D" w14:paraId="1C7D97FF" w14:textId="77777777" w:rsidTr="00CD2D70">
        <w:trPr>
          <w:trHeight w:val="206"/>
        </w:trPr>
        <w:tc>
          <w:tcPr>
            <w:tcW w:w="1836" w:type="dxa"/>
            <w:tcBorders>
              <w:top w:val="single" w:sz="4" w:space="0" w:color="auto"/>
              <w:left w:val="single" w:sz="4" w:space="0" w:color="auto"/>
              <w:bottom w:val="single" w:sz="4" w:space="0" w:color="auto"/>
              <w:right w:val="single" w:sz="4" w:space="0" w:color="auto"/>
            </w:tcBorders>
            <w:vAlign w:val="center"/>
            <w:hideMark/>
          </w:tcPr>
          <w:p w14:paraId="10DF6B71" w14:textId="77777777" w:rsidR="00280092" w:rsidRPr="0073015D" w:rsidRDefault="00280092" w:rsidP="00CD2D70">
            <w:pPr>
              <w:pStyle w:val="Akapitzlist"/>
              <w:ind w:left="0"/>
              <w:jc w:val="center"/>
              <w:rPr>
                <w:sz w:val="22"/>
                <w:szCs w:val="22"/>
              </w:rPr>
            </w:pPr>
            <w:r w:rsidRPr="0073015D">
              <w:rPr>
                <w:sz w:val="22"/>
                <w:szCs w:val="22"/>
              </w:rPr>
              <w:t xml:space="preserve">Objęte regulacją </w:t>
            </w:r>
            <w:r w:rsidRPr="0073015D">
              <w:rPr>
                <w:sz w:val="22"/>
                <w:szCs w:val="22"/>
              </w:rPr>
              <w:br/>
              <w:t xml:space="preserve">w rozumieniu </w:t>
            </w:r>
            <w:r w:rsidRPr="0073015D">
              <w:rPr>
                <w:sz w:val="22"/>
                <w:szCs w:val="22"/>
              </w:rPr>
              <w:br/>
              <w:t xml:space="preserve">art. 2 ust. 1 pkt 2) ustawy </w:t>
            </w:r>
            <w:proofErr w:type="spellStart"/>
            <w:r w:rsidRPr="0073015D">
              <w:rPr>
                <w:sz w:val="22"/>
                <w:szCs w:val="22"/>
              </w:rPr>
              <w:t>Pzp</w:t>
            </w:r>
            <w:proofErr w:type="spellEnd"/>
          </w:p>
        </w:tc>
        <w:tc>
          <w:tcPr>
            <w:tcW w:w="1836" w:type="dxa"/>
            <w:tcBorders>
              <w:top w:val="single" w:sz="4" w:space="0" w:color="auto"/>
              <w:left w:val="single" w:sz="4" w:space="0" w:color="auto"/>
              <w:bottom w:val="single" w:sz="4" w:space="0" w:color="auto"/>
              <w:right w:val="single" w:sz="4" w:space="0" w:color="auto"/>
            </w:tcBorders>
            <w:vAlign w:val="center"/>
            <w:hideMark/>
          </w:tcPr>
          <w:p w14:paraId="66298532" w14:textId="77777777" w:rsidR="00280092" w:rsidRPr="0073015D" w:rsidRDefault="00280092" w:rsidP="00CD2D70">
            <w:pPr>
              <w:pStyle w:val="Akapitzlist"/>
              <w:ind w:left="0"/>
              <w:jc w:val="center"/>
              <w:rPr>
                <w:sz w:val="22"/>
                <w:szCs w:val="22"/>
              </w:rPr>
            </w:pPr>
            <w:r w:rsidRPr="0073015D">
              <w:rPr>
                <w:sz w:val="22"/>
                <w:szCs w:val="22"/>
              </w:rPr>
              <w:t>Wszczęte po 12 miesiącu obowiązywania umowy ramowej</w:t>
            </w:r>
          </w:p>
        </w:tc>
        <w:tc>
          <w:tcPr>
            <w:tcW w:w="2503" w:type="dxa"/>
            <w:tcBorders>
              <w:top w:val="single" w:sz="4" w:space="0" w:color="auto"/>
              <w:left w:val="single" w:sz="4" w:space="0" w:color="auto"/>
              <w:bottom w:val="single" w:sz="4" w:space="0" w:color="auto"/>
              <w:right w:val="single" w:sz="4" w:space="0" w:color="auto"/>
            </w:tcBorders>
            <w:vAlign w:val="center"/>
            <w:hideMark/>
          </w:tcPr>
          <w:p w14:paraId="61E7C360" w14:textId="77777777" w:rsidR="00280092" w:rsidRPr="0073015D" w:rsidRDefault="00280092" w:rsidP="00CD2D70">
            <w:pPr>
              <w:pStyle w:val="Akapitzlist"/>
              <w:ind w:left="0"/>
              <w:jc w:val="center"/>
              <w:rPr>
                <w:sz w:val="22"/>
                <w:szCs w:val="22"/>
              </w:rPr>
            </w:pPr>
            <w:r w:rsidRPr="0073015D">
              <w:rPr>
                <w:sz w:val="22"/>
                <w:szCs w:val="22"/>
              </w:rPr>
              <w:t>Do 12 miesięcy włącznie</w:t>
            </w:r>
          </w:p>
        </w:tc>
        <w:tc>
          <w:tcPr>
            <w:tcW w:w="1497" w:type="dxa"/>
            <w:tcBorders>
              <w:top w:val="single" w:sz="4" w:space="0" w:color="auto"/>
              <w:left w:val="single" w:sz="4" w:space="0" w:color="auto"/>
              <w:bottom w:val="single" w:sz="4" w:space="0" w:color="auto"/>
              <w:right w:val="single" w:sz="4" w:space="0" w:color="auto"/>
            </w:tcBorders>
            <w:vAlign w:val="center"/>
            <w:hideMark/>
          </w:tcPr>
          <w:p w14:paraId="133F2F84" w14:textId="77777777" w:rsidR="00280092" w:rsidRPr="0073015D" w:rsidRDefault="00280092" w:rsidP="00CD2D70">
            <w:pPr>
              <w:pStyle w:val="Akapitzlist"/>
              <w:ind w:left="0"/>
              <w:jc w:val="center"/>
              <w:rPr>
                <w:sz w:val="22"/>
                <w:szCs w:val="22"/>
              </w:rPr>
            </w:pPr>
            <w:r w:rsidRPr="0073015D">
              <w:rPr>
                <w:sz w:val="22"/>
                <w:szCs w:val="22"/>
              </w:rPr>
              <w:t>TAK</w:t>
            </w:r>
          </w:p>
        </w:tc>
        <w:tc>
          <w:tcPr>
            <w:tcW w:w="1740" w:type="dxa"/>
            <w:tcBorders>
              <w:top w:val="single" w:sz="4" w:space="0" w:color="auto"/>
              <w:left w:val="single" w:sz="4" w:space="0" w:color="auto"/>
              <w:bottom w:val="single" w:sz="4" w:space="0" w:color="auto"/>
              <w:right w:val="single" w:sz="4" w:space="0" w:color="auto"/>
            </w:tcBorders>
            <w:vAlign w:val="center"/>
            <w:hideMark/>
          </w:tcPr>
          <w:p w14:paraId="7A0E952B" w14:textId="77777777" w:rsidR="00280092" w:rsidRPr="0073015D" w:rsidRDefault="00280092" w:rsidP="00CD2D70">
            <w:pPr>
              <w:pStyle w:val="Akapitzlist"/>
              <w:ind w:left="0"/>
              <w:jc w:val="center"/>
              <w:rPr>
                <w:sz w:val="22"/>
                <w:szCs w:val="22"/>
              </w:rPr>
            </w:pPr>
            <w:r w:rsidRPr="0073015D">
              <w:rPr>
                <w:sz w:val="22"/>
                <w:szCs w:val="22"/>
              </w:rPr>
              <w:t>Zgodnie z poniższym</w:t>
            </w:r>
          </w:p>
        </w:tc>
      </w:tr>
      <w:tr w:rsidR="0073015D" w:rsidRPr="0073015D" w14:paraId="13989983" w14:textId="77777777" w:rsidTr="00CD2D70">
        <w:trPr>
          <w:trHeight w:val="206"/>
        </w:trPr>
        <w:tc>
          <w:tcPr>
            <w:tcW w:w="1836" w:type="dxa"/>
            <w:tcBorders>
              <w:top w:val="single" w:sz="4" w:space="0" w:color="auto"/>
              <w:left w:val="single" w:sz="4" w:space="0" w:color="auto"/>
              <w:bottom w:val="single" w:sz="4" w:space="0" w:color="auto"/>
              <w:right w:val="single" w:sz="4" w:space="0" w:color="auto"/>
            </w:tcBorders>
            <w:vAlign w:val="center"/>
            <w:hideMark/>
          </w:tcPr>
          <w:p w14:paraId="193CD167" w14:textId="77777777" w:rsidR="00280092" w:rsidRPr="0073015D" w:rsidRDefault="00280092" w:rsidP="00CD2D70">
            <w:pPr>
              <w:pStyle w:val="Akapitzlist"/>
              <w:ind w:left="0"/>
              <w:jc w:val="center"/>
              <w:rPr>
                <w:sz w:val="22"/>
                <w:szCs w:val="22"/>
              </w:rPr>
            </w:pPr>
            <w:r w:rsidRPr="0073015D">
              <w:rPr>
                <w:sz w:val="22"/>
                <w:szCs w:val="22"/>
              </w:rPr>
              <w:t xml:space="preserve">Objęte regulacją </w:t>
            </w:r>
            <w:r w:rsidRPr="0073015D">
              <w:rPr>
                <w:sz w:val="22"/>
                <w:szCs w:val="22"/>
              </w:rPr>
              <w:br/>
              <w:t xml:space="preserve">w rozumieniu </w:t>
            </w:r>
            <w:r w:rsidRPr="0073015D">
              <w:rPr>
                <w:sz w:val="22"/>
                <w:szCs w:val="22"/>
              </w:rPr>
              <w:br/>
              <w:t xml:space="preserve">art. 2 ust. 1 pkt 2) ustawy </w:t>
            </w:r>
            <w:proofErr w:type="spellStart"/>
            <w:r w:rsidRPr="0073015D">
              <w:rPr>
                <w:sz w:val="22"/>
                <w:szCs w:val="22"/>
              </w:rPr>
              <w:t>Pzp</w:t>
            </w:r>
            <w:proofErr w:type="spellEnd"/>
          </w:p>
        </w:tc>
        <w:tc>
          <w:tcPr>
            <w:tcW w:w="1836" w:type="dxa"/>
            <w:tcBorders>
              <w:top w:val="single" w:sz="4" w:space="0" w:color="auto"/>
              <w:left w:val="single" w:sz="4" w:space="0" w:color="auto"/>
              <w:bottom w:val="single" w:sz="4" w:space="0" w:color="auto"/>
              <w:right w:val="single" w:sz="4" w:space="0" w:color="auto"/>
            </w:tcBorders>
            <w:vAlign w:val="center"/>
            <w:hideMark/>
          </w:tcPr>
          <w:p w14:paraId="4D3A25FF" w14:textId="77777777" w:rsidR="00280092" w:rsidRPr="0073015D" w:rsidRDefault="00280092" w:rsidP="00CD2D70">
            <w:pPr>
              <w:pStyle w:val="Akapitzlist"/>
              <w:ind w:left="0"/>
              <w:jc w:val="center"/>
              <w:rPr>
                <w:sz w:val="22"/>
                <w:szCs w:val="22"/>
              </w:rPr>
            </w:pPr>
            <w:r w:rsidRPr="0073015D">
              <w:rPr>
                <w:sz w:val="22"/>
                <w:szCs w:val="22"/>
              </w:rPr>
              <w:t>Wszczęte po 12 miesiącu obowiązywania umowy ramowej</w:t>
            </w:r>
          </w:p>
        </w:tc>
        <w:tc>
          <w:tcPr>
            <w:tcW w:w="2503" w:type="dxa"/>
            <w:tcBorders>
              <w:top w:val="single" w:sz="4" w:space="0" w:color="auto"/>
              <w:left w:val="single" w:sz="4" w:space="0" w:color="auto"/>
              <w:bottom w:val="single" w:sz="4" w:space="0" w:color="auto"/>
              <w:right w:val="single" w:sz="4" w:space="0" w:color="auto"/>
            </w:tcBorders>
            <w:vAlign w:val="center"/>
            <w:hideMark/>
          </w:tcPr>
          <w:p w14:paraId="4AD08FB6" w14:textId="77777777" w:rsidR="00280092" w:rsidRPr="0073015D" w:rsidRDefault="00280092" w:rsidP="00CD2D70">
            <w:pPr>
              <w:pStyle w:val="Akapitzlist"/>
              <w:ind w:left="0"/>
              <w:jc w:val="center"/>
              <w:rPr>
                <w:sz w:val="22"/>
                <w:szCs w:val="22"/>
              </w:rPr>
            </w:pPr>
            <w:r w:rsidRPr="0073015D">
              <w:rPr>
                <w:sz w:val="22"/>
                <w:szCs w:val="22"/>
              </w:rPr>
              <w:t>Powyżej 12 miesięcy</w:t>
            </w:r>
          </w:p>
        </w:tc>
        <w:tc>
          <w:tcPr>
            <w:tcW w:w="1497" w:type="dxa"/>
            <w:tcBorders>
              <w:top w:val="single" w:sz="4" w:space="0" w:color="auto"/>
              <w:left w:val="single" w:sz="4" w:space="0" w:color="auto"/>
              <w:bottom w:val="single" w:sz="4" w:space="0" w:color="auto"/>
              <w:right w:val="single" w:sz="4" w:space="0" w:color="auto"/>
            </w:tcBorders>
            <w:vAlign w:val="center"/>
            <w:hideMark/>
          </w:tcPr>
          <w:p w14:paraId="3E261E6C" w14:textId="77777777" w:rsidR="00280092" w:rsidRPr="0073015D" w:rsidRDefault="00280092" w:rsidP="00CD2D70">
            <w:pPr>
              <w:pStyle w:val="Akapitzlist"/>
              <w:ind w:left="0"/>
              <w:jc w:val="center"/>
              <w:rPr>
                <w:sz w:val="22"/>
                <w:szCs w:val="22"/>
              </w:rPr>
            </w:pPr>
            <w:r w:rsidRPr="0073015D">
              <w:rPr>
                <w:sz w:val="22"/>
                <w:szCs w:val="22"/>
              </w:rPr>
              <w:t>TAK</w:t>
            </w:r>
          </w:p>
        </w:tc>
        <w:tc>
          <w:tcPr>
            <w:tcW w:w="1740" w:type="dxa"/>
            <w:tcBorders>
              <w:top w:val="single" w:sz="4" w:space="0" w:color="auto"/>
              <w:left w:val="single" w:sz="4" w:space="0" w:color="auto"/>
              <w:bottom w:val="single" w:sz="4" w:space="0" w:color="auto"/>
              <w:right w:val="single" w:sz="4" w:space="0" w:color="auto"/>
            </w:tcBorders>
            <w:vAlign w:val="center"/>
            <w:hideMark/>
          </w:tcPr>
          <w:p w14:paraId="5769DEE3" w14:textId="77777777" w:rsidR="00280092" w:rsidRPr="0073015D" w:rsidRDefault="00280092" w:rsidP="00CD2D70">
            <w:pPr>
              <w:pStyle w:val="Akapitzlist"/>
              <w:ind w:left="0"/>
              <w:jc w:val="center"/>
              <w:rPr>
                <w:sz w:val="22"/>
                <w:szCs w:val="22"/>
              </w:rPr>
            </w:pPr>
            <w:r w:rsidRPr="0073015D">
              <w:rPr>
                <w:sz w:val="22"/>
                <w:szCs w:val="22"/>
              </w:rPr>
              <w:t>Zgodnie z poniższym</w:t>
            </w:r>
          </w:p>
        </w:tc>
      </w:tr>
      <w:tr w:rsidR="0073015D" w:rsidRPr="0073015D" w14:paraId="1D666238" w14:textId="77777777" w:rsidTr="00CD2D70">
        <w:tblPrEx>
          <w:tblLook w:val="0000" w:firstRow="0" w:lastRow="0" w:firstColumn="0" w:lastColumn="0" w:noHBand="0" w:noVBand="0"/>
        </w:tblPrEx>
        <w:trPr>
          <w:trHeight w:val="206"/>
        </w:trPr>
        <w:tc>
          <w:tcPr>
            <w:tcW w:w="9412" w:type="dxa"/>
            <w:gridSpan w:val="5"/>
            <w:tcBorders>
              <w:top w:val="single" w:sz="4" w:space="0" w:color="auto"/>
              <w:left w:val="single" w:sz="4" w:space="0" w:color="auto"/>
              <w:bottom w:val="single" w:sz="4" w:space="0" w:color="auto"/>
              <w:right w:val="single" w:sz="4" w:space="0" w:color="auto"/>
            </w:tcBorders>
          </w:tcPr>
          <w:p w14:paraId="1449A8EB" w14:textId="1E7F867B" w:rsidR="00364441" w:rsidRPr="0073015D" w:rsidRDefault="00364441" w:rsidP="00364441">
            <w:pPr>
              <w:spacing w:before="120"/>
              <w:jc w:val="both"/>
              <w:rPr>
                <w:sz w:val="22"/>
                <w:szCs w:val="22"/>
              </w:rPr>
            </w:pPr>
            <w:r w:rsidRPr="0073015D">
              <w:rPr>
                <w:sz w:val="22"/>
                <w:szCs w:val="22"/>
              </w:rPr>
              <w:t>Reguły waloryzacyjne:</w:t>
            </w:r>
          </w:p>
          <w:p w14:paraId="6045F168" w14:textId="6AC4A061" w:rsidR="00280092" w:rsidRPr="0073015D" w:rsidRDefault="00280092" w:rsidP="00071E27">
            <w:pPr>
              <w:pStyle w:val="Akapitzlist"/>
              <w:numPr>
                <w:ilvl w:val="0"/>
                <w:numId w:val="86"/>
              </w:numPr>
              <w:spacing w:before="120"/>
              <w:jc w:val="both"/>
              <w:rPr>
                <w:sz w:val="22"/>
                <w:szCs w:val="22"/>
              </w:rPr>
            </w:pPr>
            <w:r w:rsidRPr="0073015D">
              <w:rPr>
                <w:sz w:val="22"/>
                <w:szCs w:val="22"/>
              </w:rPr>
              <w:t>Zmian cen jednostkowych/części zamiennych zostaną ustalona w oparciu o wskaźnik cen towarów i usług konsumpcyjnych publikowany przez GUS link: https://stat.gov.pl/wskazniki-makroekonomiczne/ - wybrane miesięczne wskaźniki makroekonomiczne, tablica „wskaźniki cen”, pozycja: Wskaźnik cen towarów i usług konsumpcyjnych, lit. B.</w:t>
            </w:r>
          </w:p>
          <w:p w14:paraId="764B132C" w14:textId="77777777" w:rsidR="00280092" w:rsidRPr="0073015D" w:rsidRDefault="00280092" w:rsidP="00071E27">
            <w:pPr>
              <w:pStyle w:val="Akapitzlist"/>
              <w:numPr>
                <w:ilvl w:val="0"/>
                <w:numId w:val="86"/>
              </w:numPr>
              <w:spacing w:before="120"/>
              <w:jc w:val="both"/>
              <w:rPr>
                <w:sz w:val="22"/>
                <w:szCs w:val="22"/>
              </w:rPr>
            </w:pPr>
            <w:r w:rsidRPr="0073015D">
              <w:rPr>
                <w:sz w:val="22"/>
                <w:szCs w:val="22"/>
              </w:rPr>
              <w:t>Zmiana nastąpi nie wcześniej niż po 12 miesiącach realizacji umowy odpowiednio ramowej lub wykonawczej, licząc od pierwszego dnia kolejnego tj. 13-tego miesiąca kalendarzowego.</w:t>
            </w:r>
          </w:p>
          <w:p w14:paraId="392B6A82" w14:textId="77777777" w:rsidR="00280092" w:rsidRPr="0073015D" w:rsidRDefault="00280092" w:rsidP="00071E27">
            <w:pPr>
              <w:pStyle w:val="Akapitzlist"/>
              <w:numPr>
                <w:ilvl w:val="0"/>
                <w:numId w:val="86"/>
              </w:numPr>
              <w:spacing w:before="120"/>
              <w:jc w:val="both"/>
              <w:rPr>
                <w:sz w:val="22"/>
                <w:szCs w:val="22"/>
              </w:rPr>
            </w:pPr>
            <w:r w:rsidRPr="0073015D">
              <w:rPr>
                <w:sz w:val="22"/>
                <w:szCs w:val="22"/>
              </w:rPr>
              <w:t>Wynagrodzenie Wykonawcy, określone w Umowie w zakresie cen jednostkowych/części zamiennych określonych w Cennikach ulegnie zmianie o maksymalnie 50% wielkości wskaźnika cen towarów i usług konsumpcyjnych wyliczonego za okres 12 miesięcy zgodnie z postanowieniami pkt 4)</w:t>
            </w:r>
          </w:p>
          <w:p w14:paraId="51A1C9E1" w14:textId="77777777" w:rsidR="00280092" w:rsidRPr="0073015D" w:rsidRDefault="00280092" w:rsidP="00071E27">
            <w:pPr>
              <w:pStyle w:val="Akapitzlist"/>
              <w:numPr>
                <w:ilvl w:val="0"/>
                <w:numId w:val="86"/>
              </w:numPr>
              <w:spacing w:before="120"/>
              <w:jc w:val="both"/>
              <w:rPr>
                <w:sz w:val="22"/>
                <w:szCs w:val="22"/>
              </w:rPr>
            </w:pPr>
            <w:r w:rsidRPr="0073015D">
              <w:rPr>
                <w:sz w:val="22"/>
                <w:szCs w:val="22"/>
              </w:rPr>
              <w:t>Dla potrzeb waloryzacji pierwszym wykorzystanym wskaźnikiem będzie miesięczny wskaźnik za miesiąc, w którym nastąpi rozpoczęcie realizacji umowy (miesiąc poprzedni = 100) a ostatnim miesięczny wskaźnik dla 12-tego miesiąca realizacji umowy. Wskaźniki należy zamienić na liczby (dzieląc je przez 100), a następnie przemnożyć przez siebie kolejne. W stosunku do otrzymanego wskaźnika należy przeprowadzić w kolejności następujące działania:</w:t>
            </w:r>
          </w:p>
          <w:p w14:paraId="46CA8F9C" w14:textId="77777777" w:rsidR="00280092" w:rsidRPr="0073015D" w:rsidRDefault="00280092" w:rsidP="00071E27">
            <w:pPr>
              <w:pStyle w:val="Akapitzlist"/>
              <w:numPr>
                <w:ilvl w:val="0"/>
                <w:numId w:val="87"/>
              </w:numPr>
              <w:spacing w:before="120"/>
              <w:jc w:val="both"/>
              <w:rPr>
                <w:sz w:val="22"/>
                <w:szCs w:val="22"/>
              </w:rPr>
            </w:pPr>
            <w:r w:rsidRPr="0073015D">
              <w:rPr>
                <w:sz w:val="22"/>
                <w:szCs w:val="22"/>
              </w:rPr>
              <w:t xml:space="preserve">odjąć 1, </w:t>
            </w:r>
          </w:p>
          <w:p w14:paraId="63F42977" w14:textId="77777777" w:rsidR="00280092" w:rsidRPr="0073015D" w:rsidRDefault="00280092" w:rsidP="00071E27">
            <w:pPr>
              <w:pStyle w:val="Akapitzlist"/>
              <w:numPr>
                <w:ilvl w:val="0"/>
                <w:numId w:val="87"/>
              </w:numPr>
              <w:spacing w:before="120"/>
              <w:jc w:val="both"/>
              <w:rPr>
                <w:sz w:val="22"/>
                <w:szCs w:val="22"/>
              </w:rPr>
            </w:pPr>
            <w:r w:rsidRPr="0073015D">
              <w:rPr>
                <w:sz w:val="22"/>
                <w:szCs w:val="22"/>
              </w:rPr>
              <w:t>otrzymany wynik przemnożyć przez 50%</w:t>
            </w:r>
          </w:p>
          <w:p w14:paraId="28E7933F" w14:textId="77777777" w:rsidR="00280092" w:rsidRPr="0073015D" w:rsidRDefault="00280092" w:rsidP="00071E27">
            <w:pPr>
              <w:pStyle w:val="Akapitzlist"/>
              <w:numPr>
                <w:ilvl w:val="0"/>
                <w:numId w:val="87"/>
              </w:numPr>
              <w:spacing w:before="120"/>
              <w:jc w:val="both"/>
              <w:rPr>
                <w:sz w:val="22"/>
                <w:szCs w:val="22"/>
              </w:rPr>
            </w:pPr>
            <w:r w:rsidRPr="0073015D">
              <w:rPr>
                <w:sz w:val="22"/>
                <w:szCs w:val="22"/>
              </w:rPr>
              <w:t>do otrzymanego wyniku dodać 1</w:t>
            </w:r>
          </w:p>
          <w:p w14:paraId="5708A9A2" w14:textId="77777777" w:rsidR="00280092" w:rsidRPr="0073015D" w:rsidRDefault="00280092" w:rsidP="00071E27">
            <w:pPr>
              <w:pStyle w:val="Akapitzlist"/>
              <w:numPr>
                <w:ilvl w:val="0"/>
                <w:numId w:val="87"/>
              </w:numPr>
              <w:spacing w:before="120"/>
              <w:jc w:val="both"/>
              <w:rPr>
                <w:sz w:val="22"/>
                <w:szCs w:val="22"/>
              </w:rPr>
            </w:pPr>
            <w:r w:rsidRPr="0073015D">
              <w:rPr>
                <w:sz w:val="22"/>
                <w:szCs w:val="22"/>
              </w:rPr>
              <w:t>uzyskany wynik zostanie zaokrąglony do dwóch miejsc po przecinku, zgodnie z matematycznymi zasadami zaokrąglania.</w:t>
            </w:r>
          </w:p>
          <w:p w14:paraId="02608C37" w14:textId="77777777" w:rsidR="00280092" w:rsidRPr="0073015D" w:rsidRDefault="00280092" w:rsidP="00CD2D70">
            <w:pPr>
              <w:spacing w:before="120"/>
              <w:jc w:val="both"/>
              <w:rPr>
                <w:sz w:val="22"/>
                <w:szCs w:val="22"/>
              </w:rPr>
            </w:pPr>
            <w:r w:rsidRPr="0073015D">
              <w:rPr>
                <w:sz w:val="22"/>
                <w:szCs w:val="22"/>
              </w:rPr>
              <w:t xml:space="preserve">Obowiązujące ceny jednostkowe/części zamiennych określone w Cennikach należy przemnożyć przez tak ustalony wskaźnik waloryzacyjny dla okresu 12 miesięcy. </w:t>
            </w:r>
          </w:p>
          <w:p w14:paraId="4CEFBDB9" w14:textId="77777777" w:rsidR="00280092" w:rsidRPr="0073015D" w:rsidRDefault="00280092" w:rsidP="00071E27">
            <w:pPr>
              <w:pStyle w:val="Akapitzlist"/>
              <w:numPr>
                <w:ilvl w:val="0"/>
                <w:numId w:val="86"/>
              </w:numPr>
              <w:spacing w:before="120"/>
              <w:jc w:val="both"/>
              <w:rPr>
                <w:sz w:val="22"/>
                <w:szCs w:val="22"/>
              </w:rPr>
            </w:pPr>
            <w:r w:rsidRPr="0073015D">
              <w:rPr>
                <w:sz w:val="22"/>
                <w:szCs w:val="22"/>
              </w:rPr>
              <w:lastRenderedPageBreak/>
              <w:t xml:space="preserve">Wykonawca składa wniosek o zmianę wynagrodzenia wraz z dokumentami wskazującymi i udowadniającymi wysokość wpływu ww. okoliczności na koszty wykonania Umowy. Zamawiający zastrzega sobie prawo do weryfikacji dokumentów oraz żądania przedłożenia dodatkowych dokumentów w tym zakresie. </w:t>
            </w:r>
          </w:p>
          <w:p w14:paraId="244E2E57" w14:textId="77777777" w:rsidR="00280092" w:rsidRPr="0073015D" w:rsidRDefault="00280092" w:rsidP="00071E27">
            <w:pPr>
              <w:pStyle w:val="Akapitzlist"/>
              <w:numPr>
                <w:ilvl w:val="0"/>
                <w:numId w:val="86"/>
              </w:numPr>
              <w:spacing w:before="120"/>
              <w:jc w:val="both"/>
              <w:rPr>
                <w:sz w:val="22"/>
                <w:szCs w:val="22"/>
              </w:rPr>
            </w:pPr>
            <w:r w:rsidRPr="0073015D">
              <w:rPr>
                <w:sz w:val="22"/>
                <w:szCs w:val="22"/>
              </w:rPr>
              <w:t>Wynagrodzenie zostanie zmienione jedynie w zakresie, w jakim udokumentowana zostanie zmiana przedmiotowych kosztów po stronie Wykonawcy z zastrzeżeniem pkt 3)</w:t>
            </w:r>
          </w:p>
          <w:p w14:paraId="665478B3" w14:textId="77777777" w:rsidR="00280092" w:rsidRPr="0073015D" w:rsidRDefault="00280092" w:rsidP="00071E27">
            <w:pPr>
              <w:pStyle w:val="Akapitzlist"/>
              <w:numPr>
                <w:ilvl w:val="0"/>
                <w:numId w:val="86"/>
              </w:numPr>
              <w:spacing w:before="120"/>
              <w:jc w:val="both"/>
              <w:rPr>
                <w:sz w:val="22"/>
                <w:szCs w:val="22"/>
              </w:rPr>
            </w:pPr>
            <w:r w:rsidRPr="0073015D">
              <w:rPr>
                <w:sz w:val="22"/>
                <w:szCs w:val="22"/>
              </w:rPr>
              <w:t>W przypadku gdy wykazany i udowodniony wzrost kosztów będzie niższy niż wskaźnik waloryzacyjny dla okresu 12 miesięcy ustalony wg zasad określonych w pkt 4), obowiązujące ceny jednostkowe/części zamiennych określone w Cennikach zostaną zwaloryzowane o wykazany i udowodniony wzrost kosztów.</w:t>
            </w:r>
          </w:p>
          <w:p w14:paraId="51A7549A" w14:textId="77777777" w:rsidR="00280092" w:rsidRPr="0073015D" w:rsidRDefault="00280092" w:rsidP="00071E27">
            <w:pPr>
              <w:pStyle w:val="Akapitzlist"/>
              <w:numPr>
                <w:ilvl w:val="0"/>
                <w:numId w:val="86"/>
              </w:numPr>
              <w:spacing w:before="120"/>
              <w:jc w:val="both"/>
              <w:rPr>
                <w:sz w:val="22"/>
                <w:szCs w:val="22"/>
              </w:rPr>
            </w:pPr>
            <w:r w:rsidRPr="0073015D">
              <w:rPr>
                <w:sz w:val="22"/>
                <w:szCs w:val="22"/>
              </w:rPr>
              <w:t>Za okres zwłoki w wykonaniu umowy, waloryzacja opisana powyżej nie przysługuje.</w:t>
            </w:r>
          </w:p>
          <w:p w14:paraId="1B656F2A" w14:textId="77777777" w:rsidR="00280092" w:rsidRPr="0073015D" w:rsidRDefault="00280092" w:rsidP="00071E27">
            <w:pPr>
              <w:pStyle w:val="Akapitzlist"/>
              <w:numPr>
                <w:ilvl w:val="0"/>
                <w:numId w:val="86"/>
              </w:numPr>
              <w:spacing w:before="120"/>
              <w:jc w:val="both"/>
              <w:rPr>
                <w:sz w:val="22"/>
                <w:szCs w:val="22"/>
              </w:rPr>
            </w:pPr>
            <w:r w:rsidRPr="0073015D">
              <w:rPr>
                <w:sz w:val="22"/>
                <w:szCs w:val="22"/>
              </w:rPr>
              <w:t>Wykonawca jest zobowiązany uwzględnić zasady waloryzacji określone powyżej w umowach z Podwykonawcami.</w:t>
            </w:r>
          </w:p>
        </w:tc>
      </w:tr>
    </w:tbl>
    <w:p w14:paraId="34110337" w14:textId="77777777" w:rsidR="006C788F" w:rsidRPr="0073015D" w:rsidRDefault="006C788F" w:rsidP="006C788F">
      <w:pPr>
        <w:pStyle w:val="Tekstpodstawowy"/>
        <w:spacing w:after="0"/>
        <w:ind w:left="3545" w:hanging="3545"/>
      </w:pPr>
    </w:p>
    <w:p w14:paraId="7E9C5DDC" w14:textId="0D28C663" w:rsidR="008B48F5" w:rsidRDefault="008B48F5" w:rsidP="008B48F5">
      <w:pPr>
        <w:pStyle w:val="Nagwek1"/>
        <w:spacing w:before="120"/>
        <w:ind w:left="432"/>
        <w:jc w:val="center"/>
      </w:pPr>
      <w:bookmarkStart w:id="155" w:name="_Toc64291288"/>
      <w:bookmarkStart w:id="156" w:name="_Toc66281487"/>
      <w:bookmarkStart w:id="157" w:name="_Toc107658568"/>
      <w:bookmarkStart w:id="158" w:name="_Hlk67648767"/>
      <w:r w:rsidRPr="001933FA">
        <w:t>§1</w:t>
      </w:r>
      <w:r w:rsidR="008135A7">
        <w:t>4</w:t>
      </w:r>
      <w:r w:rsidR="008F60BD">
        <w:t>.</w:t>
      </w:r>
      <w:r w:rsidRPr="001933FA">
        <w:t xml:space="preserve"> Ochrona danych osobowych</w:t>
      </w:r>
      <w:bookmarkEnd w:id="155"/>
      <w:bookmarkEnd w:id="156"/>
      <w:bookmarkEnd w:id="157"/>
      <w:r w:rsidRPr="001933FA">
        <w:t xml:space="preserve"> </w:t>
      </w:r>
    </w:p>
    <w:p w14:paraId="48090CF4" w14:textId="77777777" w:rsidR="00D1752F" w:rsidRPr="00F67B5A" w:rsidRDefault="00D1752F" w:rsidP="00D1752F">
      <w:pPr>
        <w:pStyle w:val="Tekstpodstawowy"/>
        <w:tabs>
          <w:tab w:val="left" w:pos="709"/>
        </w:tabs>
        <w:suppressAutoHyphens/>
        <w:rPr>
          <w:b/>
          <w:sz w:val="22"/>
          <w:szCs w:val="22"/>
          <w:u w:val="single"/>
        </w:rPr>
      </w:pPr>
      <w:bookmarkStart w:id="159" w:name="_Hlk67648805"/>
      <w:bookmarkEnd w:id="158"/>
      <w:r w:rsidRPr="00F67B5A">
        <w:rPr>
          <w:b/>
          <w:sz w:val="22"/>
          <w:szCs w:val="22"/>
          <w:u w:val="single"/>
        </w:rPr>
        <w:t>Udostępnienie danych osobowych</w:t>
      </w:r>
    </w:p>
    <w:p w14:paraId="1E42BBFE" w14:textId="77777777" w:rsidR="00D1752F" w:rsidRPr="00F67B5A" w:rsidRDefault="00D1752F" w:rsidP="00071E27">
      <w:pPr>
        <w:pStyle w:val="Akapitzlist"/>
        <w:numPr>
          <w:ilvl w:val="0"/>
          <w:numId w:val="95"/>
        </w:numPr>
        <w:overflowPunct w:val="0"/>
        <w:autoSpaceDE w:val="0"/>
        <w:autoSpaceDN w:val="0"/>
        <w:jc w:val="both"/>
        <w:rPr>
          <w:color w:val="000000"/>
          <w:sz w:val="22"/>
          <w:szCs w:val="22"/>
        </w:rPr>
      </w:pPr>
      <w:r w:rsidRPr="00F67B5A">
        <w:rPr>
          <w:color w:val="000000"/>
          <w:sz w:val="22"/>
          <w:szCs w:val="22"/>
        </w:rPr>
        <w:t xml:space="preserve">W związku z wykonywaniem niniejszej Umowy dochodzi do udostępnienia przez jedną ze Stron drugiej Stronie danych osobowych osób zaangażowanych w zawarcie oraz wykonywanie Umowy (dalej jako „dane osobowe”). </w:t>
      </w:r>
    </w:p>
    <w:p w14:paraId="0132C077" w14:textId="77777777" w:rsidR="00D1752F" w:rsidRPr="00F67B5A" w:rsidRDefault="00D1752F" w:rsidP="00071E27">
      <w:pPr>
        <w:pStyle w:val="Akapitzlist"/>
        <w:numPr>
          <w:ilvl w:val="0"/>
          <w:numId w:val="95"/>
        </w:numPr>
        <w:overflowPunct w:val="0"/>
        <w:autoSpaceDE w:val="0"/>
        <w:autoSpaceDN w:val="0"/>
        <w:jc w:val="both"/>
        <w:rPr>
          <w:color w:val="000000"/>
          <w:sz w:val="22"/>
          <w:szCs w:val="22"/>
        </w:rPr>
      </w:pPr>
      <w:r w:rsidRPr="00F67B5A">
        <w:rPr>
          <w:color w:val="000000"/>
          <w:sz w:val="22"/>
          <w:szCs w:val="22"/>
        </w:rPr>
        <w:t xml:space="preserve">Celem przetwarzania danych osobowych udostępnionych  przez Strony jest zawarcie oraz wykonanie niniejszej Umowy. Przez wykonanie niniejszej Umowy Strony rozumieją </w:t>
      </w:r>
      <w:r w:rsidRPr="00F67B5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F67B5A">
        <w:rPr>
          <w:color w:val="000000"/>
          <w:sz w:val="22"/>
          <w:szCs w:val="22"/>
        </w:rPr>
        <w:br/>
        <w:t>z Umowy; jeżeli to potrzebne: udostępnienie danych osobowych podwykonawcom i innym partnerom handlowym zaangażowanym w wykonanie Umowy.</w:t>
      </w:r>
    </w:p>
    <w:p w14:paraId="130E49C2" w14:textId="77777777" w:rsidR="00D1752F" w:rsidRPr="00F67B5A" w:rsidRDefault="00D1752F" w:rsidP="00071E27">
      <w:pPr>
        <w:pStyle w:val="Akapitzlist"/>
        <w:numPr>
          <w:ilvl w:val="0"/>
          <w:numId w:val="95"/>
        </w:numPr>
        <w:overflowPunct w:val="0"/>
        <w:autoSpaceDE w:val="0"/>
        <w:autoSpaceDN w:val="0"/>
        <w:jc w:val="both"/>
        <w:rPr>
          <w:color w:val="000000"/>
          <w:sz w:val="22"/>
          <w:szCs w:val="22"/>
        </w:rPr>
      </w:pPr>
      <w:r w:rsidRPr="00F67B5A">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2630579E" w14:textId="77777777" w:rsidR="00D1752F" w:rsidRPr="00F67B5A" w:rsidRDefault="00D1752F" w:rsidP="00071E27">
      <w:pPr>
        <w:pStyle w:val="Akapitzlist"/>
        <w:numPr>
          <w:ilvl w:val="0"/>
          <w:numId w:val="95"/>
        </w:numPr>
        <w:overflowPunct w:val="0"/>
        <w:autoSpaceDE w:val="0"/>
        <w:autoSpaceDN w:val="0"/>
        <w:jc w:val="both"/>
        <w:rPr>
          <w:color w:val="000000"/>
          <w:sz w:val="22"/>
          <w:szCs w:val="22"/>
        </w:rPr>
      </w:pPr>
      <w:r w:rsidRPr="00F67B5A">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279E19F6" w14:textId="77777777" w:rsidR="00D1752F" w:rsidRPr="00F67B5A" w:rsidRDefault="00D1752F" w:rsidP="00071E27">
      <w:pPr>
        <w:pStyle w:val="Akapitzlist"/>
        <w:numPr>
          <w:ilvl w:val="0"/>
          <w:numId w:val="95"/>
        </w:numPr>
        <w:autoSpaceDN w:val="0"/>
        <w:jc w:val="both"/>
        <w:rPr>
          <w:color w:val="000000"/>
          <w:sz w:val="22"/>
          <w:szCs w:val="22"/>
        </w:rPr>
      </w:pPr>
      <w:r w:rsidRPr="00F67B5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756AE1F" w14:textId="77777777" w:rsidR="00D1752F" w:rsidRPr="00F67B5A" w:rsidRDefault="00D1752F" w:rsidP="00071E27">
      <w:pPr>
        <w:pStyle w:val="Akapitzlist"/>
        <w:numPr>
          <w:ilvl w:val="0"/>
          <w:numId w:val="95"/>
        </w:numPr>
        <w:autoSpaceDN w:val="0"/>
        <w:jc w:val="both"/>
        <w:rPr>
          <w:color w:val="000000"/>
          <w:sz w:val="22"/>
          <w:szCs w:val="22"/>
        </w:rPr>
      </w:pPr>
      <w:r w:rsidRPr="00F67B5A">
        <w:rPr>
          <w:color w:val="000000"/>
          <w:sz w:val="22"/>
          <w:szCs w:val="22"/>
        </w:rPr>
        <w:t xml:space="preserve">Strony Umowy w związku z udostępnieniem danych osobowych zobowiązane są do spełnienia obowiązku informacyjnego wobec osób, których dane pozyskują. </w:t>
      </w:r>
    </w:p>
    <w:p w14:paraId="5362C2D9" w14:textId="77777777" w:rsidR="00D1752F" w:rsidRPr="00F67B5A" w:rsidRDefault="00D1752F" w:rsidP="00071E27">
      <w:pPr>
        <w:pStyle w:val="Akapitzlist"/>
        <w:numPr>
          <w:ilvl w:val="0"/>
          <w:numId w:val="95"/>
        </w:numPr>
        <w:autoSpaceDN w:val="0"/>
        <w:jc w:val="both"/>
        <w:rPr>
          <w:color w:val="000000"/>
          <w:sz w:val="22"/>
          <w:szCs w:val="22"/>
        </w:rPr>
      </w:pPr>
      <w:r w:rsidRPr="00F67B5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0ED9F080" w14:textId="77777777" w:rsidR="00D1752F" w:rsidRPr="00F67B5A" w:rsidRDefault="00D1752F" w:rsidP="00D1752F">
      <w:pPr>
        <w:pStyle w:val="Akapitzlist"/>
        <w:autoSpaceDN w:val="0"/>
        <w:jc w:val="both"/>
        <w:rPr>
          <w:i/>
          <w:color w:val="FF0000"/>
          <w:sz w:val="18"/>
          <w:szCs w:val="18"/>
        </w:rPr>
      </w:pPr>
      <w:r w:rsidRPr="00F67B5A">
        <w:rPr>
          <w:i/>
          <w:color w:val="FF0000"/>
          <w:sz w:val="18"/>
          <w:szCs w:val="18"/>
        </w:rPr>
        <w:t>(Kontrahent w razie potrzeby określa spełnienie obowiązku informacyjnego wobec osób których dane pozyskuje)</w:t>
      </w:r>
    </w:p>
    <w:p w14:paraId="59EC2708" w14:textId="77777777" w:rsidR="00D1752F" w:rsidRPr="00F67B5A" w:rsidRDefault="00D1752F" w:rsidP="00D1752F">
      <w:pPr>
        <w:pStyle w:val="Akapitzlist"/>
        <w:autoSpaceDN w:val="0"/>
        <w:ind w:left="426"/>
        <w:jc w:val="both"/>
        <w:rPr>
          <w:color w:val="000000"/>
          <w:sz w:val="22"/>
          <w:szCs w:val="22"/>
        </w:rPr>
      </w:pPr>
    </w:p>
    <w:p w14:paraId="51C0FA5D" w14:textId="35BCA3AB" w:rsidR="008B48F5" w:rsidRPr="001933FA" w:rsidRDefault="008B48F5" w:rsidP="008B48F5">
      <w:pPr>
        <w:pStyle w:val="Nagwek1"/>
        <w:spacing w:before="120"/>
        <w:ind w:left="432"/>
        <w:jc w:val="center"/>
      </w:pPr>
      <w:bookmarkStart w:id="160" w:name="_Toc64291289"/>
      <w:bookmarkStart w:id="161" w:name="_Toc66281488"/>
      <w:bookmarkStart w:id="162" w:name="_Toc107658569"/>
      <w:bookmarkStart w:id="163" w:name="_Hlk67648855"/>
      <w:bookmarkEnd w:id="159"/>
      <w:r w:rsidRPr="001933FA">
        <w:t>§1</w:t>
      </w:r>
      <w:r w:rsidR="008135A7">
        <w:t>5</w:t>
      </w:r>
      <w:r w:rsidR="008F60BD">
        <w:t>.</w:t>
      </w:r>
      <w:r w:rsidRPr="001933FA">
        <w:t xml:space="preserve"> Ochrona tajemnic przedsiębiorcy, zachowanie poufności</w:t>
      </w:r>
      <w:bookmarkEnd w:id="160"/>
      <w:bookmarkEnd w:id="161"/>
      <w:bookmarkEnd w:id="162"/>
      <w:r w:rsidRPr="001933FA">
        <w:t xml:space="preserve"> </w:t>
      </w:r>
    </w:p>
    <w:p w14:paraId="4B998503" w14:textId="77777777" w:rsidR="00833BBE" w:rsidRPr="00833BBE" w:rsidRDefault="00833BBE" w:rsidP="00AC49CD">
      <w:pPr>
        <w:numPr>
          <w:ilvl w:val="0"/>
          <w:numId w:val="39"/>
        </w:numPr>
        <w:ind w:hanging="357"/>
        <w:jc w:val="both"/>
        <w:rPr>
          <w:sz w:val="22"/>
          <w:szCs w:val="22"/>
        </w:rPr>
      </w:pPr>
      <w:r w:rsidRPr="00833BBE">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w:t>
      </w:r>
      <w:r w:rsidRPr="00833BBE">
        <w:rPr>
          <w:sz w:val="22"/>
          <w:szCs w:val="22"/>
        </w:rPr>
        <w:lastRenderedPageBreak/>
        <w:t xml:space="preserve">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5B908E7E" w14:textId="77777777" w:rsidR="00833BBE" w:rsidRPr="00833BBE" w:rsidRDefault="00833BBE" w:rsidP="00AC49CD">
      <w:pPr>
        <w:numPr>
          <w:ilvl w:val="0"/>
          <w:numId w:val="39"/>
        </w:numPr>
        <w:ind w:hanging="357"/>
        <w:jc w:val="both"/>
        <w:rPr>
          <w:sz w:val="22"/>
          <w:szCs w:val="22"/>
        </w:rPr>
      </w:pPr>
      <w:r w:rsidRPr="00833BBE">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53B75FC6" w14:textId="77777777" w:rsidR="00833BBE" w:rsidRPr="00833BBE" w:rsidRDefault="00833BBE" w:rsidP="00AC49CD">
      <w:pPr>
        <w:numPr>
          <w:ilvl w:val="0"/>
          <w:numId w:val="39"/>
        </w:numPr>
        <w:ind w:hanging="357"/>
        <w:jc w:val="both"/>
        <w:rPr>
          <w:sz w:val="22"/>
          <w:szCs w:val="22"/>
        </w:rPr>
      </w:pPr>
      <w:r w:rsidRPr="00833BBE">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3CE20D44" w14:textId="77777777" w:rsidR="00833BBE" w:rsidRPr="00833BBE" w:rsidRDefault="00833BBE" w:rsidP="00AC49CD">
      <w:pPr>
        <w:numPr>
          <w:ilvl w:val="0"/>
          <w:numId w:val="39"/>
        </w:numPr>
        <w:ind w:hanging="357"/>
        <w:jc w:val="both"/>
        <w:rPr>
          <w:sz w:val="22"/>
          <w:szCs w:val="22"/>
        </w:rPr>
      </w:pPr>
      <w:r w:rsidRPr="00833BBE">
        <w:rPr>
          <w:sz w:val="22"/>
          <w:szCs w:val="22"/>
        </w:rPr>
        <w:t>Wykonawca nie jest zobowiązany traktować, jako poufnej, żadnej informacji ujawnionej mu przez Zamawiającego, która:</w:t>
      </w:r>
    </w:p>
    <w:p w14:paraId="4723B77B" w14:textId="77777777" w:rsidR="00833BBE" w:rsidRPr="00833BBE" w:rsidRDefault="00833BBE" w:rsidP="00AC49CD">
      <w:pPr>
        <w:numPr>
          <w:ilvl w:val="1"/>
          <w:numId w:val="39"/>
        </w:numPr>
        <w:jc w:val="both"/>
        <w:rPr>
          <w:sz w:val="22"/>
          <w:szCs w:val="22"/>
        </w:rPr>
      </w:pPr>
      <w:r w:rsidRPr="00833BBE">
        <w:rPr>
          <w:sz w:val="22"/>
          <w:szCs w:val="22"/>
        </w:rPr>
        <w:t>była zgodnie z prawem znana Wykonawcy przed jej ujawnieniem przez Zamawiającego, lub</w:t>
      </w:r>
    </w:p>
    <w:p w14:paraId="4042B1FD" w14:textId="77777777" w:rsidR="00833BBE" w:rsidRPr="00833BBE" w:rsidRDefault="00833BBE" w:rsidP="00AC49CD">
      <w:pPr>
        <w:numPr>
          <w:ilvl w:val="1"/>
          <w:numId w:val="39"/>
        </w:numPr>
        <w:jc w:val="both"/>
        <w:rPr>
          <w:sz w:val="22"/>
          <w:szCs w:val="22"/>
        </w:rPr>
      </w:pPr>
      <w:r w:rsidRPr="00833BBE">
        <w:rPr>
          <w:sz w:val="22"/>
          <w:szCs w:val="22"/>
        </w:rPr>
        <w:t xml:space="preserve">została bez żadnych ograniczeń w zakresie poufności przekazana przez Zamawiającego jakiejkolwiek osobie lub jednostce, lub </w:t>
      </w:r>
    </w:p>
    <w:p w14:paraId="59B31B9D" w14:textId="77777777" w:rsidR="00833BBE" w:rsidRPr="00833BBE" w:rsidRDefault="00833BBE" w:rsidP="00AC49CD">
      <w:pPr>
        <w:numPr>
          <w:ilvl w:val="1"/>
          <w:numId w:val="39"/>
        </w:numPr>
        <w:jc w:val="both"/>
        <w:rPr>
          <w:sz w:val="22"/>
          <w:szCs w:val="22"/>
        </w:rPr>
      </w:pPr>
      <w:r w:rsidRPr="00833BBE">
        <w:rPr>
          <w:sz w:val="22"/>
          <w:szCs w:val="22"/>
        </w:rPr>
        <w:t xml:space="preserve">jest powszechnie znana lub została ujawniona publiczne bez naruszenia niniejszej klauzuli poufności. </w:t>
      </w:r>
    </w:p>
    <w:p w14:paraId="473734AB" w14:textId="50987FD0" w:rsidR="00833BBE" w:rsidRPr="00833BBE" w:rsidRDefault="00833BBE" w:rsidP="00AC49CD">
      <w:pPr>
        <w:numPr>
          <w:ilvl w:val="0"/>
          <w:numId w:val="39"/>
        </w:numPr>
        <w:ind w:hanging="357"/>
        <w:jc w:val="both"/>
        <w:rPr>
          <w:sz w:val="22"/>
          <w:szCs w:val="22"/>
        </w:rPr>
      </w:pPr>
      <w:r w:rsidRPr="00833BBE">
        <w:rPr>
          <w:sz w:val="22"/>
          <w:szCs w:val="22"/>
        </w:rPr>
        <w:t>Ujawnienie informacji stanowiących tajemnicę przedsiębiorstwa jest także dopuszczalne w</w:t>
      </w:r>
      <w:r w:rsidR="004177BA">
        <w:rPr>
          <w:sz w:val="22"/>
          <w:szCs w:val="22"/>
        </w:rPr>
        <w:t> </w:t>
      </w:r>
      <w:r w:rsidRPr="00833BBE">
        <w:rPr>
          <w:sz w:val="22"/>
          <w:szCs w:val="22"/>
        </w:rPr>
        <w:t>następujących sytuacjach:</w:t>
      </w:r>
    </w:p>
    <w:p w14:paraId="2BEC6DC6" w14:textId="77777777" w:rsidR="00833BBE" w:rsidRPr="00833BBE" w:rsidRDefault="00833BBE" w:rsidP="00AC49CD">
      <w:pPr>
        <w:numPr>
          <w:ilvl w:val="1"/>
          <w:numId w:val="39"/>
        </w:numPr>
        <w:ind w:left="714" w:hanging="357"/>
        <w:jc w:val="both"/>
        <w:rPr>
          <w:sz w:val="22"/>
          <w:szCs w:val="22"/>
        </w:rPr>
      </w:pPr>
      <w:r w:rsidRPr="00833BBE">
        <w:rPr>
          <w:sz w:val="22"/>
          <w:szCs w:val="22"/>
        </w:rPr>
        <w:t>Wykonawca może w razie potrzeby dzielić się informacjami związanymi z realizacją Umowy z Podwykonawcami zaangażowanymi w realizację Umowy, z zastrzeżeniem zachowania poufności informacji przez Podwykonawców;</w:t>
      </w:r>
    </w:p>
    <w:p w14:paraId="283BFCC1" w14:textId="77777777" w:rsidR="00833BBE" w:rsidRPr="00833BBE" w:rsidRDefault="00833BBE" w:rsidP="00AC49CD">
      <w:pPr>
        <w:numPr>
          <w:ilvl w:val="1"/>
          <w:numId w:val="39"/>
        </w:numPr>
        <w:ind w:left="714" w:hanging="357"/>
        <w:jc w:val="both"/>
        <w:rPr>
          <w:sz w:val="22"/>
          <w:szCs w:val="22"/>
        </w:rPr>
      </w:pPr>
      <w:r w:rsidRPr="00833BBE">
        <w:rPr>
          <w:sz w:val="22"/>
          <w:szCs w:val="22"/>
        </w:rPr>
        <w:t xml:space="preserve">Wykonawca może ujawniać informacje osobom trzecim, takim jak doradcy i/lub ubezpieczyciele zobowiązani ustawowo do zachowania tajemnicy zawodowej. </w:t>
      </w:r>
    </w:p>
    <w:p w14:paraId="205C37F4" w14:textId="77777777" w:rsidR="00833BBE" w:rsidRPr="00833BBE" w:rsidRDefault="00833BBE" w:rsidP="00AC49CD">
      <w:pPr>
        <w:numPr>
          <w:ilvl w:val="1"/>
          <w:numId w:val="39"/>
        </w:numPr>
        <w:ind w:left="714" w:hanging="357"/>
        <w:jc w:val="both"/>
        <w:rPr>
          <w:sz w:val="22"/>
          <w:szCs w:val="22"/>
        </w:rPr>
      </w:pPr>
      <w:r w:rsidRPr="00833BBE">
        <w:rPr>
          <w:sz w:val="22"/>
          <w:szCs w:val="22"/>
        </w:rPr>
        <w:t>Wykonawca może ujawniać informacje na żądanie organów państwowych, gdy obowiązek przekazania im takich informacji wynika z przepisów prawa.</w:t>
      </w:r>
    </w:p>
    <w:p w14:paraId="0CDB5C31" w14:textId="293B0B70" w:rsidR="00833BBE" w:rsidRPr="00833BBE" w:rsidRDefault="00833BBE" w:rsidP="00AC49CD">
      <w:pPr>
        <w:numPr>
          <w:ilvl w:val="0"/>
          <w:numId w:val="39"/>
        </w:numPr>
        <w:ind w:left="363" w:hanging="357"/>
        <w:jc w:val="both"/>
        <w:rPr>
          <w:sz w:val="22"/>
          <w:szCs w:val="22"/>
        </w:rPr>
      </w:pPr>
      <w:r w:rsidRPr="00833BBE">
        <w:rPr>
          <w:sz w:val="22"/>
          <w:szCs w:val="22"/>
        </w:rPr>
        <w:t>W sytuacjach, o których mowa w ust. 5</w:t>
      </w:r>
      <w:r w:rsidR="006A1503">
        <w:rPr>
          <w:sz w:val="22"/>
          <w:szCs w:val="22"/>
        </w:rPr>
        <w:t xml:space="preserve"> pkt 1 i 2</w:t>
      </w:r>
      <w:r w:rsidRPr="00833BBE">
        <w:rPr>
          <w:sz w:val="22"/>
          <w:szCs w:val="22"/>
        </w:rPr>
        <w:t>, podmioty które pozyskają informacje, są zobowiązane do zachowania ich poufności.</w:t>
      </w:r>
    </w:p>
    <w:p w14:paraId="566C8164" w14:textId="77777777" w:rsidR="00833BBE" w:rsidRPr="00833BBE" w:rsidRDefault="00833BBE" w:rsidP="00AC49CD">
      <w:pPr>
        <w:numPr>
          <w:ilvl w:val="0"/>
          <w:numId w:val="39"/>
        </w:numPr>
        <w:ind w:left="363" w:hanging="357"/>
        <w:jc w:val="both"/>
        <w:rPr>
          <w:sz w:val="22"/>
          <w:szCs w:val="22"/>
        </w:rPr>
      </w:pPr>
      <w:r w:rsidRPr="00833BBE">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1BACBF02" w14:textId="77777777" w:rsidR="00833BBE" w:rsidRPr="00833BBE" w:rsidRDefault="00833BBE" w:rsidP="00AC49CD">
      <w:pPr>
        <w:numPr>
          <w:ilvl w:val="0"/>
          <w:numId w:val="39"/>
        </w:numPr>
        <w:ind w:left="363" w:hanging="357"/>
        <w:jc w:val="both"/>
        <w:rPr>
          <w:sz w:val="22"/>
          <w:szCs w:val="22"/>
        </w:rPr>
      </w:pPr>
      <w:r w:rsidRPr="00833BBE">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4D2875DC" w14:textId="77777777" w:rsidR="00833BBE" w:rsidRPr="00833BBE" w:rsidRDefault="00833BBE" w:rsidP="00AC49CD">
      <w:pPr>
        <w:numPr>
          <w:ilvl w:val="0"/>
          <w:numId w:val="39"/>
        </w:numPr>
        <w:ind w:left="363" w:hanging="357"/>
        <w:jc w:val="both"/>
        <w:rPr>
          <w:sz w:val="22"/>
          <w:szCs w:val="22"/>
        </w:rPr>
      </w:pPr>
      <w:r w:rsidRPr="00833BBE">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7970763F" w14:textId="77777777" w:rsidR="008B48F5" w:rsidRPr="00833BBE" w:rsidRDefault="008B48F5" w:rsidP="008B48F5">
      <w:pPr>
        <w:spacing w:before="120"/>
        <w:jc w:val="both"/>
        <w:rPr>
          <w:sz w:val="22"/>
          <w:szCs w:val="22"/>
        </w:rPr>
      </w:pPr>
    </w:p>
    <w:p w14:paraId="6A753E3A" w14:textId="40A01E86" w:rsidR="008B48F5" w:rsidRPr="001933FA" w:rsidRDefault="008B48F5" w:rsidP="008B48F5">
      <w:pPr>
        <w:pStyle w:val="Nagwek1"/>
        <w:spacing w:before="120"/>
        <w:ind w:left="432"/>
        <w:jc w:val="center"/>
      </w:pPr>
      <w:bookmarkStart w:id="164" w:name="_Toc64291290"/>
      <w:bookmarkStart w:id="165" w:name="_Toc66281489"/>
      <w:bookmarkStart w:id="166" w:name="_Toc107658570"/>
      <w:bookmarkStart w:id="167" w:name="_Hlk67648875"/>
      <w:bookmarkEnd w:id="163"/>
      <w:r w:rsidRPr="001933FA">
        <w:t>§1</w:t>
      </w:r>
      <w:r w:rsidR="008135A7">
        <w:t>6</w:t>
      </w:r>
      <w:r w:rsidR="008F60BD">
        <w:t>.</w:t>
      </w:r>
      <w:r w:rsidRPr="001933FA">
        <w:t xml:space="preserve"> Zasady etyki</w:t>
      </w:r>
      <w:bookmarkEnd w:id="164"/>
      <w:bookmarkEnd w:id="165"/>
      <w:bookmarkEnd w:id="166"/>
    </w:p>
    <w:p w14:paraId="2EE13447" w14:textId="6124F178" w:rsidR="008B48F5" w:rsidRPr="00022F8E" w:rsidRDefault="008B48F5" w:rsidP="00AC49CD">
      <w:pPr>
        <w:pStyle w:val="Akapitzlist"/>
        <w:numPr>
          <w:ilvl w:val="0"/>
          <w:numId w:val="40"/>
        </w:numPr>
        <w:ind w:hanging="357"/>
        <w:contextualSpacing w:val="0"/>
        <w:jc w:val="both"/>
        <w:rPr>
          <w:sz w:val="22"/>
          <w:szCs w:val="22"/>
        </w:rPr>
      </w:pPr>
      <w:r>
        <w:rPr>
          <w:sz w:val="22"/>
          <w:szCs w:val="22"/>
        </w:rPr>
        <w:t>Strony</w:t>
      </w:r>
      <w:r w:rsidRPr="00022F8E">
        <w:rPr>
          <w:sz w:val="22"/>
          <w:szCs w:val="22"/>
        </w:rPr>
        <w:t xml:space="preserve"> nie </w:t>
      </w:r>
      <w:r>
        <w:rPr>
          <w:sz w:val="22"/>
          <w:szCs w:val="22"/>
        </w:rPr>
        <w:t>mogą</w:t>
      </w:r>
      <w:r w:rsidRPr="00022F8E">
        <w:rPr>
          <w:sz w:val="22"/>
          <w:szCs w:val="22"/>
        </w:rPr>
        <w:t xml:space="preserve"> naruszać poprzez swoje zachowanie</w:t>
      </w:r>
      <w:r>
        <w:rPr>
          <w:sz w:val="22"/>
          <w:szCs w:val="22"/>
        </w:rPr>
        <w:t xml:space="preserve"> </w:t>
      </w:r>
      <w:r w:rsidRPr="00022F8E">
        <w:rPr>
          <w:sz w:val="22"/>
          <w:szCs w:val="22"/>
        </w:rPr>
        <w:t xml:space="preserve">(działanie, znoszenie lub zaniechanie) przepisów obowiązującego prawa. Zakaz ten dotyczy także pracowników, przedstawicieli </w:t>
      </w:r>
      <w:r>
        <w:rPr>
          <w:sz w:val="22"/>
          <w:szCs w:val="22"/>
        </w:rPr>
        <w:t xml:space="preserve">Stron </w:t>
      </w:r>
      <w:r w:rsidRPr="00022F8E">
        <w:rPr>
          <w:sz w:val="22"/>
          <w:szCs w:val="22"/>
        </w:rPr>
        <w:t xml:space="preserve">oraz innych osób działających w </w:t>
      </w:r>
      <w:r>
        <w:rPr>
          <w:sz w:val="22"/>
          <w:szCs w:val="22"/>
        </w:rPr>
        <w:t>ich</w:t>
      </w:r>
      <w:r w:rsidRPr="00022F8E">
        <w:rPr>
          <w:sz w:val="22"/>
          <w:szCs w:val="22"/>
        </w:rPr>
        <w:t xml:space="preserve"> </w:t>
      </w:r>
      <w:r>
        <w:rPr>
          <w:sz w:val="22"/>
          <w:szCs w:val="22"/>
        </w:rPr>
        <w:t>i</w:t>
      </w:r>
      <w:r w:rsidRPr="00022F8E">
        <w:rPr>
          <w:sz w:val="22"/>
          <w:szCs w:val="22"/>
        </w:rPr>
        <w:t xml:space="preserve">mieniu lub na </w:t>
      </w:r>
      <w:r>
        <w:rPr>
          <w:sz w:val="22"/>
          <w:szCs w:val="22"/>
        </w:rPr>
        <w:t>ich rzecz</w:t>
      </w:r>
      <w:r w:rsidRPr="00022F8E">
        <w:rPr>
          <w:sz w:val="22"/>
          <w:szCs w:val="22"/>
        </w:rPr>
        <w:t xml:space="preserve"> i odnosi się w szczególności </w:t>
      </w:r>
      <w:r w:rsidR="0033182E">
        <w:rPr>
          <w:sz w:val="22"/>
          <w:szCs w:val="22"/>
        </w:rPr>
        <w:br/>
      </w:r>
      <w:r w:rsidRPr="00022F8E">
        <w:rPr>
          <w:sz w:val="22"/>
          <w:szCs w:val="22"/>
        </w:rPr>
        <w:t xml:space="preserve">do </w:t>
      </w:r>
      <w:proofErr w:type="spellStart"/>
      <w:r w:rsidRPr="00022F8E">
        <w:rPr>
          <w:sz w:val="22"/>
          <w:szCs w:val="22"/>
        </w:rPr>
        <w:t>zachowań</w:t>
      </w:r>
      <w:proofErr w:type="spellEnd"/>
      <w:r w:rsidRPr="00022F8E">
        <w:rPr>
          <w:sz w:val="22"/>
          <w:szCs w:val="22"/>
        </w:rPr>
        <w:t>, które mogą prowadzić do:</w:t>
      </w:r>
    </w:p>
    <w:p w14:paraId="109F4F47" w14:textId="36B1E181" w:rsidR="008B48F5" w:rsidRPr="00022F8E" w:rsidRDefault="008B48F5" w:rsidP="00AC49CD">
      <w:pPr>
        <w:pStyle w:val="Akapitzlist"/>
        <w:numPr>
          <w:ilvl w:val="1"/>
          <w:numId w:val="40"/>
        </w:numPr>
        <w:ind w:hanging="357"/>
        <w:contextualSpacing w:val="0"/>
        <w:jc w:val="both"/>
        <w:rPr>
          <w:sz w:val="22"/>
          <w:szCs w:val="22"/>
        </w:rPr>
      </w:pPr>
      <w:r w:rsidRPr="00022F8E">
        <w:rPr>
          <w:sz w:val="22"/>
          <w:szCs w:val="22"/>
        </w:rPr>
        <w:t>popełnienia przestępstw określonych w art. 16 ustawy z dnia 28 października 2002 r. o odpowiedzialności podmiotów zbiorowych za czyny zabronione pod groźbą kary</w:t>
      </w:r>
      <w:r w:rsidR="0033182E">
        <w:rPr>
          <w:sz w:val="22"/>
          <w:szCs w:val="22"/>
        </w:rPr>
        <w:t>.</w:t>
      </w:r>
      <w:r w:rsidRPr="00022F8E">
        <w:rPr>
          <w:sz w:val="22"/>
          <w:szCs w:val="22"/>
        </w:rPr>
        <w:t xml:space="preserve"> </w:t>
      </w:r>
    </w:p>
    <w:p w14:paraId="4AB11535" w14:textId="53712554" w:rsidR="008B48F5" w:rsidRPr="00022F8E" w:rsidRDefault="008B48F5" w:rsidP="00AC49CD">
      <w:pPr>
        <w:pStyle w:val="Akapitzlist"/>
        <w:numPr>
          <w:ilvl w:val="1"/>
          <w:numId w:val="40"/>
        </w:numPr>
        <w:ind w:hanging="357"/>
        <w:contextualSpacing w:val="0"/>
        <w:jc w:val="both"/>
        <w:rPr>
          <w:sz w:val="22"/>
          <w:szCs w:val="22"/>
        </w:rPr>
      </w:pPr>
      <w:r w:rsidRPr="00022F8E">
        <w:rPr>
          <w:sz w:val="22"/>
          <w:szCs w:val="22"/>
        </w:rPr>
        <w:t>popełnienia czynów wskazanych w ustawie z dnia 16 kwietnia 1993 roku o zwalczaniu nieuczciwej konkurencji</w:t>
      </w:r>
      <w:r w:rsidR="0033182E">
        <w:rPr>
          <w:sz w:val="22"/>
          <w:szCs w:val="22"/>
        </w:rPr>
        <w:t>.</w:t>
      </w:r>
    </w:p>
    <w:p w14:paraId="068777DC" w14:textId="77777777" w:rsidR="008B48F5" w:rsidRPr="00022F8E" w:rsidRDefault="008B48F5" w:rsidP="00AC49CD">
      <w:pPr>
        <w:pStyle w:val="Akapitzlist"/>
        <w:numPr>
          <w:ilvl w:val="0"/>
          <w:numId w:val="40"/>
        </w:numPr>
        <w:ind w:hanging="357"/>
        <w:contextualSpacing w:val="0"/>
        <w:jc w:val="both"/>
        <w:rPr>
          <w:sz w:val="22"/>
          <w:szCs w:val="22"/>
        </w:rPr>
      </w:pPr>
      <w:r>
        <w:rPr>
          <w:sz w:val="22"/>
          <w:szCs w:val="22"/>
        </w:rPr>
        <w:lastRenderedPageBreak/>
        <w:t xml:space="preserve">Strony </w:t>
      </w:r>
      <w:r w:rsidRPr="00022F8E">
        <w:rPr>
          <w:sz w:val="22"/>
          <w:szCs w:val="22"/>
        </w:rPr>
        <w:t>winn</w:t>
      </w:r>
      <w:r>
        <w:rPr>
          <w:sz w:val="22"/>
          <w:szCs w:val="22"/>
        </w:rPr>
        <w:t>y</w:t>
      </w:r>
      <w:r w:rsidRPr="00022F8E">
        <w:rPr>
          <w:sz w:val="22"/>
          <w:szCs w:val="22"/>
        </w:rPr>
        <w:t xml:space="preserve"> zapobiegać wszelkim nieuczciwym działaniom ze strony swych przedstawicieli. </w:t>
      </w:r>
      <w:r>
        <w:rPr>
          <w:sz w:val="22"/>
          <w:szCs w:val="22"/>
        </w:rPr>
        <w:t xml:space="preserve">Strony </w:t>
      </w:r>
      <w:r w:rsidRPr="00022F8E">
        <w:rPr>
          <w:sz w:val="22"/>
          <w:szCs w:val="22"/>
        </w:rPr>
        <w:t>gwarantuj</w:t>
      </w:r>
      <w:r>
        <w:rPr>
          <w:sz w:val="22"/>
          <w:szCs w:val="22"/>
        </w:rPr>
        <w:t>ą</w:t>
      </w:r>
      <w:r w:rsidRPr="00022F8E">
        <w:rPr>
          <w:sz w:val="22"/>
          <w:szCs w:val="22"/>
        </w:rPr>
        <w:t xml:space="preserve"> i zobowiązuj</w:t>
      </w:r>
      <w:r>
        <w:rPr>
          <w:sz w:val="22"/>
          <w:szCs w:val="22"/>
        </w:rPr>
        <w:t>ą</w:t>
      </w:r>
      <w:r w:rsidRPr="00022F8E">
        <w:rPr>
          <w:sz w:val="22"/>
          <w:szCs w:val="22"/>
        </w:rPr>
        <w:t xml:space="preserve"> się, że nie wręczał</w:t>
      </w:r>
      <w:r>
        <w:rPr>
          <w:sz w:val="22"/>
          <w:szCs w:val="22"/>
        </w:rPr>
        <w:t>y</w:t>
      </w:r>
      <w:r w:rsidRPr="00022F8E">
        <w:rPr>
          <w:sz w:val="22"/>
          <w:szCs w:val="22"/>
        </w:rPr>
        <w:t xml:space="preserve"> i nie wręcz</w:t>
      </w:r>
      <w:r>
        <w:rPr>
          <w:sz w:val="22"/>
          <w:szCs w:val="22"/>
        </w:rPr>
        <w:t>ą</w:t>
      </w:r>
      <w:r w:rsidRPr="00022F8E">
        <w:rPr>
          <w:sz w:val="22"/>
          <w:szCs w:val="22"/>
        </w:rPr>
        <w:t xml:space="preserve"> żadnej darowizny lub prowizji; jak również nie zgadza</w:t>
      </w:r>
      <w:r>
        <w:rPr>
          <w:sz w:val="22"/>
          <w:szCs w:val="22"/>
        </w:rPr>
        <w:t>ły</w:t>
      </w:r>
      <w:r w:rsidRPr="00022F8E">
        <w:rPr>
          <w:sz w:val="22"/>
          <w:szCs w:val="22"/>
        </w:rPr>
        <w:t xml:space="preserve"> się i nie zgodz</w:t>
      </w:r>
      <w:r>
        <w:rPr>
          <w:sz w:val="22"/>
          <w:szCs w:val="22"/>
        </w:rPr>
        <w:t>ą</w:t>
      </w:r>
      <w:r w:rsidRPr="00022F8E">
        <w:rPr>
          <w:sz w:val="22"/>
          <w:szCs w:val="22"/>
        </w:rPr>
        <w:t xml:space="preserve"> się na zapłatę prowizji pracownikowi lub przedstawicielowi </w:t>
      </w:r>
      <w:r>
        <w:rPr>
          <w:sz w:val="22"/>
          <w:szCs w:val="22"/>
        </w:rPr>
        <w:t>Strony umowy</w:t>
      </w:r>
      <w:r w:rsidRPr="00022F8E">
        <w:rPr>
          <w:sz w:val="22"/>
          <w:szCs w:val="22"/>
        </w:rPr>
        <w:t xml:space="preserve"> w związku z </w:t>
      </w:r>
      <w:r>
        <w:rPr>
          <w:sz w:val="22"/>
          <w:szCs w:val="22"/>
        </w:rPr>
        <w:t>jej realizacją</w:t>
      </w:r>
      <w:r w:rsidRPr="00022F8E">
        <w:rPr>
          <w:sz w:val="22"/>
          <w:szCs w:val="22"/>
        </w:rPr>
        <w:t>.</w:t>
      </w:r>
    </w:p>
    <w:p w14:paraId="188FEFB6" w14:textId="2CBF2138" w:rsidR="00552168" w:rsidRPr="00A06D7B" w:rsidRDefault="00552168" w:rsidP="00552168">
      <w:pPr>
        <w:pStyle w:val="Nagwek1"/>
        <w:ind w:left="432"/>
        <w:jc w:val="center"/>
      </w:pPr>
      <w:bookmarkStart w:id="168" w:name="_Toc107658571"/>
      <w:r w:rsidRPr="00A06D7B">
        <w:t>§</w:t>
      </w:r>
      <w:r>
        <w:t>1</w:t>
      </w:r>
      <w:r w:rsidR="008135A7">
        <w:t>7</w:t>
      </w:r>
      <w:r w:rsidR="008F60BD">
        <w:t>.</w:t>
      </w:r>
      <w:r w:rsidRPr="00A06D7B">
        <w:t xml:space="preserve"> </w:t>
      </w:r>
      <w:r>
        <w:t>Nadzór wynikający z zarządzania środowiskowego</w:t>
      </w:r>
      <w:bookmarkEnd w:id="168"/>
    </w:p>
    <w:p w14:paraId="64EBC566" w14:textId="77777777" w:rsidR="00552168" w:rsidRPr="00910C40" w:rsidRDefault="00552168" w:rsidP="007531A1">
      <w:pPr>
        <w:numPr>
          <w:ilvl w:val="0"/>
          <w:numId w:val="20"/>
        </w:numPr>
        <w:tabs>
          <w:tab w:val="clear" w:pos="360"/>
          <w:tab w:val="num" w:pos="426"/>
        </w:tabs>
        <w:ind w:left="426" w:hanging="426"/>
        <w:jc w:val="both"/>
        <w:rPr>
          <w:sz w:val="22"/>
          <w:szCs w:val="22"/>
        </w:rPr>
      </w:pPr>
      <w:r w:rsidRPr="00910C40">
        <w:rPr>
          <w:sz w:val="22"/>
          <w:szCs w:val="22"/>
        </w:rPr>
        <w:t>Wykonawca zobowiązuje się do przestrzegania przepisów prawnych w zakresie ochrony środowiska.</w:t>
      </w:r>
    </w:p>
    <w:p w14:paraId="4400C14E" w14:textId="56191008" w:rsidR="00552168" w:rsidRPr="00910C40" w:rsidRDefault="00552168" w:rsidP="007531A1">
      <w:pPr>
        <w:numPr>
          <w:ilvl w:val="0"/>
          <w:numId w:val="20"/>
        </w:numPr>
        <w:tabs>
          <w:tab w:val="clear" w:pos="360"/>
          <w:tab w:val="num" w:pos="426"/>
        </w:tabs>
        <w:ind w:left="426" w:hanging="426"/>
        <w:jc w:val="both"/>
        <w:rPr>
          <w:sz w:val="22"/>
          <w:szCs w:val="22"/>
        </w:rPr>
      </w:pPr>
      <w:r w:rsidRPr="00910C40">
        <w:rPr>
          <w:sz w:val="22"/>
          <w:szCs w:val="22"/>
        </w:rPr>
        <w:t xml:space="preserve">Wykonawca oświadcza, że zapoznał się z Instrukcją dla Wykonawców, obowiązującą w trakcie realizacji umowy, zamieszczoną na stronie </w:t>
      </w:r>
      <w:hyperlink r:id="rId34" w:history="1">
        <w:r w:rsidRPr="00910C40">
          <w:rPr>
            <w:rStyle w:val="Hipercze"/>
            <w:sz w:val="22"/>
            <w:szCs w:val="22"/>
          </w:rPr>
          <w:t>www.pgg.pl</w:t>
        </w:r>
      </w:hyperlink>
      <w:r w:rsidRPr="00910C40">
        <w:rPr>
          <w:sz w:val="22"/>
          <w:szCs w:val="22"/>
        </w:rPr>
        <w:t xml:space="preserve"> zakładka </w:t>
      </w:r>
      <w:r w:rsidRPr="009F3236">
        <w:rPr>
          <w:i/>
          <w:sz w:val="22"/>
          <w:szCs w:val="22"/>
        </w:rPr>
        <w:t>Dostawcy/Przetargi, zamówienia</w:t>
      </w:r>
      <w:r w:rsidRPr="00910C40">
        <w:rPr>
          <w:sz w:val="22"/>
          <w:szCs w:val="22"/>
        </w:rPr>
        <w:t xml:space="preserve"> oraz oświadcza,</w:t>
      </w:r>
      <w:r w:rsidR="00784CDF">
        <w:rPr>
          <w:sz w:val="22"/>
          <w:szCs w:val="22"/>
        </w:rPr>
        <w:t xml:space="preserve"> </w:t>
      </w:r>
      <w:r w:rsidRPr="00910C40">
        <w:rPr>
          <w:sz w:val="22"/>
          <w:szCs w:val="22"/>
        </w:rPr>
        <w:t>że zapoznał i na bieżąco będzie zapoznawał osoby realizujące umowę po stronie Wykonawcy z ww. Instrukcją.</w:t>
      </w:r>
    </w:p>
    <w:p w14:paraId="6C04B2B6" w14:textId="77777777" w:rsidR="00552168" w:rsidRPr="00910C40" w:rsidRDefault="00552168" w:rsidP="007531A1">
      <w:pPr>
        <w:numPr>
          <w:ilvl w:val="0"/>
          <w:numId w:val="20"/>
        </w:numPr>
        <w:tabs>
          <w:tab w:val="clear" w:pos="360"/>
          <w:tab w:val="num" w:pos="426"/>
        </w:tabs>
        <w:ind w:left="426" w:hanging="426"/>
        <w:jc w:val="both"/>
        <w:rPr>
          <w:sz w:val="22"/>
          <w:szCs w:val="22"/>
        </w:rPr>
      </w:pPr>
      <w:r w:rsidRPr="00910C40">
        <w:rPr>
          <w:sz w:val="22"/>
          <w:szCs w:val="22"/>
        </w:rPr>
        <w:t>Wykonawca oświadcza, że jeśli w trakcie realizacji przedmiotu umowy powstaną odpady, to jest on Wytwarzającym i Posiadaczem tych odpadów i zobowiązuje się do postępowania z nimi zgodnie z obowiązującymi przepisami prawa w sposób gwarantujący poszanowanie środowiska naturalnego.</w:t>
      </w:r>
    </w:p>
    <w:p w14:paraId="160DF217" w14:textId="77777777" w:rsidR="008B48F5" w:rsidRDefault="008B48F5" w:rsidP="008B48F5">
      <w:pPr>
        <w:spacing w:before="120"/>
        <w:jc w:val="both"/>
        <w:rPr>
          <w:sz w:val="22"/>
          <w:szCs w:val="22"/>
        </w:rPr>
      </w:pPr>
    </w:p>
    <w:p w14:paraId="300D148E" w14:textId="71347C5F" w:rsidR="008B48F5" w:rsidRPr="001933FA" w:rsidRDefault="008B48F5" w:rsidP="008B48F5">
      <w:pPr>
        <w:pStyle w:val="Nagwek1"/>
        <w:spacing w:before="120"/>
        <w:ind w:left="432"/>
        <w:jc w:val="center"/>
      </w:pPr>
      <w:bookmarkStart w:id="169" w:name="_Toc64291291"/>
      <w:bookmarkStart w:id="170" w:name="_Toc66281490"/>
      <w:bookmarkStart w:id="171" w:name="_Toc107658572"/>
      <w:bookmarkStart w:id="172" w:name="_Hlk67648897"/>
      <w:bookmarkEnd w:id="167"/>
      <w:r w:rsidRPr="001933FA">
        <w:t>§</w:t>
      </w:r>
      <w:r>
        <w:t>1</w:t>
      </w:r>
      <w:r w:rsidR="008135A7">
        <w:t>8</w:t>
      </w:r>
      <w:r w:rsidR="008F60BD">
        <w:t>.</w:t>
      </w:r>
      <w:r w:rsidRPr="001933FA">
        <w:t xml:space="preserve"> Siła wyższa</w:t>
      </w:r>
      <w:bookmarkEnd w:id="169"/>
      <w:bookmarkEnd w:id="170"/>
      <w:bookmarkEnd w:id="171"/>
    </w:p>
    <w:p w14:paraId="00DA47E8" w14:textId="77777777" w:rsidR="008B48F5" w:rsidRPr="001933FA" w:rsidRDefault="008B48F5" w:rsidP="00AC49CD">
      <w:pPr>
        <w:pStyle w:val="Akapitzlist"/>
        <w:numPr>
          <w:ilvl w:val="0"/>
          <w:numId w:val="41"/>
        </w:numPr>
        <w:ind w:left="357" w:hanging="357"/>
        <w:contextualSpacing w:val="0"/>
        <w:jc w:val="both"/>
        <w:rPr>
          <w:sz w:val="22"/>
          <w:szCs w:val="22"/>
        </w:rPr>
      </w:pPr>
      <w:r w:rsidRPr="001933FA">
        <w:rPr>
          <w:sz w:val="22"/>
          <w:szCs w:val="22"/>
        </w:rPr>
        <w:t>Strony są zwolnione z odpowiedzialności za niewykonanie lub nienależyte wykonanie Umowy, jeżeli jej realizację uniemożliwiły okoliczności siły wyższej.</w:t>
      </w:r>
    </w:p>
    <w:p w14:paraId="51054B39" w14:textId="4222804B" w:rsidR="008B48F5" w:rsidRPr="001933FA" w:rsidRDefault="008B48F5" w:rsidP="00AC49CD">
      <w:pPr>
        <w:pStyle w:val="Akapitzlist"/>
        <w:numPr>
          <w:ilvl w:val="0"/>
          <w:numId w:val="41"/>
        </w:numPr>
        <w:ind w:left="357" w:hanging="357"/>
        <w:contextualSpacing w:val="0"/>
        <w:jc w:val="both"/>
        <w:rPr>
          <w:sz w:val="22"/>
          <w:szCs w:val="22"/>
        </w:rPr>
      </w:pPr>
      <w:r w:rsidRPr="001933FA">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t>
      </w:r>
      <w:r>
        <w:rPr>
          <w:sz w:val="22"/>
          <w:szCs w:val="22"/>
        </w:rPr>
        <w:br/>
      </w:r>
      <w:r w:rsidRPr="001933FA">
        <w:rPr>
          <w:sz w:val="22"/>
          <w:szCs w:val="22"/>
        </w:rPr>
        <w:t>w szczególności:</w:t>
      </w:r>
    </w:p>
    <w:p w14:paraId="5323AF89" w14:textId="77777777" w:rsidR="008B48F5" w:rsidRPr="001933FA" w:rsidRDefault="008B48F5" w:rsidP="00AC49CD">
      <w:pPr>
        <w:pStyle w:val="Akapitzlist"/>
        <w:numPr>
          <w:ilvl w:val="1"/>
          <w:numId w:val="41"/>
        </w:numPr>
        <w:contextualSpacing w:val="0"/>
        <w:jc w:val="both"/>
        <w:rPr>
          <w:sz w:val="22"/>
          <w:szCs w:val="22"/>
        </w:rPr>
      </w:pPr>
      <w:r w:rsidRPr="001933FA">
        <w:rPr>
          <w:sz w:val="22"/>
          <w:szCs w:val="22"/>
        </w:rPr>
        <w:t>klęski żywiołowe np. pożar, powódź, trzęsienie ziemi itp.,</w:t>
      </w:r>
    </w:p>
    <w:p w14:paraId="1B11FA4E" w14:textId="77777777" w:rsidR="008B48F5" w:rsidRPr="001933FA" w:rsidRDefault="008B48F5" w:rsidP="00AC49CD">
      <w:pPr>
        <w:pStyle w:val="Akapitzlist"/>
        <w:numPr>
          <w:ilvl w:val="1"/>
          <w:numId w:val="41"/>
        </w:numPr>
        <w:contextualSpacing w:val="0"/>
        <w:jc w:val="both"/>
        <w:rPr>
          <w:sz w:val="22"/>
          <w:szCs w:val="22"/>
        </w:rPr>
      </w:pPr>
      <w:r w:rsidRPr="001933FA">
        <w:rPr>
          <w:sz w:val="22"/>
          <w:szCs w:val="22"/>
        </w:rPr>
        <w:t>akty władzy państwowej np. stan wojenny, stan wyjątkowy</w:t>
      </w:r>
      <w:r>
        <w:rPr>
          <w:sz w:val="22"/>
          <w:szCs w:val="22"/>
        </w:rPr>
        <w:t xml:space="preserve">, </w:t>
      </w:r>
      <w:r w:rsidRPr="001933FA">
        <w:rPr>
          <w:sz w:val="22"/>
          <w:szCs w:val="22"/>
        </w:rPr>
        <w:t>itp.,</w:t>
      </w:r>
    </w:p>
    <w:p w14:paraId="1BBC4C84" w14:textId="4503B0DB" w:rsidR="008B48F5" w:rsidRPr="001933FA" w:rsidRDefault="008B48F5" w:rsidP="00AC49CD">
      <w:pPr>
        <w:pStyle w:val="Akapitzlist"/>
        <w:numPr>
          <w:ilvl w:val="1"/>
          <w:numId w:val="41"/>
        </w:numPr>
        <w:contextualSpacing w:val="0"/>
        <w:jc w:val="both"/>
        <w:rPr>
          <w:sz w:val="22"/>
          <w:szCs w:val="22"/>
        </w:rPr>
      </w:pPr>
      <w:r w:rsidRPr="001933FA">
        <w:rPr>
          <w:sz w:val="22"/>
          <w:szCs w:val="22"/>
        </w:rPr>
        <w:t>poważne zakłócenia w funkcjonowaniu transportu.</w:t>
      </w:r>
    </w:p>
    <w:p w14:paraId="21D0370D" w14:textId="77777777" w:rsidR="008B48F5" w:rsidRPr="001933FA" w:rsidRDefault="008B48F5" w:rsidP="00AC49CD">
      <w:pPr>
        <w:pStyle w:val="Akapitzlist"/>
        <w:numPr>
          <w:ilvl w:val="0"/>
          <w:numId w:val="41"/>
        </w:numPr>
        <w:ind w:left="357" w:hanging="357"/>
        <w:contextualSpacing w:val="0"/>
        <w:jc w:val="both"/>
        <w:rPr>
          <w:sz w:val="22"/>
          <w:szCs w:val="22"/>
        </w:rPr>
      </w:pPr>
      <w:r w:rsidRPr="001933FA">
        <w:rPr>
          <w:sz w:val="22"/>
          <w:szCs w:val="22"/>
        </w:rPr>
        <w:t>Strony zobowiązują się wzajemnie do niezwłocznego informowania o zaistnieniu okoliczności stanowiącej siłę wyższą, o czasie jej trwania i przewidywanych skutkach dla Umowy.</w:t>
      </w:r>
    </w:p>
    <w:p w14:paraId="4BDCB20F" w14:textId="77777777" w:rsidR="008B48F5" w:rsidRPr="001933FA" w:rsidRDefault="008B48F5" w:rsidP="00AC49CD">
      <w:pPr>
        <w:pStyle w:val="Akapitzlist"/>
        <w:numPr>
          <w:ilvl w:val="0"/>
          <w:numId w:val="41"/>
        </w:numPr>
        <w:ind w:left="357" w:hanging="357"/>
        <w:contextualSpacing w:val="0"/>
        <w:jc w:val="both"/>
        <w:rPr>
          <w:sz w:val="22"/>
          <w:szCs w:val="22"/>
        </w:rPr>
      </w:pPr>
      <w:r w:rsidRPr="001933FA">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6CA7B619" w14:textId="77777777" w:rsidR="008B48F5" w:rsidRPr="00022F8E" w:rsidRDefault="008B48F5" w:rsidP="000C3924">
      <w:pPr>
        <w:jc w:val="both"/>
        <w:rPr>
          <w:sz w:val="22"/>
          <w:szCs w:val="22"/>
        </w:rPr>
      </w:pPr>
    </w:p>
    <w:p w14:paraId="7901D650" w14:textId="21244F5B" w:rsidR="008B48F5" w:rsidRPr="001933FA" w:rsidRDefault="008B48F5" w:rsidP="008B48F5">
      <w:pPr>
        <w:pStyle w:val="Nagwek1"/>
        <w:spacing w:before="120"/>
        <w:ind w:left="432"/>
        <w:jc w:val="center"/>
      </w:pPr>
      <w:bookmarkStart w:id="173" w:name="_Toc64291292"/>
      <w:bookmarkStart w:id="174" w:name="_Toc66281491"/>
      <w:bookmarkStart w:id="175" w:name="_Toc107658573"/>
      <w:bookmarkStart w:id="176" w:name="_Hlk67648959"/>
      <w:bookmarkEnd w:id="172"/>
      <w:r w:rsidRPr="001933FA">
        <w:t>§</w:t>
      </w:r>
      <w:r w:rsidR="008F60BD">
        <w:t>1</w:t>
      </w:r>
      <w:r w:rsidR="008135A7">
        <w:t>9</w:t>
      </w:r>
      <w:r w:rsidR="008F60BD">
        <w:t>.</w:t>
      </w:r>
      <w:r w:rsidRPr="001933FA">
        <w:t xml:space="preserve"> Postanowienia końcowe</w:t>
      </w:r>
      <w:bookmarkEnd w:id="173"/>
      <w:bookmarkEnd w:id="174"/>
      <w:bookmarkEnd w:id="175"/>
    </w:p>
    <w:p w14:paraId="5687B75E" w14:textId="77777777" w:rsidR="008B48F5" w:rsidRPr="001933FA" w:rsidRDefault="008B48F5" w:rsidP="00AC49CD">
      <w:pPr>
        <w:pStyle w:val="Akapitzlist"/>
        <w:numPr>
          <w:ilvl w:val="0"/>
          <w:numId w:val="42"/>
        </w:numPr>
        <w:ind w:left="357" w:hanging="357"/>
        <w:contextualSpacing w:val="0"/>
        <w:jc w:val="both"/>
        <w:rPr>
          <w:sz w:val="22"/>
          <w:szCs w:val="22"/>
        </w:rPr>
      </w:pPr>
      <w:bookmarkStart w:id="177" w:name="_Hlk67648946"/>
      <w:bookmarkEnd w:id="176"/>
      <w:r w:rsidRPr="001933FA">
        <w:rPr>
          <w:sz w:val="22"/>
          <w:szCs w:val="22"/>
        </w:rPr>
        <w:t>Spory wynikające z zawartej Umowy będą rozstrzygane przez sąd właściwy dla siedziby Zamawiającego.</w:t>
      </w:r>
    </w:p>
    <w:p w14:paraId="2F92782D" w14:textId="77777777" w:rsidR="008B48F5" w:rsidRPr="001933FA" w:rsidRDefault="008B48F5" w:rsidP="00AC49CD">
      <w:pPr>
        <w:pStyle w:val="Akapitzlist"/>
        <w:numPr>
          <w:ilvl w:val="0"/>
          <w:numId w:val="42"/>
        </w:numPr>
        <w:ind w:left="357" w:hanging="357"/>
        <w:contextualSpacing w:val="0"/>
        <w:jc w:val="both"/>
        <w:rPr>
          <w:sz w:val="22"/>
          <w:szCs w:val="22"/>
        </w:rPr>
      </w:pPr>
      <w:r w:rsidRPr="001933FA">
        <w:rPr>
          <w:sz w:val="22"/>
          <w:szCs w:val="22"/>
        </w:rPr>
        <w:t xml:space="preserve">W sprawach nieuregulowanych </w:t>
      </w:r>
      <w:r>
        <w:rPr>
          <w:sz w:val="22"/>
          <w:szCs w:val="22"/>
        </w:rPr>
        <w:t>Umow</w:t>
      </w:r>
      <w:r w:rsidRPr="001933FA">
        <w:rPr>
          <w:sz w:val="22"/>
          <w:szCs w:val="22"/>
        </w:rPr>
        <w:t>ą mają zastosowanie odpowiednio przepisy ustawy Kodeksu Cywilnego i innych ustaw obowiązujących w tym zakresie.</w:t>
      </w:r>
    </w:p>
    <w:p w14:paraId="7D662475" w14:textId="71831AD6" w:rsidR="00314F34" w:rsidRDefault="00314F34" w:rsidP="00AC49CD">
      <w:pPr>
        <w:pStyle w:val="Akapitzlist"/>
        <w:numPr>
          <w:ilvl w:val="0"/>
          <w:numId w:val="42"/>
        </w:numPr>
        <w:ind w:left="357" w:hanging="357"/>
        <w:contextualSpacing w:val="0"/>
        <w:jc w:val="both"/>
        <w:rPr>
          <w:sz w:val="22"/>
          <w:szCs w:val="22"/>
        </w:rPr>
      </w:pPr>
      <w:r>
        <w:rPr>
          <w:sz w:val="22"/>
          <w:szCs w:val="22"/>
        </w:rPr>
        <w:t>W przypadku zawarcia umowy w formie pisemnej</w:t>
      </w:r>
      <w:r w:rsidR="008B48F5" w:rsidRPr="001933FA">
        <w:rPr>
          <w:sz w:val="22"/>
          <w:szCs w:val="22"/>
        </w:rPr>
        <w:t xml:space="preserve"> została </w:t>
      </w:r>
      <w:r>
        <w:rPr>
          <w:sz w:val="22"/>
          <w:szCs w:val="22"/>
        </w:rPr>
        <w:t xml:space="preserve">ona </w:t>
      </w:r>
      <w:r w:rsidR="008B48F5" w:rsidRPr="001933FA">
        <w:rPr>
          <w:sz w:val="22"/>
          <w:szCs w:val="22"/>
        </w:rPr>
        <w:t xml:space="preserve">sporządzona po 1 egzemplarzu </w:t>
      </w:r>
      <w:r>
        <w:rPr>
          <w:sz w:val="22"/>
          <w:szCs w:val="22"/>
        </w:rPr>
        <w:br/>
      </w:r>
      <w:r w:rsidR="008B48F5" w:rsidRPr="001933FA">
        <w:rPr>
          <w:sz w:val="22"/>
          <w:szCs w:val="22"/>
        </w:rPr>
        <w:t>dla każdej ze Stron</w:t>
      </w:r>
      <w:r>
        <w:rPr>
          <w:sz w:val="22"/>
          <w:szCs w:val="22"/>
        </w:rPr>
        <w:t xml:space="preserve">. </w:t>
      </w:r>
    </w:p>
    <w:p w14:paraId="4405B379" w14:textId="164BC5E2" w:rsidR="00A36B28" w:rsidRDefault="00A36B28" w:rsidP="000C3924">
      <w:pPr>
        <w:pStyle w:val="Akapitzlist"/>
        <w:ind w:left="357"/>
        <w:contextualSpacing w:val="0"/>
        <w:jc w:val="both"/>
        <w:rPr>
          <w:sz w:val="22"/>
          <w:szCs w:val="22"/>
        </w:rPr>
      </w:pPr>
      <w:r>
        <w:rPr>
          <w:sz w:val="22"/>
          <w:szCs w:val="22"/>
        </w:rPr>
        <w:t>albo</w:t>
      </w:r>
    </w:p>
    <w:p w14:paraId="4ED963C2" w14:textId="497FB9BF" w:rsidR="00314F34" w:rsidRPr="00314F34" w:rsidRDefault="00314F34" w:rsidP="000C3924">
      <w:pPr>
        <w:pStyle w:val="Akapitzlist"/>
        <w:ind w:left="357"/>
        <w:contextualSpacing w:val="0"/>
        <w:jc w:val="both"/>
        <w:rPr>
          <w:sz w:val="22"/>
          <w:szCs w:val="22"/>
        </w:rPr>
      </w:pPr>
      <w:r>
        <w:rPr>
          <w:sz w:val="22"/>
          <w:szCs w:val="22"/>
        </w:rPr>
        <w:t>Umowa została zawarta w formie elektronicznej.</w:t>
      </w:r>
    </w:p>
    <w:bookmarkEnd w:id="177"/>
    <w:p w14:paraId="5DFE6CB3" w14:textId="77777777" w:rsidR="00A85DB6" w:rsidRDefault="00A85DB6" w:rsidP="00A85DB6">
      <w:pPr>
        <w:ind w:left="426"/>
        <w:rPr>
          <w:sz w:val="16"/>
          <w:szCs w:val="16"/>
        </w:rPr>
      </w:pPr>
    </w:p>
    <w:p w14:paraId="049CEA25" w14:textId="77777777" w:rsidR="00A85DB6" w:rsidRPr="003C434C" w:rsidRDefault="00A85DB6" w:rsidP="00A85DB6">
      <w:pPr>
        <w:spacing w:line="300" w:lineRule="exact"/>
        <w:jc w:val="both"/>
        <w:rPr>
          <w:b/>
          <w:bCs/>
          <w:sz w:val="22"/>
          <w:szCs w:val="22"/>
        </w:rPr>
      </w:pPr>
      <w:r w:rsidRPr="003C434C">
        <w:rPr>
          <w:b/>
          <w:bCs/>
          <w:sz w:val="22"/>
          <w:szCs w:val="22"/>
        </w:rPr>
        <w:t>Załączniki do umowy ramowej:</w:t>
      </w:r>
    </w:p>
    <w:p w14:paraId="515103F0" w14:textId="3C02952C" w:rsidR="00A85DB6" w:rsidRPr="00E629EE" w:rsidRDefault="00A85DB6" w:rsidP="00570527">
      <w:pPr>
        <w:numPr>
          <w:ilvl w:val="0"/>
          <w:numId w:val="36"/>
        </w:numPr>
        <w:tabs>
          <w:tab w:val="left" w:pos="-142"/>
        </w:tabs>
        <w:suppressAutoHyphens/>
        <w:spacing w:line="300" w:lineRule="exact"/>
        <w:jc w:val="both"/>
        <w:rPr>
          <w:sz w:val="22"/>
          <w:szCs w:val="22"/>
        </w:rPr>
      </w:pPr>
      <w:r w:rsidRPr="00E629EE">
        <w:rPr>
          <w:sz w:val="22"/>
          <w:szCs w:val="22"/>
        </w:rPr>
        <w:t xml:space="preserve">Szczegółowy </w:t>
      </w:r>
      <w:r w:rsidR="00E629EE">
        <w:rPr>
          <w:sz w:val="22"/>
          <w:szCs w:val="22"/>
        </w:rPr>
        <w:t xml:space="preserve">opis przedmiotu zamówienia </w:t>
      </w:r>
      <w:r w:rsidRPr="00E629EE">
        <w:rPr>
          <w:sz w:val="22"/>
          <w:szCs w:val="22"/>
        </w:rPr>
        <w:t xml:space="preserve">– </w:t>
      </w:r>
      <w:r w:rsidR="00E629EE" w:rsidRPr="00E629EE">
        <w:rPr>
          <w:sz w:val="22"/>
          <w:szCs w:val="22"/>
        </w:rPr>
        <w:t xml:space="preserve">tożsamy z </w:t>
      </w:r>
      <w:r w:rsidRPr="00E629EE">
        <w:rPr>
          <w:sz w:val="22"/>
          <w:szCs w:val="22"/>
        </w:rPr>
        <w:t>załącznik</w:t>
      </w:r>
      <w:r w:rsidR="00E629EE" w:rsidRPr="00E629EE">
        <w:rPr>
          <w:sz w:val="22"/>
          <w:szCs w:val="22"/>
        </w:rPr>
        <w:t>iem</w:t>
      </w:r>
      <w:r w:rsidRPr="00E629EE">
        <w:rPr>
          <w:sz w:val="22"/>
          <w:szCs w:val="22"/>
        </w:rPr>
        <w:t xml:space="preserve"> nr 1 do SWZ postępowania </w:t>
      </w:r>
      <w:r w:rsidR="00E629EE" w:rsidRPr="00E629EE">
        <w:rPr>
          <w:sz w:val="22"/>
          <w:szCs w:val="22"/>
        </w:rPr>
        <w:br/>
      </w:r>
      <w:r w:rsidRPr="00E629EE">
        <w:rPr>
          <w:sz w:val="22"/>
          <w:szCs w:val="22"/>
        </w:rPr>
        <w:t>o zawarcie niniejszej umowy</w:t>
      </w:r>
      <w:r w:rsidR="00E629EE">
        <w:rPr>
          <w:sz w:val="22"/>
          <w:szCs w:val="22"/>
        </w:rPr>
        <w:t>.</w:t>
      </w:r>
    </w:p>
    <w:p w14:paraId="2C10E88D" w14:textId="602DBF84" w:rsidR="00A85DB6" w:rsidRDefault="00A85DB6" w:rsidP="00570527">
      <w:pPr>
        <w:numPr>
          <w:ilvl w:val="0"/>
          <w:numId w:val="36"/>
        </w:numPr>
        <w:tabs>
          <w:tab w:val="left" w:pos="-142"/>
        </w:tabs>
        <w:suppressAutoHyphens/>
        <w:spacing w:line="300" w:lineRule="exact"/>
        <w:jc w:val="both"/>
        <w:rPr>
          <w:sz w:val="22"/>
          <w:szCs w:val="22"/>
        </w:rPr>
      </w:pPr>
      <w:r w:rsidRPr="003C434C">
        <w:rPr>
          <w:sz w:val="22"/>
          <w:szCs w:val="22"/>
        </w:rPr>
        <w:t xml:space="preserve">Ceny jednostkowe netto </w:t>
      </w:r>
      <w:r w:rsidR="00833BBE">
        <w:rPr>
          <w:sz w:val="22"/>
          <w:szCs w:val="22"/>
        </w:rPr>
        <w:t xml:space="preserve">pozycji </w:t>
      </w:r>
      <w:r w:rsidRPr="00E629EE">
        <w:rPr>
          <w:sz w:val="22"/>
          <w:szCs w:val="22"/>
        </w:rPr>
        <w:t xml:space="preserve">niezbędnych do wykonania remontu w zakresie </w:t>
      </w:r>
      <w:r w:rsidR="00784CDF">
        <w:rPr>
          <w:sz w:val="22"/>
          <w:szCs w:val="22"/>
        </w:rPr>
        <w:t xml:space="preserve">podstawowym i </w:t>
      </w:r>
      <w:r w:rsidRPr="00E629EE">
        <w:rPr>
          <w:sz w:val="22"/>
          <w:szCs w:val="22"/>
        </w:rPr>
        <w:t>rozszerzonym.</w:t>
      </w:r>
    </w:p>
    <w:p w14:paraId="3BADBBB6" w14:textId="0548625F" w:rsidR="001166F9" w:rsidRDefault="00EB3852" w:rsidP="00570527">
      <w:pPr>
        <w:numPr>
          <w:ilvl w:val="0"/>
          <w:numId w:val="36"/>
        </w:numPr>
        <w:tabs>
          <w:tab w:val="left" w:pos="-142"/>
        </w:tabs>
        <w:suppressAutoHyphens/>
        <w:spacing w:line="300" w:lineRule="exact"/>
        <w:jc w:val="both"/>
        <w:rPr>
          <w:sz w:val="22"/>
          <w:szCs w:val="22"/>
        </w:rPr>
      </w:pPr>
      <w:r>
        <w:rPr>
          <w:sz w:val="22"/>
          <w:szCs w:val="22"/>
        </w:rPr>
        <w:t>Ogólne Warunki Umowy Wykonawczej</w:t>
      </w:r>
      <w:r w:rsidR="001166F9">
        <w:rPr>
          <w:sz w:val="22"/>
          <w:szCs w:val="22"/>
        </w:rPr>
        <w:t>.</w:t>
      </w:r>
    </w:p>
    <w:p w14:paraId="3333A203" w14:textId="77777777" w:rsidR="00A85DB6" w:rsidRDefault="00A85DB6" w:rsidP="00A85DB6">
      <w:pPr>
        <w:ind w:left="426"/>
        <w:rPr>
          <w:sz w:val="16"/>
          <w:szCs w:val="16"/>
        </w:rPr>
      </w:pPr>
    </w:p>
    <w:p w14:paraId="4905886A" w14:textId="77777777" w:rsidR="00BE11B7" w:rsidRPr="0070300C" w:rsidRDefault="00BE11B7" w:rsidP="00BE11B7">
      <w:pPr>
        <w:spacing w:after="160" w:line="259" w:lineRule="auto"/>
        <w:rPr>
          <w:b/>
          <w:bCs/>
        </w:rPr>
      </w:pPr>
      <w:bookmarkStart w:id="178" w:name="_Hlk107656848"/>
      <w:r w:rsidRPr="0070300C">
        <w:rPr>
          <w:b/>
          <w:bCs/>
        </w:rPr>
        <w:br w:type="page"/>
      </w:r>
    </w:p>
    <w:bookmarkEnd w:id="178"/>
    <w:p w14:paraId="2492E6D5" w14:textId="0162F13D" w:rsidR="001166F9" w:rsidRDefault="001166F9" w:rsidP="001166F9">
      <w:pPr>
        <w:ind w:left="426"/>
        <w:rPr>
          <w:sz w:val="22"/>
          <w:szCs w:val="22"/>
        </w:rPr>
      </w:pPr>
    </w:p>
    <w:p w14:paraId="5AF560B5" w14:textId="4518A3CB" w:rsidR="00E629EE" w:rsidRDefault="00E629EE" w:rsidP="00E629EE">
      <w:pPr>
        <w:spacing w:before="120"/>
        <w:jc w:val="right"/>
        <w:rPr>
          <w:sz w:val="22"/>
          <w:szCs w:val="22"/>
        </w:rPr>
      </w:pPr>
      <w:r>
        <w:rPr>
          <w:sz w:val="22"/>
          <w:szCs w:val="22"/>
        </w:rPr>
        <w:t xml:space="preserve">Załącznik nr </w:t>
      </w:r>
      <w:r w:rsidR="001166F9">
        <w:rPr>
          <w:sz w:val="22"/>
          <w:szCs w:val="22"/>
        </w:rPr>
        <w:t>1</w:t>
      </w:r>
      <w:r>
        <w:rPr>
          <w:sz w:val="22"/>
          <w:szCs w:val="22"/>
        </w:rPr>
        <w:t xml:space="preserve"> do umowy</w:t>
      </w:r>
      <w:r w:rsidR="001166F9">
        <w:rPr>
          <w:sz w:val="22"/>
          <w:szCs w:val="22"/>
        </w:rPr>
        <w:t xml:space="preserve"> ramowej</w:t>
      </w:r>
    </w:p>
    <w:p w14:paraId="128BDD1E" w14:textId="77777777" w:rsidR="00E629EE" w:rsidRDefault="00E629EE" w:rsidP="00E629EE">
      <w:pPr>
        <w:pStyle w:val="Akapitzlist"/>
        <w:ind w:left="360"/>
        <w:rPr>
          <w:b/>
        </w:rPr>
      </w:pPr>
    </w:p>
    <w:p w14:paraId="1AAE87D1" w14:textId="77777777" w:rsidR="00E629EE" w:rsidRPr="009D789A" w:rsidRDefault="00E629EE" w:rsidP="00E629EE">
      <w:pPr>
        <w:pStyle w:val="Akapitzlist"/>
        <w:ind w:left="360"/>
        <w:rPr>
          <w:b/>
          <w:i/>
        </w:rPr>
      </w:pPr>
      <w:r w:rsidRPr="009D789A">
        <w:rPr>
          <w:b/>
        </w:rPr>
        <w:t xml:space="preserve">Szczegółowy opis przedmiotu zamówienia </w:t>
      </w:r>
      <w:r w:rsidRPr="009D789A">
        <w:rPr>
          <w:b/>
          <w:i/>
        </w:rPr>
        <w:t>(tożsamy z Załącznikiem nr 1do SWZ)</w:t>
      </w:r>
    </w:p>
    <w:p w14:paraId="74C88BAB" w14:textId="229E696B" w:rsidR="00E629EE" w:rsidRDefault="00E629EE">
      <w:pPr>
        <w:spacing w:after="160" w:line="259" w:lineRule="auto"/>
        <w:rPr>
          <w:b/>
          <w:bCs/>
          <w:sz w:val="24"/>
          <w:szCs w:val="24"/>
        </w:rPr>
      </w:pPr>
      <w:r>
        <w:rPr>
          <w:b/>
          <w:bCs/>
          <w:sz w:val="24"/>
          <w:szCs w:val="24"/>
        </w:rPr>
        <w:br w:type="page"/>
      </w:r>
    </w:p>
    <w:p w14:paraId="76811CFD" w14:textId="731BDFEC" w:rsidR="00E629EE" w:rsidRDefault="00E629EE" w:rsidP="00E629EE">
      <w:pPr>
        <w:spacing w:before="120"/>
        <w:jc w:val="right"/>
        <w:rPr>
          <w:sz w:val="22"/>
          <w:szCs w:val="22"/>
        </w:rPr>
      </w:pPr>
      <w:r>
        <w:rPr>
          <w:sz w:val="22"/>
          <w:szCs w:val="22"/>
        </w:rPr>
        <w:lastRenderedPageBreak/>
        <w:t xml:space="preserve">Załącznik nr </w:t>
      </w:r>
      <w:r w:rsidR="001166F9">
        <w:rPr>
          <w:sz w:val="22"/>
          <w:szCs w:val="22"/>
        </w:rPr>
        <w:t>2</w:t>
      </w:r>
      <w:r>
        <w:rPr>
          <w:sz w:val="22"/>
          <w:szCs w:val="22"/>
        </w:rPr>
        <w:t xml:space="preserve"> do umowy</w:t>
      </w:r>
      <w:r w:rsidR="001166F9">
        <w:rPr>
          <w:sz w:val="22"/>
          <w:szCs w:val="22"/>
        </w:rPr>
        <w:t xml:space="preserve"> ramowej i wykonawczej</w:t>
      </w:r>
    </w:p>
    <w:p w14:paraId="30242A8C" w14:textId="77777777" w:rsidR="00E629EE" w:rsidRDefault="00E629EE" w:rsidP="00E629EE">
      <w:pPr>
        <w:tabs>
          <w:tab w:val="left" w:pos="-142"/>
        </w:tabs>
        <w:suppressAutoHyphens/>
        <w:spacing w:line="300" w:lineRule="exact"/>
        <w:ind w:left="645"/>
        <w:jc w:val="both"/>
        <w:rPr>
          <w:sz w:val="22"/>
          <w:szCs w:val="22"/>
        </w:rPr>
      </w:pPr>
    </w:p>
    <w:p w14:paraId="323EE76B" w14:textId="2A20196C" w:rsidR="00E629EE" w:rsidRPr="00E629EE" w:rsidRDefault="00E629EE" w:rsidP="00E629EE">
      <w:pPr>
        <w:tabs>
          <w:tab w:val="left" w:pos="-142"/>
        </w:tabs>
        <w:suppressAutoHyphens/>
        <w:spacing w:line="300" w:lineRule="exact"/>
        <w:ind w:left="645"/>
        <w:jc w:val="center"/>
        <w:rPr>
          <w:b/>
          <w:bCs/>
          <w:sz w:val="22"/>
          <w:szCs w:val="22"/>
        </w:rPr>
      </w:pPr>
      <w:r w:rsidRPr="00E629EE">
        <w:rPr>
          <w:b/>
          <w:bCs/>
          <w:sz w:val="22"/>
          <w:szCs w:val="22"/>
        </w:rPr>
        <w:t>Ceny jednostkowe netto – stanowi</w:t>
      </w:r>
      <w:r w:rsidR="00856C39">
        <w:rPr>
          <w:b/>
          <w:bCs/>
          <w:sz w:val="22"/>
          <w:szCs w:val="22"/>
        </w:rPr>
        <w:t>ą</w:t>
      </w:r>
      <w:r w:rsidRPr="00E629EE">
        <w:rPr>
          <w:b/>
          <w:bCs/>
          <w:sz w:val="22"/>
          <w:szCs w:val="22"/>
        </w:rPr>
        <w:t xml:space="preserve"> odrębn</w:t>
      </w:r>
      <w:r w:rsidR="00856C39">
        <w:rPr>
          <w:b/>
          <w:bCs/>
          <w:sz w:val="22"/>
          <w:szCs w:val="22"/>
        </w:rPr>
        <w:t>e</w:t>
      </w:r>
      <w:r w:rsidRPr="00E629EE">
        <w:rPr>
          <w:b/>
          <w:bCs/>
          <w:sz w:val="22"/>
          <w:szCs w:val="22"/>
        </w:rPr>
        <w:t xml:space="preserve"> plik</w:t>
      </w:r>
      <w:r w:rsidR="00856C39">
        <w:rPr>
          <w:b/>
          <w:bCs/>
          <w:sz w:val="22"/>
          <w:szCs w:val="22"/>
        </w:rPr>
        <w:t>i</w:t>
      </w:r>
      <w:r w:rsidRPr="00E629EE">
        <w:rPr>
          <w:b/>
          <w:bCs/>
          <w:sz w:val="22"/>
          <w:szCs w:val="22"/>
        </w:rPr>
        <w:t xml:space="preserve"> w formacie </w:t>
      </w:r>
      <w:proofErr w:type="spellStart"/>
      <w:r w:rsidRPr="00E629EE">
        <w:rPr>
          <w:b/>
          <w:bCs/>
          <w:sz w:val="22"/>
          <w:szCs w:val="22"/>
        </w:rPr>
        <w:t>excel</w:t>
      </w:r>
      <w:proofErr w:type="spellEnd"/>
      <w:r w:rsidRPr="00E629EE">
        <w:rPr>
          <w:b/>
          <w:bCs/>
          <w:sz w:val="22"/>
          <w:szCs w:val="22"/>
        </w:rPr>
        <w:t>.</w:t>
      </w:r>
    </w:p>
    <w:p w14:paraId="7E17E744" w14:textId="567B12E5" w:rsidR="000F1DA6" w:rsidRDefault="00E629EE" w:rsidP="00A36B28">
      <w:pPr>
        <w:spacing w:before="120"/>
        <w:jc w:val="right"/>
        <w:rPr>
          <w:b/>
          <w:sz w:val="22"/>
          <w:szCs w:val="22"/>
          <w:u w:val="single"/>
        </w:rPr>
      </w:pPr>
      <w:r>
        <w:rPr>
          <w:sz w:val="22"/>
          <w:szCs w:val="22"/>
        </w:rPr>
        <w:br w:type="page"/>
      </w:r>
      <w:bookmarkStart w:id="179" w:name="_Hlk107657876"/>
    </w:p>
    <w:p w14:paraId="6F953CDE" w14:textId="2EF40396" w:rsidR="00A36B28" w:rsidRPr="00F67B5A" w:rsidRDefault="00A36B28" w:rsidP="00A36B28">
      <w:pPr>
        <w:pStyle w:val="Nagwek1"/>
        <w:shd w:val="clear" w:color="auto" w:fill="D9D9D9" w:themeFill="background1" w:themeFillShade="D9"/>
        <w:spacing w:before="120"/>
        <w:jc w:val="right"/>
        <w:rPr>
          <w:rFonts w:ascii="Times New Roman" w:hAnsi="Times New Roman" w:cs="Times New Roman"/>
          <w:color w:val="auto"/>
          <w:sz w:val="24"/>
          <w:szCs w:val="24"/>
        </w:rPr>
      </w:pPr>
      <w:bookmarkStart w:id="180" w:name="_Toc180736395"/>
      <w:bookmarkEnd w:id="179"/>
      <w:r w:rsidRPr="00F67B5A">
        <w:rPr>
          <w:rFonts w:ascii="Times New Roman" w:hAnsi="Times New Roman" w:cs="Times New Roman"/>
          <w:color w:val="auto"/>
          <w:sz w:val="24"/>
          <w:szCs w:val="24"/>
        </w:rPr>
        <w:lastRenderedPageBreak/>
        <w:t>Załącznik nr 5.</w:t>
      </w:r>
      <w:r w:rsidR="00856C39">
        <w:rPr>
          <w:rFonts w:ascii="Times New Roman" w:hAnsi="Times New Roman" w:cs="Times New Roman"/>
          <w:color w:val="auto"/>
          <w:sz w:val="24"/>
          <w:szCs w:val="24"/>
        </w:rPr>
        <w:t>1</w:t>
      </w:r>
      <w:r w:rsidRPr="00F67B5A">
        <w:rPr>
          <w:rFonts w:ascii="Times New Roman" w:hAnsi="Times New Roman" w:cs="Times New Roman"/>
          <w:color w:val="auto"/>
          <w:sz w:val="24"/>
          <w:szCs w:val="24"/>
        </w:rPr>
        <w:t xml:space="preserve"> do SWZ „</w:t>
      </w:r>
      <w:r w:rsidR="00EF549C">
        <w:rPr>
          <w:rFonts w:ascii="Times New Roman" w:hAnsi="Times New Roman" w:cs="Times New Roman"/>
          <w:color w:val="auto"/>
          <w:sz w:val="24"/>
          <w:szCs w:val="24"/>
        </w:rPr>
        <w:t>OWU</w:t>
      </w:r>
      <w:r w:rsidRPr="00F67B5A">
        <w:rPr>
          <w:rFonts w:ascii="Times New Roman" w:hAnsi="Times New Roman" w:cs="Times New Roman"/>
          <w:color w:val="auto"/>
          <w:sz w:val="24"/>
          <w:szCs w:val="24"/>
        </w:rPr>
        <w:t>”</w:t>
      </w:r>
      <w:bookmarkEnd w:id="180"/>
    </w:p>
    <w:p w14:paraId="350DDAF2" w14:textId="77777777" w:rsidR="00A36B28" w:rsidRDefault="00A36B28" w:rsidP="001166F9">
      <w:pPr>
        <w:spacing w:before="120" w:line="276" w:lineRule="auto"/>
        <w:jc w:val="right"/>
        <w:rPr>
          <w:b/>
          <w:bCs/>
          <w:sz w:val="24"/>
          <w:szCs w:val="24"/>
        </w:rPr>
      </w:pPr>
    </w:p>
    <w:p w14:paraId="7BD40E6F" w14:textId="5637C859" w:rsidR="001166F9" w:rsidRPr="009937D9" w:rsidRDefault="001166F9" w:rsidP="001166F9">
      <w:pPr>
        <w:spacing w:before="120" w:line="276" w:lineRule="auto"/>
        <w:jc w:val="right"/>
        <w:rPr>
          <w:b/>
          <w:bCs/>
          <w:sz w:val="24"/>
          <w:szCs w:val="24"/>
        </w:rPr>
      </w:pPr>
      <w:r w:rsidRPr="009937D9">
        <w:rPr>
          <w:b/>
          <w:bCs/>
          <w:sz w:val="24"/>
          <w:szCs w:val="24"/>
        </w:rPr>
        <w:t xml:space="preserve">Załącznik nr </w:t>
      </w:r>
      <w:r w:rsidR="00A36B28">
        <w:rPr>
          <w:b/>
          <w:bCs/>
          <w:sz w:val="24"/>
          <w:szCs w:val="24"/>
        </w:rPr>
        <w:t>3</w:t>
      </w:r>
      <w:r w:rsidRPr="009937D9">
        <w:rPr>
          <w:b/>
          <w:bCs/>
          <w:sz w:val="24"/>
          <w:szCs w:val="24"/>
        </w:rPr>
        <w:t xml:space="preserve"> do Umowy ramowej</w:t>
      </w:r>
    </w:p>
    <w:p w14:paraId="113AC4E5" w14:textId="77777777" w:rsidR="001166F9" w:rsidRPr="009937D9" w:rsidRDefault="001166F9" w:rsidP="001166F9">
      <w:pPr>
        <w:spacing w:before="120" w:line="276" w:lineRule="auto"/>
        <w:rPr>
          <w:sz w:val="24"/>
          <w:szCs w:val="24"/>
        </w:rPr>
      </w:pPr>
    </w:p>
    <w:p w14:paraId="16A02F61" w14:textId="67684FEA" w:rsidR="001166F9" w:rsidRPr="009937D9" w:rsidRDefault="00EF549C" w:rsidP="008F60BD">
      <w:pPr>
        <w:pStyle w:val="Nagwek1"/>
        <w:shd w:val="clear" w:color="auto" w:fill="D9D9D9" w:themeFill="background1" w:themeFillShade="D9"/>
        <w:spacing w:before="120" w:line="312" w:lineRule="auto"/>
        <w:jc w:val="center"/>
        <w:rPr>
          <w:b w:val="0"/>
          <w:sz w:val="24"/>
          <w:szCs w:val="24"/>
        </w:rPr>
      </w:pPr>
      <w:bookmarkStart w:id="181" w:name="_Toc107658574"/>
      <w:r>
        <w:rPr>
          <w:rFonts w:ascii="Times New Roman" w:hAnsi="Times New Roman" w:cs="Times New Roman"/>
          <w:color w:val="auto"/>
          <w:sz w:val="24"/>
          <w:szCs w:val="24"/>
        </w:rPr>
        <w:t xml:space="preserve">OGÓLNE WARUNKI </w:t>
      </w:r>
      <w:r w:rsidR="001166F9" w:rsidRPr="008F60BD">
        <w:rPr>
          <w:rFonts w:ascii="Times New Roman" w:hAnsi="Times New Roman" w:cs="Times New Roman"/>
          <w:color w:val="auto"/>
          <w:sz w:val="24"/>
          <w:szCs w:val="24"/>
        </w:rPr>
        <w:t>UMOW</w:t>
      </w:r>
      <w:r>
        <w:rPr>
          <w:rFonts w:ascii="Times New Roman" w:hAnsi="Times New Roman" w:cs="Times New Roman"/>
          <w:color w:val="auto"/>
          <w:sz w:val="24"/>
          <w:szCs w:val="24"/>
        </w:rPr>
        <w:t>Y</w:t>
      </w:r>
      <w:r w:rsidR="001166F9" w:rsidRPr="008F60BD">
        <w:rPr>
          <w:rFonts w:ascii="Times New Roman" w:hAnsi="Times New Roman" w:cs="Times New Roman"/>
          <w:color w:val="auto"/>
          <w:sz w:val="24"/>
          <w:szCs w:val="24"/>
        </w:rPr>
        <w:t xml:space="preserve"> WYKONAWCZ</w:t>
      </w:r>
      <w:r>
        <w:rPr>
          <w:rFonts w:ascii="Times New Roman" w:hAnsi="Times New Roman" w:cs="Times New Roman"/>
          <w:color w:val="auto"/>
          <w:sz w:val="24"/>
          <w:szCs w:val="24"/>
        </w:rPr>
        <w:t>EJ</w:t>
      </w:r>
      <w:bookmarkEnd w:id="181"/>
    </w:p>
    <w:p w14:paraId="264D6DCB" w14:textId="009C2E41" w:rsidR="001166F9" w:rsidRPr="004177BA" w:rsidRDefault="001166F9" w:rsidP="001166F9">
      <w:pPr>
        <w:spacing w:before="120" w:line="276" w:lineRule="auto"/>
        <w:jc w:val="both"/>
        <w:rPr>
          <w:sz w:val="22"/>
          <w:szCs w:val="22"/>
        </w:rPr>
      </w:pPr>
      <w:r w:rsidRPr="004177BA">
        <w:rPr>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923A42">
        <w:rPr>
          <w:sz w:val="22"/>
          <w:szCs w:val="22"/>
        </w:rPr>
        <w:br/>
      </w:r>
      <w:r w:rsidRPr="004177BA">
        <w:rPr>
          <w:sz w:val="22"/>
          <w:szCs w:val="22"/>
        </w:rPr>
        <w:t xml:space="preserve">i w formie za pośrednictwem  poczty elektronicznej. </w:t>
      </w:r>
    </w:p>
    <w:p w14:paraId="0379D5F9" w14:textId="77777777" w:rsidR="001166F9" w:rsidRPr="004177BA" w:rsidRDefault="001166F9" w:rsidP="001166F9">
      <w:pPr>
        <w:spacing w:before="120" w:line="276" w:lineRule="auto"/>
        <w:rPr>
          <w:sz w:val="22"/>
          <w:szCs w:val="22"/>
        </w:rPr>
      </w:pPr>
      <w:r w:rsidRPr="004177BA">
        <w:rPr>
          <w:sz w:val="22"/>
          <w:szCs w:val="22"/>
        </w:rPr>
        <w:t>Strony przyjmują jako datę jej zawarcia - datę złożenia ostatniego podpisu</w:t>
      </w:r>
    </w:p>
    <w:p w14:paraId="74126109" w14:textId="17106422" w:rsidR="001166F9" w:rsidRPr="004177BA" w:rsidRDefault="00543A3A" w:rsidP="001166F9">
      <w:pPr>
        <w:spacing w:before="120" w:line="276" w:lineRule="auto"/>
        <w:rPr>
          <w:b/>
          <w:bCs/>
          <w:sz w:val="22"/>
          <w:szCs w:val="22"/>
        </w:rPr>
      </w:pPr>
      <w:r w:rsidRPr="004177BA">
        <w:rPr>
          <w:b/>
          <w:bCs/>
          <w:sz w:val="22"/>
          <w:szCs w:val="22"/>
        </w:rPr>
        <w:t>Strony umowy :</w:t>
      </w:r>
    </w:p>
    <w:p w14:paraId="5CD653F6" w14:textId="325F35ED" w:rsidR="0033182E" w:rsidRPr="004177BA" w:rsidRDefault="0033182E" w:rsidP="0033182E">
      <w:pPr>
        <w:spacing w:before="120"/>
        <w:jc w:val="both"/>
        <w:rPr>
          <w:sz w:val="22"/>
          <w:szCs w:val="22"/>
        </w:rPr>
      </w:pPr>
      <w:bookmarkStart w:id="182" w:name="_Hlk107647118"/>
      <w:bookmarkStart w:id="183" w:name="_Hlk107656906"/>
      <w:r w:rsidRPr="004177BA">
        <w:rPr>
          <w:b/>
          <w:bCs/>
          <w:sz w:val="22"/>
          <w:szCs w:val="22"/>
        </w:rPr>
        <w:t>POLSKA GRUPA GÓRNICZA S.A.</w:t>
      </w:r>
      <w:r w:rsidRPr="004177BA">
        <w:rPr>
          <w:sz w:val="22"/>
          <w:szCs w:val="22"/>
        </w:rPr>
        <w:t xml:space="preserve"> z siedzibą w Katowicach przy ul. Powstańców 30, kod pocztowy 40-039, </w:t>
      </w:r>
      <w:r w:rsidRPr="004177BA">
        <w:rPr>
          <w:b/>
          <w:bCs/>
          <w:sz w:val="22"/>
          <w:szCs w:val="22"/>
        </w:rPr>
        <w:t>Oddział ……………………..,</w:t>
      </w:r>
      <w:r w:rsidRPr="004177BA">
        <w:rPr>
          <w:sz w:val="22"/>
          <w:szCs w:val="22"/>
        </w:rPr>
        <w:t xml:space="preserve"> adres: ……………………, ul. …………………….., zarejestrowana przez Sąd Rejonowy Katowice-Wschód w Katowicach Wydział Gospodarczy pod numerem KRS 0000709363, wysokość kapitału zakładowego całkowicie wpłaconego: 3 916 718 </w:t>
      </w:r>
      <w:r w:rsidR="00A36B28">
        <w:rPr>
          <w:sz w:val="22"/>
          <w:szCs w:val="22"/>
        </w:rPr>
        <w:t>9</w:t>
      </w:r>
      <w:r w:rsidRPr="004177BA">
        <w:rPr>
          <w:sz w:val="22"/>
          <w:szCs w:val="22"/>
        </w:rPr>
        <w:t xml:space="preserve">00,00 zł, NIP 634-283-47-28, REGON: 360615984, </w:t>
      </w:r>
      <w:r w:rsidRPr="004177BA">
        <w:rPr>
          <w:rFonts w:eastAsia="MS Mincho"/>
          <w:sz w:val="22"/>
          <w:szCs w:val="22"/>
        </w:rPr>
        <w:t xml:space="preserve">nr rejestrowy BDO  000014704, </w:t>
      </w:r>
      <w:r w:rsidRPr="004177BA">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A36B28" w:rsidRPr="00F67B5A" w14:paraId="7E71FBEC" w14:textId="77777777" w:rsidTr="002F20E9">
        <w:trPr>
          <w:trHeight w:val="20"/>
        </w:trPr>
        <w:tc>
          <w:tcPr>
            <w:tcW w:w="5000" w:type="pct"/>
            <w:gridSpan w:val="4"/>
            <w:shd w:val="clear" w:color="auto" w:fill="BFBFBF" w:themeFill="background1" w:themeFillShade="BF"/>
            <w:vAlign w:val="center"/>
          </w:tcPr>
          <w:bookmarkEnd w:id="182"/>
          <w:p w14:paraId="4C0F3506" w14:textId="77777777" w:rsidR="00A36B28" w:rsidRPr="00F67B5A" w:rsidRDefault="00A36B28" w:rsidP="002F20E9">
            <w:pPr>
              <w:widowControl w:val="0"/>
              <w:tabs>
                <w:tab w:val="left" w:pos="284"/>
                <w:tab w:val="left" w:pos="851"/>
              </w:tabs>
              <w:ind w:left="284" w:hanging="284"/>
              <w:jc w:val="center"/>
              <w:rPr>
                <w:b/>
                <w:bCs/>
              </w:rPr>
            </w:pPr>
            <w:r w:rsidRPr="00F67B5A">
              <w:rPr>
                <w:b/>
                <w:bCs/>
                <w:sz w:val="22"/>
                <w:szCs w:val="22"/>
              </w:rPr>
              <w:t>ZAMAWIAJĄCY</w:t>
            </w:r>
          </w:p>
        </w:tc>
      </w:tr>
      <w:tr w:rsidR="00A36B28" w:rsidRPr="00F67B5A" w14:paraId="7AAD595B" w14:textId="77777777" w:rsidTr="002F20E9">
        <w:trPr>
          <w:trHeight w:val="557"/>
        </w:trPr>
        <w:tc>
          <w:tcPr>
            <w:tcW w:w="2499" w:type="pct"/>
            <w:gridSpan w:val="2"/>
            <w:vAlign w:val="center"/>
          </w:tcPr>
          <w:p w14:paraId="75DA7748" w14:textId="77777777" w:rsidR="00A36B28" w:rsidRPr="00F67B5A" w:rsidRDefault="00A36B28" w:rsidP="002F20E9">
            <w:pPr>
              <w:widowControl w:val="0"/>
              <w:jc w:val="center"/>
              <w:rPr>
                <w:sz w:val="18"/>
                <w:szCs w:val="18"/>
              </w:rPr>
            </w:pPr>
          </w:p>
          <w:p w14:paraId="591EEA62" w14:textId="77777777" w:rsidR="00A36B28" w:rsidRPr="00F67B5A" w:rsidRDefault="00A36B28" w:rsidP="002F20E9">
            <w:pPr>
              <w:widowControl w:val="0"/>
              <w:jc w:val="center"/>
              <w:rPr>
                <w:sz w:val="18"/>
                <w:szCs w:val="18"/>
              </w:rPr>
            </w:pPr>
          </w:p>
          <w:p w14:paraId="12129ABB" w14:textId="77777777" w:rsidR="00A36B28" w:rsidRPr="00F67B5A" w:rsidRDefault="00A36B28" w:rsidP="002F20E9">
            <w:pPr>
              <w:widowControl w:val="0"/>
              <w:jc w:val="center"/>
              <w:rPr>
                <w:sz w:val="18"/>
                <w:szCs w:val="18"/>
              </w:rPr>
            </w:pPr>
          </w:p>
          <w:p w14:paraId="6EC6A556" w14:textId="77777777" w:rsidR="00A36B28" w:rsidRPr="00F67B5A" w:rsidRDefault="00A36B28" w:rsidP="002F20E9">
            <w:pPr>
              <w:widowControl w:val="0"/>
              <w:jc w:val="center"/>
              <w:rPr>
                <w:sz w:val="18"/>
                <w:szCs w:val="18"/>
              </w:rPr>
            </w:pPr>
          </w:p>
          <w:p w14:paraId="55C1D74A" w14:textId="77777777" w:rsidR="00A36B28" w:rsidRPr="00F67B5A" w:rsidRDefault="00A36B28" w:rsidP="002F20E9">
            <w:pPr>
              <w:widowControl w:val="0"/>
              <w:jc w:val="center"/>
              <w:rPr>
                <w:sz w:val="18"/>
                <w:szCs w:val="18"/>
              </w:rPr>
            </w:pPr>
          </w:p>
          <w:p w14:paraId="086D2640" w14:textId="77777777" w:rsidR="00A36B28" w:rsidRPr="00F67B5A" w:rsidRDefault="00A36B28" w:rsidP="002F20E9">
            <w:pPr>
              <w:widowControl w:val="0"/>
              <w:tabs>
                <w:tab w:val="left" w:pos="284"/>
                <w:tab w:val="left" w:pos="851"/>
              </w:tabs>
              <w:ind w:left="284" w:hanging="284"/>
              <w:jc w:val="center"/>
              <w:rPr>
                <w:b/>
                <w:bCs/>
              </w:rPr>
            </w:pPr>
          </w:p>
        </w:tc>
        <w:tc>
          <w:tcPr>
            <w:tcW w:w="2501" w:type="pct"/>
            <w:gridSpan w:val="2"/>
            <w:vAlign w:val="center"/>
          </w:tcPr>
          <w:p w14:paraId="5E611C19" w14:textId="77777777" w:rsidR="00A36B28" w:rsidRPr="00F67B5A" w:rsidRDefault="00A36B28" w:rsidP="002F20E9">
            <w:pPr>
              <w:widowControl w:val="0"/>
              <w:jc w:val="center"/>
              <w:rPr>
                <w:sz w:val="18"/>
                <w:szCs w:val="18"/>
              </w:rPr>
            </w:pPr>
          </w:p>
          <w:p w14:paraId="4E7FC36C" w14:textId="77777777" w:rsidR="00A36B28" w:rsidRPr="00F67B5A" w:rsidRDefault="00A36B28" w:rsidP="002F20E9">
            <w:pPr>
              <w:widowControl w:val="0"/>
              <w:jc w:val="center"/>
              <w:rPr>
                <w:sz w:val="18"/>
                <w:szCs w:val="18"/>
              </w:rPr>
            </w:pPr>
          </w:p>
          <w:p w14:paraId="1678E5FF" w14:textId="77777777" w:rsidR="00A36B28" w:rsidRPr="00F67B5A" w:rsidRDefault="00A36B28" w:rsidP="002F20E9">
            <w:pPr>
              <w:widowControl w:val="0"/>
              <w:jc w:val="center"/>
              <w:rPr>
                <w:sz w:val="18"/>
                <w:szCs w:val="18"/>
              </w:rPr>
            </w:pPr>
          </w:p>
          <w:p w14:paraId="371C205C" w14:textId="77777777" w:rsidR="00A36B28" w:rsidRPr="00F67B5A" w:rsidRDefault="00A36B28" w:rsidP="002F20E9">
            <w:pPr>
              <w:widowControl w:val="0"/>
              <w:jc w:val="center"/>
              <w:rPr>
                <w:sz w:val="18"/>
                <w:szCs w:val="18"/>
              </w:rPr>
            </w:pPr>
          </w:p>
          <w:p w14:paraId="4D123027" w14:textId="77777777" w:rsidR="00A36B28" w:rsidRPr="00F67B5A" w:rsidRDefault="00A36B28" w:rsidP="002F20E9">
            <w:pPr>
              <w:widowControl w:val="0"/>
              <w:jc w:val="center"/>
              <w:rPr>
                <w:sz w:val="18"/>
                <w:szCs w:val="18"/>
              </w:rPr>
            </w:pPr>
          </w:p>
          <w:p w14:paraId="4DCE33FD" w14:textId="77777777" w:rsidR="00A36B28" w:rsidRPr="00F67B5A" w:rsidRDefault="00A36B28" w:rsidP="002F20E9">
            <w:pPr>
              <w:widowControl w:val="0"/>
              <w:tabs>
                <w:tab w:val="left" w:pos="284"/>
                <w:tab w:val="left" w:pos="851"/>
              </w:tabs>
              <w:ind w:left="284" w:hanging="284"/>
              <w:jc w:val="center"/>
              <w:rPr>
                <w:b/>
                <w:bCs/>
              </w:rPr>
            </w:pPr>
          </w:p>
        </w:tc>
      </w:tr>
      <w:tr w:rsidR="00A36B28" w:rsidRPr="00F67B5A" w14:paraId="10AA8A7D" w14:textId="77777777" w:rsidTr="002F20E9">
        <w:trPr>
          <w:trHeight w:val="564"/>
        </w:trPr>
        <w:tc>
          <w:tcPr>
            <w:tcW w:w="1250" w:type="pct"/>
            <w:shd w:val="clear" w:color="auto" w:fill="BFBFBF" w:themeFill="background1" w:themeFillShade="BF"/>
            <w:vAlign w:val="center"/>
          </w:tcPr>
          <w:p w14:paraId="674A0034" w14:textId="77777777" w:rsidR="00A36B28" w:rsidRPr="00F67B5A" w:rsidRDefault="00A36B28" w:rsidP="002F20E9">
            <w:pPr>
              <w:ind w:left="-108" w:right="-108"/>
              <w:jc w:val="center"/>
              <w:rPr>
                <w:sz w:val="18"/>
                <w:szCs w:val="18"/>
              </w:rPr>
            </w:pPr>
            <w:r w:rsidRPr="00F67B5A">
              <w:rPr>
                <w:sz w:val="18"/>
                <w:szCs w:val="18"/>
              </w:rPr>
              <w:t>Sekretarz Komisji Przetargowej lub</w:t>
            </w:r>
          </w:p>
          <w:p w14:paraId="1CF6A661" w14:textId="77777777" w:rsidR="00A36B28" w:rsidRPr="00F67B5A" w:rsidRDefault="00A36B28" w:rsidP="002F20E9">
            <w:pPr>
              <w:widowControl w:val="0"/>
              <w:tabs>
                <w:tab w:val="left" w:pos="284"/>
                <w:tab w:val="left" w:pos="851"/>
              </w:tabs>
              <w:ind w:left="-108" w:right="-108"/>
              <w:jc w:val="center"/>
              <w:rPr>
                <w:b/>
                <w:bCs/>
                <w:sz w:val="18"/>
                <w:szCs w:val="18"/>
              </w:rPr>
            </w:pPr>
            <w:r w:rsidRPr="00F67B5A">
              <w:rPr>
                <w:sz w:val="18"/>
                <w:szCs w:val="18"/>
              </w:rPr>
              <w:t>inna osoba wyznaczona</w:t>
            </w:r>
          </w:p>
        </w:tc>
        <w:tc>
          <w:tcPr>
            <w:tcW w:w="1250" w:type="pct"/>
            <w:shd w:val="clear" w:color="auto" w:fill="BFBFBF" w:themeFill="background1" w:themeFillShade="BF"/>
            <w:vAlign w:val="center"/>
          </w:tcPr>
          <w:p w14:paraId="3D59A8C3" w14:textId="77777777" w:rsidR="00A36B28" w:rsidRPr="00F67B5A" w:rsidRDefault="00A36B28" w:rsidP="002F20E9">
            <w:pPr>
              <w:widowControl w:val="0"/>
              <w:ind w:left="-108" w:right="-108"/>
              <w:jc w:val="center"/>
              <w:rPr>
                <w:b/>
                <w:bCs/>
                <w:sz w:val="18"/>
                <w:szCs w:val="18"/>
              </w:rPr>
            </w:pPr>
            <w:r w:rsidRPr="00F67B5A">
              <w:rPr>
                <w:sz w:val="18"/>
                <w:szCs w:val="18"/>
              </w:rPr>
              <w:t>Osoby odpowiedzialne za nadzór i realizację umowy ze strony Zamawiającego</w:t>
            </w:r>
          </w:p>
        </w:tc>
        <w:tc>
          <w:tcPr>
            <w:tcW w:w="1250" w:type="pct"/>
            <w:shd w:val="clear" w:color="auto" w:fill="BFBFBF" w:themeFill="background1" w:themeFillShade="BF"/>
            <w:vAlign w:val="center"/>
          </w:tcPr>
          <w:p w14:paraId="33AC0C4B" w14:textId="77777777" w:rsidR="00A36B28" w:rsidRPr="00F67B5A" w:rsidRDefault="00A36B28" w:rsidP="002F20E9">
            <w:pPr>
              <w:widowControl w:val="0"/>
              <w:ind w:left="-108" w:right="-108"/>
              <w:jc w:val="center"/>
              <w:rPr>
                <w:b/>
                <w:bCs/>
                <w:sz w:val="18"/>
                <w:szCs w:val="18"/>
              </w:rPr>
            </w:pPr>
            <w:r w:rsidRPr="00F67B5A">
              <w:rPr>
                <w:sz w:val="18"/>
                <w:szCs w:val="18"/>
              </w:rPr>
              <w:t>Dział Prawny</w:t>
            </w:r>
          </w:p>
        </w:tc>
        <w:tc>
          <w:tcPr>
            <w:tcW w:w="1250" w:type="pct"/>
            <w:shd w:val="clear" w:color="auto" w:fill="BFBFBF" w:themeFill="background1" w:themeFillShade="BF"/>
            <w:vAlign w:val="center"/>
          </w:tcPr>
          <w:p w14:paraId="6A606FB6" w14:textId="77777777" w:rsidR="00A36B28" w:rsidRPr="00F67B5A" w:rsidRDefault="00A36B28" w:rsidP="002F20E9">
            <w:pPr>
              <w:widowControl w:val="0"/>
              <w:ind w:left="-108" w:right="-108"/>
              <w:jc w:val="center"/>
              <w:rPr>
                <w:b/>
                <w:bCs/>
                <w:sz w:val="18"/>
                <w:szCs w:val="18"/>
              </w:rPr>
            </w:pPr>
            <w:r w:rsidRPr="00F67B5A">
              <w:rPr>
                <w:sz w:val="18"/>
                <w:szCs w:val="18"/>
              </w:rPr>
              <w:t>Osoba odpowiedzialna w zakresie RODO</w:t>
            </w:r>
          </w:p>
        </w:tc>
      </w:tr>
      <w:tr w:rsidR="00A36B28" w:rsidRPr="00F67B5A" w14:paraId="714A3636" w14:textId="77777777" w:rsidTr="002F20E9">
        <w:trPr>
          <w:trHeight w:val="564"/>
        </w:trPr>
        <w:tc>
          <w:tcPr>
            <w:tcW w:w="1250" w:type="pct"/>
            <w:vAlign w:val="center"/>
          </w:tcPr>
          <w:p w14:paraId="798F8A10" w14:textId="77777777" w:rsidR="00A36B28" w:rsidRPr="00F67B5A" w:rsidRDefault="00A36B28" w:rsidP="002F20E9">
            <w:pPr>
              <w:widowControl w:val="0"/>
              <w:jc w:val="center"/>
              <w:rPr>
                <w:sz w:val="18"/>
                <w:szCs w:val="18"/>
              </w:rPr>
            </w:pPr>
          </w:p>
          <w:p w14:paraId="12B091E9" w14:textId="77777777" w:rsidR="00A36B28" w:rsidRPr="00F67B5A" w:rsidRDefault="00A36B28" w:rsidP="002F20E9">
            <w:pPr>
              <w:widowControl w:val="0"/>
              <w:jc w:val="center"/>
              <w:rPr>
                <w:sz w:val="18"/>
                <w:szCs w:val="18"/>
              </w:rPr>
            </w:pPr>
          </w:p>
          <w:p w14:paraId="1ADA4222" w14:textId="77777777" w:rsidR="00A36B28" w:rsidRPr="00F67B5A" w:rsidRDefault="00A36B28" w:rsidP="002F20E9">
            <w:pPr>
              <w:widowControl w:val="0"/>
              <w:jc w:val="center"/>
              <w:rPr>
                <w:sz w:val="18"/>
                <w:szCs w:val="18"/>
              </w:rPr>
            </w:pPr>
          </w:p>
          <w:p w14:paraId="4227C574" w14:textId="77777777" w:rsidR="00A36B28" w:rsidRPr="00F67B5A" w:rsidRDefault="00A36B28" w:rsidP="002F20E9">
            <w:pPr>
              <w:widowControl w:val="0"/>
              <w:jc w:val="center"/>
              <w:rPr>
                <w:sz w:val="18"/>
                <w:szCs w:val="18"/>
              </w:rPr>
            </w:pPr>
          </w:p>
          <w:p w14:paraId="0ACEC856" w14:textId="77777777" w:rsidR="00A36B28" w:rsidRPr="00F67B5A" w:rsidRDefault="00A36B28" w:rsidP="002F20E9">
            <w:pPr>
              <w:widowControl w:val="0"/>
              <w:jc w:val="center"/>
              <w:rPr>
                <w:sz w:val="18"/>
                <w:szCs w:val="18"/>
              </w:rPr>
            </w:pPr>
          </w:p>
          <w:p w14:paraId="39E852E0" w14:textId="77777777" w:rsidR="00A36B28" w:rsidRPr="00F67B5A" w:rsidRDefault="00A36B28" w:rsidP="002F20E9">
            <w:pPr>
              <w:ind w:left="22"/>
              <w:jc w:val="center"/>
              <w:rPr>
                <w:sz w:val="18"/>
                <w:szCs w:val="18"/>
              </w:rPr>
            </w:pPr>
          </w:p>
        </w:tc>
        <w:tc>
          <w:tcPr>
            <w:tcW w:w="1250" w:type="pct"/>
            <w:vAlign w:val="center"/>
          </w:tcPr>
          <w:p w14:paraId="20C027BB" w14:textId="77777777" w:rsidR="00A36B28" w:rsidRPr="00F67B5A" w:rsidRDefault="00A36B28" w:rsidP="002F20E9">
            <w:pPr>
              <w:widowControl w:val="0"/>
              <w:jc w:val="center"/>
              <w:rPr>
                <w:sz w:val="18"/>
                <w:szCs w:val="18"/>
              </w:rPr>
            </w:pPr>
          </w:p>
          <w:p w14:paraId="06C0E7EF" w14:textId="77777777" w:rsidR="00A36B28" w:rsidRPr="00F67B5A" w:rsidRDefault="00A36B28" w:rsidP="002F20E9">
            <w:pPr>
              <w:widowControl w:val="0"/>
              <w:jc w:val="center"/>
              <w:rPr>
                <w:sz w:val="18"/>
                <w:szCs w:val="18"/>
              </w:rPr>
            </w:pPr>
          </w:p>
          <w:p w14:paraId="318E7BBD" w14:textId="77777777" w:rsidR="00A36B28" w:rsidRPr="00F67B5A" w:rsidRDefault="00A36B28" w:rsidP="002F20E9">
            <w:pPr>
              <w:widowControl w:val="0"/>
              <w:jc w:val="center"/>
              <w:rPr>
                <w:sz w:val="18"/>
                <w:szCs w:val="18"/>
              </w:rPr>
            </w:pPr>
          </w:p>
          <w:p w14:paraId="422DD92D" w14:textId="77777777" w:rsidR="00A36B28" w:rsidRPr="00F67B5A" w:rsidRDefault="00A36B28" w:rsidP="002F20E9">
            <w:pPr>
              <w:widowControl w:val="0"/>
              <w:jc w:val="center"/>
              <w:rPr>
                <w:sz w:val="18"/>
                <w:szCs w:val="18"/>
              </w:rPr>
            </w:pPr>
          </w:p>
          <w:p w14:paraId="73F1732E" w14:textId="77777777" w:rsidR="00A36B28" w:rsidRPr="00F67B5A" w:rsidRDefault="00A36B28" w:rsidP="002F20E9">
            <w:pPr>
              <w:widowControl w:val="0"/>
              <w:jc w:val="center"/>
              <w:rPr>
                <w:sz w:val="18"/>
                <w:szCs w:val="18"/>
              </w:rPr>
            </w:pPr>
          </w:p>
          <w:p w14:paraId="10DC91C4" w14:textId="77777777" w:rsidR="00A36B28" w:rsidRPr="00F67B5A" w:rsidRDefault="00A36B28" w:rsidP="002F20E9">
            <w:pPr>
              <w:widowControl w:val="0"/>
              <w:ind w:left="34" w:hanging="34"/>
              <w:jc w:val="center"/>
              <w:rPr>
                <w:sz w:val="18"/>
                <w:szCs w:val="18"/>
              </w:rPr>
            </w:pPr>
          </w:p>
        </w:tc>
        <w:tc>
          <w:tcPr>
            <w:tcW w:w="1250" w:type="pct"/>
            <w:vAlign w:val="center"/>
          </w:tcPr>
          <w:p w14:paraId="78D0CEF6" w14:textId="77777777" w:rsidR="00A36B28" w:rsidRPr="00F67B5A" w:rsidRDefault="00A36B28" w:rsidP="002F20E9">
            <w:pPr>
              <w:widowControl w:val="0"/>
              <w:jc w:val="center"/>
              <w:rPr>
                <w:sz w:val="18"/>
                <w:szCs w:val="18"/>
              </w:rPr>
            </w:pPr>
          </w:p>
          <w:p w14:paraId="7DA0AD7F" w14:textId="77777777" w:rsidR="00A36B28" w:rsidRPr="00F67B5A" w:rsidRDefault="00A36B28" w:rsidP="002F20E9">
            <w:pPr>
              <w:widowControl w:val="0"/>
              <w:jc w:val="center"/>
              <w:rPr>
                <w:sz w:val="18"/>
                <w:szCs w:val="18"/>
              </w:rPr>
            </w:pPr>
          </w:p>
          <w:p w14:paraId="182CE457" w14:textId="77777777" w:rsidR="00A36B28" w:rsidRPr="00F67B5A" w:rsidRDefault="00A36B28" w:rsidP="002F20E9">
            <w:pPr>
              <w:widowControl w:val="0"/>
              <w:jc w:val="center"/>
              <w:rPr>
                <w:sz w:val="18"/>
                <w:szCs w:val="18"/>
              </w:rPr>
            </w:pPr>
          </w:p>
          <w:p w14:paraId="0D40932F" w14:textId="77777777" w:rsidR="00A36B28" w:rsidRPr="00F67B5A" w:rsidRDefault="00A36B28" w:rsidP="002F20E9">
            <w:pPr>
              <w:widowControl w:val="0"/>
              <w:jc w:val="center"/>
              <w:rPr>
                <w:sz w:val="18"/>
                <w:szCs w:val="18"/>
              </w:rPr>
            </w:pPr>
          </w:p>
          <w:p w14:paraId="015B20AF" w14:textId="77777777" w:rsidR="00A36B28" w:rsidRPr="00F67B5A" w:rsidRDefault="00A36B28" w:rsidP="002F20E9">
            <w:pPr>
              <w:widowControl w:val="0"/>
              <w:jc w:val="center"/>
              <w:rPr>
                <w:sz w:val="18"/>
                <w:szCs w:val="18"/>
              </w:rPr>
            </w:pPr>
          </w:p>
          <w:p w14:paraId="20018C4E" w14:textId="77777777" w:rsidR="00A36B28" w:rsidRPr="00F67B5A" w:rsidRDefault="00A36B28" w:rsidP="002F20E9">
            <w:pPr>
              <w:widowControl w:val="0"/>
              <w:jc w:val="center"/>
              <w:rPr>
                <w:sz w:val="18"/>
                <w:szCs w:val="18"/>
              </w:rPr>
            </w:pPr>
          </w:p>
        </w:tc>
        <w:tc>
          <w:tcPr>
            <w:tcW w:w="1250" w:type="pct"/>
            <w:vAlign w:val="center"/>
          </w:tcPr>
          <w:p w14:paraId="76703EB0" w14:textId="77777777" w:rsidR="00A36B28" w:rsidRPr="00F67B5A" w:rsidRDefault="00A36B28" w:rsidP="002F20E9">
            <w:pPr>
              <w:widowControl w:val="0"/>
              <w:jc w:val="center"/>
              <w:rPr>
                <w:sz w:val="18"/>
                <w:szCs w:val="18"/>
              </w:rPr>
            </w:pPr>
          </w:p>
          <w:p w14:paraId="4B21CDAD" w14:textId="77777777" w:rsidR="00A36B28" w:rsidRPr="00F67B5A" w:rsidRDefault="00A36B28" w:rsidP="002F20E9">
            <w:pPr>
              <w:widowControl w:val="0"/>
              <w:jc w:val="center"/>
              <w:rPr>
                <w:sz w:val="18"/>
                <w:szCs w:val="18"/>
              </w:rPr>
            </w:pPr>
          </w:p>
          <w:p w14:paraId="6ADC3F16" w14:textId="77777777" w:rsidR="00A36B28" w:rsidRPr="00F67B5A" w:rsidRDefault="00A36B28" w:rsidP="002F20E9">
            <w:pPr>
              <w:widowControl w:val="0"/>
              <w:jc w:val="center"/>
              <w:rPr>
                <w:sz w:val="18"/>
                <w:szCs w:val="18"/>
              </w:rPr>
            </w:pPr>
          </w:p>
          <w:p w14:paraId="1E6D15A5" w14:textId="77777777" w:rsidR="00A36B28" w:rsidRPr="00F67B5A" w:rsidRDefault="00A36B28" w:rsidP="002F20E9">
            <w:pPr>
              <w:widowControl w:val="0"/>
              <w:jc w:val="center"/>
              <w:rPr>
                <w:sz w:val="18"/>
                <w:szCs w:val="18"/>
              </w:rPr>
            </w:pPr>
          </w:p>
          <w:p w14:paraId="59E42F16" w14:textId="77777777" w:rsidR="00A36B28" w:rsidRPr="00F67B5A" w:rsidRDefault="00A36B28" w:rsidP="002F20E9">
            <w:pPr>
              <w:widowControl w:val="0"/>
              <w:jc w:val="center"/>
              <w:rPr>
                <w:sz w:val="18"/>
                <w:szCs w:val="18"/>
              </w:rPr>
            </w:pPr>
          </w:p>
          <w:p w14:paraId="21EF3829" w14:textId="77777777" w:rsidR="00A36B28" w:rsidRPr="00F67B5A" w:rsidRDefault="00A36B28" w:rsidP="002F20E9">
            <w:pPr>
              <w:widowControl w:val="0"/>
              <w:jc w:val="center"/>
              <w:rPr>
                <w:sz w:val="18"/>
                <w:szCs w:val="18"/>
              </w:rPr>
            </w:pPr>
          </w:p>
        </w:tc>
      </w:tr>
    </w:tbl>
    <w:p w14:paraId="19A6254D" w14:textId="3C7C50B0" w:rsidR="001166F9" w:rsidRPr="004177BA" w:rsidRDefault="0033182E" w:rsidP="001166F9">
      <w:pPr>
        <w:spacing w:before="120" w:line="276" w:lineRule="auto"/>
        <w:rPr>
          <w:b/>
          <w:sz w:val="22"/>
          <w:szCs w:val="22"/>
        </w:rPr>
      </w:pPr>
      <w:r w:rsidRPr="004177BA">
        <w:rPr>
          <w:b/>
          <w:sz w:val="22"/>
          <w:szCs w:val="22"/>
        </w:rPr>
        <w:t>i</w:t>
      </w:r>
    </w:p>
    <w:bookmarkEnd w:id="183"/>
    <w:p w14:paraId="76CC2045" w14:textId="77777777" w:rsidR="001166F9" w:rsidRPr="004177BA" w:rsidRDefault="001166F9" w:rsidP="001166F9">
      <w:pPr>
        <w:pStyle w:val="Tekstpodstawowy22"/>
        <w:spacing w:before="120" w:line="276" w:lineRule="auto"/>
        <w:jc w:val="both"/>
        <w:rPr>
          <w:color w:val="000000"/>
          <w:sz w:val="22"/>
          <w:szCs w:val="22"/>
        </w:rPr>
      </w:pPr>
      <w:r w:rsidRPr="004177BA">
        <w:rPr>
          <w:b w:val="0"/>
          <w:bCs w:val="0"/>
          <w:color w:val="000000"/>
          <w:sz w:val="22"/>
          <w:szCs w:val="22"/>
        </w:rPr>
        <w:t>I.</w:t>
      </w:r>
      <w:r w:rsidRPr="004177BA">
        <w:rPr>
          <w:color w:val="000000"/>
          <w:sz w:val="22"/>
          <w:szCs w:val="22"/>
        </w:rPr>
        <w:t xml:space="preserve">  ………………………,  ..-…… ……………, ul. ……………. Nr ….., </w:t>
      </w:r>
    </w:p>
    <w:p w14:paraId="3D41FBB1" w14:textId="201A9751" w:rsidR="001166F9" w:rsidRPr="004177BA" w:rsidRDefault="001166F9" w:rsidP="00543A3A">
      <w:pPr>
        <w:spacing w:before="120" w:line="276" w:lineRule="auto"/>
        <w:jc w:val="both"/>
        <w:rPr>
          <w:sz w:val="22"/>
          <w:szCs w:val="22"/>
        </w:rPr>
      </w:pPr>
      <w:r w:rsidRPr="004177BA">
        <w:rPr>
          <w:color w:val="000000"/>
          <w:sz w:val="22"/>
          <w:szCs w:val="22"/>
        </w:rPr>
        <w:t>zarejestrowaną w Krajowym Rejestrze Sądowym pod numerem KRS ……….., o kapitale zakładowym wynoszącym i wpłaconym…………….., będącą podat</w:t>
      </w:r>
      <w:r w:rsidRPr="004177BA">
        <w:rPr>
          <w:sz w:val="22"/>
          <w:szCs w:val="22"/>
        </w:rPr>
        <w:t>nikiem VAT i posiadającą NIP: …………… zwaną w treści umowy „</w:t>
      </w:r>
      <w:r w:rsidRPr="004177BA">
        <w:rPr>
          <w:b/>
          <w:bCs/>
          <w:sz w:val="22"/>
          <w:szCs w:val="22"/>
        </w:rPr>
        <w:t>Wykonawcą</w:t>
      </w:r>
      <w:r w:rsidRPr="004177BA">
        <w:rPr>
          <w:sz w:val="22"/>
          <w:szCs w:val="22"/>
        </w:rPr>
        <w:t xml:space="preserve">” </w:t>
      </w:r>
    </w:p>
    <w:p w14:paraId="27618C4B" w14:textId="6211E956" w:rsidR="001166F9" w:rsidRPr="004177BA" w:rsidRDefault="001166F9" w:rsidP="001166F9">
      <w:pPr>
        <w:spacing w:before="120" w:line="276" w:lineRule="auto"/>
        <w:jc w:val="both"/>
        <w:rPr>
          <w:b/>
          <w:sz w:val="22"/>
          <w:szCs w:val="22"/>
          <w:u w:val="single"/>
        </w:rPr>
      </w:pPr>
      <w:r w:rsidRPr="004177BA">
        <w:rPr>
          <w:b/>
          <w:sz w:val="22"/>
          <w:szCs w:val="22"/>
          <w:u w:val="single"/>
        </w:rPr>
        <w:t>adres poczty elektronicznej, na który należy kierować Zaproszenie do udziału w postępowaniu wykonawczym oraz Zamówienie wykonawcze - ………………………</w:t>
      </w:r>
    </w:p>
    <w:p w14:paraId="644FEEAA" w14:textId="77777777" w:rsidR="001166F9" w:rsidRPr="004177BA" w:rsidRDefault="001166F9" w:rsidP="001166F9">
      <w:pPr>
        <w:spacing w:before="120" w:line="276" w:lineRule="auto"/>
        <w:jc w:val="both"/>
        <w:rPr>
          <w:sz w:val="22"/>
          <w:szCs w:val="22"/>
        </w:rPr>
      </w:pPr>
      <w:r w:rsidRPr="004177BA">
        <w:rPr>
          <w:sz w:val="22"/>
          <w:szCs w:val="22"/>
        </w:rPr>
        <w:t xml:space="preserve">oraz </w:t>
      </w:r>
    </w:p>
    <w:p w14:paraId="6983CC4B" w14:textId="77777777" w:rsidR="001166F9" w:rsidRPr="004177BA" w:rsidRDefault="001166F9" w:rsidP="001166F9">
      <w:pPr>
        <w:pStyle w:val="Tekstpodstawowy22"/>
        <w:spacing w:before="120" w:line="276" w:lineRule="auto"/>
        <w:jc w:val="both"/>
        <w:rPr>
          <w:sz w:val="22"/>
          <w:szCs w:val="22"/>
        </w:rPr>
      </w:pPr>
      <w:r w:rsidRPr="004177BA">
        <w:rPr>
          <w:b w:val="0"/>
          <w:bCs w:val="0"/>
          <w:sz w:val="22"/>
          <w:szCs w:val="22"/>
        </w:rPr>
        <w:t>II.</w:t>
      </w:r>
      <w:r w:rsidRPr="004177BA">
        <w:rPr>
          <w:sz w:val="22"/>
          <w:szCs w:val="22"/>
        </w:rPr>
        <w:t xml:space="preserve">  ………………………,  ..-…… ……………, ul. ……………. Nr ….., </w:t>
      </w:r>
    </w:p>
    <w:p w14:paraId="63F14373" w14:textId="372BD0C6" w:rsidR="001166F9" w:rsidRPr="004177BA" w:rsidRDefault="001166F9" w:rsidP="00543A3A">
      <w:pPr>
        <w:spacing w:before="120" w:line="276" w:lineRule="auto"/>
        <w:jc w:val="both"/>
        <w:rPr>
          <w:sz w:val="22"/>
          <w:szCs w:val="22"/>
        </w:rPr>
      </w:pPr>
      <w:r w:rsidRPr="004177BA">
        <w:rPr>
          <w:sz w:val="22"/>
          <w:szCs w:val="22"/>
        </w:rPr>
        <w:t>zarejestrowaną w Krajowym Rejestrze Sądowym pod numerem KRS ……….., o kapitale zakładowym wynoszącym i wpłaconym…………….., będącą podatnikiem VAT i posiadającą NIP: …………… zwaną w treści umowy „</w:t>
      </w:r>
      <w:r w:rsidRPr="004177BA">
        <w:rPr>
          <w:b/>
          <w:bCs/>
          <w:sz w:val="22"/>
          <w:szCs w:val="22"/>
        </w:rPr>
        <w:t>Wykonawcą</w:t>
      </w:r>
      <w:r w:rsidRPr="004177BA">
        <w:rPr>
          <w:sz w:val="22"/>
          <w:szCs w:val="22"/>
        </w:rPr>
        <w:t xml:space="preserve">” </w:t>
      </w:r>
    </w:p>
    <w:p w14:paraId="39B578C1" w14:textId="02A72A64" w:rsidR="001166F9" w:rsidRPr="004177BA" w:rsidRDefault="001166F9" w:rsidP="001166F9">
      <w:pPr>
        <w:spacing w:before="120" w:line="276" w:lineRule="auto"/>
        <w:jc w:val="both"/>
        <w:rPr>
          <w:b/>
          <w:sz w:val="22"/>
          <w:szCs w:val="22"/>
          <w:u w:val="single"/>
        </w:rPr>
      </w:pPr>
      <w:r w:rsidRPr="004177BA">
        <w:rPr>
          <w:b/>
          <w:sz w:val="22"/>
          <w:szCs w:val="22"/>
          <w:u w:val="single"/>
        </w:rPr>
        <w:lastRenderedPageBreak/>
        <w:t>adres poczty elektronicznej, na który należy kierować Zaproszenie do udziału w postępowaniu wykonawczym oraz Zamówienie wykonawcze - ………………………</w:t>
      </w:r>
    </w:p>
    <w:p w14:paraId="01E66620" w14:textId="77777777" w:rsidR="001166F9" w:rsidRPr="004177BA" w:rsidRDefault="001166F9" w:rsidP="001166F9">
      <w:pPr>
        <w:spacing w:before="120" w:line="276" w:lineRule="auto"/>
        <w:jc w:val="both"/>
        <w:rPr>
          <w:sz w:val="22"/>
          <w:szCs w:val="22"/>
        </w:rPr>
      </w:pPr>
      <w:r w:rsidRPr="004177BA">
        <w:rPr>
          <w:sz w:val="22"/>
          <w:szCs w:val="22"/>
        </w:rPr>
        <w:t xml:space="preserve">oraz </w:t>
      </w:r>
    </w:p>
    <w:p w14:paraId="078D9DE3" w14:textId="77777777" w:rsidR="00A36B28" w:rsidRDefault="001166F9" w:rsidP="00A36B28">
      <w:pPr>
        <w:spacing w:before="120" w:line="276" w:lineRule="auto"/>
        <w:jc w:val="both"/>
        <w:rPr>
          <w:sz w:val="22"/>
          <w:szCs w:val="22"/>
        </w:rPr>
      </w:pPr>
      <w:r w:rsidRPr="004177BA">
        <w:rPr>
          <w:sz w:val="22"/>
          <w:szCs w:val="22"/>
        </w:rPr>
        <w:t>"n"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0"/>
        <w:gridCol w:w="4481"/>
      </w:tblGrid>
      <w:tr w:rsidR="00A36B28" w:rsidRPr="00F67B5A" w14:paraId="0937CF91" w14:textId="77777777" w:rsidTr="002F20E9">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3E8316" w14:textId="77777777" w:rsidR="00A36B28" w:rsidRPr="00F67B5A" w:rsidRDefault="00A36B28" w:rsidP="002F20E9">
            <w:pPr>
              <w:widowControl w:val="0"/>
              <w:tabs>
                <w:tab w:val="left" w:pos="851"/>
              </w:tabs>
              <w:ind w:left="26" w:hanging="26"/>
              <w:jc w:val="center"/>
              <w:rPr>
                <w:sz w:val="16"/>
                <w:szCs w:val="16"/>
              </w:rPr>
            </w:pPr>
            <w:r w:rsidRPr="00F67B5A">
              <w:rPr>
                <w:sz w:val="16"/>
                <w:szCs w:val="16"/>
              </w:rPr>
              <w:t>Oświadczam, że niniejsza Umowa jest dla mnie zrozumiała, jednoznaczna oraz żadne z postanowień nie budzi moich wątpliwości.                       W związku z powyższym oświadczam, że rozumiem i w pełni akceptuję jej treść.</w:t>
            </w:r>
          </w:p>
        </w:tc>
      </w:tr>
      <w:tr w:rsidR="00A36B28" w:rsidRPr="00F67B5A" w14:paraId="75AF79C6" w14:textId="77777777" w:rsidTr="002F20E9">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D22A8B8" w14:textId="77777777" w:rsidR="00A36B28" w:rsidRPr="00F67B5A" w:rsidRDefault="00A36B28" w:rsidP="002F20E9">
            <w:pPr>
              <w:widowControl w:val="0"/>
              <w:tabs>
                <w:tab w:val="left" w:pos="284"/>
                <w:tab w:val="left" w:pos="851"/>
              </w:tabs>
              <w:ind w:left="284" w:hanging="284"/>
              <w:jc w:val="center"/>
              <w:rPr>
                <w:b/>
                <w:bCs/>
                <w:lang w:eastAsia="en-US"/>
              </w:rPr>
            </w:pPr>
            <w:r w:rsidRPr="00F67B5A">
              <w:rPr>
                <w:b/>
                <w:bCs/>
                <w:lang w:eastAsia="en-US"/>
              </w:rPr>
              <w:t>WYKONAWCA</w:t>
            </w:r>
          </w:p>
        </w:tc>
      </w:tr>
      <w:tr w:rsidR="00A36B28" w:rsidRPr="00F67B5A" w14:paraId="74139F3C" w14:textId="77777777" w:rsidTr="002F20E9">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67DFA673" w14:textId="77777777" w:rsidR="00A36B28" w:rsidRPr="00F67B5A" w:rsidRDefault="00A36B28" w:rsidP="002F20E9">
            <w:pPr>
              <w:widowControl w:val="0"/>
              <w:jc w:val="center"/>
              <w:rPr>
                <w:sz w:val="18"/>
                <w:szCs w:val="18"/>
                <w:lang w:eastAsia="en-US"/>
              </w:rPr>
            </w:pPr>
          </w:p>
          <w:p w14:paraId="0A017DFF" w14:textId="77777777" w:rsidR="00A36B28" w:rsidRPr="00F67B5A" w:rsidRDefault="00A36B28" w:rsidP="002F20E9">
            <w:pPr>
              <w:widowControl w:val="0"/>
              <w:jc w:val="center"/>
              <w:rPr>
                <w:sz w:val="18"/>
                <w:szCs w:val="18"/>
                <w:lang w:eastAsia="en-US"/>
              </w:rPr>
            </w:pPr>
          </w:p>
          <w:p w14:paraId="764B488B" w14:textId="77777777" w:rsidR="00A36B28" w:rsidRPr="00F67B5A" w:rsidRDefault="00A36B28" w:rsidP="002F20E9">
            <w:pPr>
              <w:widowControl w:val="0"/>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14:paraId="412B0371" w14:textId="77777777" w:rsidR="00A36B28" w:rsidRPr="00F67B5A" w:rsidRDefault="00A36B28" w:rsidP="002F20E9">
            <w:pPr>
              <w:widowControl w:val="0"/>
              <w:jc w:val="center"/>
              <w:rPr>
                <w:sz w:val="18"/>
                <w:szCs w:val="18"/>
                <w:lang w:eastAsia="en-US"/>
              </w:rPr>
            </w:pPr>
          </w:p>
          <w:p w14:paraId="2A2FE523" w14:textId="77777777" w:rsidR="00A36B28" w:rsidRPr="00F67B5A" w:rsidRDefault="00A36B28" w:rsidP="002F20E9">
            <w:pPr>
              <w:widowControl w:val="0"/>
              <w:jc w:val="center"/>
              <w:rPr>
                <w:sz w:val="18"/>
                <w:szCs w:val="18"/>
                <w:lang w:eastAsia="en-US"/>
              </w:rPr>
            </w:pPr>
          </w:p>
          <w:p w14:paraId="0A763673" w14:textId="77777777" w:rsidR="00A36B28" w:rsidRPr="00F67B5A" w:rsidRDefault="00A36B28" w:rsidP="002F20E9">
            <w:pPr>
              <w:widowControl w:val="0"/>
              <w:tabs>
                <w:tab w:val="left" w:pos="284"/>
                <w:tab w:val="left" w:pos="851"/>
              </w:tabs>
              <w:ind w:left="284" w:hanging="284"/>
              <w:jc w:val="center"/>
              <w:rPr>
                <w:b/>
                <w:bCs/>
                <w:lang w:val="en-US" w:eastAsia="en-US"/>
              </w:rPr>
            </w:pPr>
          </w:p>
        </w:tc>
      </w:tr>
    </w:tbl>
    <w:p w14:paraId="09D3FF0F" w14:textId="28113492" w:rsidR="00A36B28" w:rsidRPr="00A36B28" w:rsidRDefault="00A36B28" w:rsidP="00A36B28">
      <w:pPr>
        <w:spacing w:before="120" w:line="276" w:lineRule="auto"/>
        <w:jc w:val="both"/>
        <w:rPr>
          <w:b/>
          <w:bCs/>
          <w:sz w:val="22"/>
          <w:szCs w:val="22"/>
        </w:rPr>
      </w:pPr>
      <w:r w:rsidRPr="00A36B28">
        <w:rPr>
          <w:b/>
          <w:bCs/>
          <w:sz w:val="22"/>
          <w:szCs w:val="22"/>
        </w:rPr>
        <w:t>łącznie zwane Stroną lub Stronami</w:t>
      </w:r>
    </w:p>
    <w:p w14:paraId="267971A8" w14:textId="77777777" w:rsidR="00A36B28" w:rsidRDefault="00A36B28" w:rsidP="00A36B28">
      <w:pPr>
        <w:spacing w:before="120" w:line="276" w:lineRule="auto"/>
        <w:jc w:val="both"/>
        <w:rPr>
          <w:sz w:val="22"/>
          <w:szCs w:val="22"/>
        </w:rPr>
      </w:pPr>
    </w:p>
    <w:p w14:paraId="44D23B6C" w14:textId="77777777" w:rsidR="00A36B28" w:rsidRDefault="00A36B28" w:rsidP="00A36B28">
      <w:pPr>
        <w:spacing w:before="120" w:line="276" w:lineRule="auto"/>
        <w:jc w:val="both"/>
        <w:rPr>
          <w:sz w:val="22"/>
          <w:szCs w:val="22"/>
        </w:rPr>
      </w:pPr>
    </w:p>
    <w:p w14:paraId="65389B4B" w14:textId="1C09F394" w:rsidR="000C3924" w:rsidRPr="004177BA" w:rsidRDefault="000C3924" w:rsidP="00A36B28">
      <w:pPr>
        <w:spacing w:before="120" w:line="276" w:lineRule="auto"/>
        <w:jc w:val="both"/>
        <w:rPr>
          <w:sz w:val="22"/>
          <w:szCs w:val="22"/>
        </w:rPr>
      </w:pPr>
      <w:r w:rsidRPr="004177BA">
        <w:rPr>
          <w:sz w:val="22"/>
          <w:szCs w:val="22"/>
        </w:rPr>
        <w:br w:type="page"/>
      </w:r>
    </w:p>
    <w:p w14:paraId="38188B8A" w14:textId="77777777"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184" w:name="_Toc66971796"/>
      <w:bookmarkStart w:id="185" w:name="_Toc107658575"/>
      <w:r w:rsidRPr="004177BA">
        <w:rPr>
          <w:rFonts w:ascii="Times New Roman" w:hAnsi="Times New Roman" w:cs="Times New Roman"/>
          <w:sz w:val="22"/>
          <w:szCs w:val="22"/>
        </w:rPr>
        <w:lastRenderedPageBreak/>
        <w:t>§1. Podstawa zawarcia Umowy</w:t>
      </w:r>
      <w:bookmarkEnd w:id="184"/>
      <w:bookmarkEnd w:id="185"/>
    </w:p>
    <w:p w14:paraId="20ADEE8C" w14:textId="4E90159D" w:rsidR="001166F9" w:rsidRPr="004177BA" w:rsidRDefault="001166F9" w:rsidP="00071E27">
      <w:pPr>
        <w:numPr>
          <w:ilvl w:val="0"/>
          <w:numId w:val="56"/>
        </w:numPr>
        <w:suppressAutoHyphens/>
        <w:spacing w:before="120" w:line="276" w:lineRule="auto"/>
        <w:jc w:val="both"/>
        <w:rPr>
          <w:sz w:val="22"/>
          <w:szCs w:val="22"/>
        </w:rPr>
      </w:pPr>
      <w:r w:rsidRPr="004177BA">
        <w:rPr>
          <w:sz w:val="22"/>
          <w:szCs w:val="22"/>
        </w:rPr>
        <w:t xml:space="preserve">Umowa ramowa </w:t>
      </w:r>
      <w:r w:rsidR="00543A3A" w:rsidRPr="004177BA">
        <w:rPr>
          <w:sz w:val="22"/>
          <w:szCs w:val="22"/>
        </w:rPr>
        <w:t>nr …………</w:t>
      </w:r>
      <w:r w:rsidRPr="004177BA">
        <w:rPr>
          <w:sz w:val="22"/>
          <w:szCs w:val="22"/>
        </w:rPr>
        <w:t>z dnia …. .</w:t>
      </w:r>
    </w:p>
    <w:p w14:paraId="2712C45D" w14:textId="77777777"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186" w:name="_Toc66971797"/>
      <w:bookmarkStart w:id="187" w:name="_Toc107658576"/>
      <w:r w:rsidRPr="004177BA">
        <w:rPr>
          <w:rFonts w:ascii="Times New Roman" w:hAnsi="Times New Roman" w:cs="Times New Roman"/>
          <w:sz w:val="22"/>
          <w:szCs w:val="22"/>
        </w:rPr>
        <w:t>§2. Przedmiot Umowy</w:t>
      </w:r>
      <w:bookmarkEnd w:id="186"/>
      <w:bookmarkEnd w:id="187"/>
    </w:p>
    <w:p w14:paraId="1603ECB1" w14:textId="270EA755" w:rsidR="001166F9" w:rsidRPr="004177BA" w:rsidRDefault="001166F9" w:rsidP="00071E27">
      <w:pPr>
        <w:numPr>
          <w:ilvl w:val="0"/>
          <w:numId w:val="57"/>
        </w:numPr>
        <w:suppressAutoHyphens/>
        <w:ind w:left="357"/>
        <w:jc w:val="both"/>
        <w:rPr>
          <w:sz w:val="22"/>
          <w:szCs w:val="22"/>
        </w:rPr>
      </w:pPr>
      <w:r w:rsidRPr="004177BA">
        <w:rPr>
          <w:sz w:val="22"/>
          <w:szCs w:val="22"/>
        </w:rPr>
        <w:t>Przedmiotem niniejszej umowy jest ustalenie zasad i warunków realizacji Zamówień wykonawczych udzielonych przez Zamawiającego na …………………………..</w:t>
      </w:r>
      <w:r w:rsidR="00BC2F3E" w:rsidRPr="004177BA">
        <w:rPr>
          <w:sz w:val="22"/>
          <w:szCs w:val="22"/>
        </w:rPr>
        <w:t xml:space="preserve"> </w:t>
      </w:r>
      <w:r w:rsidRPr="004177BA">
        <w:rPr>
          <w:sz w:val="22"/>
          <w:szCs w:val="22"/>
        </w:rPr>
        <w:t>w ramach  zadania nr ………………. w trakcie obowiązywania Umowy ramowej z dnia…… .</w:t>
      </w:r>
    </w:p>
    <w:p w14:paraId="2F9C1207" w14:textId="0E038728" w:rsidR="001166F9" w:rsidRPr="004177BA" w:rsidRDefault="001166F9" w:rsidP="00071E27">
      <w:pPr>
        <w:numPr>
          <w:ilvl w:val="0"/>
          <w:numId w:val="57"/>
        </w:numPr>
        <w:suppressAutoHyphens/>
        <w:ind w:left="357"/>
        <w:jc w:val="both"/>
        <w:rPr>
          <w:sz w:val="22"/>
          <w:szCs w:val="22"/>
        </w:rPr>
      </w:pPr>
      <w:r w:rsidRPr="004177BA">
        <w:rPr>
          <w:sz w:val="22"/>
          <w:szCs w:val="22"/>
        </w:rPr>
        <w:t xml:space="preserve">Szczegółowy opis przedmiotu zamówień wykonawczych oraz ceny jednostkowe maksymalne zostały określone w Załącznikach nr </w:t>
      </w:r>
      <w:r w:rsidR="00A84B9B" w:rsidRPr="004177BA">
        <w:rPr>
          <w:sz w:val="22"/>
          <w:szCs w:val="22"/>
        </w:rPr>
        <w:t>1</w:t>
      </w:r>
      <w:r w:rsidRPr="004177BA">
        <w:rPr>
          <w:sz w:val="22"/>
          <w:szCs w:val="22"/>
        </w:rPr>
        <w:t xml:space="preserve"> i </w:t>
      </w:r>
      <w:r w:rsidR="00A84B9B" w:rsidRPr="004177BA">
        <w:rPr>
          <w:sz w:val="22"/>
          <w:szCs w:val="22"/>
        </w:rPr>
        <w:t>2</w:t>
      </w:r>
      <w:r w:rsidRPr="004177BA">
        <w:rPr>
          <w:sz w:val="22"/>
          <w:szCs w:val="22"/>
        </w:rPr>
        <w:t xml:space="preserve"> do Umowy ramowej. </w:t>
      </w:r>
    </w:p>
    <w:p w14:paraId="116C5436" w14:textId="4C920107" w:rsidR="001166F9" w:rsidRPr="004177BA" w:rsidRDefault="001166F9" w:rsidP="00071E27">
      <w:pPr>
        <w:numPr>
          <w:ilvl w:val="0"/>
          <w:numId w:val="57"/>
        </w:numPr>
        <w:suppressAutoHyphens/>
        <w:ind w:left="357"/>
        <w:jc w:val="both"/>
        <w:rPr>
          <w:sz w:val="22"/>
          <w:szCs w:val="22"/>
        </w:rPr>
      </w:pPr>
      <w:r w:rsidRPr="004177BA">
        <w:rPr>
          <w:sz w:val="22"/>
          <w:szCs w:val="22"/>
        </w:rPr>
        <w:t>Wykonawca odpowiada za wykonanie usługi zgodnie z wymaganiami określonymi w</w:t>
      </w:r>
      <w:r w:rsidR="000C3924" w:rsidRPr="004177BA">
        <w:rPr>
          <w:sz w:val="22"/>
          <w:szCs w:val="22"/>
        </w:rPr>
        <w:t> </w:t>
      </w:r>
      <w:r w:rsidRPr="004177BA">
        <w:rPr>
          <w:sz w:val="22"/>
          <w:szCs w:val="22"/>
        </w:rPr>
        <w:t>Umowie wykonawczej oraz ofercie złożonej w postępowaniu wykonawczym.</w:t>
      </w:r>
    </w:p>
    <w:p w14:paraId="03E761E7" w14:textId="77777777" w:rsidR="001166F9" w:rsidRPr="004177BA" w:rsidRDefault="001166F9" w:rsidP="00071E27">
      <w:pPr>
        <w:numPr>
          <w:ilvl w:val="0"/>
          <w:numId w:val="57"/>
        </w:numPr>
        <w:suppressAutoHyphens/>
        <w:ind w:left="357"/>
        <w:jc w:val="both"/>
        <w:rPr>
          <w:sz w:val="22"/>
          <w:szCs w:val="22"/>
        </w:rPr>
      </w:pPr>
      <w:r w:rsidRPr="004177BA">
        <w:rPr>
          <w:sz w:val="22"/>
          <w:szCs w:val="22"/>
        </w:rPr>
        <w:t>Wykonawca oświadcza, że Przedmiot Umowy spełnia wszystkie wymagania określone przez Zamawiającego w postępowaniu o udzielenie zamówienia, w wyniku którego zawarto Umowę wykonawczą.</w:t>
      </w:r>
    </w:p>
    <w:p w14:paraId="49A87FAE" w14:textId="77777777" w:rsidR="00A36B28" w:rsidRPr="00172A2B" w:rsidRDefault="00A36B28" w:rsidP="00071E27">
      <w:pPr>
        <w:numPr>
          <w:ilvl w:val="0"/>
          <w:numId w:val="57"/>
        </w:numPr>
        <w:spacing w:line="276" w:lineRule="auto"/>
        <w:jc w:val="both"/>
        <w:rPr>
          <w:sz w:val="22"/>
          <w:szCs w:val="22"/>
        </w:rPr>
      </w:pPr>
      <w:r w:rsidRPr="00172A2B">
        <w:rPr>
          <w:iCs/>
          <w:sz w:val="22"/>
        </w:rPr>
        <w:t xml:space="preserve">Usługi </w:t>
      </w:r>
      <w:r w:rsidRPr="00172A2B">
        <w:rPr>
          <w:sz w:val="22"/>
          <w:szCs w:val="22"/>
        </w:rPr>
        <w:t>objęte niniejszą umową ramową mogą być realizowane dla dowolnego Oddziału/Kopalni Polskiej Grupy Górniczej S.A.</w:t>
      </w:r>
    </w:p>
    <w:p w14:paraId="5EA39CEE" w14:textId="7F69B1A6" w:rsidR="001166F9" w:rsidRPr="004177BA" w:rsidRDefault="001166F9" w:rsidP="00071E27">
      <w:pPr>
        <w:numPr>
          <w:ilvl w:val="0"/>
          <w:numId w:val="57"/>
        </w:numPr>
        <w:suppressAutoHyphens/>
        <w:ind w:left="357"/>
        <w:jc w:val="both"/>
        <w:rPr>
          <w:sz w:val="22"/>
          <w:szCs w:val="22"/>
        </w:rPr>
      </w:pPr>
      <w:r w:rsidRPr="004177BA">
        <w:rPr>
          <w:sz w:val="22"/>
          <w:szCs w:val="22"/>
        </w:rPr>
        <w:t>Wykonawca oświadcza, że przedmiot Umowy wykonawczej jest wolny od wad prawnych i</w:t>
      </w:r>
      <w:r w:rsidR="004177BA">
        <w:rPr>
          <w:sz w:val="22"/>
          <w:szCs w:val="22"/>
        </w:rPr>
        <w:t> </w:t>
      </w:r>
      <w:r w:rsidRPr="004177BA">
        <w:rPr>
          <w:sz w:val="22"/>
          <w:szCs w:val="22"/>
        </w:rPr>
        <w:t xml:space="preserve">fizycznych i nie narusza praw majątkowych i niemajątkowych, znaków handlowych, patentów, praw autorskich osób trzecich oraz jest zgodny ze złożoną ofertą. </w:t>
      </w:r>
    </w:p>
    <w:p w14:paraId="45C83146" w14:textId="77777777" w:rsidR="001166F9" w:rsidRPr="004177BA" w:rsidRDefault="001166F9" w:rsidP="00071E27">
      <w:pPr>
        <w:numPr>
          <w:ilvl w:val="0"/>
          <w:numId w:val="57"/>
        </w:numPr>
        <w:suppressAutoHyphens/>
        <w:ind w:left="357"/>
        <w:jc w:val="both"/>
        <w:rPr>
          <w:sz w:val="22"/>
          <w:szCs w:val="22"/>
        </w:rPr>
      </w:pPr>
      <w:r w:rsidRPr="004177BA">
        <w:rPr>
          <w:sz w:val="22"/>
          <w:szCs w:val="22"/>
        </w:rPr>
        <w:t>W przypadku wystąpienia przez osobę trzecią z jakimkolwiek roszczeniem przeciwko Zamawiającemu wynikającym z naruszenia praw autorskich, praw własności przemysłowej lub know-how przez przedmiot zamówienia, Wykonawca poniesie (zwróci Zamawiającemu) wszystkie koszty i wydatki z tym związane, wliczając w to koszty zapłacone przez Zamawiającego na rzecz osób trzecich, których prawa zostały naruszone.</w:t>
      </w:r>
    </w:p>
    <w:p w14:paraId="2C1729F7" w14:textId="7FFB3DA6" w:rsidR="001166F9" w:rsidRPr="004177BA" w:rsidRDefault="001166F9" w:rsidP="00071E27">
      <w:pPr>
        <w:numPr>
          <w:ilvl w:val="0"/>
          <w:numId w:val="57"/>
        </w:numPr>
        <w:suppressAutoHyphens/>
        <w:ind w:left="357"/>
        <w:jc w:val="both"/>
        <w:rPr>
          <w:sz w:val="22"/>
          <w:szCs w:val="22"/>
        </w:rPr>
      </w:pPr>
      <w:r w:rsidRPr="004177BA">
        <w:rPr>
          <w:sz w:val="22"/>
          <w:szCs w:val="22"/>
        </w:rPr>
        <w:t xml:space="preserve">Realizacja Umowy wykonawczej </w:t>
      </w:r>
      <w:r w:rsidRPr="002F04DC">
        <w:rPr>
          <w:sz w:val="22"/>
          <w:szCs w:val="22"/>
        </w:rPr>
        <w:t>nie wymaga</w:t>
      </w:r>
      <w:r w:rsidRPr="004177BA">
        <w:rPr>
          <w:sz w:val="22"/>
          <w:szCs w:val="22"/>
        </w:rPr>
        <w:t xml:space="preserve"> świadczenia usług przez Zamawiającego na rzecz Wykonawcy na podstawie odrębnej umowy (Umowa Przychodowa). W przypadku konieczności korzystania z usług łaźni, lampowni, ECP (markowni), </w:t>
      </w:r>
      <w:proofErr w:type="spellStart"/>
      <w:r w:rsidRPr="004177BA">
        <w:rPr>
          <w:sz w:val="22"/>
          <w:szCs w:val="22"/>
        </w:rPr>
        <w:t>maskowni</w:t>
      </w:r>
      <w:proofErr w:type="spellEnd"/>
      <w:r w:rsidRPr="004177BA">
        <w:rPr>
          <w:sz w:val="22"/>
          <w:szCs w:val="22"/>
        </w:rPr>
        <w:t>, wody, Zamawiający gwarantuje dostęp do ww. świadczeń. Ze względu na jednostkowy charakter świadczeń Wykonawca nie będzie za nie dodatkowo obciążany.</w:t>
      </w:r>
    </w:p>
    <w:p w14:paraId="2F2967BE" w14:textId="77777777"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188" w:name="_Toc66971798"/>
      <w:bookmarkStart w:id="189" w:name="_Toc107658577"/>
      <w:r w:rsidRPr="004177BA">
        <w:rPr>
          <w:rFonts w:ascii="Times New Roman" w:hAnsi="Times New Roman" w:cs="Times New Roman"/>
          <w:sz w:val="22"/>
          <w:szCs w:val="22"/>
        </w:rPr>
        <w:t>§3. Cena i sposób rozliczeń</w:t>
      </w:r>
      <w:bookmarkEnd w:id="188"/>
      <w:bookmarkEnd w:id="189"/>
    </w:p>
    <w:p w14:paraId="627DA85B" w14:textId="4F6F8900" w:rsidR="001166F9" w:rsidRPr="004177BA" w:rsidRDefault="001166F9" w:rsidP="00071E27">
      <w:pPr>
        <w:numPr>
          <w:ilvl w:val="0"/>
          <w:numId w:val="53"/>
        </w:numPr>
        <w:suppressAutoHyphens/>
        <w:ind w:hanging="357"/>
        <w:jc w:val="both"/>
        <w:rPr>
          <w:sz w:val="22"/>
          <w:szCs w:val="22"/>
        </w:rPr>
      </w:pPr>
      <w:r w:rsidRPr="004177BA">
        <w:rPr>
          <w:sz w:val="22"/>
          <w:szCs w:val="22"/>
        </w:rPr>
        <w:t xml:space="preserve">Wartość przedmiotu Umowy wykonawczej </w:t>
      </w:r>
      <w:r w:rsidR="00AC49CD">
        <w:rPr>
          <w:sz w:val="22"/>
          <w:szCs w:val="22"/>
        </w:rPr>
        <w:t>będzie</w:t>
      </w:r>
      <w:r w:rsidRPr="004177BA">
        <w:rPr>
          <w:sz w:val="22"/>
          <w:szCs w:val="22"/>
        </w:rPr>
        <w:t xml:space="preserve"> określona w dokumencie Zamówienia wykonawczego.</w:t>
      </w:r>
    </w:p>
    <w:p w14:paraId="09B09E14" w14:textId="16F406A7" w:rsidR="001166F9" w:rsidRPr="004177BA" w:rsidRDefault="001166F9" w:rsidP="00071E27">
      <w:pPr>
        <w:numPr>
          <w:ilvl w:val="0"/>
          <w:numId w:val="53"/>
        </w:numPr>
        <w:suppressAutoHyphens/>
        <w:ind w:hanging="357"/>
        <w:jc w:val="both"/>
        <w:rPr>
          <w:sz w:val="22"/>
          <w:szCs w:val="22"/>
        </w:rPr>
      </w:pPr>
      <w:r w:rsidRPr="004177BA">
        <w:rPr>
          <w:sz w:val="22"/>
          <w:szCs w:val="22"/>
        </w:rPr>
        <w:t>Wartość Umowy wykonawczej netto zawiera wszelkie koszty związane z jej realizacją a</w:t>
      </w:r>
      <w:r w:rsidR="004177BA">
        <w:rPr>
          <w:sz w:val="22"/>
          <w:szCs w:val="22"/>
        </w:rPr>
        <w:t> </w:t>
      </w:r>
      <w:r w:rsidRPr="004177BA">
        <w:rPr>
          <w:sz w:val="22"/>
          <w:szCs w:val="22"/>
        </w:rPr>
        <w:t>Wykonawcy nie przysługuje żadne dodatkowe/uzupełniające wynagrodzenie z tego tytułu. Wynagrodzenie obejmuje w szczególności:</w:t>
      </w:r>
    </w:p>
    <w:p w14:paraId="57AD11C6" w14:textId="77777777" w:rsidR="001166F9" w:rsidRPr="004177BA" w:rsidRDefault="001166F9" w:rsidP="00071E27">
      <w:pPr>
        <w:numPr>
          <w:ilvl w:val="1"/>
          <w:numId w:val="53"/>
        </w:numPr>
        <w:suppressAutoHyphens/>
        <w:ind w:hanging="357"/>
        <w:jc w:val="both"/>
        <w:rPr>
          <w:sz w:val="22"/>
          <w:szCs w:val="22"/>
        </w:rPr>
      </w:pPr>
      <w:r w:rsidRPr="004177BA">
        <w:rPr>
          <w:sz w:val="22"/>
          <w:szCs w:val="22"/>
        </w:rPr>
        <w:t xml:space="preserve">koszt wykonania przedmiotu zamówienia, </w:t>
      </w:r>
    </w:p>
    <w:p w14:paraId="258FAEB9" w14:textId="77777777" w:rsidR="001166F9" w:rsidRPr="004177BA" w:rsidRDefault="001166F9" w:rsidP="00071E27">
      <w:pPr>
        <w:numPr>
          <w:ilvl w:val="1"/>
          <w:numId w:val="53"/>
        </w:numPr>
        <w:suppressAutoHyphens/>
        <w:ind w:hanging="357"/>
        <w:jc w:val="both"/>
        <w:rPr>
          <w:sz w:val="22"/>
          <w:szCs w:val="22"/>
        </w:rPr>
      </w:pPr>
      <w:r w:rsidRPr="004177BA">
        <w:rPr>
          <w:sz w:val="22"/>
          <w:szCs w:val="22"/>
        </w:rPr>
        <w:t>znakowania podzespołów przedmiotu dostawy,</w:t>
      </w:r>
    </w:p>
    <w:p w14:paraId="142EC83A" w14:textId="0877D29B" w:rsidR="001166F9" w:rsidRPr="004177BA" w:rsidRDefault="001166F9" w:rsidP="00071E27">
      <w:pPr>
        <w:numPr>
          <w:ilvl w:val="1"/>
          <w:numId w:val="53"/>
        </w:numPr>
        <w:suppressAutoHyphens/>
        <w:ind w:hanging="357"/>
        <w:jc w:val="both"/>
        <w:rPr>
          <w:sz w:val="22"/>
          <w:szCs w:val="22"/>
        </w:rPr>
      </w:pPr>
      <w:r w:rsidRPr="004177BA">
        <w:rPr>
          <w:sz w:val="22"/>
          <w:szCs w:val="22"/>
        </w:rPr>
        <w:t>koszt odbioru do remontu i dostawy do Zamawiającego po wykonanym remoncie, łącznie z</w:t>
      </w:r>
      <w:r w:rsidR="004177BA">
        <w:rPr>
          <w:sz w:val="22"/>
          <w:szCs w:val="22"/>
        </w:rPr>
        <w:t> </w:t>
      </w:r>
      <w:r w:rsidRPr="004177BA">
        <w:rPr>
          <w:sz w:val="22"/>
          <w:szCs w:val="22"/>
        </w:rPr>
        <w:t>ubezpieczeniem na czas transportu, (w przypadku, gdy z realizacją zamówienia wiążą się obowiązki celne (w tym związane z formalnościami celnymi i zapłatą cła), obowiązki te spoczywają na Wykonawcy,</w:t>
      </w:r>
    </w:p>
    <w:p w14:paraId="61C40474" w14:textId="769EAF94" w:rsidR="001166F9" w:rsidRPr="004177BA" w:rsidRDefault="001166F9" w:rsidP="00071E27">
      <w:pPr>
        <w:numPr>
          <w:ilvl w:val="1"/>
          <w:numId w:val="53"/>
        </w:numPr>
        <w:suppressAutoHyphens/>
        <w:ind w:hanging="357"/>
        <w:jc w:val="both"/>
        <w:rPr>
          <w:sz w:val="22"/>
          <w:szCs w:val="22"/>
        </w:rPr>
      </w:pPr>
      <w:r w:rsidRPr="004177BA">
        <w:rPr>
          <w:sz w:val="22"/>
          <w:szCs w:val="22"/>
        </w:rPr>
        <w:t>koszt udziału w montażu, uruchomieniu i odbiorze technicznym przedmiotu zamówienia w</w:t>
      </w:r>
      <w:r w:rsidR="004177BA">
        <w:rPr>
          <w:sz w:val="22"/>
          <w:szCs w:val="22"/>
        </w:rPr>
        <w:t> </w:t>
      </w:r>
      <w:r w:rsidRPr="004177BA">
        <w:rPr>
          <w:sz w:val="22"/>
          <w:szCs w:val="22"/>
        </w:rPr>
        <w:t>wyrobiskach dołowych kopalni – jeżeli dotyczy</w:t>
      </w:r>
    </w:p>
    <w:p w14:paraId="37EBB680" w14:textId="77777777" w:rsidR="001166F9" w:rsidRPr="004177BA" w:rsidRDefault="001166F9" w:rsidP="00071E27">
      <w:pPr>
        <w:numPr>
          <w:ilvl w:val="1"/>
          <w:numId w:val="53"/>
        </w:numPr>
        <w:suppressAutoHyphens/>
        <w:ind w:hanging="357"/>
        <w:jc w:val="both"/>
        <w:rPr>
          <w:sz w:val="22"/>
          <w:szCs w:val="22"/>
        </w:rPr>
      </w:pPr>
      <w:r w:rsidRPr="004177BA">
        <w:rPr>
          <w:sz w:val="22"/>
          <w:szCs w:val="22"/>
        </w:rPr>
        <w:t>koszt prowadzenia serwisu w okresie gwarancji,</w:t>
      </w:r>
    </w:p>
    <w:p w14:paraId="68C5169A" w14:textId="77777777" w:rsidR="001166F9" w:rsidRPr="004177BA" w:rsidRDefault="001166F9" w:rsidP="00071E27">
      <w:pPr>
        <w:numPr>
          <w:ilvl w:val="1"/>
          <w:numId w:val="53"/>
        </w:numPr>
        <w:suppressAutoHyphens/>
        <w:ind w:hanging="357"/>
        <w:jc w:val="both"/>
        <w:rPr>
          <w:sz w:val="22"/>
          <w:szCs w:val="22"/>
        </w:rPr>
      </w:pPr>
      <w:r w:rsidRPr="004177BA">
        <w:rPr>
          <w:sz w:val="22"/>
          <w:szCs w:val="22"/>
        </w:rPr>
        <w:t>koszty prób i badań sprawdzających.</w:t>
      </w:r>
    </w:p>
    <w:p w14:paraId="67FBC881" w14:textId="77777777" w:rsidR="000F1DA6" w:rsidRPr="004177BA" w:rsidRDefault="000F1DA6" w:rsidP="00071E27">
      <w:pPr>
        <w:numPr>
          <w:ilvl w:val="0"/>
          <w:numId w:val="53"/>
        </w:numPr>
        <w:suppressAutoHyphens/>
        <w:ind w:hanging="357"/>
        <w:jc w:val="both"/>
        <w:rPr>
          <w:sz w:val="22"/>
          <w:szCs w:val="22"/>
        </w:rPr>
      </w:pPr>
      <w:r w:rsidRPr="004177BA">
        <w:rPr>
          <w:sz w:val="22"/>
          <w:szCs w:val="22"/>
        </w:rPr>
        <w:t>Do ceny netto zostanie doliczony podatek od towarów i usług w obowiązującej wysokości.</w:t>
      </w:r>
    </w:p>
    <w:p w14:paraId="4147F2E0" w14:textId="77777777" w:rsidR="000F1DA6" w:rsidRPr="004177BA" w:rsidRDefault="000F1DA6" w:rsidP="00071E27">
      <w:pPr>
        <w:numPr>
          <w:ilvl w:val="0"/>
          <w:numId w:val="53"/>
        </w:numPr>
        <w:suppressAutoHyphens/>
        <w:ind w:hanging="357"/>
        <w:jc w:val="both"/>
        <w:rPr>
          <w:sz w:val="22"/>
          <w:szCs w:val="22"/>
        </w:rPr>
      </w:pPr>
      <w:r w:rsidRPr="004177BA">
        <w:rPr>
          <w:sz w:val="22"/>
          <w:szCs w:val="22"/>
        </w:rPr>
        <w:t>Wszelkie rozliczenia będą dokonywane w złotych polskich.</w:t>
      </w:r>
    </w:p>
    <w:p w14:paraId="2628518A" w14:textId="26147962" w:rsidR="000F1DA6" w:rsidRPr="004177BA" w:rsidRDefault="000F1DA6" w:rsidP="00071E27">
      <w:pPr>
        <w:numPr>
          <w:ilvl w:val="0"/>
          <w:numId w:val="53"/>
        </w:numPr>
        <w:suppressAutoHyphens/>
        <w:ind w:hanging="357"/>
        <w:jc w:val="both"/>
        <w:rPr>
          <w:sz w:val="22"/>
          <w:szCs w:val="22"/>
        </w:rPr>
      </w:pPr>
      <w:r w:rsidRPr="004177BA">
        <w:rPr>
          <w:sz w:val="22"/>
          <w:szCs w:val="22"/>
        </w:rPr>
        <w:t>W przypadku, kiedy zrealizowana wartość umowy będzie niższa od maksymalnej, Wykonawcy nie przysługuje jakiekolwiek wynagrodzenie oraz jakiekolwiek roszczenie odszkodowawcze z tytułu niezrealizowanej części Umowy.</w:t>
      </w:r>
    </w:p>
    <w:p w14:paraId="2A27D12F" w14:textId="77777777"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190" w:name="_Toc66971799"/>
      <w:bookmarkStart w:id="191" w:name="_Toc107658578"/>
      <w:r w:rsidRPr="004177BA">
        <w:rPr>
          <w:rFonts w:ascii="Times New Roman" w:hAnsi="Times New Roman" w:cs="Times New Roman"/>
          <w:sz w:val="22"/>
          <w:szCs w:val="22"/>
        </w:rPr>
        <w:lastRenderedPageBreak/>
        <w:t>§4. Fakturowanie i płatności</w:t>
      </w:r>
      <w:bookmarkEnd w:id="190"/>
      <w:bookmarkEnd w:id="191"/>
    </w:p>
    <w:p w14:paraId="5490BEF5" w14:textId="6326734E" w:rsidR="001166F9" w:rsidRPr="004177BA" w:rsidRDefault="00BC2F3E" w:rsidP="00071E27">
      <w:pPr>
        <w:numPr>
          <w:ilvl w:val="0"/>
          <w:numId w:val="58"/>
        </w:numPr>
        <w:suppressAutoHyphens/>
        <w:ind w:left="357" w:hanging="357"/>
        <w:jc w:val="both"/>
        <w:rPr>
          <w:sz w:val="22"/>
          <w:szCs w:val="22"/>
        </w:rPr>
      </w:pPr>
      <w:bookmarkStart w:id="192" w:name="_Hlk107657169"/>
      <w:r w:rsidRPr="004177BA">
        <w:rPr>
          <w:sz w:val="22"/>
          <w:szCs w:val="22"/>
        </w:rPr>
        <w:t xml:space="preserve">Rozliczenie przedmiotu umowy nastąpi na podstawie </w:t>
      </w:r>
      <w:r w:rsidR="00302BF1" w:rsidRPr="004177BA">
        <w:rPr>
          <w:sz w:val="22"/>
          <w:szCs w:val="22"/>
        </w:rPr>
        <w:t xml:space="preserve">faktury </w:t>
      </w:r>
      <w:r w:rsidRPr="004177BA">
        <w:rPr>
          <w:sz w:val="22"/>
          <w:szCs w:val="22"/>
        </w:rPr>
        <w:t>wystawionej zgodnie z</w:t>
      </w:r>
      <w:r w:rsidR="004177BA">
        <w:rPr>
          <w:sz w:val="22"/>
          <w:szCs w:val="22"/>
        </w:rPr>
        <w:t> </w:t>
      </w:r>
      <w:r w:rsidRPr="004177BA">
        <w:rPr>
          <w:sz w:val="22"/>
          <w:szCs w:val="22"/>
        </w:rPr>
        <w:t>obowiązującymi przepisami prawa.</w:t>
      </w:r>
      <w:r w:rsidR="006C66FD" w:rsidRPr="004177BA">
        <w:rPr>
          <w:sz w:val="22"/>
          <w:szCs w:val="22"/>
        </w:rPr>
        <w:t xml:space="preserve"> </w:t>
      </w:r>
      <w:r w:rsidR="001166F9" w:rsidRPr="004177BA">
        <w:rPr>
          <w:sz w:val="22"/>
          <w:szCs w:val="22"/>
        </w:rPr>
        <w:t>Na fakturze należy podać numer Zamówienia</w:t>
      </w:r>
      <w:r w:rsidR="00302BF1" w:rsidRPr="004177BA">
        <w:rPr>
          <w:sz w:val="22"/>
          <w:szCs w:val="22"/>
        </w:rPr>
        <w:t xml:space="preserve"> </w:t>
      </w:r>
      <w:r w:rsidR="001166F9" w:rsidRPr="004177BA">
        <w:rPr>
          <w:sz w:val="22"/>
          <w:szCs w:val="22"/>
        </w:rPr>
        <w:t>Wykonawczego, pod którym zostało wpisane do elektronicznego rejestru.</w:t>
      </w:r>
    </w:p>
    <w:p w14:paraId="6DB77957" w14:textId="77777777" w:rsidR="002F04DC" w:rsidRDefault="002F04DC" w:rsidP="00071E27">
      <w:pPr>
        <w:pStyle w:val="Akapitzlist"/>
        <w:numPr>
          <w:ilvl w:val="0"/>
          <w:numId w:val="58"/>
        </w:numPr>
        <w:ind w:hanging="357"/>
        <w:jc w:val="both"/>
        <w:rPr>
          <w:sz w:val="22"/>
          <w:szCs w:val="22"/>
        </w:rPr>
      </w:pPr>
      <w:bookmarkStart w:id="193" w:name="_Hlk107657228"/>
      <w:bookmarkEnd w:id="192"/>
      <w:r w:rsidRPr="002F04DC">
        <w:rPr>
          <w:sz w:val="22"/>
          <w:szCs w:val="22"/>
        </w:rPr>
        <w:t>Podstawą wystawienia faktury za świadczenie przez Wykonawcę usług zgłoszonych przez Zamawiającego będzie prawidłowo wykonana usługa potwierdzona podpisaniem Protokołu odbioru przez osoby obu Stron z zastrzeżeniem ust. 4.</w:t>
      </w:r>
    </w:p>
    <w:p w14:paraId="279993FF" w14:textId="77777777" w:rsidR="002F04DC" w:rsidRPr="007E56C5" w:rsidRDefault="002F04DC" w:rsidP="00071E27">
      <w:pPr>
        <w:numPr>
          <w:ilvl w:val="0"/>
          <w:numId w:val="58"/>
        </w:numPr>
        <w:suppressAutoHyphens/>
        <w:ind w:hanging="357"/>
        <w:jc w:val="both"/>
        <w:rPr>
          <w:sz w:val="22"/>
          <w:szCs w:val="22"/>
        </w:rPr>
      </w:pPr>
      <w:r w:rsidRPr="007E56C5">
        <w:rPr>
          <w:sz w:val="22"/>
          <w:szCs w:val="22"/>
        </w:rPr>
        <w:t xml:space="preserve">Wykonawca zobowiązany jest do dołączenia do wystawionej faktury kopii w/w </w:t>
      </w:r>
      <w:r>
        <w:rPr>
          <w:i/>
          <w:iCs/>
          <w:sz w:val="22"/>
          <w:szCs w:val="22"/>
        </w:rPr>
        <w:t>Protokołu.</w:t>
      </w:r>
    </w:p>
    <w:p w14:paraId="0863B94E" w14:textId="77777777" w:rsidR="002F04DC" w:rsidRPr="007E56C5" w:rsidRDefault="002F04DC" w:rsidP="00071E27">
      <w:pPr>
        <w:numPr>
          <w:ilvl w:val="0"/>
          <w:numId w:val="58"/>
        </w:numPr>
        <w:suppressAutoHyphens/>
        <w:ind w:hanging="357"/>
        <w:jc w:val="both"/>
        <w:rPr>
          <w:rFonts w:eastAsia="MS Mincho"/>
          <w:sz w:val="22"/>
          <w:szCs w:val="22"/>
          <w:lang w:eastAsia="en-US"/>
        </w:rPr>
      </w:pPr>
      <w:r w:rsidRPr="007E56C5">
        <w:rPr>
          <w:rFonts w:eastAsia="MS Mincho"/>
          <w:sz w:val="22"/>
          <w:szCs w:val="22"/>
          <w:lang w:eastAsia="en-US"/>
        </w:rPr>
        <w:t xml:space="preserve">W przypadku otrzymania przez Wykonawcę </w:t>
      </w:r>
      <w:r w:rsidRPr="007E56C5">
        <w:rPr>
          <w:i/>
          <w:iCs/>
          <w:sz w:val="22"/>
          <w:szCs w:val="22"/>
        </w:rPr>
        <w:t xml:space="preserve">Informacji </w:t>
      </w:r>
      <w:r w:rsidRPr="007E56C5">
        <w:rPr>
          <w:sz w:val="22"/>
          <w:szCs w:val="22"/>
        </w:rPr>
        <w:t>z zastrzeżeniami</w:t>
      </w:r>
      <w:r w:rsidRPr="007E56C5">
        <w:rPr>
          <w:rFonts w:eastAsia="MS Mincho"/>
          <w:sz w:val="22"/>
          <w:szCs w:val="22"/>
          <w:lang w:eastAsia="en-US"/>
        </w:rPr>
        <w:t xml:space="preserve"> (</w:t>
      </w:r>
      <w:r w:rsidRPr="007E56C5">
        <w:rPr>
          <w:rFonts w:eastAsia="MS Mincho"/>
          <w:i/>
          <w:iCs/>
          <w:sz w:val="22"/>
          <w:szCs w:val="22"/>
          <w:lang w:eastAsia="en-US"/>
        </w:rPr>
        <w:t>Zastrzeżenia</w:t>
      </w:r>
      <w:r w:rsidRPr="007E56C5">
        <w:rPr>
          <w:rFonts w:eastAsia="MS Mincho"/>
          <w:sz w:val="22"/>
          <w:szCs w:val="22"/>
          <w:lang w:eastAsia="en-US"/>
        </w:rPr>
        <w:t>) co do wykonanej usługi</w:t>
      </w:r>
      <w:r>
        <w:rPr>
          <w:rFonts w:eastAsia="MS Mincho"/>
          <w:sz w:val="22"/>
          <w:szCs w:val="22"/>
          <w:lang w:eastAsia="en-US"/>
        </w:rPr>
        <w:t xml:space="preserve"> </w:t>
      </w:r>
      <w:r w:rsidRPr="007E56C5">
        <w:rPr>
          <w:rFonts w:eastAsia="MS Mincho"/>
          <w:sz w:val="22"/>
          <w:szCs w:val="22"/>
          <w:lang w:eastAsia="en-US"/>
        </w:rPr>
        <w:t>faktury wystawiane będą po zakończeniu procesu reklamacyjnego zgodnie z</w:t>
      </w:r>
      <w:r>
        <w:rPr>
          <w:rFonts w:eastAsia="MS Mincho"/>
          <w:sz w:val="22"/>
          <w:szCs w:val="22"/>
          <w:lang w:eastAsia="en-US"/>
        </w:rPr>
        <w:t> </w:t>
      </w:r>
      <w:r w:rsidRPr="007E56C5">
        <w:rPr>
          <w:rFonts w:eastAsia="MS Mincho"/>
          <w:sz w:val="22"/>
          <w:szCs w:val="22"/>
          <w:lang w:eastAsia="en-US"/>
        </w:rPr>
        <w:t xml:space="preserve"> wynikiem postępowania reklamacyjnego.</w:t>
      </w:r>
    </w:p>
    <w:p w14:paraId="66998F6A" w14:textId="659F9A6B" w:rsidR="00BC2F3E" w:rsidRPr="004177BA" w:rsidRDefault="00BC2F3E" w:rsidP="00071E27">
      <w:pPr>
        <w:numPr>
          <w:ilvl w:val="0"/>
          <w:numId w:val="58"/>
        </w:numPr>
        <w:ind w:left="357" w:hanging="357"/>
        <w:jc w:val="both"/>
        <w:rPr>
          <w:sz w:val="22"/>
          <w:szCs w:val="22"/>
        </w:rPr>
      </w:pPr>
      <w:r w:rsidRPr="004177BA">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 W przypadku </w:t>
      </w:r>
      <w:r w:rsidR="00302BF1" w:rsidRPr="004177BA">
        <w:rPr>
          <w:sz w:val="22"/>
          <w:szCs w:val="22"/>
        </w:rPr>
        <w:t>braku takich informacji w</w:t>
      </w:r>
      <w:r w:rsidR="000C3924" w:rsidRPr="004177BA">
        <w:rPr>
          <w:sz w:val="22"/>
          <w:szCs w:val="22"/>
        </w:rPr>
        <w:t> </w:t>
      </w:r>
      <w:r w:rsidR="00302BF1" w:rsidRPr="004177BA">
        <w:rPr>
          <w:sz w:val="22"/>
          <w:szCs w:val="22"/>
        </w:rPr>
        <w:t xml:space="preserve">dokumentach zamówienia (umowie, protokole) Zamawiający w razie </w:t>
      </w:r>
      <w:r w:rsidRPr="004177BA">
        <w:rPr>
          <w:sz w:val="22"/>
          <w:szCs w:val="22"/>
        </w:rPr>
        <w:t>sporu pomiędzy członkami konsorcjum dokona zapłaty temu członkowi konsorcjum, który faktycznie wykonał usługę (wystawił protokół odbioru).</w:t>
      </w:r>
    </w:p>
    <w:bookmarkEnd w:id="193"/>
    <w:p w14:paraId="4FFA9066" w14:textId="77777777" w:rsidR="001166F9" w:rsidRPr="004177BA" w:rsidRDefault="001166F9" w:rsidP="00071E27">
      <w:pPr>
        <w:numPr>
          <w:ilvl w:val="0"/>
          <w:numId w:val="58"/>
        </w:numPr>
        <w:suppressAutoHyphens/>
        <w:ind w:left="357"/>
        <w:jc w:val="both"/>
        <w:rPr>
          <w:sz w:val="22"/>
          <w:szCs w:val="22"/>
        </w:rPr>
      </w:pPr>
      <w:r w:rsidRPr="004177BA">
        <w:rPr>
          <w:sz w:val="22"/>
          <w:szCs w:val="22"/>
        </w:rPr>
        <w:t>Fakturę należy wystawić na adres:</w:t>
      </w:r>
    </w:p>
    <w:p w14:paraId="5A827943" w14:textId="77777777" w:rsidR="001166F9" w:rsidRPr="004177BA" w:rsidRDefault="001166F9" w:rsidP="000C3924">
      <w:pPr>
        <w:jc w:val="center"/>
        <w:rPr>
          <w:b/>
          <w:bCs/>
          <w:sz w:val="22"/>
          <w:szCs w:val="22"/>
        </w:rPr>
      </w:pPr>
      <w:r w:rsidRPr="004177BA">
        <w:rPr>
          <w:b/>
          <w:bCs/>
          <w:sz w:val="22"/>
          <w:szCs w:val="22"/>
        </w:rPr>
        <w:t>Polska Grupa Górnicza S.A</w:t>
      </w:r>
    </w:p>
    <w:p w14:paraId="5A72E1DF" w14:textId="77777777" w:rsidR="001166F9" w:rsidRPr="004177BA" w:rsidRDefault="001166F9" w:rsidP="000C3924">
      <w:pPr>
        <w:jc w:val="center"/>
        <w:rPr>
          <w:b/>
          <w:bCs/>
          <w:sz w:val="22"/>
          <w:szCs w:val="22"/>
        </w:rPr>
      </w:pPr>
      <w:r w:rsidRPr="004177BA">
        <w:rPr>
          <w:b/>
          <w:bCs/>
          <w:sz w:val="22"/>
          <w:szCs w:val="22"/>
        </w:rPr>
        <w:t>40-039 Katowice, ul. Powstańców 30</w:t>
      </w:r>
    </w:p>
    <w:p w14:paraId="044FFC63" w14:textId="77777777" w:rsidR="001166F9" w:rsidRPr="004177BA" w:rsidRDefault="001166F9" w:rsidP="000C3924">
      <w:pPr>
        <w:jc w:val="center"/>
        <w:rPr>
          <w:bCs/>
          <w:sz w:val="22"/>
          <w:szCs w:val="22"/>
        </w:rPr>
      </w:pPr>
      <w:r w:rsidRPr="004177BA">
        <w:rPr>
          <w:b/>
          <w:bCs/>
          <w:sz w:val="22"/>
          <w:szCs w:val="22"/>
        </w:rPr>
        <w:t xml:space="preserve">Oddział KWK </w:t>
      </w:r>
      <w:r w:rsidRPr="004177BA">
        <w:rPr>
          <w:bCs/>
          <w:sz w:val="22"/>
          <w:szCs w:val="22"/>
        </w:rPr>
        <w:t>...........................</w:t>
      </w:r>
      <w:r w:rsidRPr="004177BA">
        <w:rPr>
          <w:b/>
          <w:bCs/>
          <w:sz w:val="22"/>
          <w:szCs w:val="22"/>
        </w:rPr>
        <w:t>RUCH ………………… (wskazany w dokumencie Zamówienia)</w:t>
      </w:r>
    </w:p>
    <w:p w14:paraId="0B920350" w14:textId="77777777" w:rsidR="001166F9" w:rsidRPr="004177BA" w:rsidRDefault="001166F9" w:rsidP="000C3924">
      <w:pPr>
        <w:ind w:firstLine="426"/>
        <w:rPr>
          <w:bCs/>
          <w:sz w:val="22"/>
          <w:szCs w:val="22"/>
        </w:rPr>
      </w:pPr>
      <w:r w:rsidRPr="004177BA">
        <w:rPr>
          <w:bCs/>
          <w:sz w:val="22"/>
          <w:szCs w:val="22"/>
        </w:rPr>
        <w:t>oraz przekazać na adres:</w:t>
      </w:r>
    </w:p>
    <w:p w14:paraId="7B95C104" w14:textId="77777777" w:rsidR="001166F9" w:rsidRPr="004177BA" w:rsidRDefault="001166F9" w:rsidP="000C3924">
      <w:pPr>
        <w:jc w:val="center"/>
        <w:rPr>
          <w:b/>
          <w:bCs/>
          <w:sz w:val="22"/>
          <w:szCs w:val="22"/>
        </w:rPr>
      </w:pPr>
      <w:r w:rsidRPr="004177BA">
        <w:rPr>
          <w:b/>
          <w:bCs/>
          <w:sz w:val="22"/>
          <w:szCs w:val="22"/>
        </w:rPr>
        <w:t>Polska Grupa Górnicza S.A.</w:t>
      </w:r>
    </w:p>
    <w:p w14:paraId="3B1AB60E" w14:textId="77777777" w:rsidR="001166F9" w:rsidRPr="004177BA" w:rsidRDefault="001166F9" w:rsidP="000C3924">
      <w:pPr>
        <w:jc w:val="center"/>
        <w:rPr>
          <w:b/>
          <w:bCs/>
          <w:sz w:val="22"/>
          <w:szCs w:val="22"/>
        </w:rPr>
      </w:pPr>
      <w:r w:rsidRPr="004177BA">
        <w:rPr>
          <w:b/>
          <w:bCs/>
          <w:sz w:val="22"/>
          <w:szCs w:val="22"/>
        </w:rPr>
        <w:t>44-122 Gliwice, ul. Jasna 31b</w:t>
      </w:r>
    </w:p>
    <w:p w14:paraId="3706BC54" w14:textId="77777777" w:rsidR="0093005D" w:rsidRPr="004177BA" w:rsidRDefault="0093005D" w:rsidP="00071E27">
      <w:pPr>
        <w:numPr>
          <w:ilvl w:val="0"/>
          <w:numId w:val="58"/>
        </w:numPr>
        <w:suppressAutoHyphens/>
        <w:jc w:val="both"/>
        <w:rPr>
          <w:sz w:val="22"/>
          <w:szCs w:val="22"/>
        </w:rPr>
      </w:pPr>
      <w:r w:rsidRPr="004177BA">
        <w:rPr>
          <w:sz w:val="22"/>
          <w:szCs w:val="22"/>
        </w:rPr>
        <w:t xml:space="preserve">W przypadku gdy zostało podpisane porozumienie o przesyłaniu faktur drogą elektroniczną, fakturę oraz Protokół odbioru należy wysyłać na adres wskazany w porozumieniu. </w:t>
      </w:r>
    </w:p>
    <w:p w14:paraId="284AA08C" w14:textId="4E8801A4" w:rsidR="0093005D" w:rsidRPr="004177BA" w:rsidRDefault="0093005D" w:rsidP="00071E27">
      <w:pPr>
        <w:numPr>
          <w:ilvl w:val="0"/>
          <w:numId w:val="58"/>
        </w:numPr>
        <w:suppressAutoHyphens/>
        <w:jc w:val="both"/>
        <w:rPr>
          <w:sz w:val="22"/>
          <w:szCs w:val="22"/>
        </w:rPr>
      </w:pPr>
      <w:r w:rsidRPr="004177BA">
        <w:rPr>
          <w:sz w:val="22"/>
          <w:szCs w:val="22"/>
        </w:rPr>
        <w:t>Faktury muszą zostać sporządzone w języku polskim i zawierać numer</w:t>
      </w:r>
      <w:r w:rsidR="00302BF1" w:rsidRPr="004177BA">
        <w:rPr>
          <w:sz w:val="22"/>
          <w:szCs w:val="22"/>
        </w:rPr>
        <w:t xml:space="preserve"> zamówienia wykonawczego</w:t>
      </w:r>
      <w:r w:rsidRPr="004177BA">
        <w:rPr>
          <w:sz w:val="22"/>
          <w:szCs w:val="22"/>
        </w:rPr>
        <w:t>, pod którym został</w:t>
      </w:r>
      <w:r w:rsidR="00302BF1" w:rsidRPr="004177BA">
        <w:rPr>
          <w:sz w:val="22"/>
          <w:szCs w:val="22"/>
        </w:rPr>
        <w:t>o</w:t>
      </w:r>
      <w:r w:rsidRPr="004177BA">
        <w:rPr>
          <w:sz w:val="22"/>
          <w:szCs w:val="22"/>
        </w:rPr>
        <w:t xml:space="preserve"> wpisan</w:t>
      </w:r>
      <w:r w:rsidR="00302BF1" w:rsidRPr="004177BA">
        <w:rPr>
          <w:sz w:val="22"/>
          <w:szCs w:val="22"/>
        </w:rPr>
        <w:t>e</w:t>
      </w:r>
      <w:r w:rsidRPr="004177BA">
        <w:rPr>
          <w:sz w:val="22"/>
          <w:szCs w:val="22"/>
        </w:rPr>
        <w:t xml:space="preserve"> do elektronicznego rejestru umów Zamawiającego.</w:t>
      </w:r>
    </w:p>
    <w:p w14:paraId="51FDDE38" w14:textId="77777777" w:rsidR="0093005D" w:rsidRPr="004177BA" w:rsidRDefault="0093005D" w:rsidP="00071E27">
      <w:pPr>
        <w:numPr>
          <w:ilvl w:val="0"/>
          <w:numId w:val="58"/>
        </w:numPr>
        <w:suppressAutoHyphens/>
        <w:jc w:val="both"/>
        <w:rPr>
          <w:sz w:val="22"/>
          <w:szCs w:val="22"/>
        </w:rPr>
      </w:pPr>
      <w:bookmarkStart w:id="194" w:name="_Hlk107657327"/>
      <w:r w:rsidRPr="004177BA">
        <w:rPr>
          <w:sz w:val="22"/>
          <w:szCs w:val="22"/>
        </w:rPr>
        <w:t>Faktury będą wystawiane w walucie polskiej. Wszelkie płatności dokonywane będą w walucie polskiej.</w:t>
      </w:r>
    </w:p>
    <w:bookmarkEnd w:id="194"/>
    <w:p w14:paraId="1342EF80" w14:textId="77777777" w:rsidR="0093005D" w:rsidRPr="004177BA" w:rsidRDefault="0093005D" w:rsidP="00071E27">
      <w:pPr>
        <w:numPr>
          <w:ilvl w:val="0"/>
          <w:numId w:val="58"/>
        </w:numPr>
        <w:suppressAutoHyphens/>
        <w:jc w:val="both"/>
        <w:rPr>
          <w:sz w:val="22"/>
          <w:szCs w:val="22"/>
        </w:rPr>
      </w:pPr>
      <w:r w:rsidRPr="004177BA">
        <w:rPr>
          <w:sz w:val="22"/>
          <w:szCs w:val="22"/>
        </w:rPr>
        <w:t>Przy zapłacie zobowiązania wynikającego z umowy, Zamawiający zastrzega sobie prawo wskazania tytułu płatności (numeru faktury).</w:t>
      </w:r>
    </w:p>
    <w:p w14:paraId="45665120" w14:textId="43DAD44A" w:rsidR="00302BF1" w:rsidRPr="004177BA" w:rsidRDefault="00302BF1" w:rsidP="00071E27">
      <w:pPr>
        <w:numPr>
          <w:ilvl w:val="0"/>
          <w:numId w:val="58"/>
        </w:numPr>
        <w:jc w:val="both"/>
        <w:rPr>
          <w:sz w:val="22"/>
          <w:szCs w:val="22"/>
        </w:rPr>
      </w:pPr>
      <w:bookmarkStart w:id="195" w:name="_Hlk107657452"/>
      <w:r w:rsidRPr="004177BA">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w:t>
      </w:r>
      <w:r w:rsidR="000C3924" w:rsidRPr="004177BA">
        <w:rPr>
          <w:sz w:val="22"/>
          <w:szCs w:val="22"/>
        </w:rPr>
        <w:t> </w:t>
      </w:r>
      <w:r w:rsidRPr="004177BA">
        <w:rPr>
          <w:sz w:val="22"/>
          <w:szCs w:val="22"/>
        </w:rPr>
        <w:t xml:space="preserve">transakcjach handlowych (Dz.U. z 2021r. poz. 424, z </w:t>
      </w:r>
      <w:proofErr w:type="spellStart"/>
      <w:r w:rsidRPr="004177BA">
        <w:rPr>
          <w:sz w:val="22"/>
          <w:szCs w:val="22"/>
        </w:rPr>
        <w:t>późn</w:t>
      </w:r>
      <w:proofErr w:type="spellEnd"/>
      <w:r w:rsidRPr="004177BA">
        <w:rPr>
          <w:sz w:val="22"/>
          <w:szCs w:val="22"/>
        </w:rPr>
        <w:t>. zm.).</w:t>
      </w:r>
    </w:p>
    <w:p w14:paraId="4D358B5A" w14:textId="02C5E138" w:rsidR="00B72774" w:rsidRPr="004177BA" w:rsidRDefault="00B72774" w:rsidP="00071E27">
      <w:pPr>
        <w:numPr>
          <w:ilvl w:val="0"/>
          <w:numId w:val="58"/>
        </w:numPr>
        <w:jc w:val="both"/>
        <w:rPr>
          <w:sz w:val="22"/>
          <w:szCs w:val="22"/>
        </w:rPr>
      </w:pPr>
      <w:r w:rsidRPr="004177BA">
        <w:rPr>
          <w:sz w:val="22"/>
          <w:szCs w:val="22"/>
        </w:rPr>
        <w:t xml:space="preserve">Wykonawca składa oświadczenie o posiadaniu statusu </w:t>
      </w:r>
      <w:proofErr w:type="spellStart"/>
      <w:r w:rsidRPr="004177BA">
        <w:rPr>
          <w:sz w:val="22"/>
          <w:szCs w:val="22"/>
        </w:rPr>
        <w:t>mikroprzedsiębiorcy</w:t>
      </w:r>
      <w:proofErr w:type="spellEnd"/>
      <w:r w:rsidRPr="004177BA">
        <w:rPr>
          <w:sz w:val="22"/>
          <w:szCs w:val="22"/>
        </w:rPr>
        <w:t xml:space="preserve">, małego przedsiębiorcy, średniego przedsiębiorcy, dużego przedsiębiorcy, które stanowiło będzie </w:t>
      </w:r>
      <w:r w:rsidRPr="004177BA">
        <w:rPr>
          <w:b/>
          <w:bCs/>
          <w:sz w:val="22"/>
          <w:szCs w:val="22"/>
        </w:rPr>
        <w:t>Załącznik do Umowy</w:t>
      </w:r>
      <w:r w:rsidRPr="004177BA">
        <w:rPr>
          <w:sz w:val="22"/>
          <w:szCs w:val="22"/>
        </w:rPr>
        <w:t xml:space="preserve">. </w:t>
      </w:r>
    </w:p>
    <w:p w14:paraId="3697CF84" w14:textId="77777777" w:rsidR="00B72774" w:rsidRPr="004177BA" w:rsidRDefault="00B72774" w:rsidP="00071E27">
      <w:pPr>
        <w:numPr>
          <w:ilvl w:val="0"/>
          <w:numId w:val="58"/>
        </w:numPr>
        <w:jc w:val="both"/>
        <w:rPr>
          <w:sz w:val="22"/>
          <w:szCs w:val="22"/>
        </w:rPr>
      </w:pPr>
      <w:r w:rsidRPr="004177BA">
        <w:rPr>
          <w:sz w:val="22"/>
          <w:szCs w:val="22"/>
        </w:rPr>
        <w:t xml:space="preserve">Termin płatności faktur dokumentujących zobowiązania wynikające z Umowy wynosi </w:t>
      </w:r>
      <w:r w:rsidRPr="004177BA">
        <w:rPr>
          <w:b/>
          <w:bCs/>
          <w:sz w:val="22"/>
          <w:szCs w:val="22"/>
        </w:rPr>
        <w:t>30 dni</w:t>
      </w:r>
      <w:r w:rsidRPr="004177BA">
        <w:rPr>
          <w:sz w:val="22"/>
          <w:szCs w:val="22"/>
        </w:rPr>
        <w:t xml:space="preserve"> od daty wpływu faktury do Zamawiającego</w:t>
      </w:r>
    </w:p>
    <w:p w14:paraId="2B4838BD" w14:textId="77777777" w:rsidR="00B72774" w:rsidRPr="004177BA" w:rsidRDefault="00B72774" w:rsidP="00071E27">
      <w:pPr>
        <w:numPr>
          <w:ilvl w:val="0"/>
          <w:numId w:val="58"/>
        </w:numPr>
        <w:jc w:val="both"/>
        <w:rPr>
          <w:sz w:val="22"/>
          <w:szCs w:val="22"/>
        </w:rPr>
      </w:pPr>
      <w:r w:rsidRPr="004177BA">
        <w:rPr>
          <w:sz w:val="22"/>
          <w:szCs w:val="22"/>
        </w:rPr>
        <w:t>Jako termin zapłaty przyjmuje się datę obciążenia rachunku bankowego Zamawiającego.</w:t>
      </w:r>
    </w:p>
    <w:p w14:paraId="673CB2C1" w14:textId="77777777" w:rsidR="00B72774" w:rsidRPr="004177BA" w:rsidRDefault="00B72774" w:rsidP="00071E27">
      <w:pPr>
        <w:pStyle w:val="Tekstpodstawowy"/>
        <w:numPr>
          <w:ilvl w:val="0"/>
          <w:numId w:val="58"/>
        </w:numPr>
        <w:spacing w:after="0"/>
        <w:jc w:val="both"/>
        <w:rPr>
          <w:sz w:val="22"/>
          <w:szCs w:val="22"/>
        </w:rPr>
      </w:pPr>
      <w:r w:rsidRPr="004177BA">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1EA274AD" w14:textId="77777777" w:rsidR="00B72774" w:rsidRPr="004177BA" w:rsidRDefault="00B72774" w:rsidP="00071E27">
      <w:pPr>
        <w:numPr>
          <w:ilvl w:val="0"/>
          <w:numId w:val="58"/>
        </w:numPr>
        <w:jc w:val="both"/>
        <w:rPr>
          <w:sz w:val="22"/>
          <w:szCs w:val="22"/>
        </w:rPr>
      </w:pPr>
      <w:r w:rsidRPr="004177BA">
        <w:rPr>
          <w:sz w:val="22"/>
          <w:szCs w:val="22"/>
        </w:rPr>
        <w:t>Zapłata faktury korygującej nastąpi w terminie 30 dni od daty jej dostarczenia do Zamawiającego, jednak nie wcześniej niż w terminie płatności faktury pierwotnej.</w:t>
      </w:r>
    </w:p>
    <w:p w14:paraId="5962CD2A" w14:textId="77777777" w:rsidR="00B72774" w:rsidRPr="004177BA" w:rsidRDefault="00B72774" w:rsidP="00071E27">
      <w:pPr>
        <w:numPr>
          <w:ilvl w:val="0"/>
          <w:numId w:val="58"/>
        </w:numPr>
        <w:jc w:val="both"/>
        <w:rPr>
          <w:sz w:val="22"/>
          <w:szCs w:val="22"/>
        </w:rPr>
      </w:pPr>
      <w:r w:rsidRPr="004177BA">
        <w:rPr>
          <w:sz w:val="22"/>
          <w:szCs w:val="22"/>
        </w:rPr>
        <w:lastRenderedPageBreak/>
        <w:t>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3E65A690" w14:textId="73C8310C" w:rsidR="00B72774" w:rsidRPr="004177BA" w:rsidRDefault="00B72774" w:rsidP="00071E27">
      <w:pPr>
        <w:numPr>
          <w:ilvl w:val="0"/>
          <w:numId w:val="58"/>
        </w:numPr>
        <w:jc w:val="both"/>
        <w:rPr>
          <w:sz w:val="22"/>
          <w:szCs w:val="22"/>
        </w:rPr>
      </w:pPr>
      <w:r w:rsidRPr="004177BA">
        <w:rPr>
          <w:sz w:val="22"/>
          <w:szCs w:val="22"/>
        </w:rPr>
        <w:t>Jeżeli do przedmiotu zamówienia</w:t>
      </w:r>
      <w:r w:rsidRPr="004177BA">
        <w:rPr>
          <w:color w:val="FF0000"/>
          <w:sz w:val="22"/>
          <w:szCs w:val="22"/>
        </w:rPr>
        <w:t xml:space="preserve"> </w:t>
      </w:r>
      <w:r w:rsidRPr="004177BA">
        <w:rPr>
          <w:sz w:val="22"/>
          <w:szCs w:val="22"/>
        </w:rPr>
        <w:t>będą miały zastosowanie przepisy o podatku od towarów i usług ustanawiające mechanizm podzielonej płatności Strony obowiązują się uwzględnić ten mechanizm w rozliczaniu Umowy.</w:t>
      </w:r>
    </w:p>
    <w:p w14:paraId="5CB3C823" w14:textId="15A19B1C" w:rsidR="00B72774" w:rsidRPr="004177BA" w:rsidRDefault="00B72774" w:rsidP="00071E27">
      <w:pPr>
        <w:pStyle w:val="Akapitzlist"/>
        <w:numPr>
          <w:ilvl w:val="0"/>
          <w:numId w:val="58"/>
        </w:numPr>
        <w:contextualSpacing w:val="0"/>
        <w:jc w:val="both"/>
        <w:rPr>
          <w:sz w:val="22"/>
          <w:szCs w:val="22"/>
        </w:rPr>
      </w:pPr>
      <w:r w:rsidRPr="004177BA">
        <w:rPr>
          <w:sz w:val="22"/>
          <w:szCs w:val="22"/>
        </w:rPr>
        <w:t xml:space="preserve">Zgodnie z przepisami polskiego prawa podatkowego: ustawa z dnia 26 lipca 1991 r. o podatku dochodowym od osób fizycznych (dalej: </w:t>
      </w:r>
      <w:proofErr w:type="spellStart"/>
      <w:r w:rsidRPr="004177BA">
        <w:rPr>
          <w:sz w:val="22"/>
          <w:szCs w:val="22"/>
        </w:rPr>
        <w:t>updof</w:t>
      </w:r>
      <w:proofErr w:type="spellEnd"/>
      <w:r w:rsidRPr="004177BA">
        <w:rPr>
          <w:sz w:val="22"/>
          <w:szCs w:val="22"/>
        </w:rPr>
        <w:t xml:space="preserve">) oraz ustawa z dnia 15 lutego 1992 r. o podatku dochodowym od osób prawnych (dalej: </w:t>
      </w:r>
      <w:proofErr w:type="spellStart"/>
      <w:r w:rsidRPr="004177BA">
        <w:rPr>
          <w:sz w:val="22"/>
          <w:szCs w:val="22"/>
        </w:rPr>
        <w:t>updop</w:t>
      </w:r>
      <w:proofErr w:type="spellEnd"/>
      <w:r w:rsidRPr="004177BA">
        <w:rPr>
          <w:sz w:val="22"/>
          <w:szCs w:val="22"/>
        </w:rPr>
        <w:t xml:space="preserve">), w stosunku do dochodów uzyskiwanych przez firmę zagraniczną na terytorium Polski, w momencie wypłaty należności wynikających z umowy, na podstawie art. 26 ust. 1 ustawy </w:t>
      </w:r>
      <w:proofErr w:type="spellStart"/>
      <w:r w:rsidRPr="004177BA">
        <w:rPr>
          <w:sz w:val="22"/>
          <w:szCs w:val="22"/>
        </w:rPr>
        <w:t>pdop</w:t>
      </w:r>
      <w:proofErr w:type="spellEnd"/>
      <w:r w:rsidRPr="004177BA">
        <w:rPr>
          <w:sz w:val="22"/>
          <w:szCs w:val="22"/>
        </w:rPr>
        <w:t xml:space="preserve"> oraz 41 ust. 4 ustawy </w:t>
      </w:r>
      <w:proofErr w:type="spellStart"/>
      <w:r w:rsidRPr="004177BA">
        <w:rPr>
          <w:sz w:val="22"/>
          <w:szCs w:val="22"/>
        </w:rPr>
        <w:t>pdof</w:t>
      </w:r>
      <w:proofErr w:type="spellEnd"/>
      <w:r w:rsidRPr="004177BA">
        <w:rPr>
          <w:sz w:val="22"/>
          <w:szCs w:val="22"/>
        </w:rPr>
        <w:t>, na Zamawiającym ciąży obowiązek poboru zryczałtowanego podatku dochodowego od tych wypłat, zwanego podatkiem u</w:t>
      </w:r>
      <w:r w:rsidR="004177BA">
        <w:rPr>
          <w:sz w:val="22"/>
          <w:szCs w:val="22"/>
        </w:rPr>
        <w:t> </w:t>
      </w:r>
      <w:r w:rsidRPr="004177BA">
        <w:rPr>
          <w:sz w:val="22"/>
          <w:szCs w:val="22"/>
        </w:rPr>
        <w:t>źródła. Wypłata należności wynikających z umowy, zostanie każdorazowo pomniejszona o</w:t>
      </w:r>
      <w:r w:rsidR="004177BA">
        <w:rPr>
          <w:sz w:val="22"/>
          <w:szCs w:val="22"/>
        </w:rPr>
        <w:t> </w:t>
      </w:r>
      <w:r w:rsidRPr="004177BA">
        <w:rPr>
          <w:sz w:val="22"/>
          <w:szCs w:val="22"/>
        </w:rPr>
        <w:t>wartość pobranego podatku u źródła.</w:t>
      </w:r>
    </w:p>
    <w:p w14:paraId="5A45A49E" w14:textId="2A74315A" w:rsidR="00AC49CD" w:rsidRPr="00F67B5A" w:rsidRDefault="00AC49CD" w:rsidP="00071E27">
      <w:pPr>
        <w:numPr>
          <w:ilvl w:val="0"/>
          <w:numId w:val="58"/>
        </w:numPr>
        <w:suppressAutoHyphens/>
        <w:jc w:val="both"/>
        <w:rPr>
          <w:sz w:val="22"/>
          <w:szCs w:val="22"/>
        </w:rPr>
      </w:pPr>
      <w:r w:rsidRPr="00F67B5A">
        <w:rPr>
          <w:sz w:val="22"/>
          <w:szCs w:val="22"/>
        </w:rPr>
        <w:t xml:space="preserve">Na podstawie art. 29 ust. 2 ustawy </w:t>
      </w:r>
      <w:proofErr w:type="spellStart"/>
      <w:r w:rsidRPr="00F67B5A">
        <w:rPr>
          <w:sz w:val="22"/>
          <w:szCs w:val="22"/>
        </w:rPr>
        <w:t>pdof</w:t>
      </w:r>
      <w:proofErr w:type="spellEnd"/>
      <w:r w:rsidRPr="00F67B5A">
        <w:rPr>
          <w:sz w:val="22"/>
          <w:szCs w:val="22"/>
        </w:rPr>
        <w:t xml:space="preserve"> oraz art. 22a ustawy o </w:t>
      </w:r>
      <w:proofErr w:type="spellStart"/>
      <w:r w:rsidRPr="00F67B5A">
        <w:rPr>
          <w:sz w:val="22"/>
          <w:szCs w:val="22"/>
        </w:rPr>
        <w:t>pdop</w:t>
      </w:r>
      <w:proofErr w:type="spellEnd"/>
      <w:r w:rsidRPr="00F67B5A">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F67B5A">
        <w:rPr>
          <w:sz w:val="22"/>
          <w:szCs w:val="22"/>
        </w:rPr>
        <w:t>updop</w:t>
      </w:r>
      <w:proofErr w:type="spellEnd"/>
      <w:r w:rsidRPr="00F67B5A">
        <w:rPr>
          <w:sz w:val="22"/>
          <w:szCs w:val="22"/>
        </w:rPr>
        <w:t xml:space="preserve"> oraz 5a pkt 33d </w:t>
      </w:r>
      <w:proofErr w:type="spellStart"/>
      <w:r w:rsidRPr="00F67B5A">
        <w:rPr>
          <w:sz w:val="22"/>
          <w:szCs w:val="22"/>
        </w:rPr>
        <w:t>updof</w:t>
      </w:r>
      <w:proofErr w:type="spellEnd"/>
      <w:r w:rsidRPr="00F67B5A">
        <w:rPr>
          <w:sz w:val="22"/>
          <w:szCs w:val="22"/>
        </w:rPr>
        <w:t>). Zastosowanie stawki podatku wynikającej z właściwej umowy w</w:t>
      </w:r>
      <w:r w:rsidR="00E008FE">
        <w:rPr>
          <w:sz w:val="22"/>
          <w:szCs w:val="22"/>
        </w:rPr>
        <w:t> </w:t>
      </w:r>
      <w:r w:rsidRPr="00F67B5A">
        <w:rPr>
          <w:sz w:val="22"/>
          <w:szCs w:val="22"/>
        </w:rPr>
        <w:t>sprawie unikania podwójnego opodatkowania albo niepobranie podatku zgodnie z taką umową będzie możliwe pod warunkiem przedstawienia właściwych dokumentów.</w:t>
      </w:r>
    </w:p>
    <w:p w14:paraId="3CC928E0" w14:textId="77777777" w:rsidR="00AC49CD" w:rsidRPr="00F67B5A" w:rsidRDefault="00AC49CD" w:rsidP="00071E27">
      <w:pPr>
        <w:numPr>
          <w:ilvl w:val="0"/>
          <w:numId w:val="58"/>
        </w:numPr>
        <w:suppressAutoHyphens/>
        <w:jc w:val="both"/>
        <w:rPr>
          <w:sz w:val="22"/>
          <w:szCs w:val="22"/>
        </w:rPr>
      </w:pPr>
      <w:r w:rsidRPr="00F67B5A">
        <w:rPr>
          <w:sz w:val="22"/>
          <w:szCs w:val="22"/>
        </w:rPr>
        <w:t>Dla prawidłowego określenia obowiązku podatkowego, w przypadku gdy Zamawiający udzieli zamówienia firmie zagranicznej Zamawiający wymaga złożenia:</w:t>
      </w:r>
    </w:p>
    <w:p w14:paraId="0C31ED4C" w14:textId="77777777" w:rsidR="00AC49CD" w:rsidRPr="00F67B5A" w:rsidRDefault="00AC49CD" w:rsidP="00071E27">
      <w:pPr>
        <w:numPr>
          <w:ilvl w:val="1"/>
          <w:numId w:val="58"/>
        </w:numPr>
        <w:jc w:val="both"/>
        <w:rPr>
          <w:sz w:val="22"/>
          <w:szCs w:val="22"/>
        </w:rPr>
      </w:pPr>
      <w:r w:rsidRPr="00F67B5A">
        <w:rPr>
          <w:sz w:val="22"/>
          <w:szCs w:val="22"/>
        </w:rPr>
        <w:t>zaświadczenia o miejscu zamieszkania lub siedziby (certyfikat rezydencji) w postaci oryginału lub kopii nie budzącej uzasadnionych wątpliwości co do zgodności ze stanem faktycznym;</w:t>
      </w:r>
    </w:p>
    <w:p w14:paraId="726940DE" w14:textId="77777777" w:rsidR="00AC49CD" w:rsidRPr="00F67B5A" w:rsidRDefault="00AC49CD" w:rsidP="00071E27">
      <w:pPr>
        <w:numPr>
          <w:ilvl w:val="1"/>
          <w:numId w:val="58"/>
        </w:numPr>
        <w:jc w:val="both"/>
        <w:rPr>
          <w:sz w:val="22"/>
          <w:szCs w:val="22"/>
        </w:rPr>
      </w:pPr>
      <w:r w:rsidRPr="00F67B5A">
        <w:rPr>
          <w:sz w:val="22"/>
          <w:szCs w:val="22"/>
        </w:rPr>
        <w:t xml:space="preserve">oświadczenia czy Wykonawca posiada na terenie Rzeczpospolitej Polskiej zakład </w:t>
      </w:r>
      <w:r w:rsidRPr="00F67B5A">
        <w:rPr>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4AEA70B2" w14:textId="77777777" w:rsidR="00AC49CD" w:rsidRPr="00F67B5A" w:rsidRDefault="00AC49CD" w:rsidP="00071E27">
      <w:pPr>
        <w:numPr>
          <w:ilvl w:val="1"/>
          <w:numId w:val="58"/>
        </w:numPr>
        <w:jc w:val="both"/>
        <w:rPr>
          <w:sz w:val="22"/>
          <w:szCs w:val="22"/>
        </w:rPr>
      </w:pPr>
      <w:r w:rsidRPr="00F67B5A">
        <w:rPr>
          <w:sz w:val="22"/>
          <w:szCs w:val="22"/>
        </w:rPr>
        <w:t xml:space="preserve">oświadczenia dla celów podatku u źródła – potwierdzającego rzeczywistego właściciela należności wynikającej z zawartej Umowy a wypłacanej przez PGG SA według wzoru stanowiącego </w:t>
      </w:r>
      <w:r w:rsidRPr="00F67B5A">
        <w:rPr>
          <w:b/>
          <w:bCs/>
          <w:sz w:val="22"/>
          <w:szCs w:val="22"/>
        </w:rPr>
        <w:t>Załącznik nr 4 do Umowy.</w:t>
      </w:r>
    </w:p>
    <w:p w14:paraId="1EF233CF" w14:textId="77777777" w:rsidR="00AC49CD" w:rsidRPr="00F67B5A" w:rsidRDefault="00AC49CD" w:rsidP="00AC49CD">
      <w:pPr>
        <w:tabs>
          <w:tab w:val="num" w:pos="360"/>
        </w:tabs>
        <w:ind w:left="426"/>
        <w:jc w:val="both"/>
        <w:rPr>
          <w:sz w:val="22"/>
          <w:szCs w:val="22"/>
        </w:rPr>
      </w:pPr>
      <w:r w:rsidRPr="00F67B5A">
        <w:rPr>
          <w:sz w:val="22"/>
          <w:szCs w:val="22"/>
        </w:rPr>
        <w:t xml:space="preserve">Jeżeli w   okresie 12 miesięcy od dnia wydania certyfikatu, o którym mowa w pkt 1), Wykonawca zmieni miejsce siedziby  dla celów podatkowych zobowiązany jest do niezwłocznego udokumentowania miejsca siedziby dla celów podatkowych nowym  certyfikatem rezydencji. </w:t>
      </w:r>
      <w:r w:rsidRPr="00F67B5A">
        <w:rPr>
          <w:sz w:val="22"/>
          <w:szCs w:val="22"/>
        </w:rPr>
        <w:b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w:t>
      </w:r>
    </w:p>
    <w:p w14:paraId="4CBA4931" w14:textId="77777777" w:rsidR="00AC49CD" w:rsidRPr="00F67B5A" w:rsidRDefault="00AC49CD" w:rsidP="00071E27">
      <w:pPr>
        <w:pStyle w:val="Akapitzlist"/>
        <w:numPr>
          <w:ilvl w:val="0"/>
          <w:numId w:val="58"/>
        </w:numPr>
        <w:jc w:val="both"/>
        <w:rPr>
          <w:sz w:val="22"/>
          <w:szCs w:val="22"/>
        </w:rPr>
      </w:pPr>
      <w:r w:rsidRPr="00F67B5A">
        <w:rPr>
          <w:sz w:val="22"/>
        </w:rPr>
        <w:t xml:space="preserve">Jeżeli wykonawcą jest podmiot powiązany w rozumieniu art. 11a ust. 1 pkt 4 </w:t>
      </w:r>
      <w:proofErr w:type="spellStart"/>
      <w:r w:rsidRPr="00F67B5A">
        <w:rPr>
          <w:sz w:val="22"/>
        </w:rPr>
        <w:t>updop</w:t>
      </w:r>
      <w:proofErr w:type="spellEnd"/>
      <w:r w:rsidRPr="00F67B5A">
        <w:rPr>
          <w:sz w:val="22"/>
        </w:rPr>
        <w:t xml:space="preserve"> lub art. 23m ust. 1 pkt 5 </w:t>
      </w:r>
      <w:proofErr w:type="spellStart"/>
      <w:r w:rsidRPr="00F67B5A">
        <w:rPr>
          <w:sz w:val="22"/>
        </w:rPr>
        <w:t>updof</w:t>
      </w:r>
      <w:proofErr w:type="spellEnd"/>
      <w:r w:rsidRPr="00F67B5A">
        <w:rPr>
          <w:sz w:val="22"/>
        </w:rPr>
        <w:t xml:space="preserve"> oraz gdy łączna kwota należności wypłacanych w roku podatkowym przekracza kwotę, o której mowa w art. 26 ust. 2e </w:t>
      </w:r>
      <w:proofErr w:type="spellStart"/>
      <w:r w:rsidRPr="00F67B5A">
        <w:rPr>
          <w:sz w:val="22"/>
        </w:rPr>
        <w:t>updop</w:t>
      </w:r>
      <w:proofErr w:type="spellEnd"/>
      <w:r w:rsidRPr="00F67B5A">
        <w:rPr>
          <w:sz w:val="22"/>
        </w:rPr>
        <w:t xml:space="preserve"> oraz art. 41 ust. 12 </w:t>
      </w:r>
      <w:proofErr w:type="spellStart"/>
      <w:r w:rsidRPr="00F67B5A">
        <w:rPr>
          <w:sz w:val="22"/>
        </w:rPr>
        <w:t>updof</w:t>
      </w:r>
      <w:proofErr w:type="spellEnd"/>
      <w:r w:rsidRPr="00F67B5A">
        <w:rPr>
          <w:sz w:val="22"/>
        </w:rPr>
        <w:t xml:space="preserve">, Zamawiający w dniu dokonania wypłaty jest zobowiązany pobrać zryczałtowany podatek od nadwyżki ponad tą kwotę  wg stawki określonej w art. 21 ust. 1 pkt 1 </w:t>
      </w:r>
      <w:proofErr w:type="spellStart"/>
      <w:r w:rsidRPr="00F67B5A">
        <w:rPr>
          <w:sz w:val="22"/>
        </w:rPr>
        <w:t>updop</w:t>
      </w:r>
      <w:proofErr w:type="spellEnd"/>
      <w:r w:rsidRPr="00F67B5A">
        <w:rPr>
          <w:sz w:val="22"/>
        </w:rPr>
        <w:t xml:space="preserve"> oraz art. 29 ust. 1 pkt 1 </w:t>
      </w:r>
      <w:proofErr w:type="spellStart"/>
      <w:r w:rsidRPr="00F67B5A">
        <w:rPr>
          <w:sz w:val="22"/>
        </w:rPr>
        <w:t>updof</w:t>
      </w:r>
      <w:proofErr w:type="spellEnd"/>
      <w:r w:rsidRPr="00F67B5A">
        <w:rPr>
          <w:sz w:val="22"/>
        </w:rPr>
        <w:t>.</w:t>
      </w:r>
    </w:p>
    <w:p w14:paraId="59E25469" w14:textId="33EC72E7" w:rsidR="00B72774" w:rsidRPr="004177BA" w:rsidRDefault="00B72774" w:rsidP="00071E27">
      <w:pPr>
        <w:numPr>
          <w:ilvl w:val="0"/>
          <w:numId w:val="58"/>
        </w:numPr>
        <w:jc w:val="both"/>
        <w:rPr>
          <w:sz w:val="22"/>
          <w:szCs w:val="22"/>
        </w:rPr>
      </w:pPr>
      <w:r w:rsidRPr="004177BA">
        <w:rPr>
          <w:sz w:val="22"/>
          <w:szCs w:val="22"/>
        </w:rPr>
        <w:t xml:space="preserve">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w:t>
      </w:r>
      <w:r w:rsidRPr="004177BA">
        <w:rPr>
          <w:sz w:val="22"/>
          <w:szCs w:val="22"/>
        </w:rPr>
        <w:lastRenderedPageBreak/>
        <w:t xml:space="preserve">tzn. odpowiada za cały dług niezależnie od tego, który z członków Konsorcjum jest zleceniobiorcą usług świadczonych na podstawie Umowy przychodowej.  </w:t>
      </w:r>
    </w:p>
    <w:p w14:paraId="70C5C66D" w14:textId="08DED989" w:rsidR="00BD09BF" w:rsidRPr="004177BA" w:rsidRDefault="00BD09BF" w:rsidP="00071E27">
      <w:pPr>
        <w:numPr>
          <w:ilvl w:val="0"/>
          <w:numId w:val="58"/>
        </w:numPr>
        <w:suppressAutoHyphens/>
        <w:jc w:val="both"/>
        <w:rPr>
          <w:sz w:val="22"/>
          <w:szCs w:val="22"/>
        </w:rPr>
      </w:pPr>
      <w:r w:rsidRPr="004177BA">
        <w:rPr>
          <w:sz w:val="22"/>
          <w:szCs w:val="22"/>
        </w:rPr>
        <w:t>W przypadku agregacji Zamówień wykonawczych faktury będą wystawiane oddzielnie dla poszczególnych Oddziałów/kopalń Polskiej Grupy Górniczej S.A. z wyszczególnieniem kolejnych zadań.</w:t>
      </w:r>
    </w:p>
    <w:p w14:paraId="26B4F98D" w14:textId="715333C7"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196" w:name="_Toc66971800"/>
      <w:bookmarkStart w:id="197" w:name="_Toc107658579"/>
      <w:bookmarkEnd w:id="195"/>
      <w:r w:rsidRPr="004177BA">
        <w:rPr>
          <w:rFonts w:ascii="Times New Roman" w:hAnsi="Times New Roman" w:cs="Times New Roman"/>
          <w:sz w:val="22"/>
          <w:szCs w:val="22"/>
        </w:rPr>
        <w:t>§5</w:t>
      </w:r>
      <w:r w:rsidR="008F60BD" w:rsidRPr="004177BA">
        <w:rPr>
          <w:rFonts w:ascii="Times New Roman" w:hAnsi="Times New Roman" w:cs="Times New Roman"/>
          <w:sz w:val="22"/>
          <w:szCs w:val="22"/>
        </w:rPr>
        <w:t>.</w:t>
      </w:r>
      <w:r w:rsidRPr="004177BA">
        <w:rPr>
          <w:rFonts w:ascii="Times New Roman" w:hAnsi="Times New Roman" w:cs="Times New Roman"/>
          <w:sz w:val="22"/>
          <w:szCs w:val="22"/>
        </w:rPr>
        <w:t xml:space="preserve"> Termin realizacji</w:t>
      </w:r>
      <w:bookmarkEnd w:id="196"/>
      <w:r w:rsidRPr="004177BA">
        <w:rPr>
          <w:rFonts w:ascii="Times New Roman" w:hAnsi="Times New Roman" w:cs="Times New Roman"/>
          <w:sz w:val="22"/>
          <w:szCs w:val="22"/>
        </w:rPr>
        <w:t xml:space="preserve"> </w:t>
      </w:r>
      <w:r w:rsidRPr="00290A31">
        <w:rPr>
          <w:rFonts w:ascii="Times New Roman" w:hAnsi="Times New Roman" w:cs="Times New Roman"/>
          <w:bCs w:val="0"/>
          <w:sz w:val="22"/>
          <w:szCs w:val="22"/>
        </w:rPr>
        <w:t>Umowy</w:t>
      </w:r>
      <w:r w:rsidRPr="004177BA">
        <w:rPr>
          <w:rFonts w:ascii="Times New Roman" w:hAnsi="Times New Roman" w:cs="Times New Roman"/>
          <w:sz w:val="22"/>
          <w:szCs w:val="22"/>
        </w:rPr>
        <w:t xml:space="preserve"> wykonawczej</w:t>
      </w:r>
      <w:bookmarkEnd w:id="197"/>
      <w:r w:rsidRPr="004177BA">
        <w:rPr>
          <w:rFonts w:ascii="Times New Roman" w:hAnsi="Times New Roman" w:cs="Times New Roman"/>
          <w:sz w:val="22"/>
          <w:szCs w:val="22"/>
        </w:rPr>
        <w:t xml:space="preserve"> </w:t>
      </w:r>
    </w:p>
    <w:p w14:paraId="07D66D71" w14:textId="77777777" w:rsidR="001166F9" w:rsidRPr="004177BA" w:rsidRDefault="001166F9" w:rsidP="00071E27">
      <w:pPr>
        <w:numPr>
          <w:ilvl w:val="0"/>
          <w:numId w:val="68"/>
        </w:numPr>
        <w:suppressAutoHyphens/>
        <w:ind w:left="426" w:hanging="426"/>
        <w:jc w:val="both"/>
        <w:rPr>
          <w:b/>
          <w:sz w:val="22"/>
          <w:szCs w:val="22"/>
          <w:u w:val="single"/>
        </w:rPr>
      </w:pPr>
      <w:r w:rsidRPr="004177BA">
        <w:rPr>
          <w:sz w:val="22"/>
          <w:szCs w:val="22"/>
        </w:rPr>
        <w:t>Maksymalny termin realizacji zamówienia wykonawczego został określony w dokumencie Zamówienia wykonawczego.</w:t>
      </w:r>
    </w:p>
    <w:p w14:paraId="48314C03" w14:textId="77777777" w:rsidR="001166F9" w:rsidRPr="004177BA" w:rsidRDefault="001166F9" w:rsidP="00071E27">
      <w:pPr>
        <w:numPr>
          <w:ilvl w:val="0"/>
          <w:numId w:val="68"/>
        </w:numPr>
        <w:suppressAutoHyphens/>
        <w:ind w:left="426" w:hanging="426"/>
        <w:jc w:val="both"/>
        <w:rPr>
          <w:sz w:val="22"/>
          <w:szCs w:val="22"/>
        </w:rPr>
      </w:pPr>
      <w:r w:rsidRPr="004177BA">
        <w:rPr>
          <w:sz w:val="22"/>
          <w:szCs w:val="22"/>
        </w:rPr>
        <w:t xml:space="preserve">Strony ustalają, że termin realizacji Zamówienia wykonawczego rozpoczyna się z chwilą dostarczenia do Wykonawcy Zamówienia wykonawczego. Termin realizacji obejmuje również czas potrzebny Wykonawcy na odbiór maszyny/urządzenia/podzespołu. W przypadku braku możliwości odbioru przedmiotu zamówienia z winy Zamawiającego termin realizacji zamówienia zostanie odpowiednio wydłużony. Przedmiot remontu dostępny będzie do odbioru z chwilą dostarczenia Zamówienia wykonawczego do Wykonawcy.  </w:t>
      </w:r>
    </w:p>
    <w:p w14:paraId="263DDF44" w14:textId="77777777" w:rsidR="001166F9" w:rsidRPr="004177BA" w:rsidRDefault="001166F9" w:rsidP="00071E27">
      <w:pPr>
        <w:numPr>
          <w:ilvl w:val="0"/>
          <w:numId w:val="68"/>
        </w:numPr>
        <w:suppressAutoHyphens/>
        <w:ind w:left="426" w:hanging="426"/>
        <w:jc w:val="both"/>
        <w:rPr>
          <w:b/>
          <w:sz w:val="22"/>
          <w:szCs w:val="22"/>
          <w:u w:val="single"/>
        </w:rPr>
      </w:pPr>
      <w:r w:rsidRPr="004177BA">
        <w:rPr>
          <w:b/>
          <w:sz w:val="22"/>
          <w:szCs w:val="22"/>
          <w:u w:val="single"/>
        </w:rPr>
        <w:t>O planowanym zakończeniu remontu maszyny/urządzenia/podzespołu po wykonanym remoncie Wykonawca niezwłocznie, tj. z co najmniej z 3 dniowym wyprzedzeniem poinformuje Zamawiającego drogą elektroniczną na adres podany w zleceniu.</w:t>
      </w:r>
    </w:p>
    <w:p w14:paraId="2EAAF4D1" w14:textId="610145C7" w:rsidR="001166F9" w:rsidRPr="004177BA" w:rsidRDefault="001166F9" w:rsidP="000C3924">
      <w:pPr>
        <w:suppressAutoHyphens/>
        <w:ind w:left="426"/>
        <w:jc w:val="both"/>
        <w:rPr>
          <w:b/>
          <w:sz w:val="22"/>
          <w:szCs w:val="22"/>
          <w:u w:val="single"/>
        </w:rPr>
      </w:pPr>
      <w:r w:rsidRPr="004177BA">
        <w:rPr>
          <w:b/>
          <w:sz w:val="22"/>
          <w:szCs w:val="22"/>
          <w:u w:val="single"/>
        </w:rPr>
        <w:t>Miejsce i planowany termin dostawy maszyny/urządzenia/podzespołu po wykonanym remoncie (również w ramach naprawy gwarancyjnej) wykonawca każdorazowo uzgodni z</w:t>
      </w:r>
      <w:r w:rsidR="004177BA">
        <w:rPr>
          <w:b/>
          <w:sz w:val="22"/>
          <w:szCs w:val="22"/>
          <w:u w:val="single"/>
        </w:rPr>
        <w:t> </w:t>
      </w:r>
      <w:r w:rsidRPr="004177BA">
        <w:rPr>
          <w:b/>
          <w:sz w:val="22"/>
          <w:szCs w:val="22"/>
          <w:u w:val="single"/>
        </w:rPr>
        <w:t>przedstawicielem Działu odpowiedzialnego za Gospodarkę Produkcji, Remontów, Serwisów i Dzierżaw w Oddziale z co najmniej 1-dniowym wyprzedzeniem (ze względów organizacyjnych zaleca się 3-dniowe wyprzedzenie). Dopuszcza się możliwość zmiany miejsca dostawy tj. do innego Oddziału/Ruchu/Centrum Rezerw Wspólnych niż Oddział, który przekazał urządzenie do remontu.</w:t>
      </w:r>
    </w:p>
    <w:p w14:paraId="6F7EC9D8" w14:textId="3AB76DD1" w:rsidR="001166F9" w:rsidRPr="004177BA" w:rsidRDefault="001166F9" w:rsidP="00071E27">
      <w:pPr>
        <w:numPr>
          <w:ilvl w:val="0"/>
          <w:numId w:val="68"/>
        </w:numPr>
        <w:suppressAutoHyphens/>
        <w:ind w:left="426" w:hanging="426"/>
        <w:jc w:val="both"/>
        <w:rPr>
          <w:sz w:val="22"/>
          <w:szCs w:val="22"/>
        </w:rPr>
      </w:pPr>
      <w:r w:rsidRPr="004177BA">
        <w:rPr>
          <w:sz w:val="22"/>
          <w:szCs w:val="22"/>
        </w:rPr>
        <w:t>Wywóz maszyn, urządzeń i ich podzespołów do i z remontu (w tym remontu gwarancyjnego) odbywa się co do zasady transportem samochodowym w dni robocze od poniedziałku do piątku w</w:t>
      </w:r>
      <w:r w:rsidR="004177BA">
        <w:rPr>
          <w:sz w:val="22"/>
          <w:szCs w:val="22"/>
        </w:rPr>
        <w:t> </w:t>
      </w:r>
      <w:r w:rsidRPr="004177BA">
        <w:rPr>
          <w:sz w:val="22"/>
          <w:szCs w:val="22"/>
        </w:rPr>
        <w:t>godzinach od 7</w:t>
      </w:r>
      <w:r w:rsidRPr="004177BA">
        <w:rPr>
          <w:sz w:val="22"/>
          <w:szCs w:val="22"/>
          <w:vertAlign w:val="superscript"/>
        </w:rPr>
        <w:t>00</w:t>
      </w:r>
      <w:r w:rsidRPr="004177BA">
        <w:rPr>
          <w:sz w:val="22"/>
          <w:szCs w:val="22"/>
        </w:rPr>
        <w:t xml:space="preserve"> do 13</w:t>
      </w:r>
      <w:r w:rsidRPr="004177BA">
        <w:rPr>
          <w:sz w:val="22"/>
          <w:szCs w:val="22"/>
          <w:vertAlign w:val="superscript"/>
        </w:rPr>
        <w:t>00</w:t>
      </w:r>
    </w:p>
    <w:p w14:paraId="6E124E17" w14:textId="30229BC5" w:rsidR="001166F9" w:rsidRPr="004177BA" w:rsidRDefault="001166F9" w:rsidP="00071E27">
      <w:pPr>
        <w:numPr>
          <w:ilvl w:val="0"/>
          <w:numId w:val="68"/>
        </w:numPr>
        <w:suppressAutoHyphens/>
        <w:ind w:left="426" w:hanging="426"/>
        <w:jc w:val="both"/>
        <w:rPr>
          <w:sz w:val="22"/>
          <w:szCs w:val="22"/>
        </w:rPr>
      </w:pPr>
      <w:r w:rsidRPr="004177BA">
        <w:rPr>
          <w:sz w:val="22"/>
          <w:szCs w:val="22"/>
        </w:rPr>
        <w:t>Miejsca i terminy odbioru urządzenia / maszyny / podzespołu do remontu / remontu gwarancyjnego będą każdorazowo wskazane Wykonawcy przez przedstawiciela Zespołu odpowiedzialnego za Gospodarkę Środkami Produkcji, Remonty, Serwisy i Dzierżawy w Oddziale.</w:t>
      </w:r>
    </w:p>
    <w:p w14:paraId="4F4AB47A" w14:textId="77777777" w:rsidR="001166F9" w:rsidRPr="004177BA" w:rsidRDefault="001166F9" w:rsidP="00071E27">
      <w:pPr>
        <w:numPr>
          <w:ilvl w:val="0"/>
          <w:numId w:val="68"/>
        </w:numPr>
        <w:suppressAutoHyphens/>
        <w:ind w:left="426" w:hanging="426"/>
        <w:jc w:val="both"/>
        <w:rPr>
          <w:sz w:val="22"/>
          <w:szCs w:val="22"/>
        </w:rPr>
      </w:pPr>
      <w:r w:rsidRPr="004177BA">
        <w:rPr>
          <w:sz w:val="22"/>
          <w:szCs w:val="22"/>
        </w:rPr>
        <w:t>O terminie odbioru maszyny/urządzenia/podzespołu do remontu Wykonawca poinformuje Centrum demontażowe lub Oddział niezwłocznie po otrzymaniu Zamówienia wykonawczego.</w:t>
      </w:r>
    </w:p>
    <w:p w14:paraId="7FFA8A5A" w14:textId="77777777" w:rsidR="001166F9" w:rsidRPr="004177BA" w:rsidRDefault="001166F9" w:rsidP="00071E27">
      <w:pPr>
        <w:numPr>
          <w:ilvl w:val="0"/>
          <w:numId w:val="68"/>
        </w:numPr>
        <w:suppressAutoHyphens/>
        <w:ind w:left="426" w:hanging="426"/>
        <w:jc w:val="both"/>
        <w:rPr>
          <w:sz w:val="22"/>
          <w:szCs w:val="22"/>
        </w:rPr>
      </w:pPr>
      <w:r w:rsidRPr="004177BA">
        <w:rPr>
          <w:sz w:val="22"/>
          <w:szCs w:val="22"/>
        </w:rPr>
        <w:t>Wykonawca ponosi koszty wynikające z nieuzasadnionego przybycia Zamawiającego i/lub jego przedstawiciela w celu udziału w odbiorze przedmiotu remontu.</w:t>
      </w:r>
    </w:p>
    <w:p w14:paraId="499A9D53" w14:textId="77777777" w:rsidR="001166F9" w:rsidRPr="004177BA" w:rsidRDefault="001166F9" w:rsidP="00071E27">
      <w:pPr>
        <w:numPr>
          <w:ilvl w:val="0"/>
          <w:numId w:val="68"/>
        </w:numPr>
        <w:suppressAutoHyphens/>
        <w:ind w:left="426" w:hanging="426"/>
        <w:jc w:val="both"/>
        <w:rPr>
          <w:sz w:val="22"/>
          <w:szCs w:val="22"/>
        </w:rPr>
      </w:pPr>
      <w:r w:rsidRPr="004177BA">
        <w:rPr>
          <w:sz w:val="22"/>
          <w:szCs w:val="22"/>
        </w:rPr>
        <w:t>W dniu zakończenia remontu Wykonawca musi posiadać wymagane przez Zamawiającego sprawozdanie z przeprowadzonych prób i badań.</w:t>
      </w:r>
    </w:p>
    <w:p w14:paraId="4B925218" w14:textId="77777777" w:rsidR="001166F9" w:rsidRPr="004177BA" w:rsidRDefault="001166F9" w:rsidP="00071E27">
      <w:pPr>
        <w:numPr>
          <w:ilvl w:val="0"/>
          <w:numId w:val="68"/>
        </w:numPr>
        <w:suppressAutoHyphens/>
        <w:ind w:left="426" w:hanging="426"/>
        <w:jc w:val="both"/>
        <w:rPr>
          <w:sz w:val="22"/>
          <w:szCs w:val="22"/>
        </w:rPr>
      </w:pPr>
      <w:r w:rsidRPr="004177BA">
        <w:rPr>
          <w:sz w:val="22"/>
          <w:szCs w:val="22"/>
        </w:rPr>
        <w:t>Po dokonanym remoncie Wykonawca umożliwi przedstawicielowi Zamawiającego - Ekspertowi przeprowadzenie odbioru technicznego wraz z próbami stanowiskowymi na terenie swojego zakładu.</w:t>
      </w:r>
    </w:p>
    <w:p w14:paraId="47642D7F" w14:textId="77777777" w:rsidR="001166F9" w:rsidRPr="004177BA" w:rsidRDefault="001166F9" w:rsidP="00071E27">
      <w:pPr>
        <w:numPr>
          <w:ilvl w:val="0"/>
          <w:numId w:val="68"/>
        </w:numPr>
        <w:suppressAutoHyphens/>
        <w:ind w:left="426" w:hanging="426"/>
        <w:jc w:val="both"/>
        <w:rPr>
          <w:sz w:val="22"/>
          <w:szCs w:val="22"/>
        </w:rPr>
      </w:pPr>
      <w:r w:rsidRPr="004177BA">
        <w:rPr>
          <w:sz w:val="22"/>
          <w:szCs w:val="22"/>
        </w:rPr>
        <w:t xml:space="preserve">Wykonawca zobowiązany jest powiadomić Zamawiającego o każdej zmianie planowanego terminu zakończenia remontu (co najmniej w dniu poprzedzającym termin planowanego zakończenia remontu) </w:t>
      </w:r>
    </w:p>
    <w:p w14:paraId="6932459D" w14:textId="7C785554" w:rsidR="001166F9" w:rsidRPr="004177BA" w:rsidRDefault="001166F9" w:rsidP="00071E27">
      <w:pPr>
        <w:numPr>
          <w:ilvl w:val="0"/>
          <w:numId w:val="68"/>
        </w:numPr>
        <w:suppressAutoHyphens/>
        <w:ind w:left="426" w:hanging="426"/>
        <w:jc w:val="both"/>
        <w:rPr>
          <w:sz w:val="22"/>
          <w:szCs w:val="22"/>
        </w:rPr>
      </w:pPr>
      <w:r w:rsidRPr="004177BA">
        <w:rPr>
          <w:sz w:val="22"/>
          <w:szCs w:val="22"/>
        </w:rPr>
        <w:t>Za datę wykonania usługi remontowej przyjmuje się datę podpisania przez obie strony umowy Protokołu zdawczo-odbiorczego z odbioru urządzenia/podzespołu po wykonanym remoncie i</w:t>
      </w:r>
      <w:r w:rsidR="004177BA">
        <w:rPr>
          <w:sz w:val="22"/>
          <w:szCs w:val="22"/>
        </w:rPr>
        <w:t> </w:t>
      </w:r>
      <w:r w:rsidRPr="004177BA">
        <w:rPr>
          <w:sz w:val="22"/>
          <w:szCs w:val="22"/>
        </w:rPr>
        <w:t xml:space="preserve">dostarczeniu urządzenia do miejsca wskazanego przez Zamawiającego. </w:t>
      </w:r>
    </w:p>
    <w:p w14:paraId="116429A4" w14:textId="1FF64172"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198" w:name="_Toc66971801"/>
      <w:bookmarkStart w:id="199" w:name="_Toc107658580"/>
      <w:r w:rsidRPr="004177BA">
        <w:rPr>
          <w:rFonts w:ascii="Times New Roman" w:hAnsi="Times New Roman" w:cs="Times New Roman"/>
          <w:sz w:val="22"/>
          <w:szCs w:val="22"/>
        </w:rPr>
        <w:t>§6. Szczególne obowiązki Wykonawcy</w:t>
      </w:r>
      <w:bookmarkEnd w:id="198"/>
      <w:bookmarkEnd w:id="199"/>
    </w:p>
    <w:p w14:paraId="630A8097" w14:textId="58977915" w:rsidR="001166F9" w:rsidRPr="004177BA" w:rsidRDefault="001166F9" w:rsidP="00071E27">
      <w:pPr>
        <w:numPr>
          <w:ilvl w:val="0"/>
          <w:numId w:val="59"/>
        </w:numPr>
        <w:suppressAutoHyphens/>
        <w:jc w:val="both"/>
        <w:rPr>
          <w:sz w:val="22"/>
          <w:szCs w:val="22"/>
        </w:rPr>
      </w:pPr>
      <w:r w:rsidRPr="004177BA">
        <w:rPr>
          <w:sz w:val="22"/>
          <w:szCs w:val="22"/>
        </w:rPr>
        <w:t>W celu szczegółowego zaznajomienia się ze stanem technicznym przedmiotu remontu Wykonawca zobowiązany jest przed złożeniem oferty w postępowaniu wykonawczym do dokonania oględzin przedmiotu remontu. Za skutki braku udziału Wykonawcy w oględzinach przedmiotu remontu odpowiedzialność ponosi Wykonawca.</w:t>
      </w:r>
    </w:p>
    <w:p w14:paraId="24F414FF" w14:textId="77777777" w:rsidR="001166F9" w:rsidRPr="004177BA" w:rsidRDefault="001166F9" w:rsidP="00071E27">
      <w:pPr>
        <w:numPr>
          <w:ilvl w:val="0"/>
          <w:numId w:val="59"/>
        </w:numPr>
        <w:suppressAutoHyphens/>
        <w:jc w:val="both"/>
        <w:rPr>
          <w:sz w:val="22"/>
          <w:szCs w:val="22"/>
        </w:rPr>
      </w:pPr>
      <w:r w:rsidRPr="004177BA">
        <w:rPr>
          <w:sz w:val="22"/>
          <w:szCs w:val="22"/>
        </w:rPr>
        <w:t>W związku z powyższym przedmiotem ewentualnego rozszerzenia nie będą czynności, podzespoły, części:</w:t>
      </w:r>
    </w:p>
    <w:p w14:paraId="42D642F1" w14:textId="77777777" w:rsidR="001166F9" w:rsidRPr="004177BA" w:rsidRDefault="001166F9" w:rsidP="00071E27">
      <w:pPr>
        <w:numPr>
          <w:ilvl w:val="1"/>
          <w:numId w:val="59"/>
        </w:numPr>
        <w:suppressAutoHyphens/>
        <w:jc w:val="both"/>
        <w:rPr>
          <w:sz w:val="22"/>
          <w:szCs w:val="22"/>
        </w:rPr>
      </w:pPr>
      <w:r w:rsidRPr="004177BA">
        <w:rPr>
          <w:sz w:val="22"/>
          <w:szCs w:val="22"/>
        </w:rPr>
        <w:lastRenderedPageBreak/>
        <w:t>określone przez Zamawiającego w zakresie remontu (Protokole eksperckim Opisie przedmiotu zamówienia),</w:t>
      </w:r>
    </w:p>
    <w:p w14:paraId="30D2FC41" w14:textId="77777777" w:rsidR="001166F9" w:rsidRPr="004177BA" w:rsidRDefault="001166F9" w:rsidP="00071E27">
      <w:pPr>
        <w:numPr>
          <w:ilvl w:val="1"/>
          <w:numId w:val="59"/>
        </w:numPr>
        <w:suppressAutoHyphens/>
        <w:jc w:val="both"/>
        <w:rPr>
          <w:sz w:val="22"/>
          <w:szCs w:val="22"/>
        </w:rPr>
      </w:pPr>
      <w:r w:rsidRPr="004177BA">
        <w:rPr>
          <w:sz w:val="22"/>
          <w:szCs w:val="22"/>
        </w:rPr>
        <w:t>możliwe do stwierdzenia przez Wykonawcę w trakcie oględzin.</w:t>
      </w:r>
    </w:p>
    <w:p w14:paraId="29242840" w14:textId="77777777" w:rsidR="001166F9" w:rsidRPr="004177BA" w:rsidRDefault="001166F9" w:rsidP="00071E27">
      <w:pPr>
        <w:numPr>
          <w:ilvl w:val="0"/>
          <w:numId w:val="59"/>
        </w:numPr>
        <w:suppressAutoHyphens/>
        <w:jc w:val="both"/>
        <w:rPr>
          <w:sz w:val="22"/>
          <w:szCs w:val="22"/>
        </w:rPr>
      </w:pPr>
      <w:r w:rsidRPr="004177BA">
        <w:rPr>
          <w:sz w:val="22"/>
          <w:szCs w:val="22"/>
        </w:rPr>
        <w:t>W przypadku gdy w trakcie oględzin Wykonawca stwierdzi rozbieżności pomiędzy opisem zakresu remontu (w protokole eksperckim/Opisie przedmiotu zamówienia) a stanem faktycznym powinien zgłosić to drogą email do Zamawiającego w celu ustalenia przez Zamawiającego ostatecznego zakresu remontu (ewentualnej modyfikacji zakresu remontu).</w:t>
      </w:r>
    </w:p>
    <w:p w14:paraId="6B28E289" w14:textId="088A8367" w:rsidR="001166F9" w:rsidRPr="004177BA" w:rsidRDefault="001166F9" w:rsidP="00071E27">
      <w:pPr>
        <w:numPr>
          <w:ilvl w:val="0"/>
          <w:numId w:val="59"/>
        </w:numPr>
        <w:suppressAutoHyphens/>
        <w:jc w:val="both"/>
        <w:rPr>
          <w:sz w:val="22"/>
          <w:szCs w:val="22"/>
        </w:rPr>
      </w:pPr>
      <w:r w:rsidRPr="004177BA">
        <w:rPr>
          <w:sz w:val="22"/>
          <w:szCs w:val="22"/>
        </w:rPr>
        <w:t xml:space="preserve">W przypadku gdy po udzieleniu Zamówienia wykonawczego wystąpi potrzeba rozszerzenia zakresu remontu (wymiany innych części lub wykonanie innych czynności niż przewidywał zakres ustalony w „Protokole końcowym”) podstawą do uznania tego rozszerzenia będzie zatwierdzony przez osobę wskazaną do podpisania w imieniu Zamawiającego Protokół z konieczności dodatkowych oględzin. </w:t>
      </w:r>
    </w:p>
    <w:p w14:paraId="1A877FF5" w14:textId="522C4CC8" w:rsidR="001166F9" w:rsidRPr="004177BA" w:rsidRDefault="001166F9" w:rsidP="00071E27">
      <w:pPr>
        <w:numPr>
          <w:ilvl w:val="0"/>
          <w:numId w:val="59"/>
        </w:numPr>
        <w:suppressAutoHyphens/>
        <w:jc w:val="both"/>
        <w:rPr>
          <w:sz w:val="22"/>
          <w:szCs w:val="22"/>
        </w:rPr>
      </w:pPr>
      <w:r w:rsidRPr="004177BA">
        <w:rPr>
          <w:sz w:val="22"/>
          <w:szCs w:val="22"/>
        </w:rPr>
        <w:t>W przypadku wystąpienia konieczności rozszerzenia zakresu rzeczowego remontu w stosunku do zakresu objętego zamówieniem wykonawczym, termin realizacji zamówienia wydłuża się o okres niezbędny do ustalenia i zatwierdzenia poszerzonego zakresu rzeczowego remontu. W takim przypadku termin realizacji wstrzymany jest z chwilą zgłoszenia przez Wykonawcę konieczności rozszerzenia zakresu rzeczowego remontu.</w:t>
      </w:r>
    </w:p>
    <w:p w14:paraId="5B4499EB" w14:textId="77777777" w:rsidR="001166F9" w:rsidRPr="004177BA" w:rsidRDefault="001166F9" w:rsidP="00071E27">
      <w:pPr>
        <w:numPr>
          <w:ilvl w:val="0"/>
          <w:numId w:val="59"/>
        </w:numPr>
        <w:suppressAutoHyphens/>
        <w:jc w:val="both"/>
        <w:rPr>
          <w:sz w:val="22"/>
          <w:szCs w:val="22"/>
        </w:rPr>
      </w:pPr>
      <w:r w:rsidRPr="004177BA">
        <w:rPr>
          <w:sz w:val="22"/>
          <w:szCs w:val="22"/>
        </w:rPr>
        <w:t>Na podstawie Protokołu z konieczności dodatkowych oględzin osoba wskazana przez Zamawiającego przeprowadzi z Wykonawcą negocjacje w zakresie ustalenia wartości zamówienia uzupełniającego, po czym Zamawiający udzieli Zamówienia wykonawczego-uzupełniającego stanowiącego aneks do pierwotnego Zamówienia wykonawczego, które doręczy drogą elektroniczną na zasadach opisanych w niniejszej umowie ramowej.</w:t>
      </w:r>
    </w:p>
    <w:p w14:paraId="71D1A3E2" w14:textId="58B9671A" w:rsidR="001166F9" w:rsidRPr="004177BA" w:rsidRDefault="001166F9" w:rsidP="00071E27">
      <w:pPr>
        <w:numPr>
          <w:ilvl w:val="0"/>
          <w:numId w:val="59"/>
        </w:numPr>
        <w:suppressAutoHyphens/>
        <w:jc w:val="both"/>
        <w:rPr>
          <w:sz w:val="22"/>
          <w:szCs w:val="22"/>
        </w:rPr>
      </w:pPr>
      <w:r w:rsidRPr="004177BA">
        <w:rPr>
          <w:sz w:val="22"/>
          <w:szCs w:val="22"/>
        </w:rPr>
        <w:t>W przypadku gdy po udzieleniu Zamówienia wykonawczego Zamawiający stwierdzi, iż prowadzenie remontu w zakresie rozszerzonym jest niezasadne (nieopłacalne) lub udzielenie Zamówienia wykonawczego uzupełniającego skutkowałoby przekroczeniem wartości umowy, Wykonawca zwraca przedmiot zamówienia i przysługuje mu prawo do wystąpienia o zwrot udokumentowanych, poniesionych dotychczas kosztów, ale ich wartość nie może być większa niż 10% wartości brutto zamówienia wykonawczego.</w:t>
      </w:r>
    </w:p>
    <w:p w14:paraId="12891B4D" w14:textId="1A1280DF" w:rsidR="001166F9" w:rsidRPr="004177BA" w:rsidRDefault="001166F9" w:rsidP="00071E27">
      <w:pPr>
        <w:numPr>
          <w:ilvl w:val="0"/>
          <w:numId w:val="59"/>
        </w:numPr>
        <w:suppressAutoHyphens/>
        <w:jc w:val="both"/>
        <w:rPr>
          <w:sz w:val="22"/>
          <w:szCs w:val="22"/>
        </w:rPr>
      </w:pPr>
      <w:r w:rsidRPr="004177BA">
        <w:rPr>
          <w:sz w:val="22"/>
          <w:szCs w:val="22"/>
        </w:rPr>
        <w:t>Po dokonanym remoncie Wykonawca umożliwi przedstawicielowi Zamawiającego - Ekspertowi przeprowadzenie odbioru technicznego (w tym prób stanowiskowych) na terenie swojego zakładu lub w innym miejscu, które wskaże w zgłoszeniu zakończenia remontu.</w:t>
      </w:r>
    </w:p>
    <w:p w14:paraId="30E918BD" w14:textId="782E0F6B" w:rsidR="001166F9" w:rsidRPr="004177BA" w:rsidRDefault="001166F9" w:rsidP="00071E27">
      <w:pPr>
        <w:numPr>
          <w:ilvl w:val="0"/>
          <w:numId w:val="59"/>
        </w:numPr>
        <w:suppressAutoHyphens/>
        <w:jc w:val="both"/>
        <w:rPr>
          <w:sz w:val="22"/>
          <w:szCs w:val="22"/>
        </w:rPr>
      </w:pPr>
      <w:r w:rsidRPr="004177BA">
        <w:rPr>
          <w:sz w:val="22"/>
          <w:szCs w:val="22"/>
        </w:rPr>
        <w:t>Zamawiający zastrzega sobie możliwość weryfikacji wyników zawartych w</w:t>
      </w:r>
      <w:r w:rsidR="000C3924" w:rsidRPr="004177BA">
        <w:rPr>
          <w:sz w:val="22"/>
          <w:szCs w:val="22"/>
        </w:rPr>
        <w:t> </w:t>
      </w:r>
      <w:r w:rsidRPr="004177BA">
        <w:rPr>
          <w:sz w:val="22"/>
          <w:szCs w:val="22"/>
        </w:rPr>
        <w:t>sprawozdaniach z</w:t>
      </w:r>
      <w:r w:rsidR="004177BA">
        <w:rPr>
          <w:sz w:val="22"/>
          <w:szCs w:val="22"/>
        </w:rPr>
        <w:t> </w:t>
      </w:r>
      <w:r w:rsidRPr="004177BA">
        <w:rPr>
          <w:sz w:val="22"/>
          <w:szCs w:val="22"/>
        </w:rPr>
        <w:t>przeprowadzonych prób i badań poprzez wykonanie prób i badań sprawdzających na stanowisku prób wskazanym przez Zamawiającego.</w:t>
      </w:r>
    </w:p>
    <w:p w14:paraId="7966D43D" w14:textId="77777777" w:rsidR="001166F9" w:rsidRPr="004177BA" w:rsidRDefault="001166F9" w:rsidP="00071E27">
      <w:pPr>
        <w:numPr>
          <w:ilvl w:val="0"/>
          <w:numId w:val="59"/>
        </w:numPr>
        <w:suppressAutoHyphens/>
        <w:jc w:val="both"/>
        <w:rPr>
          <w:sz w:val="22"/>
          <w:szCs w:val="22"/>
        </w:rPr>
      </w:pPr>
      <w:r w:rsidRPr="004177BA">
        <w:rPr>
          <w:sz w:val="22"/>
          <w:szCs w:val="22"/>
        </w:rPr>
        <w:t>Wykonawca zobowiązany jest do zwrotu części zamiennych, podzespołów i materiałów podlegających wymianie (z wyjątkiem uszczelnień oraz odpadów/elementów niebędących odzyskiem złomowym a wymagających utylizacji np. drobna elektronika – układy scalone, płytki drukowane, ogniwa baterii powszechnego użytku).</w:t>
      </w:r>
    </w:p>
    <w:p w14:paraId="157132B5" w14:textId="77777777" w:rsidR="0007392F" w:rsidRPr="004177BA" w:rsidRDefault="0007392F" w:rsidP="00071E27">
      <w:pPr>
        <w:numPr>
          <w:ilvl w:val="0"/>
          <w:numId w:val="59"/>
        </w:numPr>
        <w:suppressAutoHyphens/>
        <w:jc w:val="both"/>
        <w:rPr>
          <w:sz w:val="22"/>
          <w:szCs w:val="22"/>
        </w:rPr>
      </w:pPr>
      <w:r w:rsidRPr="004177BA">
        <w:rPr>
          <w:sz w:val="22"/>
          <w:szCs w:val="22"/>
        </w:rPr>
        <w:t>Próby i badania sprawdzające stanowią nieodzowną czynność remontu wliczoną w jego cenę.</w:t>
      </w:r>
    </w:p>
    <w:p w14:paraId="78E9103B" w14:textId="77777777" w:rsidR="001166F9" w:rsidRPr="004177BA" w:rsidRDefault="001166F9" w:rsidP="00071E27">
      <w:pPr>
        <w:numPr>
          <w:ilvl w:val="0"/>
          <w:numId w:val="59"/>
        </w:numPr>
        <w:suppressAutoHyphens/>
        <w:jc w:val="both"/>
        <w:rPr>
          <w:sz w:val="22"/>
          <w:szCs w:val="22"/>
        </w:rPr>
      </w:pPr>
      <w:r w:rsidRPr="004177BA">
        <w:rPr>
          <w:sz w:val="22"/>
          <w:szCs w:val="22"/>
        </w:rPr>
        <w:t xml:space="preserve">Wykonawca wymagane w SOPZ dokumenty potwierdzające jakość wykonanych usług. </w:t>
      </w:r>
    </w:p>
    <w:p w14:paraId="2020B32D" w14:textId="060C90E8" w:rsidR="001166F9" w:rsidRDefault="001166F9" w:rsidP="00071E27">
      <w:pPr>
        <w:numPr>
          <w:ilvl w:val="0"/>
          <w:numId w:val="59"/>
        </w:numPr>
        <w:suppressAutoHyphens/>
        <w:jc w:val="both"/>
        <w:rPr>
          <w:sz w:val="22"/>
          <w:szCs w:val="22"/>
        </w:rPr>
      </w:pPr>
      <w:r w:rsidRPr="004177BA">
        <w:rPr>
          <w:sz w:val="22"/>
          <w:szCs w:val="22"/>
        </w:rPr>
        <w:t xml:space="preserve">Po wykonanym remoncie wraz z przedmiotem zamówienia Wykonawca dostarczy dokumenty wskazane w Załączniku nr </w:t>
      </w:r>
      <w:r w:rsidR="00E008FE">
        <w:rPr>
          <w:sz w:val="22"/>
          <w:szCs w:val="22"/>
        </w:rPr>
        <w:t>1</w:t>
      </w:r>
      <w:r w:rsidRPr="004177BA">
        <w:rPr>
          <w:sz w:val="22"/>
          <w:szCs w:val="22"/>
        </w:rPr>
        <w:t xml:space="preserve"> do Umowy ramowej. Wykaz części i podzespołów wymienionych oraz wykaz części i podzespołów podlegających zwrotowi w zakresie rzeczowym i ilościowym należy przekazywać wraz z Protokołem zdawczo-odbiorczym po wykonanym remoncie.</w:t>
      </w:r>
    </w:p>
    <w:p w14:paraId="433715E3" w14:textId="77777777"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200" w:name="_Toc107658581"/>
      <w:r w:rsidRPr="004177BA">
        <w:rPr>
          <w:rFonts w:ascii="Times New Roman" w:hAnsi="Times New Roman" w:cs="Times New Roman"/>
          <w:sz w:val="22"/>
          <w:szCs w:val="22"/>
        </w:rPr>
        <w:t>§7. Podwykonawstwo</w:t>
      </w:r>
      <w:bookmarkEnd w:id="200"/>
    </w:p>
    <w:p w14:paraId="6D23AF6C" w14:textId="77777777" w:rsidR="00166565" w:rsidRPr="004177BA" w:rsidRDefault="00166565" w:rsidP="00071E27">
      <w:pPr>
        <w:numPr>
          <w:ilvl w:val="0"/>
          <w:numId w:val="67"/>
        </w:numPr>
        <w:ind w:left="567" w:hanging="425"/>
        <w:jc w:val="both"/>
        <w:rPr>
          <w:sz w:val="22"/>
          <w:szCs w:val="22"/>
        </w:rPr>
      </w:pPr>
      <w:bookmarkStart w:id="201" w:name="_Hlk68846287"/>
      <w:r w:rsidRPr="004177BA">
        <w:rPr>
          <w:sz w:val="22"/>
          <w:szCs w:val="22"/>
        </w:rPr>
        <w:t>Wykonawca może powierzyć wykonanie części Umowy Podwykonawcy po uzyskaniu pisemnej zgody Zamawiającego na taką czynność, z zastrzeżeniem ust.6.</w:t>
      </w:r>
    </w:p>
    <w:p w14:paraId="75733C17" w14:textId="77777777" w:rsidR="00AC49CD" w:rsidRPr="00F67B5A" w:rsidRDefault="00AC49CD" w:rsidP="00071E27">
      <w:pPr>
        <w:numPr>
          <w:ilvl w:val="0"/>
          <w:numId w:val="67"/>
        </w:numPr>
        <w:ind w:left="567" w:hanging="425"/>
        <w:jc w:val="both"/>
        <w:rPr>
          <w:sz w:val="22"/>
          <w:szCs w:val="22"/>
        </w:rPr>
      </w:pPr>
      <w:r w:rsidRPr="00F67B5A">
        <w:rPr>
          <w:sz w:val="22"/>
          <w:szCs w:val="22"/>
        </w:rPr>
        <w:t>Podwykonawcą, który udostępnił zasoby na zasadach określonych w SWZ w celu wykazania spełniania warunków udziału w postępowaniu jest ………………….</w:t>
      </w:r>
    </w:p>
    <w:p w14:paraId="0D0DAAD6" w14:textId="77777777" w:rsidR="00166565" w:rsidRPr="004177BA" w:rsidRDefault="00166565" w:rsidP="00071E27">
      <w:pPr>
        <w:numPr>
          <w:ilvl w:val="0"/>
          <w:numId w:val="67"/>
        </w:numPr>
        <w:ind w:left="567" w:hanging="425"/>
        <w:jc w:val="both"/>
        <w:rPr>
          <w:sz w:val="22"/>
          <w:szCs w:val="22"/>
        </w:rPr>
      </w:pPr>
      <w:r w:rsidRPr="004177BA">
        <w:rPr>
          <w:sz w:val="22"/>
          <w:szCs w:val="22"/>
        </w:rPr>
        <w:t>Zgoda Zamawiającego na powierzenie wykonania części Umowy Podwykonawcy nie rodzi po stronie Zamawiającego solidarnej odpowiedzialność za zapłatę wynagrodzenia należnego Podwykonawcy.</w:t>
      </w:r>
    </w:p>
    <w:p w14:paraId="605F9D18" w14:textId="77777777" w:rsidR="00166565" w:rsidRPr="004177BA" w:rsidRDefault="00166565" w:rsidP="00071E27">
      <w:pPr>
        <w:numPr>
          <w:ilvl w:val="0"/>
          <w:numId w:val="67"/>
        </w:numPr>
        <w:ind w:left="567" w:hanging="425"/>
        <w:jc w:val="both"/>
        <w:rPr>
          <w:sz w:val="22"/>
          <w:szCs w:val="22"/>
        </w:rPr>
      </w:pPr>
      <w:r w:rsidRPr="004177BA">
        <w:rPr>
          <w:sz w:val="22"/>
          <w:szCs w:val="22"/>
        </w:rPr>
        <w:t>Wykonawca zobowiązany jest uzyskać pisemną zgodę Zamawiającego na powierzenie realizacji części zamówienia przez Podwykonawcę. W tym celu Wykonawca powinien wystąpić do Zamawiającego ze stosownym wnioskiem.</w:t>
      </w:r>
    </w:p>
    <w:p w14:paraId="4F1A9B40" w14:textId="77777777" w:rsidR="00166565" w:rsidRPr="004177BA" w:rsidRDefault="00166565" w:rsidP="00071E27">
      <w:pPr>
        <w:numPr>
          <w:ilvl w:val="0"/>
          <w:numId w:val="67"/>
        </w:numPr>
        <w:ind w:left="567" w:hanging="425"/>
        <w:jc w:val="both"/>
        <w:rPr>
          <w:sz w:val="22"/>
          <w:szCs w:val="22"/>
        </w:rPr>
      </w:pPr>
      <w:r w:rsidRPr="004177BA">
        <w:rPr>
          <w:sz w:val="22"/>
          <w:szCs w:val="22"/>
        </w:rPr>
        <w:lastRenderedPageBreak/>
        <w:t>Wniosek powinien szczegółowo określać:</w:t>
      </w:r>
    </w:p>
    <w:p w14:paraId="4AC2D7EA" w14:textId="77777777" w:rsidR="00166565" w:rsidRPr="004177BA" w:rsidRDefault="00166565" w:rsidP="00071E27">
      <w:pPr>
        <w:pStyle w:val="Akapitzlist"/>
        <w:numPr>
          <w:ilvl w:val="1"/>
          <w:numId w:val="67"/>
        </w:numPr>
        <w:ind w:left="851" w:hanging="284"/>
        <w:jc w:val="both"/>
        <w:rPr>
          <w:sz w:val="22"/>
          <w:szCs w:val="22"/>
        </w:rPr>
      </w:pPr>
      <w:r w:rsidRPr="004177BA">
        <w:rPr>
          <w:sz w:val="22"/>
          <w:szCs w:val="22"/>
        </w:rPr>
        <w:t>nazwę podwykonawcy,</w:t>
      </w:r>
    </w:p>
    <w:p w14:paraId="2FE21AE7" w14:textId="77777777" w:rsidR="00166565" w:rsidRPr="004177BA" w:rsidRDefault="00166565" w:rsidP="00071E27">
      <w:pPr>
        <w:pStyle w:val="Akapitzlist"/>
        <w:numPr>
          <w:ilvl w:val="1"/>
          <w:numId w:val="67"/>
        </w:numPr>
        <w:ind w:left="851" w:hanging="284"/>
        <w:jc w:val="both"/>
        <w:rPr>
          <w:sz w:val="22"/>
          <w:szCs w:val="22"/>
        </w:rPr>
      </w:pPr>
      <w:r w:rsidRPr="004177BA">
        <w:rPr>
          <w:sz w:val="22"/>
          <w:szCs w:val="22"/>
        </w:rPr>
        <w:t>dane kontaktowe podwykonawcy,</w:t>
      </w:r>
    </w:p>
    <w:p w14:paraId="102EE32B" w14:textId="77777777" w:rsidR="00166565" w:rsidRPr="004177BA" w:rsidRDefault="00166565" w:rsidP="00071E27">
      <w:pPr>
        <w:pStyle w:val="Akapitzlist"/>
        <w:numPr>
          <w:ilvl w:val="1"/>
          <w:numId w:val="67"/>
        </w:numPr>
        <w:ind w:left="851" w:hanging="284"/>
        <w:jc w:val="both"/>
        <w:rPr>
          <w:sz w:val="22"/>
          <w:szCs w:val="22"/>
        </w:rPr>
      </w:pPr>
      <w:r w:rsidRPr="004177BA">
        <w:rPr>
          <w:sz w:val="22"/>
          <w:szCs w:val="22"/>
        </w:rPr>
        <w:t>przedstawicieli podwykonawcy,</w:t>
      </w:r>
    </w:p>
    <w:p w14:paraId="71CD9487" w14:textId="77777777" w:rsidR="00166565" w:rsidRPr="004177BA" w:rsidRDefault="00166565" w:rsidP="00071E27">
      <w:pPr>
        <w:pStyle w:val="Akapitzlist"/>
        <w:numPr>
          <w:ilvl w:val="1"/>
          <w:numId w:val="67"/>
        </w:numPr>
        <w:ind w:left="851" w:hanging="284"/>
        <w:jc w:val="both"/>
        <w:rPr>
          <w:sz w:val="22"/>
          <w:szCs w:val="22"/>
        </w:rPr>
      </w:pPr>
      <w:r w:rsidRPr="004177BA">
        <w:rPr>
          <w:sz w:val="22"/>
          <w:szCs w:val="22"/>
        </w:rPr>
        <w:t>zakres części Umowy powierzonej do wykonania przez podwykonawcę.</w:t>
      </w:r>
    </w:p>
    <w:p w14:paraId="76C7E9D0" w14:textId="77777777" w:rsidR="00166565" w:rsidRPr="004177BA" w:rsidRDefault="00166565" w:rsidP="00071E27">
      <w:pPr>
        <w:numPr>
          <w:ilvl w:val="0"/>
          <w:numId w:val="67"/>
        </w:numPr>
        <w:ind w:left="567" w:hanging="425"/>
        <w:jc w:val="both"/>
        <w:rPr>
          <w:sz w:val="22"/>
          <w:szCs w:val="22"/>
        </w:rPr>
      </w:pPr>
      <w:r w:rsidRPr="004177BA">
        <w:rPr>
          <w:sz w:val="22"/>
          <w:szCs w:val="22"/>
        </w:rPr>
        <w:t>Zamawiający w terminie 14 dni od złożenia wniosku przez Wykonawcę  wydaje pisemną zgodę na powierzenie realizacji części umowy przez Podwykonawcę  z zastrzeżeniem ustępu 8 i 10 niniejszego paragrafu.</w:t>
      </w:r>
    </w:p>
    <w:p w14:paraId="6E61CA9E" w14:textId="77777777" w:rsidR="00166565" w:rsidRPr="004177BA" w:rsidRDefault="00166565" w:rsidP="00071E27">
      <w:pPr>
        <w:numPr>
          <w:ilvl w:val="0"/>
          <w:numId w:val="67"/>
        </w:numPr>
        <w:ind w:left="567" w:hanging="425"/>
        <w:jc w:val="both"/>
        <w:rPr>
          <w:sz w:val="22"/>
          <w:szCs w:val="22"/>
        </w:rPr>
      </w:pPr>
      <w:r w:rsidRPr="004177BA">
        <w:rPr>
          <w:sz w:val="22"/>
          <w:szCs w:val="22"/>
        </w:rPr>
        <w:t>Brak odpowiedzi Zamawiającego w powyższym terminie, uważa się za wyrażenie zgody na powierzenie wykonania części Umowy podwykonawcy.</w:t>
      </w:r>
    </w:p>
    <w:p w14:paraId="38A70B8E" w14:textId="77777777" w:rsidR="00166565" w:rsidRPr="004177BA" w:rsidRDefault="00166565" w:rsidP="00071E27">
      <w:pPr>
        <w:numPr>
          <w:ilvl w:val="0"/>
          <w:numId w:val="67"/>
        </w:numPr>
        <w:ind w:left="567" w:hanging="425"/>
        <w:jc w:val="both"/>
        <w:rPr>
          <w:sz w:val="22"/>
          <w:szCs w:val="22"/>
        </w:rPr>
      </w:pPr>
      <w:r w:rsidRPr="004177BA">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7B731FAC" w14:textId="77777777" w:rsidR="00166565" w:rsidRPr="004177BA" w:rsidRDefault="00166565" w:rsidP="00071E27">
      <w:pPr>
        <w:numPr>
          <w:ilvl w:val="0"/>
          <w:numId w:val="67"/>
        </w:numPr>
        <w:ind w:left="567" w:hanging="425"/>
        <w:jc w:val="both"/>
        <w:rPr>
          <w:sz w:val="22"/>
          <w:szCs w:val="22"/>
        </w:rPr>
      </w:pPr>
      <w:r w:rsidRPr="004177BA">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0A930891" w14:textId="77777777" w:rsidR="00166565" w:rsidRPr="004177BA" w:rsidRDefault="00166565" w:rsidP="00071E27">
      <w:pPr>
        <w:numPr>
          <w:ilvl w:val="1"/>
          <w:numId w:val="67"/>
        </w:numPr>
        <w:ind w:left="993" w:hanging="426"/>
        <w:jc w:val="both"/>
        <w:rPr>
          <w:sz w:val="22"/>
          <w:szCs w:val="22"/>
        </w:rPr>
      </w:pPr>
      <w:r w:rsidRPr="004177BA">
        <w:rPr>
          <w:sz w:val="22"/>
          <w:szCs w:val="22"/>
        </w:rPr>
        <w:t xml:space="preserve">Podwykonawca nie wykonał lub nienależycie wykonał zobowiązania na rzecz Zamawiającego lub innego podmiotu prowadzącego działalność w sektorze górnictwa, </w:t>
      </w:r>
    </w:p>
    <w:p w14:paraId="45BC588D" w14:textId="77777777" w:rsidR="00166565" w:rsidRPr="004177BA" w:rsidRDefault="00166565" w:rsidP="00071E27">
      <w:pPr>
        <w:numPr>
          <w:ilvl w:val="1"/>
          <w:numId w:val="67"/>
        </w:numPr>
        <w:ind w:left="993" w:hanging="426"/>
        <w:jc w:val="both"/>
        <w:rPr>
          <w:sz w:val="22"/>
          <w:szCs w:val="22"/>
        </w:rPr>
      </w:pPr>
      <w:r w:rsidRPr="004177BA">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659DE3B3" w14:textId="77777777" w:rsidR="00166565" w:rsidRPr="004177BA" w:rsidRDefault="00166565" w:rsidP="00071E27">
      <w:pPr>
        <w:numPr>
          <w:ilvl w:val="1"/>
          <w:numId w:val="67"/>
        </w:numPr>
        <w:ind w:left="993" w:hanging="426"/>
        <w:jc w:val="both"/>
        <w:rPr>
          <w:sz w:val="22"/>
          <w:szCs w:val="22"/>
        </w:rPr>
      </w:pPr>
      <w:r w:rsidRPr="004177BA">
        <w:rPr>
          <w:sz w:val="22"/>
          <w:szCs w:val="22"/>
        </w:rPr>
        <w:t>Podwykonawca jest winny spowodowania wypadku na terenie zakładu górniczego lub spowodowania zagrożenia dla ruchu zakładu górniczego.</w:t>
      </w:r>
    </w:p>
    <w:p w14:paraId="753538FE" w14:textId="77777777" w:rsidR="00166565" w:rsidRPr="004177BA" w:rsidRDefault="00166565" w:rsidP="00071E27">
      <w:pPr>
        <w:numPr>
          <w:ilvl w:val="0"/>
          <w:numId w:val="67"/>
        </w:numPr>
        <w:ind w:left="357" w:hanging="357"/>
        <w:jc w:val="both"/>
        <w:rPr>
          <w:sz w:val="22"/>
          <w:szCs w:val="22"/>
        </w:rPr>
      </w:pPr>
      <w:r w:rsidRPr="004177BA">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5D868DA" w14:textId="77777777" w:rsidR="00166565" w:rsidRPr="004177BA" w:rsidRDefault="00166565" w:rsidP="00071E27">
      <w:pPr>
        <w:numPr>
          <w:ilvl w:val="0"/>
          <w:numId w:val="67"/>
        </w:numPr>
        <w:ind w:left="357" w:hanging="357"/>
        <w:jc w:val="both"/>
        <w:rPr>
          <w:iCs/>
          <w:sz w:val="22"/>
          <w:szCs w:val="22"/>
        </w:rPr>
      </w:pPr>
      <w:r w:rsidRPr="004177BA">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2A3B4159" w14:textId="77777777" w:rsidR="00166565" w:rsidRPr="004177BA" w:rsidRDefault="00166565" w:rsidP="00071E27">
      <w:pPr>
        <w:numPr>
          <w:ilvl w:val="0"/>
          <w:numId w:val="67"/>
        </w:numPr>
        <w:ind w:left="357" w:hanging="357"/>
        <w:jc w:val="both"/>
        <w:rPr>
          <w:iCs/>
          <w:sz w:val="22"/>
          <w:szCs w:val="22"/>
        </w:rPr>
      </w:pPr>
      <w:r w:rsidRPr="004177BA">
        <w:rPr>
          <w:sz w:val="22"/>
          <w:szCs w:val="22"/>
        </w:rPr>
        <w:t xml:space="preserve">Uregulowania niniejszego paragrafu dotyczą także wyrażenia zgody na powierzenie wykonania części Umowy przez Podwykonawcę dalszemu Podwykonawcy. </w:t>
      </w:r>
    </w:p>
    <w:p w14:paraId="3E46B81E" w14:textId="77777777" w:rsidR="00166565" w:rsidRDefault="00166565" w:rsidP="00071E27">
      <w:pPr>
        <w:numPr>
          <w:ilvl w:val="0"/>
          <w:numId w:val="67"/>
        </w:numPr>
        <w:spacing w:line="259" w:lineRule="auto"/>
        <w:jc w:val="both"/>
        <w:rPr>
          <w:sz w:val="22"/>
          <w:szCs w:val="22"/>
        </w:rPr>
      </w:pPr>
      <w:r w:rsidRPr="004177BA">
        <w:rPr>
          <w:sz w:val="22"/>
          <w:szCs w:val="22"/>
        </w:rPr>
        <w:t>Zmiana lub wprowadzenie nowego Podwykonawcy nie wymaga formy aneksu. Każda ze Stron zobowiązana jest do przekazania pisemnego powiadomienia drugiej Stronie o dokonanej zmianie.</w:t>
      </w:r>
    </w:p>
    <w:p w14:paraId="17A56A92" w14:textId="77777777" w:rsidR="0086506C" w:rsidRPr="00FF479F" w:rsidRDefault="0086506C" w:rsidP="00071E27">
      <w:pPr>
        <w:numPr>
          <w:ilvl w:val="0"/>
          <w:numId w:val="67"/>
        </w:numPr>
        <w:jc w:val="both"/>
        <w:rPr>
          <w:sz w:val="22"/>
          <w:szCs w:val="22"/>
        </w:rPr>
      </w:pPr>
      <w:r w:rsidRPr="00FF479F">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p>
    <w:p w14:paraId="3FF62D12" w14:textId="77777777" w:rsidR="0086506C" w:rsidRPr="00FF479F" w:rsidRDefault="0086506C" w:rsidP="00071E27">
      <w:pPr>
        <w:numPr>
          <w:ilvl w:val="0"/>
          <w:numId w:val="67"/>
        </w:numPr>
        <w:jc w:val="both"/>
        <w:rPr>
          <w:sz w:val="22"/>
          <w:szCs w:val="22"/>
        </w:rPr>
      </w:pPr>
      <w:r w:rsidRPr="00FF479F">
        <w:rPr>
          <w:sz w:val="22"/>
          <w:szCs w:val="22"/>
        </w:rPr>
        <w:t>Zapisy niniejszego paragrafu dotyczące Podwykonawców dotyczą także dalszych podwykonawców.</w:t>
      </w:r>
    </w:p>
    <w:p w14:paraId="496F587A" w14:textId="77777777" w:rsidR="0078437A" w:rsidRPr="007E56C5" w:rsidRDefault="0078437A" w:rsidP="0078437A">
      <w:pPr>
        <w:spacing w:line="276" w:lineRule="auto"/>
        <w:ind w:left="284"/>
        <w:jc w:val="both"/>
        <w:rPr>
          <w:sz w:val="22"/>
          <w:szCs w:val="22"/>
        </w:rPr>
      </w:pPr>
    </w:p>
    <w:p w14:paraId="4FA222B3" w14:textId="77777777" w:rsidR="0078437A" w:rsidRPr="003A001F" w:rsidRDefault="0078437A" w:rsidP="0078437A">
      <w:pPr>
        <w:pStyle w:val="Nagwek1"/>
        <w:spacing w:before="0" w:after="120" w:line="276" w:lineRule="auto"/>
        <w:ind w:left="432"/>
        <w:jc w:val="center"/>
        <w:rPr>
          <w:rFonts w:ascii="Times New Roman" w:hAnsi="Times New Roman" w:cs="Times New Roman"/>
          <w:sz w:val="22"/>
          <w:szCs w:val="22"/>
          <w:u w:val="single"/>
        </w:rPr>
      </w:pPr>
      <w:bookmarkStart w:id="202" w:name="_Toc188444969"/>
      <w:r w:rsidRPr="003A001F">
        <w:rPr>
          <w:rFonts w:ascii="Times New Roman" w:hAnsi="Times New Roman" w:cs="Times New Roman"/>
          <w:sz w:val="22"/>
          <w:szCs w:val="22"/>
          <w:u w:val="single"/>
        </w:rPr>
        <w:t>§ 8. NADZÓR I KOORDYNACJA</w:t>
      </w:r>
      <w:bookmarkEnd w:id="202"/>
      <w:r w:rsidRPr="003A001F">
        <w:rPr>
          <w:rFonts w:ascii="Times New Roman" w:hAnsi="Times New Roman" w:cs="Times New Roman"/>
          <w:sz w:val="22"/>
          <w:szCs w:val="22"/>
          <w:u w:val="single"/>
        </w:rPr>
        <w:t xml:space="preserve"> </w:t>
      </w:r>
    </w:p>
    <w:p w14:paraId="1A1A19D3" w14:textId="77777777" w:rsidR="0078437A" w:rsidRDefault="0078437A" w:rsidP="00071E27">
      <w:pPr>
        <w:numPr>
          <w:ilvl w:val="0"/>
          <w:numId w:val="96"/>
        </w:numPr>
        <w:spacing w:line="276" w:lineRule="auto"/>
        <w:ind w:left="426"/>
        <w:jc w:val="both"/>
        <w:rPr>
          <w:sz w:val="22"/>
          <w:szCs w:val="22"/>
        </w:rPr>
      </w:pPr>
      <w:r w:rsidRPr="007E56C5">
        <w:rPr>
          <w:sz w:val="22"/>
          <w:szCs w:val="22"/>
        </w:rPr>
        <w:t xml:space="preserve">Ze strony Zamawiającego - </w:t>
      </w:r>
      <w:r w:rsidRPr="007E56C5">
        <w:rPr>
          <w:i/>
          <w:iCs/>
          <w:sz w:val="22"/>
          <w:szCs w:val="22"/>
        </w:rPr>
        <w:t>osobą / osobami</w:t>
      </w:r>
      <w:r w:rsidRPr="007E56C5">
        <w:rPr>
          <w:sz w:val="22"/>
          <w:szCs w:val="22"/>
        </w:rPr>
        <w:t xml:space="preserve"> upoważnionymi oraz odpowiedzialnymi za nadzór nad realizacją Umowy oraz podpisanie </w:t>
      </w:r>
      <w:r w:rsidRPr="007E56C5">
        <w:rPr>
          <w:bCs/>
          <w:i/>
          <w:iCs/>
          <w:sz w:val="22"/>
          <w:szCs w:val="22"/>
        </w:rPr>
        <w:t xml:space="preserve">Protokołu </w:t>
      </w:r>
      <w:r>
        <w:rPr>
          <w:bCs/>
          <w:i/>
          <w:iCs/>
          <w:sz w:val="22"/>
          <w:szCs w:val="22"/>
        </w:rPr>
        <w:t>odbioru</w:t>
      </w:r>
      <w:r w:rsidRPr="007E56C5">
        <w:rPr>
          <w:bCs/>
          <w:sz w:val="22"/>
          <w:szCs w:val="22"/>
        </w:rPr>
        <w:t xml:space="preserve"> z wykonania usługi </w:t>
      </w:r>
      <w:r w:rsidRPr="007E56C5">
        <w:rPr>
          <w:sz w:val="22"/>
          <w:szCs w:val="22"/>
        </w:rPr>
        <w:t>wynikających z</w:t>
      </w:r>
      <w:r>
        <w:rPr>
          <w:sz w:val="22"/>
          <w:szCs w:val="22"/>
        </w:rPr>
        <w:t> </w:t>
      </w:r>
      <w:r w:rsidRPr="007E56C5">
        <w:rPr>
          <w:sz w:val="22"/>
          <w:szCs w:val="22"/>
        </w:rPr>
        <w:t xml:space="preserve">niniejszej Umowy (koordynatorzy umów) </w:t>
      </w:r>
      <w:r w:rsidRPr="00444E28">
        <w:rPr>
          <w:sz w:val="22"/>
          <w:szCs w:val="22"/>
        </w:rPr>
        <w:t xml:space="preserve">przez co najmniej jedną z tych osób </w:t>
      </w:r>
      <w:r w:rsidRPr="00444E28">
        <w:rPr>
          <w:i/>
          <w:sz w:val="22"/>
          <w:szCs w:val="22"/>
        </w:rPr>
        <w:t>jest / są</w:t>
      </w:r>
      <w:r w:rsidRPr="00444E28">
        <w:rPr>
          <w:sz w:val="22"/>
          <w:szCs w:val="22"/>
        </w:rPr>
        <w:t>:</w:t>
      </w:r>
    </w:p>
    <w:p w14:paraId="765D8399" w14:textId="77777777" w:rsidR="0078437A" w:rsidRPr="003F4C16" w:rsidRDefault="0078437A" w:rsidP="0078437A">
      <w:pPr>
        <w:spacing w:line="276" w:lineRule="auto"/>
        <w:ind w:left="426"/>
        <w:jc w:val="both"/>
        <w:rPr>
          <w:sz w:val="22"/>
          <w:szCs w:val="22"/>
          <w:lang w:val="en-US"/>
        </w:rPr>
      </w:pPr>
      <w:r w:rsidRPr="003F4C16">
        <w:rPr>
          <w:sz w:val="22"/>
          <w:szCs w:val="22"/>
          <w:lang w:val="en-US"/>
        </w:rPr>
        <w:t>……………………………………...   tel. ……………….   e-mail ……………………….……….</w:t>
      </w:r>
    </w:p>
    <w:p w14:paraId="7C8E7D83" w14:textId="77777777" w:rsidR="0078437A" w:rsidRPr="003F4C16" w:rsidRDefault="0078437A" w:rsidP="0078437A">
      <w:pPr>
        <w:spacing w:line="276" w:lineRule="auto"/>
        <w:ind w:left="426"/>
        <w:jc w:val="both"/>
        <w:rPr>
          <w:sz w:val="22"/>
          <w:szCs w:val="22"/>
          <w:lang w:val="en-US"/>
        </w:rPr>
      </w:pPr>
      <w:r w:rsidRPr="003F4C16">
        <w:rPr>
          <w:sz w:val="22"/>
          <w:szCs w:val="22"/>
          <w:lang w:val="en-US"/>
        </w:rPr>
        <w:t>……………………………………...   tel. ……………….   e-mail ……………………….……….</w:t>
      </w:r>
    </w:p>
    <w:p w14:paraId="01721164" w14:textId="77777777" w:rsidR="0078437A" w:rsidRPr="007E56C5" w:rsidRDefault="0078437A" w:rsidP="00071E27">
      <w:pPr>
        <w:numPr>
          <w:ilvl w:val="0"/>
          <w:numId w:val="96"/>
        </w:numPr>
        <w:spacing w:line="276" w:lineRule="auto"/>
        <w:ind w:left="426" w:hanging="426"/>
        <w:jc w:val="both"/>
        <w:rPr>
          <w:sz w:val="22"/>
          <w:szCs w:val="22"/>
        </w:rPr>
      </w:pPr>
      <w:r w:rsidRPr="007E56C5">
        <w:rPr>
          <w:sz w:val="22"/>
          <w:szCs w:val="22"/>
        </w:rPr>
        <w:t xml:space="preserve">Ze strony Wykonawcy  - </w:t>
      </w:r>
      <w:r w:rsidRPr="007E56C5">
        <w:rPr>
          <w:i/>
          <w:sz w:val="22"/>
          <w:szCs w:val="22"/>
        </w:rPr>
        <w:t>osobą / osobami</w:t>
      </w:r>
      <w:r w:rsidRPr="007E56C5">
        <w:rPr>
          <w:sz w:val="22"/>
          <w:szCs w:val="22"/>
        </w:rPr>
        <w:t xml:space="preserve"> upoważnionymi oraz odpowiedzialnymi za nadzór nad realizacją Umowy oraz podpisanie </w:t>
      </w:r>
      <w:r w:rsidRPr="007E56C5">
        <w:rPr>
          <w:bCs/>
          <w:i/>
          <w:iCs/>
          <w:sz w:val="22"/>
          <w:szCs w:val="22"/>
        </w:rPr>
        <w:t xml:space="preserve">Protokołu </w:t>
      </w:r>
      <w:r>
        <w:rPr>
          <w:bCs/>
          <w:i/>
          <w:iCs/>
          <w:sz w:val="22"/>
          <w:szCs w:val="22"/>
        </w:rPr>
        <w:t>odbioru</w:t>
      </w:r>
      <w:r w:rsidRPr="007E56C5">
        <w:rPr>
          <w:bCs/>
          <w:sz w:val="22"/>
          <w:szCs w:val="22"/>
        </w:rPr>
        <w:t xml:space="preserve"> z wykonania usługi </w:t>
      </w:r>
      <w:r w:rsidRPr="007E56C5">
        <w:rPr>
          <w:sz w:val="22"/>
          <w:szCs w:val="22"/>
        </w:rPr>
        <w:t>wynikających z</w:t>
      </w:r>
      <w:r>
        <w:rPr>
          <w:sz w:val="22"/>
          <w:szCs w:val="22"/>
        </w:rPr>
        <w:t> </w:t>
      </w:r>
      <w:r w:rsidRPr="007E56C5">
        <w:rPr>
          <w:sz w:val="22"/>
          <w:szCs w:val="22"/>
        </w:rPr>
        <w:t xml:space="preserve">niniejszej Umowy przez co najmniej jedną z tych osób </w:t>
      </w:r>
      <w:r w:rsidRPr="007E56C5">
        <w:rPr>
          <w:i/>
          <w:sz w:val="22"/>
          <w:szCs w:val="22"/>
        </w:rPr>
        <w:t>jest / są</w:t>
      </w:r>
      <w:r w:rsidRPr="007E56C5">
        <w:rPr>
          <w:sz w:val="22"/>
          <w:szCs w:val="22"/>
        </w:rPr>
        <w:t xml:space="preserve">: </w:t>
      </w:r>
    </w:p>
    <w:p w14:paraId="1011D41E" w14:textId="77777777" w:rsidR="0078437A" w:rsidRPr="003F4C16" w:rsidRDefault="0078437A" w:rsidP="0078437A">
      <w:pPr>
        <w:spacing w:line="276" w:lineRule="auto"/>
        <w:ind w:left="360"/>
        <w:jc w:val="both"/>
        <w:rPr>
          <w:sz w:val="22"/>
          <w:szCs w:val="22"/>
          <w:lang w:val="en-US"/>
        </w:rPr>
      </w:pPr>
      <w:r w:rsidRPr="003F4C16">
        <w:rPr>
          <w:sz w:val="22"/>
          <w:szCs w:val="22"/>
          <w:lang w:val="en-US"/>
        </w:rPr>
        <w:t>……………………………………...   tel. ……………….   e-mail ……………………….……….</w:t>
      </w:r>
    </w:p>
    <w:p w14:paraId="17032B83" w14:textId="77777777" w:rsidR="0078437A" w:rsidRPr="003F4C16" w:rsidRDefault="0078437A" w:rsidP="0078437A">
      <w:pPr>
        <w:spacing w:line="276" w:lineRule="auto"/>
        <w:ind w:left="360"/>
        <w:jc w:val="both"/>
        <w:rPr>
          <w:sz w:val="22"/>
          <w:szCs w:val="22"/>
          <w:lang w:val="en-US"/>
        </w:rPr>
      </w:pPr>
      <w:r w:rsidRPr="003F4C16">
        <w:rPr>
          <w:sz w:val="22"/>
          <w:szCs w:val="22"/>
          <w:lang w:val="en-US"/>
        </w:rPr>
        <w:lastRenderedPageBreak/>
        <w:t>……………………………………...   tel. ……………….   e-mail ……………………….……….</w:t>
      </w:r>
    </w:p>
    <w:p w14:paraId="6FA910CC" w14:textId="77777777" w:rsidR="0078437A" w:rsidRPr="007E56C5" w:rsidRDefault="0078437A" w:rsidP="00071E27">
      <w:pPr>
        <w:numPr>
          <w:ilvl w:val="0"/>
          <w:numId w:val="96"/>
        </w:numPr>
        <w:spacing w:line="276" w:lineRule="auto"/>
        <w:ind w:left="426" w:hanging="426"/>
        <w:jc w:val="both"/>
        <w:rPr>
          <w:sz w:val="22"/>
          <w:szCs w:val="22"/>
        </w:rPr>
      </w:pPr>
      <w:r w:rsidRPr="007E56C5">
        <w:rPr>
          <w:sz w:val="22"/>
          <w:szCs w:val="22"/>
        </w:rPr>
        <w:t>Zmiana osób odpowiedzialnych za nadzór oraz danych teleadresowych nie wymaga formy aneksu. O przeprowadzonej zmianie w zakresie osób odpowiedzialnych za realizację Umowy, wymagane jest pisemne powiadomienie  drugiej strony umowy.</w:t>
      </w:r>
    </w:p>
    <w:p w14:paraId="43F66040" w14:textId="77777777" w:rsidR="0078437A" w:rsidRDefault="0078437A" w:rsidP="00071E27">
      <w:pPr>
        <w:numPr>
          <w:ilvl w:val="0"/>
          <w:numId w:val="96"/>
        </w:numPr>
        <w:spacing w:line="276" w:lineRule="auto"/>
        <w:ind w:left="426" w:hanging="426"/>
        <w:jc w:val="both"/>
        <w:rPr>
          <w:sz w:val="22"/>
          <w:szCs w:val="22"/>
        </w:rPr>
      </w:pPr>
      <w:r w:rsidRPr="007E56C5">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7E56C5">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0AB14602" w14:textId="77777777" w:rsidR="0078437A" w:rsidRPr="004177BA" w:rsidRDefault="0078437A" w:rsidP="0078437A">
      <w:pPr>
        <w:spacing w:line="259" w:lineRule="auto"/>
        <w:ind w:left="360"/>
        <w:jc w:val="both"/>
        <w:rPr>
          <w:sz w:val="22"/>
          <w:szCs w:val="22"/>
        </w:rPr>
      </w:pPr>
    </w:p>
    <w:p w14:paraId="79962494" w14:textId="08A4AAF1"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203" w:name="_Toc66971805"/>
      <w:bookmarkStart w:id="204" w:name="_Toc107658582"/>
      <w:bookmarkEnd w:id="201"/>
      <w:r w:rsidRPr="004177BA">
        <w:rPr>
          <w:rFonts w:ascii="Times New Roman" w:hAnsi="Times New Roman" w:cs="Times New Roman"/>
          <w:sz w:val="22"/>
          <w:szCs w:val="22"/>
        </w:rPr>
        <w:t>§</w:t>
      </w:r>
      <w:r w:rsidR="0086506C">
        <w:rPr>
          <w:rFonts w:ascii="Times New Roman" w:hAnsi="Times New Roman" w:cs="Times New Roman"/>
          <w:sz w:val="22"/>
          <w:szCs w:val="22"/>
        </w:rPr>
        <w:t>9</w:t>
      </w:r>
      <w:r w:rsidRPr="004177BA">
        <w:rPr>
          <w:rFonts w:ascii="Times New Roman" w:hAnsi="Times New Roman" w:cs="Times New Roman"/>
          <w:sz w:val="22"/>
          <w:szCs w:val="22"/>
        </w:rPr>
        <w:t>. Badania kontrolne (Audyt)</w:t>
      </w:r>
      <w:bookmarkEnd w:id="203"/>
      <w:bookmarkEnd w:id="204"/>
    </w:p>
    <w:p w14:paraId="10063C20" w14:textId="77777777" w:rsidR="001166F9" w:rsidRPr="004177BA" w:rsidRDefault="001166F9" w:rsidP="00071E27">
      <w:pPr>
        <w:pStyle w:val="Akapitzlist"/>
        <w:numPr>
          <w:ilvl w:val="0"/>
          <w:numId w:val="65"/>
        </w:numPr>
        <w:contextualSpacing w:val="0"/>
        <w:jc w:val="both"/>
        <w:rPr>
          <w:sz w:val="22"/>
          <w:szCs w:val="22"/>
        </w:rPr>
      </w:pPr>
      <w:r w:rsidRPr="004177BA">
        <w:rPr>
          <w:sz w:val="22"/>
          <w:szCs w:val="22"/>
        </w:rPr>
        <w:t>W trakcie wykonywania Umowy Zamawiający zastrzega prawo do wykonania Audytu. Wykonawca jest zobowiązany poddać się Audytowi w terminie i zakresie wskazanym przez Zamawiającego. Audyt może dotyczyć w szczególności:</w:t>
      </w:r>
    </w:p>
    <w:p w14:paraId="5A3D62ED" w14:textId="7066D517" w:rsidR="001166F9" w:rsidRPr="004177BA" w:rsidRDefault="001166F9" w:rsidP="00071E27">
      <w:pPr>
        <w:pStyle w:val="Akapitzlist"/>
        <w:numPr>
          <w:ilvl w:val="1"/>
          <w:numId w:val="65"/>
        </w:numPr>
        <w:contextualSpacing w:val="0"/>
        <w:jc w:val="both"/>
        <w:rPr>
          <w:sz w:val="22"/>
          <w:szCs w:val="22"/>
        </w:rPr>
      </w:pPr>
      <w:r w:rsidRPr="004177BA">
        <w:rPr>
          <w:sz w:val="22"/>
          <w:szCs w:val="22"/>
        </w:rPr>
        <w:t>warunków techniczno-organizacyjnych oraz zgodności sposobu realizacji usług z</w:t>
      </w:r>
      <w:r w:rsidR="004177BA">
        <w:rPr>
          <w:sz w:val="22"/>
          <w:szCs w:val="22"/>
        </w:rPr>
        <w:t> </w:t>
      </w:r>
      <w:r w:rsidRPr="004177BA">
        <w:rPr>
          <w:sz w:val="22"/>
          <w:szCs w:val="22"/>
        </w:rPr>
        <w:t>postanowieniami Umowy,</w:t>
      </w:r>
    </w:p>
    <w:p w14:paraId="00090CFF" w14:textId="77777777" w:rsidR="001166F9" w:rsidRPr="004177BA" w:rsidRDefault="001166F9" w:rsidP="00071E27">
      <w:pPr>
        <w:pStyle w:val="Akapitzlist"/>
        <w:numPr>
          <w:ilvl w:val="1"/>
          <w:numId w:val="65"/>
        </w:numPr>
        <w:contextualSpacing w:val="0"/>
        <w:jc w:val="both"/>
        <w:rPr>
          <w:sz w:val="22"/>
          <w:szCs w:val="22"/>
        </w:rPr>
      </w:pPr>
      <w:r w:rsidRPr="004177BA">
        <w:rPr>
          <w:sz w:val="22"/>
          <w:szCs w:val="22"/>
        </w:rPr>
        <w:t>kwalifikacji i uprawnień pracowników w zakresie zgodności z wymaganiami Zamawiającego,</w:t>
      </w:r>
    </w:p>
    <w:p w14:paraId="76443F84" w14:textId="77777777" w:rsidR="001166F9" w:rsidRPr="004177BA" w:rsidRDefault="001166F9" w:rsidP="00071E27">
      <w:pPr>
        <w:pStyle w:val="Akapitzlist"/>
        <w:numPr>
          <w:ilvl w:val="1"/>
          <w:numId w:val="65"/>
        </w:numPr>
        <w:contextualSpacing w:val="0"/>
        <w:jc w:val="both"/>
        <w:rPr>
          <w:sz w:val="22"/>
          <w:szCs w:val="22"/>
        </w:rPr>
      </w:pPr>
      <w:r w:rsidRPr="004177BA">
        <w:rPr>
          <w:sz w:val="22"/>
          <w:szCs w:val="22"/>
        </w:rPr>
        <w:t>przestrzegania przepisów powszechnie obowiązujących oraz wewnętrznych uregulowań Zamawiającego w zakresie ochrony środowiska i BHP,</w:t>
      </w:r>
    </w:p>
    <w:p w14:paraId="3345A397" w14:textId="77777777" w:rsidR="001166F9" w:rsidRPr="004177BA" w:rsidRDefault="001166F9" w:rsidP="00071E27">
      <w:pPr>
        <w:pStyle w:val="Akapitzlist"/>
        <w:numPr>
          <w:ilvl w:val="1"/>
          <w:numId w:val="65"/>
        </w:numPr>
        <w:contextualSpacing w:val="0"/>
        <w:jc w:val="both"/>
        <w:rPr>
          <w:sz w:val="22"/>
          <w:szCs w:val="22"/>
        </w:rPr>
      </w:pPr>
      <w:r w:rsidRPr="004177BA">
        <w:rPr>
          <w:sz w:val="22"/>
          <w:szCs w:val="22"/>
        </w:rPr>
        <w:t>przestrzegania przepisów powszechnie obowiązujących oraz wewnętrznych uregulowań Zamawiającego w zakresie dyscypliny i czasu pracy,</w:t>
      </w:r>
    </w:p>
    <w:p w14:paraId="11A1AA0E" w14:textId="77777777" w:rsidR="001166F9" w:rsidRPr="004177BA" w:rsidRDefault="001166F9" w:rsidP="00071E27">
      <w:pPr>
        <w:pStyle w:val="Akapitzlist"/>
        <w:numPr>
          <w:ilvl w:val="1"/>
          <w:numId w:val="65"/>
        </w:numPr>
        <w:contextualSpacing w:val="0"/>
        <w:jc w:val="both"/>
        <w:rPr>
          <w:sz w:val="22"/>
          <w:szCs w:val="22"/>
        </w:rPr>
      </w:pPr>
      <w:r w:rsidRPr="004177BA">
        <w:rPr>
          <w:sz w:val="22"/>
          <w:szCs w:val="22"/>
        </w:rPr>
        <w:t>prawidłowości wykonywania Przedmiotu Umowy,</w:t>
      </w:r>
    </w:p>
    <w:p w14:paraId="02059888" w14:textId="77777777" w:rsidR="001166F9" w:rsidRPr="004177BA" w:rsidRDefault="001166F9" w:rsidP="00071E27">
      <w:pPr>
        <w:pStyle w:val="Akapitzlist"/>
        <w:numPr>
          <w:ilvl w:val="1"/>
          <w:numId w:val="65"/>
        </w:numPr>
        <w:contextualSpacing w:val="0"/>
        <w:jc w:val="both"/>
        <w:rPr>
          <w:sz w:val="22"/>
          <w:szCs w:val="22"/>
        </w:rPr>
      </w:pPr>
      <w:r w:rsidRPr="004177BA">
        <w:rPr>
          <w:sz w:val="22"/>
          <w:szCs w:val="22"/>
        </w:rPr>
        <w:t xml:space="preserve">posiadania przez Wykonawcę wymaganych </w:t>
      </w:r>
      <w:proofErr w:type="spellStart"/>
      <w:r w:rsidRPr="004177BA">
        <w:rPr>
          <w:sz w:val="22"/>
          <w:szCs w:val="22"/>
        </w:rPr>
        <w:t>dopuszczeń</w:t>
      </w:r>
      <w:proofErr w:type="spellEnd"/>
      <w:r w:rsidRPr="004177BA">
        <w:rPr>
          <w:sz w:val="22"/>
          <w:szCs w:val="22"/>
        </w:rPr>
        <w:t xml:space="preserve"> i certyfikatów.</w:t>
      </w:r>
    </w:p>
    <w:p w14:paraId="2BB94AC9" w14:textId="28F5F851" w:rsidR="001166F9" w:rsidRPr="004177BA" w:rsidRDefault="001166F9" w:rsidP="00071E27">
      <w:pPr>
        <w:pStyle w:val="Akapitzlist"/>
        <w:numPr>
          <w:ilvl w:val="0"/>
          <w:numId w:val="65"/>
        </w:numPr>
        <w:ind w:left="357" w:hanging="357"/>
        <w:contextualSpacing w:val="0"/>
        <w:jc w:val="both"/>
        <w:rPr>
          <w:sz w:val="22"/>
          <w:szCs w:val="22"/>
        </w:rPr>
      </w:pPr>
      <w:r w:rsidRPr="004177BA">
        <w:rPr>
          <w:sz w:val="22"/>
          <w:szCs w:val="22"/>
        </w:rPr>
        <w:t>Czas trwania Audytu może wynieść od 1 do 5 dni roboczych (dni od poniedziałku do piątku z</w:t>
      </w:r>
      <w:r w:rsidR="004177BA">
        <w:rPr>
          <w:sz w:val="22"/>
          <w:szCs w:val="22"/>
        </w:rPr>
        <w:t> </w:t>
      </w:r>
      <w:r w:rsidRPr="004177BA">
        <w:rPr>
          <w:sz w:val="22"/>
          <w:szCs w:val="22"/>
        </w:rPr>
        <w:t>wyłączeniem dni ustawowo wolnych od pracy).</w:t>
      </w:r>
    </w:p>
    <w:p w14:paraId="7E76CF65" w14:textId="77777777" w:rsidR="001166F9" w:rsidRPr="004177BA" w:rsidRDefault="001166F9" w:rsidP="00071E27">
      <w:pPr>
        <w:pStyle w:val="Akapitzlist"/>
        <w:numPr>
          <w:ilvl w:val="0"/>
          <w:numId w:val="65"/>
        </w:numPr>
        <w:ind w:left="357" w:hanging="357"/>
        <w:contextualSpacing w:val="0"/>
        <w:jc w:val="both"/>
        <w:rPr>
          <w:sz w:val="22"/>
          <w:szCs w:val="22"/>
        </w:rPr>
      </w:pPr>
      <w:r w:rsidRPr="004177BA">
        <w:rPr>
          <w:sz w:val="22"/>
          <w:szCs w:val="22"/>
        </w:rPr>
        <w:t>Liczba Audytów w trakcie trwania Umowy nie może przekroczyć 2 na rok kalendarzowy obowiązywania Umowy.</w:t>
      </w:r>
    </w:p>
    <w:p w14:paraId="2E4902A1" w14:textId="77777777" w:rsidR="0086506C" w:rsidRPr="00F67B5A" w:rsidRDefault="0086506C" w:rsidP="00071E27">
      <w:pPr>
        <w:numPr>
          <w:ilvl w:val="0"/>
          <w:numId w:val="65"/>
        </w:numPr>
        <w:jc w:val="both"/>
        <w:rPr>
          <w:sz w:val="22"/>
          <w:szCs w:val="22"/>
        </w:rPr>
      </w:pPr>
      <w:r w:rsidRPr="00F67B5A">
        <w:rPr>
          <w:sz w:val="22"/>
          <w:szCs w:val="22"/>
        </w:rPr>
        <w:t>W uzasadnionych przypadkach, związanych z podejrzeniem niewłaściwej realizacji Umowy, Zamawiający może przeprowadzić dodatkowy audyt na zasadach określonych w niniejszym paragrafie.</w:t>
      </w:r>
    </w:p>
    <w:p w14:paraId="2EFF4663" w14:textId="6C7B7B20" w:rsidR="001166F9" w:rsidRPr="004177BA" w:rsidRDefault="001166F9" w:rsidP="00071E27">
      <w:pPr>
        <w:pStyle w:val="Akapitzlist"/>
        <w:numPr>
          <w:ilvl w:val="0"/>
          <w:numId w:val="65"/>
        </w:numPr>
        <w:ind w:left="357" w:hanging="357"/>
        <w:contextualSpacing w:val="0"/>
        <w:jc w:val="both"/>
        <w:rPr>
          <w:sz w:val="22"/>
          <w:szCs w:val="22"/>
        </w:rPr>
      </w:pPr>
      <w:r w:rsidRPr="004177BA">
        <w:rPr>
          <w:sz w:val="22"/>
          <w:szCs w:val="22"/>
        </w:rPr>
        <w:t>Zasady ustalenia terminu przeprowadzenia Audytu:</w:t>
      </w:r>
    </w:p>
    <w:p w14:paraId="123BFEA3" w14:textId="77777777" w:rsidR="001166F9" w:rsidRPr="004177BA" w:rsidRDefault="001166F9" w:rsidP="00071E27">
      <w:pPr>
        <w:pStyle w:val="Akapitzlist"/>
        <w:numPr>
          <w:ilvl w:val="1"/>
          <w:numId w:val="65"/>
        </w:numPr>
        <w:contextualSpacing w:val="0"/>
        <w:jc w:val="both"/>
        <w:rPr>
          <w:sz w:val="22"/>
          <w:szCs w:val="22"/>
        </w:rPr>
      </w:pPr>
      <w:r w:rsidRPr="004177BA">
        <w:rPr>
          <w:sz w:val="22"/>
          <w:szCs w:val="22"/>
        </w:rPr>
        <w:t>Zamawiający powiadomi Wykonawcę o przewidywanym terminie przeprowadzenia Audytu z wyprzedzeniem 14 dni kalendarzowych w stosunku do planowanej daty jego rozpoczęcia;</w:t>
      </w:r>
    </w:p>
    <w:p w14:paraId="22A46F4F" w14:textId="77777777" w:rsidR="001166F9" w:rsidRPr="004177BA" w:rsidRDefault="001166F9" w:rsidP="00071E27">
      <w:pPr>
        <w:pStyle w:val="Akapitzlist"/>
        <w:numPr>
          <w:ilvl w:val="1"/>
          <w:numId w:val="65"/>
        </w:numPr>
        <w:contextualSpacing w:val="0"/>
        <w:jc w:val="both"/>
        <w:rPr>
          <w:sz w:val="22"/>
          <w:szCs w:val="22"/>
        </w:rPr>
      </w:pPr>
      <w:r w:rsidRPr="004177BA">
        <w:rPr>
          <w:sz w:val="22"/>
          <w:szCs w:val="22"/>
        </w:rPr>
        <w:t>Powiadomienie o Audycie winno zawierać:</w:t>
      </w:r>
    </w:p>
    <w:p w14:paraId="194EF71A" w14:textId="77777777" w:rsidR="001166F9" w:rsidRPr="004177BA" w:rsidRDefault="001166F9" w:rsidP="00071E27">
      <w:pPr>
        <w:pStyle w:val="Akapitzlist"/>
        <w:numPr>
          <w:ilvl w:val="2"/>
          <w:numId w:val="65"/>
        </w:numPr>
        <w:contextualSpacing w:val="0"/>
        <w:jc w:val="both"/>
        <w:rPr>
          <w:sz w:val="22"/>
          <w:szCs w:val="22"/>
        </w:rPr>
      </w:pPr>
      <w:r w:rsidRPr="004177BA">
        <w:rPr>
          <w:sz w:val="22"/>
          <w:szCs w:val="22"/>
        </w:rPr>
        <w:t>wskazanie zakres Audytu,</w:t>
      </w:r>
    </w:p>
    <w:p w14:paraId="056A6C47" w14:textId="77777777" w:rsidR="001166F9" w:rsidRPr="004177BA" w:rsidRDefault="001166F9" w:rsidP="00071E27">
      <w:pPr>
        <w:pStyle w:val="Akapitzlist"/>
        <w:numPr>
          <w:ilvl w:val="2"/>
          <w:numId w:val="65"/>
        </w:numPr>
        <w:contextualSpacing w:val="0"/>
        <w:jc w:val="both"/>
        <w:rPr>
          <w:sz w:val="22"/>
          <w:szCs w:val="22"/>
        </w:rPr>
      </w:pPr>
      <w:r w:rsidRPr="004177BA">
        <w:rPr>
          <w:sz w:val="22"/>
          <w:szCs w:val="22"/>
        </w:rPr>
        <w:t>proponowany termin rozpoczęcia i zakończenia Audytu,</w:t>
      </w:r>
    </w:p>
    <w:p w14:paraId="5EC88C60" w14:textId="77777777" w:rsidR="001166F9" w:rsidRPr="004177BA" w:rsidRDefault="001166F9" w:rsidP="00071E27">
      <w:pPr>
        <w:pStyle w:val="Akapitzlist"/>
        <w:numPr>
          <w:ilvl w:val="2"/>
          <w:numId w:val="65"/>
        </w:numPr>
        <w:contextualSpacing w:val="0"/>
        <w:jc w:val="both"/>
        <w:rPr>
          <w:sz w:val="22"/>
          <w:szCs w:val="22"/>
        </w:rPr>
      </w:pPr>
      <w:r w:rsidRPr="004177BA">
        <w:rPr>
          <w:sz w:val="22"/>
          <w:szCs w:val="22"/>
        </w:rPr>
        <w:t>inne informacje (np. miejsce Audytu);</w:t>
      </w:r>
    </w:p>
    <w:p w14:paraId="4EBE1BA3" w14:textId="77777777" w:rsidR="001166F9" w:rsidRPr="004177BA" w:rsidRDefault="001166F9" w:rsidP="00071E27">
      <w:pPr>
        <w:pStyle w:val="Akapitzlist"/>
        <w:numPr>
          <w:ilvl w:val="1"/>
          <w:numId w:val="65"/>
        </w:numPr>
        <w:contextualSpacing w:val="0"/>
        <w:jc w:val="both"/>
        <w:rPr>
          <w:sz w:val="22"/>
          <w:szCs w:val="22"/>
        </w:rPr>
      </w:pPr>
      <w:r w:rsidRPr="004177BA">
        <w:rPr>
          <w:sz w:val="22"/>
          <w:szCs w:val="22"/>
        </w:rPr>
        <w:t>Wykonawca w terminie 3 dni roboczych od daty otrzymania powiadomienia może wnieść uwagi wraz z uzasadnieniem. Niewniesienie uwag w terminie jest rozumiane jako akceptacja terminu Audytu;</w:t>
      </w:r>
    </w:p>
    <w:p w14:paraId="6E37111B" w14:textId="77777777" w:rsidR="001166F9" w:rsidRPr="004177BA" w:rsidRDefault="001166F9" w:rsidP="00071E27">
      <w:pPr>
        <w:pStyle w:val="Akapitzlist"/>
        <w:numPr>
          <w:ilvl w:val="1"/>
          <w:numId w:val="65"/>
        </w:numPr>
        <w:contextualSpacing w:val="0"/>
        <w:jc w:val="both"/>
        <w:rPr>
          <w:sz w:val="22"/>
          <w:szCs w:val="22"/>
        </w:rPr>
      </w:pPr>
      <w:r w:rsidRPr="004177BA">
        <w:rPr>
          <w:sz w:val="22"/>
          <w:szCs w:val="22"/>
        </w:rPr>
        <w:t>W przypadku wniesienia przez Wykonawcę uwag, Zamawiający w terminie 7 dni kalendarzowych od otrzymania uwag ustosunkuje się do tych uwag poprzez:</w:t>
      </w:r>
    </w:p>
    <w:p w14:paraId="5198314B" w14:textId="77777777" w:rsidR="001166F9" w:rsidRPr="004177BA" w:rsidRDefault="001166F9" w:rsidP="00071E27">
      <w:pPr>
        <w:pStyle w:val="Akapitzlist"/>
        <w:numPr>
          <w:ilvl w:val="2"/>
          <w:numId w:val="65"/>
        </w:numPr>
        <w:contextualSpacing w:val="0"/>
        <w:jc w:val="both"/>
        <w:rPr>
          <w:sz w:val="22"/>
          <w:szCs w:val="22"/>
        </w:rPr>
      </w:pPr>
      <w:r w:rsidRPr="004177BA">
        <w:rPr>
          <w:sz w:val="22"/>
          <w:szCs w:val="22"/>
        </w:rPr>
        <w:t xml:space="preserve">uwzględnienie ich </w:t>
      </w:r>
    </w:p>
    <w:p w14:paraId="56A7E715" w14:textId="77777777" w:rsidR="001166F9" w:rsidRPr="004177BA" w:rsidRDefault="001166F9" w:rsidP="000C3924">
      <w:pPr>
        <w:pStyle w:val="Akapitzlist"/>
        <w:ind w:left="1080"/>
        <w:contextualSpacing w:val="0"/>
        <w:jc w:val="both"/>
        <w:rPr>
          <w:sz w:val="22"/>
          <w:szCs w:val="22"/>
        </w:rPr>
      </w:pPr>
      <w:r w:rsidRPr="004177BA">
        <w:rPr>
          <w:sz w:val="22"/>
          <w:szCs w:val="22"/>
        </w:rPr>
        <w:t>albo</w:t>
      </w:r>
    </w:p>
    <w:p w14:paraId="0258EC7F" w14:textId="77777777" w:rsidR="001166F9" w:rsidRPr="004177BA" w:rsidRDefault="001166F9" w:rsidP="00071E27">
      <w:pPr>
        <w:pStyle w:val="Akapitzlist"/>
        <w:numPr>
          <w:ilvl w:val="2"/>
          <w:numId w:val="65"/>
        </w:numPr>
        <w:contextualSpacing w:val="0"/>
        <w:jc w:val="both"/>
        <w:rPr>
          <w:sz w:val="22"/>
          <w:szCs w:val="22"/>
        </w:rPr>
      </w:pPr>
      <w:r w:rsidRPr="004177BA">
        <w:rPr>
          <w:sz w:val="22"/>
          <w:szCs w:val="22"/>
        </w:rPr>
        <w:t>uzasadnienie odmowy ich uwzględnienia;</w:t>
      </w:r>
    </w:p>
    <w:p w14:paraId="28756BC7" w14:textId="77777777" w:rsidR="001166F9" w:rsidRPr="004177BA" w:rsidRDefault="001166F9" w:rsidP="00071E27">
      <w:pPr>
        <w:pStyle w:val="Akapitzlist"/>
        <w:numPr>
          <w:ilvl w:val="1"/>
          <w:numId w:val="65"/>
        </w:numPr>
        <w:contextualSpacing w:val="0"/>
        <w:jc w:val="both"/>
        <w:rPr>
          <w:sz w:val="22"/>
          <w:szCs w:val="22"/>
        </w:rPr>
      </w:pPr>
      <w:r w:rsidRPr="004177BA">
        <w:rPr>
          <w:sz w:val="22"/>
          <w:szCs w:val="22"/>
        </w:rPr>
        <w:t>Termin przeprowadzenia Audytu uznaje się za ustalony jeżeli:</w:t>
      </w:r>
    </w:p>
    <w:p w14:paraId="3BB46825" w14:textId="77777777" w:rsidR="001166F9" w:rsidRPr="004177BA" w:rsidRDefault="001166F9" w:rsidP="00071E27">
      <w:pPr>
        <w:pStyle w:val="Akapitzlist"/>
        <w:numPr>
          <w:ilvl w:val="2"/>
          <w:numId w:val="65"/>
        </w:numPr>
        <w:contextualSpacing w:val="0"/>
        <w:jc w:val="both"/>
        <w:rPr>
          <w:sz w:val="22"/>
          <w:szCs w:val="22"/>
        </w:rPr>
      </w:pPr>
      <w:r w:rsidRPr="004177BA">
        <w:rPr>
          <w:sz w:val="22"/>
          <w:szCs w:val="22"/>
        </w:rPr>
        <w:t>Wykonawca w terminie określonym w pkt 3) nie wniesie uwag do otrzymanego powiadomienia;</w:t>
      </w:r>
    </w:p>
    <w:p w14:paraId="130C1C6D" w14:textId="77777777" w:rsidR="001166F9" w:rsidRPr="004177BA" w:rsidRDefault="001166F9" w:rsidP="00071E27">
      <w:pPr>
        <w:pStyle w:val="Akapitzlist"/>
        <w:numPr>
          <w:ilvl w:val="2"/>
          <w:numId w:val="65"/>
        </w:numPr>
        <w:contextualSpacing w:val="0"/>
        <w:jc w:val="both"/>
        <w:rPr>
          <w:sz w:val="22"/>
          <w:szCs w:val="22"/>
        </w:rPr>
      </w:pPr>
      <w:r w:rsidRPr="004177BA">
        <w:rPr>
          <w:sz w:val="22"/>
          <w:szCs w:val="22"/>
        </w:rPr>
        <w:t>Zamawiający uwzględni uwagi wniesione przez Wykonawcę; W takim wypadku obowiązuje termin zaproponowany przez Wykonawcę lub termin wskazany przez Zamawiającego z uwzględnieniem uwag wniesionych przez Wykonawcę;</w:t>
      </w:r>
    </w:p>
    <w:p w14:paraId="52AB31ED" w14:textId="77777777" w:rsidR="001166F9" w:rsidRPr="004177BA" w:rsidRDefault="001166F9" w:rsidP="00071E27">
      <w:pPr>
        <w:pStyle w:val="Akapitzlist"/>
        <w:numPr>
          <w:ilvl w:val="2"/>
          <w:numId w:val="65"/>
        </w:numPr>
        <w:contextualSpacing w:val="0"/>
        <w:jc w:val="both"/>
        <w:rPr>
          <w:sz w:val="22"/>
          <w:szCs w:val="22"/>
        </w:rPr>
      </w:pPr>
      <w:r w:rsidRPr="004177BA">
        <w:rPr>
          <w:sz w:val="22"/>
          <w:szCs w:val="22"/>
        </w:rPr>
        <w:lastRenderedPageBreak/>
        <w:t>Zamawiający odmówi uznania wniesionych przez Wykonawcę uwag; w takim wypadku obowiązuje termin pierwotnie wyznaczony w powiadomieniu.</w:t>
      </w:r>
    </w:p>
    <w:p w14:paraId="0CA73102" w14:textId="77777777" w:rsidR="001166F9" w:rsidRPr="004177BA" w:rsidRDefault="001166F9" w:rsidP="00071E27">
      <w:pPr>
        <w:pStyle w:val="Akapitzlist"/>
        <w:numPr>
          <w:ilvl w:val="0"/>
          <w:numId w:val="65"/>
        </w:numPr>
        <w:contextualSpacing w:val="0"/>
        <w:jc w:val="both"/>
        <w:rPr>
          <w:sz w:val="22"/>
          <w:szCs w:val="22"/>
        </w:rPr>
      </w:pPr>
      <w:r w:rsidRPr="004177BA">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050FE063" w14:textId="77777777" w:rsidR="001166F9" w:rsidRPr="004177BA" w:rsidRDefault="001166F9" w:rsidP="00071E27">
      <w:pPr>
        <w:pStyle w:val="Akapitzlist"/>
        <w:numPr>
          <w:ilvl w:val="0"/>
          <w:numId w:val="65"/>
        </w:numPr>
        <w:ind w:left="357" w:hanging="357"/>
        <w:contextualSpacing w:val="0"/>
        <w:jc w:val="both"/>
        <w:rPr>
          <w:sz w:val="22"/>
          <w:szCs w:val="22"/>
        </w:rPr>
      </w:pPr>
      <w:r w:rsidRPr="004177BA">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D1FF474" w14:textId="77777777" w:rsidR="001166F9" w:rsidRPr="004177BA" w:rsidRDefault="001166F9" w:rsidP="00071E27">
      <w:pPr>
        <w:pStyle w:val="Akapitzlist"/>
        <w:numPr>
          <w:ilvl w:val="0"/>
          <w:numId w:val="65"/>
        </w:numPr>
        <w:ind w:left="357" w:hanging="357"/>
        <w:contextualSpacing w:val="0"/>
        <w:jc w:val="both"/>
        <w:rPr>
          <w:sz w:val="22"/>
          <w:szCs w:val="22"/>
        </w:rPr>
      </w:pPr>
      <w:r w:rsidRPr="004177BA">
        <w:rPr>
          <w:sz w:val="22"/>
          <w:szCs w:val="22"/>
        </w:rPr>
        <w:t>Za przeprowadzenie Audytu Wykonawcy nie przysługuje dodatkowe wynagrodzenie.</w:t>
      </w:r>
    </w:p>
    <w:p w14:paraId="5DF1F2B6" w14:textId="77777777" w:rsidR="001166F9" w:rsidRPr="004177BA" w:rsidRDefault="001166F9" w:rsidP="00071E27">
      <w:pPr>
        <w:pStyle w:val="Akapitzlist"/>
        <w:numPr>
          <w:ilvl w:val="0"/>
          <w:numId w:val="65"/>
        </w:numPr>
        <w:ind w:left="357" w:hanging="357"/>
        <w:contextualSpacing w:val="0"/>
        <w:jc w:val="both"/>
        <w:rPr>
          <w:sz w:val="22"/>
          <w:szCs w:val="22"/>
        </w:rPr>
      </w:pPr>
      <w:r w:rsidRPr="004177BA">
        <w:rPr>
          <w:sz w:val="22"/>
          <w:szCs w:val="22"/>
        </w:rPr>
        <w:t>Wyniki Audytu zatwierdzone przez Pełnomocnika Zamawiającego zostaną przekazane Wykonawcy.</w:t>
      </w:r>
    </w:p>
    <w:p w14:paraId="25F91187" w14:textId="77777777" w:rsidR="001166F9" w:rsidRPr="004177BA" w:rsidRDefault="001166F9" w:rsidP="00071E27">
      <w:pPr>
        <w:pStyle w:val="Akapitzlist"/>
        <w:numPr>
          <w:ilvl w:val="0"/>
          <w:numId w:val="65"/>
        </w:numPr>
        <w:ind w:left="357" w:hanging="357"/>
        <w:contextualSpacing w:val="0"/>
        <w:jc w:val="both"/>
        <w:rPr>
          <w:sz w:val="22"/>
          <w:szCs w:val="22"/>
        </w:rPr>
      </w:pPr>
      <w:r w:rsidRPr="004177BA">
        <w:rPr>
          <w:sz w:val="22"/>
          <w:szCs w:val="22"/>
        </w:rPr>
        <w:t>Wyniki Audytu stwierdzające nienależyte wykonywanie Umowy lub realizację Umowy niezgodnie z przepisami prawa lub regulacjami wewnętrznymi Zamawiającego, mogą być podstawą odstąpienia od Umowy z winy Wykonawcy.</w:t>
      </w:r>
    </w:p>
    <w:p w14:paraId="3B4A0632" w14:textId="5046F751"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205" w:name="_Toc66971806"/>
      <w:bookmarkStart w:id="206" w:name="_Toc107658583"/>
      <w:r w:rsidRPr="004177BA">
        <w:rPr>
          <w:rFonts w:ascii="Times New Roman" w:hAnsi="Times New Roman" w:cs="Times New Roman"/>
          <w:sz w:val="22"/>
          <w:szCs w:val="22"/>
        </w:rPr>
        <w:t>§</w:t>
      </w:r>
      <w:r w:rsidR="00130BF4">
        <w:rPr>
          <w:rFonts w:ascii="Times New Roman" w:hAnsi="Times New Roman" w:cs="Times New Roman"/>
          <w:sz w:val="22"/>
          <w:szCs w:val="22"/>
        </w:rPr>
        <w:t>10</w:t>
      </w:r>
      <w:r w:rsidRPr="004177BA">
        <w:rPr>
          <w:rFonts w:ascii="Times New Roman" w:hAnsi="Times New Roman" w:cs="Times New Roman"/>
          <w:sz w:val="22"/>
          <w:szCs w:val="22"/>
        </w:rPr>
        <w:t>. Kary umowne i odpowiedzialność odszkodowawcza Wykonawcy</w:t>
      </w:r>
      <w:bookmarkEnd w:id="205"/>
      <w:bookmarkEnd w:id="206"/>
    </w:p>
    <w:p w14:paraId="21DC79DE" w14:textId="77777777" w:rsidR="001166F9" w:rsidRPr="004177BA" w:rsidRDefault="001166F9" w:rsidP="00071E27">
      <w:pPr>
        <w:numPr>
          <w:ilvl w:val="0"/>
          <w:numId w:val="60"/>
        </w:numPr>
        <w:jc w:val="both"/>
        <w:rPr>
          <w:sz w:val="22"/>
          <w:szCs w:val="22"/>
        </w:rPr>
      </w:pPr>
      <w:r w:rsidRPr="004177BA">
        <w:rPr>
          <w:sz w:val="22"/>
          <w:szCs w:val="22"/>
        </w:rPr>
        <w:t xml:space="preserve">Zamawiający </w:t>
      </w:r>
      <w:r w:rsidRPr="004177BA">
        <w:rPr>
          <w:b/>
          <w:sz w:val="22"/>
          <w:szCs w:val="22"/>
        </w:rPr>
        <w:t>może naliczyć</w:t>
      </w:r>
      <w:r w:rsidRPr="004177BA">
        <w:rPr>
          <w:sz w:val="22"/>
          <w:szCs w:val="22"/>
        </w:rPr>
        <w:t xml:space="preserve"> Wykonawcy kary umowne:</w:t>
      </w:r>
    </w:p>
    <w:p w14:paraId="223BFAFD" w14:textId="6E27F5C9" w:rsidR="001166F9" w:rsidRPr="004177BA" w:rsidRDefault="001166F9" w:rsidP="00071E27">
      <w:pPr>
        <w:numPr>
          <w:ilvl w:val="1"/>
          <w:numId w:val="60"/>
        </w:numPr>
        <w:jc w:val="both"/>
        <w:rPr>
          <w:sz w:val="22"/>
          <w:szCs w:val="22"/>
        </w:rPr>
      </w:pPr>
      <w:r w:rsidRPr="004177BA">
        <w:rPr>
          <w:sz w:val="22"/>
          <w:szCs w:val="22"/>
        </w:rPr>
        <w:t>za odstąpienie od realizacji Zamówienia wykonawczego przez jedną ze stron z przyczyn leżących po stronie Wykonawcy - w wysokości 20 % netto niezrealizowanej części Zamówienia wykonawczego oraz koszty różnicy pomiędzy ceną zawartą w</w:t>
      </w:r>
      <w:r w:rsidR="0006224F" w:rsidRPr="004177BA">
        <w:rPr>
          <w:sz w:val="22"/>
          <w:szCs w:val="22"/>
        </w:rPr>
        <w:t> </w:t>
      </w:r>
      <w:r w:rsidRPr="004177BA">
        <w:rPr>
          <w:sz w:val="22"/>
          <w:szCs w:val="22"/>
        </w:rPr>
        <w:t>Zamówieniu wykonawczym, a</w:t>
      </w:r>
      <w:r w:rsidR="004177BA">
        <w:rPr>
          <w:sz w:val="22"/>
          <w:szCs w:val="22"/>
        </w:rPr>
        <w:t> </w:t>
      </w:r>
      <w:r w:rsidRPr="004177BA">
        <w:rPr>
          <w:sz w:val="22"/>
          <w:szCs w:val="22"/>
        </w:rPr>
        <w:t>ceną realizacji tego zamówienia u innego wykonawcy (ewentualnie u tego samego wykonawcy, ale po wyższej cenie), jeżeli zlecenie remontu będzie podyktowane koniecznością utrzymania ruchu zakładu górniczego.</w:t>
      </w:r>
    </w:p>
    <w:p w14:paraId="72187E5E" w14:textId="033DFF2E" w:rsidR="001166F9" w:rsidRPr="004177BA" w:rsidRDefault="001166F9" w:rsidP="00071E27">
      <w:pPr>
        <w:numPr>
          <w:ilvl w:val="1"/>
          <w:numId w:val="60"/>
        </w:numPr>
        <w:jc w:val="both"/>
        <w:rPr>
          <w:sz w:val="22"/>
          <w:szCs w:val="22"/>
        </w:rPr>
      </w:pPr>
      <w:r w:rsidRPr="004177BA">
        <w:rPr>
          <w:sz w:val="22"/>
          <w:szCs w:val="22"/>
        </w:rPr>
        <w:t>za każdy rozpoczęty dzień zwłoki w realizacji przedmiotu Zamówienia wykonawczego w</w:t>
      </w:r>
      <w:r w:rsidR="004177BA">
        <w:rPr>
          <w:sz w:val="22"/>
          <w:szCs w:val="22"/>
        </w:rPr>
        <w:t> </w:t>
      </w:r>
      <w:r w:rsidRPr="004177BA">
        <w:rPr>
          <w:sz w:val="22"/>
          <w:szCs w:val="22"/>
        </w:rPr>
        <w:t>wysokości:</w:t>
      </w:r>
    </w:p>
    <w:p w14:paraId="30B4E0C6" w14:textId="77777777" w:rsidR="001166F9" w:rsidRPr="004177BA" w:rsidRDefault="001166F9" w:rsidP="00071E27">
      <w:pPr>
        <w:numPr>
          <w:ilvl w:val="2"/>
          <w:numId w:val="60"/>
        </w:numPr>
        <w:jc w:val="both"/>
        <w:rPr>
          <w:sz w:val="22"/>
          <w:szCs w:val="22"/>
        </w:rPr>
      </w:pPr>
      <w:r w:rsidRPr="004177BA">
        <w:rPr>
          <w:sz w:val="22"/>
          <w:szCs w:val="22"/>
        </w:rPr>
        <w:t xml:space="preserve">od 1 do 30 dnia - 0,1 % wartości netto niezrealizowanej w terminie części Zamówienia wykonawczego za każdy dzień, </w:t>
      </w:r>
    </w:p>
    <w:p w14:paraId="261FD2E4" w14:textId="77777777" w:rsidR="001166F9" w:rsidRPr="004177BA" w:rsidRDefault="001166F9" w:rsidP="00071E27">
      <w:pPr>
        <w:numPr>
          <w:ilvl w:val="2"/>
          <w:numId w:val="60"/>
        </w:numPr>
        <w:jc w:val="both"/>
        <w:rPr>
          <w:sz w:val="22"/>
          <w:szCs w:val="22"/>
        </w:rPr>
      </w:pPr>
      <w:r w:rsidRPr="004177BA">
        <w:rPr>
          <w:sz w:val="22"/>
          <w:szCs w:val="22"/>
        </w:rPr>
        <w:t xml:space="preserve">od 31 do 60 dnia - 0,2 % wartości netto niezrealizowanej w terminie części Zamówienia wykonawczego za każdy dzień, </w:t>
      </w:r>
    </w:p>
    <w:p w14:paraId="2DEA28D4" w14:textId="77777777" w:rsidR="001166F9" w:rsidRPr="004177BA" w:rsidRDefault="001166F9" w:rsidP="00071E27">
      <w:pPr>
        <w:numPr>
          <w:ilvl w:val="2"/>
          <w:numId w:val="60"/>
        </w:numPr>
        <w:jc w:val="both"/>
        <w:rPr>
          <w:sz w:val="22"/>
          <w:szCs w:val="22"/>
        </w:rPr>
      </w:pPr>
      <w:r w:rsidRPr="004177BA">
        <w:rPr>
          <w:sz w:val="22"/>
          <w:szCs w:val="22"/>
        </w:rPr>
        <w:t>od 61 dnia - 0,5 % wartości netto niezrealizowanej w terminie części Zamówienia wykonawczego za każdy dzień.</w:t>
      </w:r>
    </w:p>
    <w:p w14:paraId="6C05666F" w14:textId="2B5A2168" w:rsidR="00307ABB" w:rsidRPr="00CB5EDD" w:rsidRDefault="00307ABB" w:rsidP="00307ABB">
      <w:pPr>
        <w:pStyle w:val="Akapitzlist"/>
        <w:numPr>
          <w:ilvl w:val="1"/>
          <w:numId w:val="60"/>
        </w:numPr>
        <w:jc w:val="both"/>
        <w:rPr>
          <w:sz w:val="22"/>
          <w:szCs w:val="22"/>
        </w:rPr>
      </w:pPr>
      <w:bookmarkStart w:id="207" w:name="_Hlk202340231"/>
      <w:r w:rsidRPr="00CB5EDD">
        <w:rPr>
          <w:sz w:val="22"/>
          <w:szCs w:val="22"/>
        </w:rPr>
        <w:t xml:space="preserve">za każdą rozpoczętą godzinę zwłoki w przyjeździe ekipy serwisowej </w:t>
      </w:r>
      <w:r>
        <w:rPr>
          <w:sz w:val="22"/>
          <w:szCs w:val="22"/>
        </w:rPr>
        <w:t xml:space="preserve">- </w:t>
      </w:r>
      <w:r w:rsidRPr="00CB5EDD">
        <w:rPr>
          <w:sz w:val="22"/>
          <w:szCs w:val="22"/>
        </w:rPr>
        <w:t xml:space="preserve">ust 14. pkt a), b), c) Załącznika nr 1.2. do Umowy </w:t>
      </w:r>
      <w:r w:rsidRPr="00CB5EDD">
        <w:rPr>
          <w:i/>
          <w:iCs/>
          <w:sz w:val="22"/>
          <w:szCs w:val="22"/>
        </w:rPr>
        <w:t>Warunki gwarancji</w:t>
      </w:r>
      <w:r w:rsidRPr="00CB5EDD">
        <w:t xml:space="preserve"> </w:t>
      </w:r>
      <w:r>
        <w:t xml:space="preserve">- </w:t>
      </w:r>
      <w:r w:rsidRPr="00CB5EDD">
        <w:rPr>
          <w:sz w:val="22"/>
          <w:szCs w:val="22"/>
        </w:rPr>
        <w:t xml:space="preserve">w wysokości: 100,00 zł ponad termin określony w </w:t>
      </w:r>
      <w:r>
        <w:rPr>
          <w:sz w:val="22"/>
          <w:szCs w:val="22"/>
        </w:rPr>
        <w:t>zgłoszeniu</w:t>
      </w:r>
      <w:r w:rsidRPr="00CB5EDD">
        <w:rPr>
          <w:sz w:val="22"/>
          <w:szCs w:val="22"/>
        </w:rPr>
        <w:t>.</w:t>
      </w:r>
    </w:p>
    <w:bookmarkEnd w:id="207"/>
    <w:p w14:paraId="2637A3CA" w14:textId="77777777" w:rsidR="00307ABB" w:rsidRPr="006C4E7D" w:rsidRDefault="00307ABB" w:rsidP="00307ABB">
      <w:pPr>
        <w:pStyle w:val="Akapitzlist"/>
        <w:numPr>
          <w:ilvl w:val="1"/>
          <w:numId w:val="60"/>
        </w:numPr>
        <w:jc w:val="both"/>
        <w:rPr>
          <w:sz w:val="22"/>
          <w:szCs w:val="22"/>
        </w:rPr>
      </w:pPr>
      <w:r w:rsidRPr="006C4E7D">
        <w:rPr>
          <w:sz w:val="22"/>
          <w:szCs w:val="22"/>
        </w:rPr>
        <w:t xml:space="preserve">za każdą rozpoczętą godzinę zwłoki w realizacji usługi serwisowej - ust 14. pkt d), e), f) Załącznika nr 1.2. do Umowy </w:t>
      </w:r>
      <w:r w:rsidRPr="006C4E7D">
        <w:rPr>
          <w:i/>
          <w:iCs/>
          <w:sz w:val="22"/>
          <w:szCs w:val="22"/>
        </w:rPr>
        <w:t>Warunki gwarancji</w:t>
      </w:r>
      <w:r w:rsidRPr="006C4E7D">
        <w:rPr>
          <w:sz w:val="22"/>
          <w:szCs w:val="22"/>
        </w:rPr>
        <w:t xml:space="preserve"> - w wysokości: 100,00 zł ponad termin </w:t>
      </w:r>
      <w:r w:rsidRPr="004177BA">
        <w:rPr>
          <w:sz w:val="22"/>
          <w:szCs w:val="22"/>
        </w:rPr>
        <w:t xml:space="preserve">określony w </w:t>
      </w:r>
      <w:r>
        <w:rPr>
          <w:sz w:val="22"/>
          <w:szCs w:val="22"/>
        </w:rPr>
        <w:t>zgłoszeniu</w:t>
      </w:r>
    </w:p>
    <w:p w14:paraId="229D268C" w14:textId="25CBFF6B" w:rsidR="001166F9" w:rsidRPr="004177BA" w:rsidRDefault="001166F9" w:rsidP="00071E27">
      <w:pPr>
        <w:numPr>
          <w:ilvl w:val="1"/>
          <w:numId w:val="60"/>
        </w:numPr>
        <w:jc w:val="both"/>
        <w:rPr>
          <w:sz w:val="22"/>
          <w:szCs w:val="22"/>
        </w:rPr>
      </w:pPr>
      <w:r w:rsidRPr="004177BA">
        <w:rPr>
          <w:sz w:val="22"/>
          <w:szCs w:val="22"/>
        </w:rPr>
        <w:t>w przypadku stwierdzenia, że czynności odbiorcze, serwisowe będą wykonywane na terenie zakładu górniczego przez pracowników wykonawcy nie posługujących się językiem polskim w</w:t>
      </w:r>
      <w:r w:rsidR="004177BA">
        <w:rPr>
          <w:sz w:val="22"/>
          <w:szCs w:val="22"/>
        </w:rPr>
        <w:t> </w:t>
      </w:r>
      <w:r w:rsidRPr="004177BA">
        <w:rPr>
          <w:sz w:val="22"/>
          <w:szCs w:val="22"/>
        </w:rPr>
        <w:t xml:space="preserve">mowie i piśmie w stopniu warunkującym porozumiewanie się w wysokości 200 zł za każdy stwierdzony przypadek. </w:t>
      </w:r>
    </w:p>
    <w:p w14:paraId="01DC7BF7" w14:textId="77777777" w:rsidR="001166F9" w:rsidRPr="004177BA" w:rsidRDefault="001166F9" w:rsidP="00071E27">
      <w:pPr>
        <w:numPr>
          <w:ilvl w:val="1"/>
          <w:numId w:val="60"/>
        </w:numPr>
        <w:jc w:val="both"/>
        <w:rPr>
          <w:sz w:val="22"/>
          <w:szCs w:val="22"/>
        </w:rPr>
      </w:pPr>
      <w:r w:rsidRPr="004177BA">
        <w:rPr>
          <w:sz w:val="22"/>
          <w:szCs w:val="22"/>
        </w:rPr>
        <w:t>za nieprzygotowanie wymaganych dokumentów niezbędnych do odbioru przedmiotu zamówienia u wykonawcy w wysokości 500,00 zł netto za każdy przypadek.</w:t>
      </w:r>
    </w:p>
    <w:p w14:paraId="028C6191" w14:textId="77777777" w:rsidR="001166F9" w:rsidRPr="004177BA" w:rsidRDefault="001166F9" w:rsidP="00071E27">
      <w:pPr>
        <w:numPr>
          <w:ilvl w:val="0"/>
          <w:numId w:val="60"/>
        </w:numPr>
        <w:jc w:val="both"/>
        <w:rPr>
          <w:sz w:val="22"/>
          <w:szCs w:val="22"/>
        </w:rPr>
      </w:pPr>
      <w:r w:rsidRPr="004177BA">
        <w:rPr>
          <w:sz w:val="22"/>
          <w:szCs w:val="22"/>
        </w:rPr>
        <w:t>Przez część umowy/Zamówienia wykonawczego rozumie się całą partię ujętą w jednej pozycji Zamówienia wykonawczego.</w:t>
      </w:r>
    </w:p>
    <w:p w14:paraId="3AEC3D24" w14:textId="49996D0A" w:rsidR="000313C5" w:rsidRPr="00F8529D" w:rsidRDefault="000313C5" w:rsidP="00071E27">
      <w:pPr>
        <w:numPr>
          <w:ilvl w:val="0"/>
          <w:numId w:val="60"/>
        </w:numPr>
        <w:jc w:val="both"/>
        <w:rPr>
          <w:sz w:val="22"/>
          <w:szCs w:val="22"/>
        </w:rPr>
      </w:pPr>
      <w:r>
        <w:rPr>
          <w:sz w:val="22"/>
          <w:szCs w:val="22"/>
        </w:rPr>
        <w:t>W</w:t>
      </w:r>
      <w:r w:rsidRPr="00F8529D">
        <w:rPr>
          <w:sz w:val="22"/>
          <w:szCs w:val="22"/>
        </w:rPr>
        <w:t xml:space="preserve"> przypadku stawienia się do pracy lub wykonywana pracy przez pracowników Wykonawcy:</w:t>
      </w:r>
    </w:p>
    <w:p w14:paraId="13F25F4E" w14:textId="77777777" w:rsidR="000313C5" w:rsidRPr="00F8529D" w:rsidRDefault="000313C5" w:rsidP="00071E27">
      <w:pPr>
        <w:numPr>
          <w:ilvl w:val="2"/>
          <w:numId w:val="60"/>
        </w:numPr>
        <w:spacing w:line="259" w:lineRule="auto"/>
        <w:jc w:val="both"/>
        <w:rPr>
          <w:sz w:val="22"/>
          <w:szCs w:val="22"/>
        </w:rPr>
      </w:pPr>
      <w:r w:rsidRPr="00F8529D">
        <w:rPr>
          <w:sz w:val="22"/>
          <w:szCs w:val="22"/>
        </w:rPr>
        <w:t xml:space="preserve">w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14:paraId="543EE2EA" w14:textId="77777777" w:rsidR="000313C5" w:rsidRPr="00F8529D" w:rsidRDefault="000313C5" w:rsidP="00071E27">
      <w:pPr>
        <w:numPr>
          <w:ilvl w:val="2"/>
          <w:numId w:val="60"/>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p>
    <w:p w14:paraId="0B9411F6" w14:textId="77777777" w:rsidR="000313C5" w:rsidRPr="00F8529D" w:rsidRDefault="000313C5" w:rsidP="00071E27">
      <w:pPr>
        <w:numPr>
          <w:ilvl w:val="2"/>
          <w:numId w:val="60"/>
        </w:numPr>
        <w:spacing w:line="259" w:lineRule="auto"/>
        <w:jc w:val="both"/>
        <w:rPr>
          <w:sz w:val="22"/>
          <w:szCs w:val="22"/>
        </w:rPr>
      </w:pPr>
      <w:r w:rsidRPr="00F8529D">
        <w:rPr>
          <w:sz w:val="22"/>
          <w:szCs w:val="22"/>
        </w:rPr>
        <w:lastRenderedPageBreak/>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A81D3DF" w14:textId="77777777" w:rsidR="000313C5" w:rsidRPr="00F8529D" w:rsidRDefault="000313C5" w:rsidP="00071E27">
      <w:pPr>
        <w:numPr>
          <w:ilvl w:val="2"/>
          <w:numId w:val="60"/>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1FE0AF53" w14:textId="27B2F9F9" w:rsidR="000313C5" w:rsidRPr="000313C5" w:rsidRDefault="000313C5" w:rsidP="00071E27">
      <w:pPr>
        <w:numPr>
          <w:ilvl w:val="2"/>
          <w:numId w:val="60"/>
        </w:numPr>
        <w:spacing w:line="259" w:lineRule="auto"/>
        <w:ind w:left="709"/>
        <w:jc w:val="both"/>
        <w:rPr>
          <w:sz w:val="22"/>
          <w:szCs w:val="22"/>
        </w:rPr>
      </w:pPr>
      <w:r w:rsidRPr="000313C5">
        <w:rPr>
          <w:sz w:val="22"/>
          <w:szCs w:val="22"/>
        </w:rPr>
        <w:t>którzy wnoszą alkohol, narkotyki lub inne substancje na teren zakładu pracy, w wysokości 1</w:t>
      </w:r>
      <w:r>
        <w:rPr>
          <w:sz w:val="22"/>
          <w:szCs w:val="22"/>
        </w:rPr>
        <w:t> </w:t>
      </w:r>
      <w:r w:rsidRPr="000313C5">
        <w:rPr>
          <w:sz w:val="22"/>
          <w:szCs w:val="22"/>
        </w:rPr>
        <w:t>000,00 zł za każdy stwierdzony przypadek;</w:t>
      </w:r>
    </w:p>
    <w:p w14:paraId="30498141" w14:textId="4B6BC4D4" w:rsidR="001166F9" w:rsidRPr="004177BA" w:rsidRDefault="001166F9" w:rsidP="00071E27">
      <w:pPr>
        <w:numPr>
          <w:ilvl w:val="0"/>
          <w:numId w:val="60"/>
        </w:numPr>
        <w:jc w:val="both"/>
        <w:rPr>
          <w:sz w:val="22"/>
          <w:szCs w:val="22"/>
        </w:rPr>
      </w:pPr>
      <w:r w:rsidRPr="004177BA">
        <w:rPr>
          <w:sz w:val="22"/>
          <w:szCs w:val="22"/>
        </w:rPr>
        <w:t>W przypadku ujawnienia dokonania przez pracownika/ów Wykonawcy zaboru mienia Zamawiającego lub firm mających siedzibę na terenie Zamawiającego, Wykonawca w całości pokryje straty wynikłe z dokonanego zaboru, a także zapłaci Zamawiającemu karę pieniężną w wysokości 1.000,00 zł (jeden tysiąc złotych 00/100) od każdego dokonanego zaboru.</w:t>
      </w:r>
    </w:p>
    <w:p w14:paraId="0EF073A2" w14:textId="6574C30D" w:rsidR="001166F9" w:rsidRPr="004177BA" w:rsidRDefault="001166F9" w:rsidP="00071E27">
      <w:pPr>
        <w:numPr>
          <w:ilvl w:val="0"/>
          <w:numId w:val="60"/>
        </w:numPr>
        <w:jc w:val="both"/>
        <w:rPr>
          <w:sz w:val="22"/>
          <w:szCs w:val="22"/>
        </w:rPr>
      </w:pPr>
      <w:r w:rsidRPr="004177BA">
        <w:rPr>
          <w:sz w:val="22"/>
          <w:szCs w:val="22"/>
        </w:rPr>
        <w:t xml:space="preserve">Łączna wysokość kar umownych przysługujących Zamawiającemu może być naliczana do kwoty równej całkowitej wartości netto Zamówienia wykonawczego, którego dotyczy roszczenie. </w:t>
      </w:r>
    </w:p>
    <w:p w14:paraId="001F1329" w14:textId="77777777" w:rsidR="001166F9" w:rsidRPr="004177BA" w:rsidRDefault="001166F9" w:rsidP="00071E27">
      <w:pPr>
        <w:numPr>
          <w:ilvl w:val="0"/>
          <w:numId w:val="60"/>
        </w:numPr>
        <w:jc w:val="both"/>
        <w:rPr>
          <w:sz w:val="22"/>
          <w:szCs w:val="22"/>
        </w:rPr>
      </w:pPr>
      <w:r w:rsidRPr="004177BA">
        <w:rPr>
          <w:sz w:val="22"/>
          <w:szCs w:val="22"/>
        </w:rPr>
        <w:t>W przypadku konieczności zlecenia przez Zamawiającego zrealizowania lub dokończenia przedmiotu Zamówienia wykonawczego innemu Wykonawcy w wyniku:</w:t>
      </w:r>
    </w:p>
    <w:p w14:paraId="432EAFA3" w14:textId="77777777" w:rsidR="001166F9" w:rsidRPr="004177BA" w:rsidRDefault="001166F9" w:rsidP="00071E27">
      <w:pPr>
        <w:numPr>
          <w:ilvl w:val="1"/>
          <w:numId w:val="60"/>
        </w:numPr>
        <w:suppressAutoHyphens/>
        <w:ind w:right="181"/>
        <w:jc w:val="both"/>
        <w:rPr>
          <w:sz w:val="22"/>
          <w:szCs w:val="22"/>
        </w:rPr>
      </w:pPr>
      <w:r w:rsidRPr="004177BA">
        <w:rPr>
          <w:sz w:val="22"/>
          <w:szCs w:val="22"/>
        </w:rPr>
        <w:t>nie przystąpienia przez Wykonawcę w danym dniu do realizacji zamówienia,</w:t>
      </w:r>
    </w:p>
    <w:p w14:paraId="7114CC57" w14:textId="77777777" w:rsidR="001166F9" w:rsidRPr="004177BA" w:rsidRDefault="001166F9" w:rsidP="00071E27">
      <w:pPr>
        <w:numPr>
          <w:ilvl w:val="1"/>
          <w:numId w:val="60"/>
        </w:numPr>
        <w:suppressAutoHyphens/>
        <w:ind w:right="181"/>
        <w:jc w:val="both"/>
        <w:rPr>
          <w:sz w:val="22"/>
          <w:szCs w:val="22"/>
        </w:rPr>
      </w:pPr>
      <w:r w:rsidRPr="004177BA">
        <w:rPr>
          <w:sz w:val="22"/>
          <w:szCs w:val="22"/>
        </w:rPr>
        <w:t>odstąpienia od Umowy z winy Wykonawcy</w:t>
      </w:r>
    </w:p>
    <w:p w14:paraId="45F022D0" w14:textId="77777777" w:rsidR="001166F9" w:rsidRPr="004177BA" w:rsidRDefault="001166F9" w:rsidP="000C3924">
      <w:pPr>
        <w:suppressAutoHyphens/>
        <w:ind w:right="181"/>
        <w:jc w:val="both"/>
        <w:rPr>
          <w:sz w:val="22"/>
          <w:szCs w:val="22"/>
        </w:rPr>
      </w:pPr>
      <w:r w:rsidRPr="004177BA">
        <w:rPr>
          <w:sz w:val="22"/>
          <w:szCs w:val="22"/>
        </w:rPr>
        <w:t xml:space="preserve"> - Wykonawca zobowiązany jest do pokrycia ewentualnej różnicy pomiędzy kosztami realizacji zamówienia u innego Wykonawcy, a kosztami wynikającymi z  Umowy.</w:t>
      </w:r>
    </w:p>
    <w:p w14:paraId="28744D1F" w14:textId="77777777" w:rsidR="001166F9" w:rsidRPr="004177BA" w:rsidRDefault="001166F9" w:rsidP="000C3924">
      <w:pPr>
        <w:jc w:val="both"/>
        <w:rPr>
          <w:sz w:val="22"/>
          <w:szCs w:val="22"/>
        </w:rPr>
      </w:pPr>
      <w:r w:rsidRPr="004177BA">
        <w:rPr>
          <w:sz w:val="22"/>
          <w:szCs w:val="22"/>
        </w:rPr>
        <w:t>W przypadku wystąpienia przez Zamawiającego z roszczeniem Zamawiający nie przewiduje naliczania dodatkowych kar z tego tytułu. Wartość roszczenia w takim przypadku powinna odpowiadać cenie rynkowej usługi i nie przekraczać wartości umowy.</w:t>
      </w:r>
    </w:p>
    <w:p w14:paraId="10BF63A6" w14:textId="59D542E9" w:rsidR="001166F9" w:rsidRPr="004177BA" w:rsidRDefault="001166F9" w:rsidP="00071E27">
      <w:pPr>
        <w:numPr>
          <w:ilvl w:val="0"/>
          <w:numId w:val="60"/>
        </w:numPr>
        <w:jc w:val="both"/>
        <w:rPr>
          <w:sz w:val="22"/>
          <w:szCs w:val="22"/>
        </w:rPr>
      </w:pPr>
      <w:r w:rsidRPr="004177BA">
        <w:rPr>
          <w:sz w:val="22"/>
          <w:szCs w:val="22"/>
        </w:rPr>
        <w:t>Termin płatności noty księgowej wystawionej tytułem kar umownych wynosi 30 dni od dnia wystawienia noty.</w:t>
      </w:r>
    </w:p>
    <w:p w14:paraId="195E926D" w14:textId="59CC4585" w:rsidR="001166F9" w:rsidRPr="004177BA" w:rsidRDefault="001166F9" w:rsidP="00071E27">
      <w:pPr>
        <w:pStyle w:val="Akapitzlist"/>
        <w:numPr>
          <w:ilvl w:val="0"/>
          <w:numId w:val="60"/>
        </w:numPr>
        <w:contextualSpacing w:val="0"/>
        <w:jc w:val="both"/>
        <w:rPr>
          <w:sz w:val="22"/>
          <w:szCs w:val="22"/>
        </w:rPr>
      </w:pPr>
      <w:r w:rsidRPr="004177BA">
        <w:rPr>
          <w:sz w:val="22"/>
          <w:szCs w:val="22"/>
        </w:rPr>
        <w:t>Wykonawca może naliczyć Zamawiającemu karę umowną za odstąpienie od Umowy przez jedną ze stron z przyczyn leżących po stronie Zamawiającego w wysokości 20 % netto niezrealizowanej części Umowy, co nie dotyczy przypadków określonych w §Rozwiązanie, odstąpienie lub wypowiedzenie Umowy ust. 4 i 5.</w:t>
      </w:r>
    </w:p>
    <w:p w14:paraId="20BF1108" w14:textId="77777777" w:rsidR="00AF5EBD" w:rsidRPr="004177BA" w:rsidRDefault="00AF5EBD" w:rsidP="00071E27">
      <w:pPr>
        <w:numPr>
          <w:ilvl w:val="0"/>
          <w:numId w:val="60"/>
        </w:numPr>
        <w:jc w:val="both"/>
        <w:rPr>
          <w:sz w:val="22"/>
          <w:szCs w:val="22"/>
        </w:rPr>
      </w:pPr>
      <w:r w:rsidRPr="004177BA">
        <w:rPr>
          <w:sz w:val="22"/>
          <w:szCs w:val="22"/>
        </w:rPr>
        <w:t>Zamawiający może potrącić naliczone kary umowne z wynagrodzenia przysługującego Wykonawcy.</w:t>
      </w:r>
    </w:p>
    <w:p w14:paraId="5CFD1C39" w14:textId="77777777" w:rsidR="00AF5EBD" w:rsidRPr="004177BA" w:rsidRDefault="00AF5EBD" w:rsidP="00071E27">
      <w:pPr>
        <w:numPr>
          <w:ilvl w:val="0"/>
          <w:numId w:val="60"/>
        </w:numPr>
        <w:jc w:val="both"/>
        <w:rPr>
          <w:sz w:val="22"/>
          <w:szCs w:val="22"/>
        </w:rPr>
      </w:pPr>
      <w:r w:rsidRPr="004177BA">
        <w:rPr>
          <w:sz w:val="22"/>
          <w:szCs w:val="22"/>
        </w:rPr>
        <w:t>Strony umowy mogą na zasadach ogólnych dochodzić odszkodowania przewyższającego wysokość kar umownych.</w:t>
      </w:r>
    </w:p>
    <w:p w14:paraId="016FE3C5" w14:textId="29BE32F0"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208" w:name="_Toc107658584"/>
      <w:r w:rsidRPr="004177BA">
        <w:rPr>
          <w:rFonts w:ascii="Times New Roman" w:hAnsi="Times New Roman" w:cs="Times New Roman"/>
          <w:sz w:val="22"/>
          <w:szCs w:val="22"/>
        </w:rPr>
        <w:t>§</w:t>
      </w:r>
      <w:r w:rsidR="00130BF4">
        <w:rPr>
          <w:rFonts w:ascii="Times New Roman" w:hAnsi="Times New Roman" w:cs="Times New Roman"/>
          <w:sz w:val="22"/>
          <w:szCs w:val="22"/>
        </w:rPr>
        <w:t>11</w:t>
      </w:r>
      <w:r w:rsidRPr="004177BA">
        <w:rPr>
          <w:rFonts w:ascii="Times New Roman" w:hAnsi="Times New Roman" w:cs="Times New Roman"/>
          <w:sz w:val="22"/>
          <w:szCs w:val="22"/>
        </w:rPr>
        <w:t>. Rozwiązanie, odstąpienie lub wypowiedzenie Umowy</w:t>
      </w:r>
      <w:bookmarkEnd w:id="208"/>
      <w:r w:rsidR="0078437A">
        <w:rPr>
          <w:rFonts w:ascii="Times New Roman" w:hAnsi="Times New Roman" w:cs="Times New Roman"/>
          <w:sz w:val="22"/>
          <w:szCs w:val="22"/>
        </w:rPr>
        <w:t xml:space="preserve"> wykonawczej</w:t>
      </w:r>
    </w:p>
    <w:p w14:paraId="3C81B85C" w14:textId="77777777" w:rsidR="001166F9" w:rsidRPr="004177BA" w:rsidRDefault="001166F9" w:rsidP="00071E27">
      <w:pPr>
        <w:numPr>
          <w:ilvl w:val="0"/>
          <w:numId w:val="61"/>
        </w:numPr>
        <w:jc w:val="both"/>
        <w:rPr>
          <w:sz w:val="22"/>
          <w:szCs w:val="22"/>
        </w:rPr>
      </w:pPr>
      <w:r w:rsidRPr="004177BA">
        <w:rPr>
          <w:sz w:val="22"/>
          <w:szCs w:val="22"/>
        </w:rPr>
        <w:t>Strony mogą w każdej chwili rozwiązać umowę na mocy porozumienia stron.</w:t>
      </w:r>
    </w:p>
    <w:p w14:paraId="578A7950" w14:textId="0E2D1066" w:rsidR="001166F9" w:rsidRPr="004177BA" w:rsidRDefault="001166F9" w:rsidP="00071E27">
      <w:pPr>
        <w:numPr>
          <w:ilvl w:val="0"/>
          <w:numId w:val="61"/>
        </w:numPr>
        <w:jc w:val="both"/>
        <w:rPr>
          <w:sz w:val="22"/>
          <w:szCs w:val="22"/>
        </w:rPr>
      </w:pPr>
      <w:r w:rsidRPr="004177BA">
        <w:rPr>
          <w:sz w:val="22"/>
          <w:szCs w:val="22"/>
        </w:rPr>
        <w:t>W przypadku niewykonania lub nienależytego wykonywania zobowiązania wynikającego z</w:t>
      </w:r>
      <w:r w:rsidR="004177BA">
        <w:rPr>
          <w:sz w:val="22"/>
          <w:szCs w:val="22"/>
        </w:rPr>
        <w:t> </w:t>
      </w:r>
      <w:r w:rsidRPr="004177BA">
        <w:rPr>
          <w:sz w:val="22"/>
          <w:szCs w:val="22"/>
        </w:rPr>
        <w:t xml:space="preserve">Umowy wykonawczej przez jedną ze stron, po wyznaczeniu przez drugą ze stron odpowiedniego dodatkowego terminu do wykonania Umowy wykonawczej, druga strona w przypadku bezskutecznego upływu tego terminu, będzie uprawniona do odstąpienia od Umowy ex nunc (od teraz). Jeżeli świadczenia stron są podzielne, a jedna ze stron dopuszcza się zwłoki tylko co do części świadczenia, uprawnienie do odstąpienia od Umowy wykonawczej przysługujące drugiej stronie ogranicza się, według jej wyboru, albo do tej części, albo do całej reszty nie spełnionego świadczenia. Strona ta może także odstąpić od całości, jeżeli wykonanie częściowe nie miałoby dla niej znaczenia ze względu na właściwość zobowiązania albo ze względu na zamierzony przez nią cel umowny, wiadomy stronie będącej w zwłoce. </w:t>
      </w:r>
    </w:p>
    <w:p w14:paraId="765CD9D6" w14:textId="77777777" w:rsidR="001166F9" w:rsidRPr="004177BA" w:rsidRDefault="001166F9" w:rsidP="00071E27">
      <w:pPr>
        <w:numPr>
          <w:ilvl w:val="0"/>
          <w:numId w:val="61"/>
        </w:numPr>
        <w:jc w:val="both"/>
        <w:rPr>
          <w:sz w:val="22"/>
          <w:szCs w:val="22"/>
        </w:rPr>
      </w:pPr>
      <w:r w:rsidRPr="004177BA">
        <w:rPr>
          <w:sz w:val="22"/>
          <w:szCs w:val="22"/>
        </w:rPr>
        <w:t>Zamawiającemu przysługuje prawo odstąpienia od Umowy wykonawczej ex nunc (od teraz) 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 wykonawczej.</w:t>
      </w:r>
    </w:p>
    <w:p w14:paraId="631DD689" w14:textId="77777777" w:rsidR="001166F9" w:rsidRPr="004177BA" w:rsidRDefault="001166F9" w:rsidP="00071E27">
      <w:pPr>
        <w:numPr>
          <w:ilvl w:val="0"/>
          <w:numId w:val="61"/>
        </w:numPr>
        <w:jc w:val="both"/>
        <w:rPr>
          <w:sz w:val="22"/>
          <w:szCs w:val="22"/>
        </w:rPr>
      </w:pPr>
      <w:r w:rsidRPr="004177BA">
        <w:rPr>
          <w:sz w:val="22"/>
          <w:szCs w:val="22"/>
        </w:rPr>
        <w:t>Zamawiający zastrzega sobie prawo do jednostronnego odstąpienia od Umowy wykonawczej lub jej części ex nunc (od teraz) w przypadku:</w:t>
      </w:r>
    </w:p>
    <w:p w14:paraId="0ABC1FE9" w14:textId="77777777" w:rsidR="001166F9" w:rsidRPr="004177BA" w:rsidRDefault="001166F9" w:rsidP="00071E27">
      <w:pPr>
        <w:numPr>
          <w:ilvl w:val="1"/>
          <w:numId w:val="61"/>
        </w:numPr>
        <w:jc w:val="both"/>
        <w:rPr>
          <w:sz w:val="22"/>
          <w:szCs w:val="22"/>
        </w:rPr>
      </w:pPr>
      <w:r w:rsidRPr="004177BA">
        <w:rPr>
          <w:sz w:val="22"/>
          <w:szCs w:val="22"/>
        </w:rPr>
        <w:lastRenderedPageBreak/>
        <w:t>odstąpienia lub wypowiedzenia Umowy ramowej,</w:t>
      </w:r>
    </w:p>
    <w:p w14:paraId="6E20F4D3" w14:textId="4ED35278" w:rsidR="001166F9" w:rsidRPr="004177BA" w:rsidRDefault="001166F9" w:rsidP="00071E27">
      <w:pPr>
        <w:numPr>
          <w:ilvl w:val="1"/>
          <w:numId w:val="61"/>
        </w:numPr>
        <w:jc w:val="both"/>
        <w:rPr>
          <w:sz w:val="22"/>
          <w:szCs w:val="22"/>
        </w:rPr>
      </w:pPr>
      <w:r w:rsidRPr="004177BA">
        <w:rPr>
          <w:sz w:val="22"/>
          <w:szCs w:val="22"/>
        </w:rPr>
        <w:t>wystąpienia istotnej zmiany okoliczności powodującej, że jej wykonanie nie leży w interesie publicznym, czego nie można było przewidzieć w chwili zawarcia Umowy wykonawczej. Odstąpienie może nastąpić w terminie 30 dni od powzięcia wiadomości o powyższych okolicznościach. W takim przypadku Wykonawcy przysługuje wynagrodzenie należne mu z</w:t>
      </w:r>
      <w:r w:rsidR="004177BA">
        <w:rPr>
          <w:sz w:val="22"/>
          <w:szCs w:val="22"/>
        </w:rPr>
        <w:t> </w:t>
      </w:r>
      <w:r w:rsidRPr="004177BA">
        <w:rPr>
          <w:sz w:val="22"/>
          <w:szCs w:val="22"/>
        </w:rPr>
        <w:t>tytułu wykonania części Umowy wykonawczej.</w:t>
      </w:r>
    </w:p>
    <w:p w14:paraId="015D31ED" w14:textId="77777777" w:rsidR="001166F9" w:rsidRPr="004177BA" w:rsidRDefault="001166F9" w:rsidP="00071E27">
      <w:pPr>
        <w:numPr>
          <w:ilvl w:val="1"/>
          <w:numId w:val="61"/>
        </w:numPr>
        <w:jc w:val="both"/>
        <w:rPr>
          <w:sz w:val="22"/>
          <w:szCs w:val="22"/>
        </w:rPr>
      </w:pPr>
      <w:r w:rsidRPr="004177BA">
        <w:rPr>
          <w:sz w:val="22"/>
          <w:szCs w:val="22"/>
        </w:rPr>
        <w:t>utraty przez Wykonawcę posiadanych uprawnień, do wykonywania działalności lub czynności objętej przedmiotem zamówienia, jeżeli przepisy prawa nakładają obowiązek ich posiadania,</w:t>
      </w:r>
    </w:p>
    <w:p w14:paraId="6F50FA88" w14:textId="4CDA9F2A" w:rsidR="001166F9" w:rsidRPr="004177BA" w:rsidRDefault="001166F9" w:rsidP="00071E27">
      <w:pPr>
        <w:numPr>
          <w:ilvl w:val="1"/>
          <w:numId w:val="61"/>
        </w:numPr>
        <w:jc w:val="both"/>
        <w:rPr>
          <w:sz w:val="22"/>
          <w:szCs w:val="22"/>
        </w:rPr>
      </w:pPr>
      <w:r w:rsidRPr="004177BA">
        <w:rPr>
          <w:sz w:val="22"/>
          <w:szCs w:val="22"/>
        </w:rPr>
        <w:t>w przypadku niedostarczenia Zamawiającemu kopii nowej polisy ubezpieczeniowej OC obejmującej kolejny okres, na skutek wygaśnięcia polisy ubezpieczeniowej w okresie realizacji zamówienia</w:t>
      </w:r>
      <w:r w:rsidR="00AF5EBD" w:rsidRPr="004177BA">
        <w:rPr>
          <w:sz w:val="22"/>
          <w:szCs w:val="22"/>
        </w:rPr>
        <w:t xml:space="preserve"> – jeżeli dotyczy</w:t>
      </w:r>
      <w:r w:rsidRPr="004177BA">
        <w:rPr>
          <w:sz w:val="22"/>
          <w:szCs w:val="22"/>
        </w:rPr>
        <w:t>.</w:t>
      </w:r>
    </w:p>
    <w:p w14:paraId="10A81E69" w14:textId="00D81CDA" w:rsidR="001166F9" w:rsidRPr="004177BA" w:rsidRDefault="001166F9" w:rsidP="00071E27">
      <w:pPr>
        <w:numPr>
          <w:ilvl w:val="1"/>
          <w:numId w:val="61"/>
        </w:numPr>
        <w:jc w:val="both"/>
        <w:rPr>
          <w:sz w:val="22"/>
          <w:szCs w:val="22"/>
        </w:rPr>
      </w:pPr>
      <w:r w:rsidRPr="004177BA">
        <w:rPr>
          <w:sz w:val="22"/>
          <w:szCs w:val="22"/>
        </w:rPr>
        <w:t>w przypadku zaproponowania innego podwykonawcy, w wyniku zmiany albo rezygnacji przez Wykonawcę z podwykonawcy, w celu wykazania spełniania warunków udziału w</w:t>
      </w:r>
      <w:r w:rsidR="004177BA">
        <w:rPr>
          <w:sz w:val="22"/>
          <w:szCs w:val="22"/>
        </w:rPr>
        <w:t> </w:t>
      </w:r>
      <w:r w:rsidRPr="004177BA">
        <w:rPr>
          <w:sz w:val="22"/>
          <w:szCs w:val="22"/>
        </w:rPr>
        <w:t>postępowaniu, wymaganych w trakcie postępowania o udzielenie zamówienia.</w:t>
      </w:r>
    </w:p>
    <w:p w14:paraId="1CA3497C" w14:textId="77777777" w:rsidR="001166F9" w:rsidRPr="004177BA" w:rsidRDefault="001166F9" w:rsidP="00071E27">
      <w:pPr>
        <w:numPr>
          <w:ilvl w:val="1"/>
          <w:numId w:val="61"/>
        </w:numPr>
        <w:jc w:val="both"/>
        <w:rPr>
          <w:sz w:val="22"/>
          <w:szCs w:val="22"/>
        </w:rPr>
      </w:pPr>
      <w:r w:rsidRPr="004177BA">
        <w:rPr>
          <w:sz w:val="22"/>
          <w:szCs w:val="22"/>
        </w:rPr>
        <w:t>zatrudnienia przez Wykonawcę do realizacji zamówienia pracowników, którzy byli w przeszłości zatrudnieni jako pracownicy Polskiej Grupy Górniczej a stosunek pracy został z nimi rozwiązany, na podstawie artykułu 52 § 1 pkt.  1 i 3  Kodeksu pracy.</w:t>
      </w:r>
    </w:p>
    <w:p w14:paraId="3F46DB62" w14:textId="77777777" w:rsidR="001166F9" w:rsidRPr="004177BA" w:rsidRDefault="001166F9" w:rsidP="00071E27">
      <w:pPr>
        <w:numPr>
          <w:ilvl w:val="1"/>
          <w:numId w:val="61"/>
        </w:numPr>
        <w:jc w:val="both"/>
        <w:rPr>
          <w:sz w:val="22"/>
          <w:szCs w:val="22"/>
        </w:rPr>
      </w:pPr>
      <w:r w:rsidRPr="004177BA">
        <w:rPr>
          <w:sz w:val="22"/>
          <w:szCs w:val="22"/>
        </w:rPr>
        <w:t>otwarcia postępowania likwidacyjnego,</w:t>
      </w:r>
    </w:p>
    <w:p w14:paraId="1C5B276E" w14:textId="77777777" w:rsidR="001166F9" w:rsidRPr="004177BA" w:rsidRDefault="001166F9" w:rsidP="00071E27">
      <w:pPr>
        <w:numPr>
          <w:ilvl w:val="1"/>
          <w:numId w:val="61"/>
        </w:numPr>
        <w:jc w:val="both"/>
        <w:rPr>
          <w:sz w:val="22"/>
          <w:szCs w:val="22"/>
        </w:rPr>
      </w:pPr>
      <w:r w:rsidRPr="004177BA">
        <w:rPr>
          <w:sz w:val="22"/>
          <w:szCs w:val="22"/>
        </w:rPr>
        <w:t xml:space="preserve">nieprzystąpienia w terminie do realizacji przedmiotu Umowy wykonawczej bez uzasadnionej przyczyny lub przerwania realizacji przedmiotu Umowy wykonawczej bez zgody Zamawiającego, jeżeli przerwa ta trwała będzie dłużej niż 3 dni robocze, </w:t>
      </w:r>
    </w:p>
    <w:p w14:paraId="70045EDB" w14:textId="77777777" w:rsidR="001166F9" w:rsidRPr="004177BA" w:rsidRDefault="001166F9" w:rsidP="00071E27">
      <w:pPr>
        <w:numPr>
          <w:ilvl w:val="1"/>
          <w:numId w:val="61"/>
        </w:numPr>
        <w:jc w:val="both"/>
        <w:rPr>
          <w:sz w:val="22"/>
          <w:szCs w:val="22"/>
        </w:rPr>
      </w:pPr>
      <w:r w:rsidRPr="004177BA">
        <w:rPr>
          <w:sz w:val="22"/>
          <w:szCs w:val="22"/>
        </w:rPr>
        <w:t>wykonywania przedmiotu Umowy wykonawczej niezgodnie z jej zapisami lub dokumentacją,</w:t>
      </w:r>
    </w:p>
    <w:p w14:paraId="72B7E4BA" w14:textId="77777777" w:rsidR="001166F9" w:rsidRPr="004177BA" w:rsidRDefault="001166F9" w:rsidP="00071E27">
      <w:pPr>
        <w:numPr>
          <w:ilvl w:val="1"/>
          <w:numId w:val="61"/>
        </w:numPr>
        <w:jc w:val="both"/>
        <w:rPr>
          <w:sz w:val="22"/>
          <w:szCs w:val="22"/>
        </w:rPr>
      </w:pPr>
      <w:r w:rsidRPr="004177BA">
        <w:rPr>
          <w:sz w:val="22"/>
          <w:szCs w:val="22"/>
        </w:rPr>
        <w:t>wykonywania Umowy wykonawczej w sposób zagrażający imieniu Zamawiającego lub spółek zależnych i powiązanych z Zamawiającym,</w:t>
      </w:r>
    </w:p>
    <w:p w14:paraId="13CEA670" w14:textId="77777777" w:rsidR="001166F9" w:rsidRPr="004177BA" w:rsidRDefault="001166F9" w:rsidP="00071E27">
      <w:pPr>
        <w:numPr>
          <w:ilvl w:val="1"/>
          <w:numId w:val="61"/>
        </w:numPr>
        <w:jc w:val="both"/>
        <w:rPr>
          <w:sz w:val="22"/>
          <w:szCs w:val="22"/>
        </w:rPr>
      </w:pPr>
      <w:r w:rsidRPr="004177BA">
        <w:rPr>
          <w:sz w:val="22"/>
          <w:szCs w:val="22"/>
        </w:rPr>
        <w:t>naruszenia przez Wykonawcę innego jego obowiązku, które nie zostało usunięte w odrębnie wskazanym terminie liczonym od dnia doręczenia takiego wezwania, które w szczególności będzie zawierać:</w:t>
      </w:r>
    </w:p>
    <w:p w14:paraId="79D3DBB1" w14:textId="77777777" w:rsidR="001166F9" w:rsidRPr="004177BA" w:rsidRDefault="001166F9" w:rsidP="00071E27">
      <w:pPr>
        <w:numPr>
          <w:ilvl w:val="2"/>
          <w:numId w:val="61"/>
        </w:numPr>
        <w:jc w:val="both"/>
        <w:rPr>
          <w:sz w:val="22"/>
          <w:szCs w:val="22"/>
        </w:rPr>
      </w:pPr>
      <w:r w:rsidRPr="004177BA">
        <w:rPr>
          <w:sz w:val="22"/>
          <w:szCs w:val="22"/>
        </w:rPr>
        <w:t>określenie szczegółów naruszenia,</w:t>
      </w:r>
    </w:p>
    <w:p w14:paraId="4FA020AB" w14:textId="77777777" w:rsidR="001166F9" w:rsidRPr="004177BA" w:rsidRDefault="001166F9" w:rsidP="00071E27">
      <w:pPr>
        <w:numPr>
          <w:ilvl w:val="2"/>
          <w:numId w:val="61"/>
        </w:numPr>
        <w:jc w:val="both"/>
        <w:rPr>
          <w:sz w:val="22"/>
          <w:szCs w:val="22"/>
        </w:rPr>
      </w:pPr>
      <w:r w:rsidRPr="004177BA">
        <w:rPr>
          <w:sz w:val="22"/>
          <w:szCs w:val="22"/>
        </w:rPr>
        <w:t>żądanie usunięcia wymienionych naruszeń ,</w:t>
      </w:r>
    </w:p>
    <w:p w14:paraId="4D121444" w14:textId="77777777" w:rsidR="001166F9" w:rsidRPr="004177BA" w:rsidRDefault="001166F9" w:rsidP="00071E27">
      <w:pPr>
        <w:numPr>
          <w:ilvl w:val="2"/>
          <w:numId w:val="61"/>
        </w:numPr>
        <w:jc w:val="both"/>
        <w:rPr>
          <w:sz w:val="22"/>
          <w:szCs w:val="22"/>
        </w:rPr>
      </w:pPr>
      <w:r w:rsidRPr="004177BA">
        <w:rPr>
          <w:sz w:val="22"/>
          <w:szCs w:val="22"/>
        </w:rPr>
        <w:t>termin na wykonanie żądań.</w:t>
      </w:r>
    </w:p>
    <w:p w14:paraId="49A04DDE" w14:textId="77777777" w:rsidR="001166F9" w:rsidRPr="004177BA" w:rsidRDefault="001166F9" w:rsidP="00071E27">
      <w:pPr>
        <w:numPr>
          <w:ilvl w:val="0"/>
          <w:numId w:val="61"/>
        </w:numPr>
        <w:jc w:val="both"/>
        <w:rPr>
          <w:sz w:val="22"/>
          <w:szCs w:val="22"/>
        </w:rPr>
      </w:pPr>
      <w:r w:rsidRPr="004177BA">
        <w:rPr>
          <w:sz w:val="22"/>
          <w:szCs w:val="22"/>
        </w:rPr>
        <w:t>Zamawiającemu przysługuje prawo wypowiedzenia Umowy wykonawczej ex nunc (od teraz) z zachowaniem okresu wypowiedzenia wynoszącego 30 dni, określonego w odrębnym oświadczeniu, w przypadku:</w:t>
      </w:r>
    </w:p>
    <w:p w14:paraId="25D81D55" w14:textId="77777777" w:rsidR="001166F9" w:rsidRPr="004177BA" w:rsidRDefault="001166F9" w:rsidP="00071E27">
      <w:pPr>
        <w:numPr>
          <w:ilvl w:val="1"/>
          <w:numId w:val="61"/>
        </w:numPr>
        <w:jc w:val="both"/>
        <w:rPr>
          <w:sz w:val="22"/>
          <w:szCs w:val="22"/>
        </w:rPr>
      </w:pPr>
      <w:r w:rsidRPr="004177BA">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 wykonawczą;</w:t>
      </w:r>
    </w:p>
    <w:p w14:paraId="6EEA1DFE" w14:textId="77777777" w:rsidR="001166F9" w:rsidRPr="004177BA" w:rsidRDefault="001166F9" w:rsidP="00071E27">
      <w:pPr>
        <w:numPr>
          <w:ilvl w:val="1"/>
          <w:numId w:val="61"/>
        </w:numPr>
        <w:jc w:val="both"/>
        <w:rPr>
          <w:sz w:val="22"/>
          <w:szCs w:val="22"/>
        </w:rPr>
      </w:pPr>
      <w:r w:rsidRPr="004177BA">
        <w:rPr>
          <w:sz w:val="22"/>
          <w:szCs w:val="22"/>
        </w:rPr>
        <w:t>zmian w strukturze organizacyjnej Zamawiającego, skutkującej tym że świadczenie objęte umową nie może być zrealizowane</w:t>
      </w:r>
    </w:p>
    <w:p w14:paraId="268D8A7E" w14:textId="77777777" w:rsidR="001166F9" w:rsidRPr="004177BA" w:rsidRDefault="001166F9" w:rsidP="00071E27">
      <w:pPr>
        <w:numPr>
          <w:ilvl w:val="1"/>
          <w:numId w:val="61"/>
        </w:numPr>
        <w:jc w:val="both"/>
        <w:rPr>
          <w:sz w:val="22"/>
          <w:szCs w:val="22"/>
        </w:rPr>
      </w:pPr>
      <w:r w:rsidRPr="004177BA">
        <w:rPr>
          <w:sz w:val="22"/>
          <w:szCs w:val="22"/>
        </w:rPr>
        <w:t xml:space="preserve">niewykonywania lub nienależytego wykonywania zamówienia z przyczyn leżących po stronie wykonawcy, przy czym za: </w:t>
      </w:r>
    </w:p>
    <w:p w14:paraId="1F06C8EF" w14:textId="77777777" w:rsidR="001166F9" w:rsidRPr="004177BA" w:rsidRDefault="001166F9" w:rsidP="00071E27">
      <w:pPr>
        <w:numPr>
          <w:ilvl w:val="2"/>
          <w:numId w:val="61"/>
        </w:numPr>
        <w:jc w:val="both"/>
        <w:rPr>
          <w:sz w:val="22"/>
          <w:szCs w:val="22"/>
        </w:rPr>
      </w:pPr>
      <w:r w:rsidRPr="004177BA">
        <w:rPr>
          <w:sz w:val="22"/>
          <w:szCs w:val="22"/>
        </w:rPr>
        <w:t>niewykonywanie zamówienia rozumie się wielokrotne uchylanie się przez Wykonawcy od realizacji Umowy wykonawczej w całości lub w części,</w:t>
      </w:r>
    </w:p>
    <w:p w14:paraId="62574566" w14:textId="77777777" w:rsidR="001166F9" w:rsidRPr="004177BA" w:rsidRDefault="001166F9" w:rsidP="00071E27">
      <w:pPr>
        <w:numPr>
          <w:ilvl w:val="2"/>
          <w:numId w:val="61"/>
        </w:numPr>
        <w:jc w:val="both"/>
        <w:rPr>
          <w:sz w:val="22"/>
          <w:szCs w:val="22"/>
        </w:rPr>
      </w:pPr>
      <w:r w:rsidRPr="004177BA">
        <w:rPr>
          <w:sz w:val="22"/>
          <w:szCs w:val="22"/>
        </w:rPr>
        <w:t>nienależyte wykonywanie zamówienia rozumie się wykonywanie zamówienia w sposób niezgodny ze sposobem określonym w Umowie wykonawczej, skutkującym tym, iż uzyskany efekt realizacji zamówienia jest nieprzydatny do konkretnych celów planowanych przez Zamawiającego.</w:t>
      </w:r>
    </w:p>
    <w:p w14:paraId="490E4C52" w14:textId="77777777" w:rsidR="001166F9" w:rsidRPr="004177BA" w:rsidRDefault="001166F9" w:rsidP="00071E27">
      <w:pPr>
        <w:numPr>
          <w:ilvl w:val="0"/>
          <w:numId w:val="61"/>
        </w:numPr>
        <w:jc w:val="both"/>
        <w:rPr>
          <w:sz w:val="22"/>
          <w:szCs w:val="22"/>
        </w:rPr>
      </w:pPr>
      <w:r w:rsidRPr="004177BA">
        <w:rPr>
          <w:sz w:val="22"/>
          <w:szCs w:val="22"/>
        </w:rPr>
        <w:t>Postanowienia ust. 1-5 nie wyłączają możliwości odstąpienia od Umowy wykonawczej na podstawie przepisów kodeksu cywilnego.</w:t>
      </w:r>
    </w:p>
    <w:p w14:paraId="4CD13508" w14:textId="2531C12D"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209" w:name="_Toc66971808"/>
      <w:bookmarkStart w:id="210" w:name="_Toc107658585"/>
      <w:r w:rsidRPr="004177BA">
        <w:rPr>
          <w:rFonts w:ascii="Times New Roman" w:hAnsi="Times New Roman" w:cs="Times New Roman"/>
          <w:sz w:val="22"/>
          <w:szCs w:val="22"/>
        </w:rPr>
        <w:t>§1</w:t>
      </w:r>
      <w:r w:rsidR="00130BF4">
        <w:rPr>
          <w:rFonts w:ascii="Times New Roman" w:hAnsi="Times New Roman" w:cs="Times New Roman"/>
          <w:sz w:val="22"/>
          <w:szCs w:val="22"/>
        </w:rPr>
        <w:t>2</w:t>
      </w:r>
      <w:r w:rsidRPr="004177BA">
        <w:rPr>
          <w:rFonts w:ascii="Times New Roman" w:hAnsi="Times New Roman" w:cs="Times New Roman"/>
          <w:sz w:val="22"/>
          <w:szCs w:val="22"/>
        </w:rPr>
        <w:t>. Zmiany Umowy</w:t>
      </w:r>
      <w:bookmarkEnd w:id="209"/>
      <w:r w:rsidRPr="004177BA">
        <w:rPr>
          <w:rFonts w:ascii="Times New Roman" w:hAnsi="Times New Roman" w:cs="Times New Roman"/>
          <w:sz w:val="22"/>
          <w:szCs w:val="22"/>
        </w:rPr>
        <w:t xml:space="preserve"> wykonawczej</w:t>
      </w:r>
      <w:bookmarkEnd w:id="210"/>
    </w:p>
    <w:p w14:paraId="10EC492E" w14:textId="77777777" w:rsidR="001166F9" w:rsidRPr="004177BA" w:rsidRDefault="001166F9" w:rsidP="00071E27">
      <w:pPr>
        <w:numPr>
          <w:ilvl w:val="0"/>
          <w:numId w:val="83"/>
        </w:numPr>
        <w:jc w:val="both"/>
        <w:rPr>
          <w:sz w:val="22"/>
          <w:szCs w:val="22"/>
        </w:rPr>
      </w:pPr>
      <w:r w:rsidRPr="004177BA">
        <w:rPr>
          <w:sz w:val="22"/>
          <w:szCs w:val="22"/>
        </w:rPr>
        <w:t xml:space="preserve">Zmiany Umowy wykonawczej będą dokonywane poprzez aneksy sporządzone w formie pisemnej i podpisane przez Strony, pod rygorem nieważności. </w:t>
      </w:r>
    </w:p>
    <w:p w14:paraId="53C011F2" w14:textId="77777777" w:rsidR="001166F9" w:rsidRPr="004177BA" w:rsidRDefault="001166F9" w:rsidP="00071E27">
      <w:pPr>
        <w:numPr>
          <w:ilvl w:val="0"/>
          <w:numId w:val="83"/>
        </w:numPr>
        <w:jc w:val="both"/>
        <w:rPr>
          <w:sz w:val="22"/>
          <w:szCs w:val="22"/>
        </w:rPr>
      </w:pPr>
      <w:r w:rsidRPr="004177BA">
        <w:rPr>
          <w:sz w:val="22"/>
          <w:szCs w:val="22"/>
        </w:rPr>
        <w:t xml:space="preserve">Strony dopuszczają możliwość dokonywania wszelkich nieistotnych zmian umowy, zgodnie z art. 455 ustawy </w:t>
      </w:r>
      <w:proofErr w:type="spellStart"/>
      <w:r w:rsidRPr="004177BA">
        <w:rPr>
          <w:sz w:val="22"/>
          <w:szCs w:val="22"/>
        </w:rPr>
        <w:t>pzp</w:t>
      </w:r>
      <w:proofErr w:type="spellEnd"/>
      <w:r w:rsidRPr="004177BA">
        <w:rPr>
          <w:sz w:val="22"/>
          <w:szCs w:val="22"/>
        </w:rPr>
        <w:t xml:space="preserve">, wszelkich zmian dopuszczalnych z mocy prawa i nie wymagających przewidzenia </w:t>
      </w:r>
      <w:r w:rsidRPr="004177BA">
        <w:rPr>
          <w:sz w:val="22"/>
          <w:szCs w:val="22"/>
        </w:rPr>
        <w:lastRenderedPageBreak/>
        <w:t xml:space="preserve">w SWZ, a także zmian których zakres, charakter i warunki wprowadzenia przewidziano w ustępach następnych. </w:t>
      </w:r>
    </w:p>
    <w:p w14:paraId="0A7D5F83" w14:textId="77777777" w:rsidR="001166F9" w:rsidRPr="001B2E7B" w:rsidRDefault="001166F9" w:rsidP="00071E27">
      <w:pPr>
        <w:numPr>
          <w:ilvl w:val="0"/>
          <w:numId w:val="83"/>
        </w:numPr>
        <w:jc w:val="both"/>
        <w:rPr>
          <w:sz w:val="22"/>
          <w:szCs w:val="22"/>
        </w:rPr>
      </w:pPr>
      <w:r w:rsidRPr="001B2E7B">
        <w:rPr>
          <w:sz w:val="22"/>
          <w:szCs w:val="22"/>
        </w:rPr>
        <w:t>Zmiany terminu realizacji Umowy wykonawczej:</w:t>
      </w:r>
    </w:p>
    <w:p w14:paraId="06C5DBF7" w14:textId="77777777" w:rsidR="001166F9" w:rsidRPr="001B2E7B" w:rsidRDefault="001166F9" w:rsidP="00071E27">
      <w:pPr>
        <w:numPr>
          <w:ilvl w:val="1"/>
          <w:numId w:val="83"/>
        </w:numPr>
        <w:jc w:val="both"/>
        <w:rPr>
          <w:sz w:val="22"/>
          <w:szCs w:val="22"/>
        </w:rPr>
      </w:pPr>
      <w:r w:rsidRPr="001B2E7B">
        <w:rPr>
          <w:sz w:val="22"/>
          <w:szCs w:val="22"/>
        </w:rPr>
        <w:t>spowodowane warunkami atmosferycznymi, w szczególności:</w:t>
      </w:r>
    </w:p>
    <w:p w14:paraId="6F944F1F" w14:textId="77777777" w:rsidR="001166F9" w:rsidRPr="001B2E7B" w:rsidRDefault="001166F9" w:rsidP="00071E27">
      <w:pPr>
        <w:numPr>
          <w:ilvl w:val="2"/>
          <w:numId w:val="83"/>
        </w:numPr>
        <w:jc w:val="both"/>
        <w:rPr>
          <w:sz w:val="22"/>
          <w:szCs w:val="22"/>
        </w:rPr>
      </w:pPr>
      <w:r w:rsidRPr="001B2E7B">
        <w:rPr>
          <w:sz w:val="22"/>
          <w:szCs w:val="22"/>
        </w:rPr>
        <w:t>klęski żywiołowe;</w:t>
      </w:r>
    </w:p>
    <w:p w14:paraId="27AC418A" w14:textId="77777777" w:rsidR="001166F9" w:rsidRPr="001B2E7B" w:rsidRDefault="001166F9" w:rsidP="00071E27">
      <w:pPr>
        <w:numPr>
          <w:ilvl w:val="2"/>
          <w:numId w:val="83"/>
        </w:numPr>
        <w:jc w:val="both"/>
        <w:rPr>
          <w:sz w:val="22"/>
          <w:szCs w:val="22"/>
        </w:rPr>
      </w:pPr>
      <w:r w:rsidRPr="001B2E7B">
        <w:rPr>
          <w:sz w:val="22"/>
          <w:szCs w:val="22"/>
        </w:rPr>
        <w:t>warunki atmosferyczne uniemożliwiające, realizację usług, tj. mróz, powódź, niska lub wysoka temperatura, opady śniegu.</w:t>
      </w:r>
    </w:p>
    <w:p w14:paraId="165B068E" w14:textId="77777777" w:rsidR="001166F9" w:rsidRPr="001B2E7B" w:rsidRDefault="001166F9" w:rsidP="00071E27">
      <w:pPr>
        <w:numPr>
          <w:ilvl w:val="1"/>
          <w:numId w:val="83"/>
        </w:numPr>
        <w:jc w:val="both"/>
        <w:rPr>
          <w:sz w:val="22"/>
          <w:szCs w:val="22"/>
        </w:rPr>
      </w:pPr>
      <w:r w:rsidRPr="001B2E7B">
        <w:rPr>
          <w:sz w:val="22"/>
          <w:szCs w:val="22"/>
        </w:rPr>
        <w:t>będące następstwem okoliczności leżących po stronie Zamawiającego, w szczególności: wstrzymanie realizacji Umowy wykonawczej przez Zamawiającego ze względów technologicznych, organizacyjnych i ekonomicznych,</w:t>
      </w:r>
    </w:p>
    <w:p w14:paraId="3D172AA3" w14:textId="77777777" w:rsidR="001166F9" w:rsidRPr="001B2E7B" w:rsidRDefault="001166F9" w:rsidP="00071E27">
      <w:pPr>
        <w:numPr>
          <w:ilvl w:val="1"/>
          <w:numId w:val="83"/>
        </w:numPr>
        <w:jc w:val="both"/>
        <w:rPr>
          <w:sz w:val="22"/>
          <w:szCs w:val="22"/>
        </w:rPr>
      </w:pPr>
      <w:r w:rsidRPr="001B2E7B">
        <w:rPr>
          <w:sz w:val="22"/>
          <w:szCs w:val="22"/>
        </w:rPr>
        <w:t>będące następstwem działania organów administracji, w szczególności:</w:t>
      </w:r>
    </w:p>
    <w:p w14:paraId="3CCB79C5" w14:textId="77777777" w:rsidR="001166F9" w:rsidRPr="001B2E7B" w:rsidRDefault="001166F9" w:rsidP="00071E27">
      <w:pPr>
        <w:numPr>
          <w:ilvl w:val="2"/>
          <w:numId w:val="83"/>
        </w:numPr>
        <w:jc w:val="both"/>
        <w:rPr>
          <w:sz w:val="22"/>
          <w:szCs w:val="22"/>
        </w:rPr>
      </w:pPr>
      <w:r w:rsidRPr="001B2E7B">
        <w:rPr>
          <w:sz w:val="22"/>
          <w:szCs w:val="22"/>
        </w:rPr>
        <w:t>przekroczenie zakreślonych przez prawo terminów wydawania przez organy administracji decyzji, zezwoleń, itp.;</w:t>
      </w:r>
    </w:p>
    <w:p w14:paraId="650B4A23" w14:textId="77777777" w:rsidR="001166F9" w:rsidRPr="001B2E7B" w:rsidRDefault="001166F9" w:rsidP="00071E27">
      <w:pPr>
        <w:numPr>
          <w:ilvl w:val="2"/>
          <w:numId w:val="83"/>
        </w:numPr>
        <w:jc w:val="both"/>
        <w:rPr>
          <w:sz w:val="22"/>
          <w:szCs w:val="22"/>
        </w:rPr>
      </w:pPr>
      <w:r w:rsidRPr="001B2E7B">
        <w:rPr>
          <w:sz w:val="22"/>
          <w:szCs w:val="22"/>
        </w:rPr>
        <w:t>odmowa wydania przez organy administracji wymaganych decyzji, zezwoleń, uzgodnień na skutek błędów w dokumentacji projektowej,</w:t>
      </w:r>
    </w:p>
    <w:p w14:paraId="7D281D2B" w14:textId="77777777" w:rsidR="001166F9" w:rsidRPr="001B2E7B" w:rsidRDefault="001166F9" w:rsidP="00071E27">
      <w:pPr>
        <w:numPr>
          <w:ilvl w:val="2"/>
          <w:numId w:val="83"/>
        </w:numPr>
        <w:jc w:val="both"/>
        <w:rPr>
          <w:sz w:val="22"/>
          <w:szCs w:val="22"/>
        </w:rPr>
      </w:pPr>
      <w:r w:rsidRPr="001B2E7B">
        <w:rPr>
          <w:sz w:val="22"/>
          <w:szCs w:val="22"/>
        </w:rPr>
        <w:t>konieczność uzyskania wyroku sądowego, lub innego orzeczenia sądu lub organu, nie przewidywana przy zawieraniu Umowy wykonawczej;</w:t>
      </w:r>
    </w:p>
    <w:p w14:paraId="06F3EF83" w14:textId="6B4FDE0D" w:rsidR="001166F9" w:rsidRPr="001B2E7B" w:rsidRDefault="001166F9" w:rsidP="00071E27">
      <w:pPr>
        <w:numPr>
          <w:ilvl w:val="2"/>
          <w:numId w:val="83"/>
        </w:numPr>
        <w:jc w:val="both"/>
        <w:rPr>
          <w:sz w:val="22"/>
          <w:szCs w:val="22"/>
        </w:rPr>
      </w:pPr>
      <w:r w:rsidRPr="001B2E7B">
        <w:rPr>
          <w:sz w:val="22"/>
          <w:szCs w:val="22"/>
        </w:rPr>
        <w:t>konieczność zaspokojenia roszczeń lub oczekiwań osób trzecich – w tym grup społecznych lub zawodowych nie artykułowanych lub nie możliwych do jednoznacznego określenia w</w:t>
      </w:r>
      <w:r w:rsidR="004177BA" w:rsidRPr="001B2E7B">
        <w:rPr>
          <w:sz w:val="22"/>
          <w:szCs w:val="22"/>
        </w:rPr>
        <w:t> </w:t>
      </w:r>
      <w:r w:rsidRPr="001B2E7B">
        <w:rPr>
          <w:sz w:val="22"/>
          <w:szCs w:val="22"/>
        </w:rPr>
        <w:t>chwili zawierania Umowy wykonawczej;</w:t>
      </w:r>
    </w:p>
    <w:p w14:paraId="573835DA" w14:textId="77777777" w:rsidR="001166F9" w:rsidRPr="001B2E7B" w:rsidRDefault="001166F9" w:rsidP="00071E27">
      <w:pPr>
        <w:numPr>
          <w:ilvl w:val="1"/>
          <w:numId w:val="83"/>
        </w:numPr>
        <w:jc w:val="both"/>
        <w:rPr>
          <w:sz w:val="22"/>
          <w:szCs w:val="22"/>
        </w:rPr>
      </w:pPr>
      <w:r w:rsidRPr="001B2E7B">
        <w:rPr>
          <w:sz w:val="22"/>
          <w:szCs w:val="22"/>
        </w:rPr>
        <w:t xml:space="preserve">spowodowane innymi przyczynami zewnętrznymi) niezależnymi od Zamawiającego oraz Wykonawcy skutkującymi niemożliwością prowadzenia działań w celu wykonania Umowy wykonawczej. </w:t>
      </w:r>
    </w:p>
    <w:p w14:paraId="2276CE0E" w14:textId="77777777" w:rsidR="001166F9" w:rsidRPr="001B2E7B" w:rsidRDefault="001166F9" w:rsidP="009A0E8D">
      <w:pPr>
        <w:ind w:left="360"/>
        <w:jc w:val="both"/>
        <w:rPr>
          <w:sz w:val="22"/>
          <w:szCs w:val="22"/>
        </w:rPr>
      </w:pPr>
      <w:r w:rsidRPr="001B2E7B">
        <w:rPr>
          <w:sz w:val="22"/>
          <w:szCs w:val="22"/>
        </w:rPr>
        <w:t xml:space="preserve">W przypadku wystąpienia którejkolwiek z ww. okoliczności termin wykonania Umowy wykonawczej może ulec odpowiedniemu przedłużeniu, o czas niezbędny do zakończenia wykonywania jej przedmiotu w sposób należyty, nie dłużej jednak niż o okres trwania tych okoliczności.  </w:t>
      </w:r>
    </w:p>
    <w:p w14:paraId="42CBAB1B" w14:textId="77777777" w:rsidR="001166F9" w:rsidRPr="001B2E7B" w:rsidRDefault="001166F9" w:rsidP="00071E27">
      <w:pPr>
        <w:numPr>
          <w:ilvl w:val="0"/>
          <w:numId w:val="83"/>
        </w:numPr>
        <w:jc w:val="both"/>
        <w:rPr>
          <w:sz w:val="22"/>
          <w:szCs w:val="22"/>
        </w:rPr>
      </w:pPr>
      <w:r w:rsidRPr="001B2E7B">
        <w:rPr>
          <w:sz w:val="22"/>
          <w:szCs w:val="22"/>
        </w:rPr>
        <w:t>Zmiany sposobu spełnienia świadczenia</w:t>
      </w:r>
    </w:p>
    <w:p w14:paraId="1A6FF13E" w14:textId="77777777" w:rsidR="001166F9" w:rsidRPr="001B2E7B" w:rsidRDefault="001166F9" w:rsidP="00071E27">
      <w:pPr>
        <w:numPr>
          <w:ilvl w:val="1"/>
          <w:numId w:val="83"/>
        </w:numPr>
        <w:jc w:val="both"/>
        <w:rPr>
          <w:sz w:val="22"/>
          <w:szCs w:val="22"/>
        </w:rPr>
      </w:pPr>
      <w:r w:rsidRPr="001B2E7B">
        <w:rPr>
          <w:sz w:val="22"/>
          <w:szCs w:val="22"/>
        </w:rPr>
        <w:t>Zmiany technologiczne, w szczególności:</w:t>
      </w:r>
    </w:p>
    <w:p w14:paraId="5386A779" w14:textId="0DF653C2" w:rsidR="001166F9" w:rsidRPr="001B2E7B" w:rsidRDefault="001166F9" w:rsidP="00071E27">
      <w:pPr>
        <w:numPr>
          <w:ilvl w:val="2"/>
          <w:numId w:val="83"/>
        </w:numPr>
        <w:jc w:val="both"/>
        <w:rPr>
          <w:sz w:val="22"/>
          <w:szCs w:val="22"/>
        </w:rPr>
      </w:pPr>
      <w:r w:rsidRPr="001B2E7B">
        <w:rPr>
          <w:sz w:val="22"/>
          <w:szCs w:val="22"/>
        </w:rPr>
        <w:t>niedostępność na rynku materiałów lub urządzeń wskazanych w ofercie, dokumentacji projektowej lub technicznej spowodowana zaprzestaniem produkcji lub wycofaniem z</w:t>
      </w:r>
      <w:r w:rsidR="004177BA" w:rsidRPr="001B2E7B">
        <w:rPr>
          <w:sz w:val="22"/>
          <w:szCs w:val="22"/>
        </w:rPr>
        <w:t> </w:t>
      </w:r>
      <w:r w:rsidRPr="001B2E7B">
        <w:rPr>
          <w:sz w:val="22"/>
          <w:szCs w:val="22"/>
        </w:rPr>
        <w:t>rynku tych materiałów lub urządzeń;</w:t>
      </w:r>
    </w:p>
    <w:p w14:paraId="6FD39F87" w14:textId="77777777" w:rsidR="001166F9" w:rsidRPr="001B2E7B" w:rsidRDefault="001166F9" w:rsidP="00071E27">
      <w:pPr>
        <w:numPr>
          <w:ilvl w:val="2"/>
          <w:numId w:val="83"/>
        </w:numPr>
        <w:jc w:val="both"/>
        <w:rPr>
          <w:sz w:val="22"/>
          <w:szCs w:val="22"/>
        </w:rPr>
      </w:pPr>
      <w:r w:rsidRPr="001B2E7B">
        <w:rPr>
          <w:sz w:val="22"/>
          <w:szCs w:val="22"/>
        </w:rPr>
        <w:t>pojawienie się na rynku, części, materiałów lub urządzeń nowszej generacji pozwalających na zaoszczędzenie kosztów realizacji przedmiotu Umowy wykonawczej lub kosztów eksploatacji wykonanego przedmiotu Umowy wykonawczej;</w:t>
      </w:r>
    </w:p>
    <w:p w14:paraId="249BDE54" w14:textId="77777777" w:rsidR="001166F9" w:rsidRPr="001B2E7B" w:rsidRDefault="001166F9" w:rsidP="00071E27">
      <w:pPr>
        <w:numPr>
          <w:ilvl w:val="2"/>
          <w:numId w:val="83"/>
        </w:numPr>
        <w:jc w:val="both"/>
        <w:rPr>
          <w:sz w:val="22"/>
          <w:szCs w:val="22"/>
        </w:rPr>
      </w:pPr>
      <w:r w:rsidRPr="001B2E7B">
        <w:rPr>
          <w:sz w:val="22"/>
          <w:szCs w:val="22"/>
        </w:rPr>
        <w:t>pojawienie się nowszej technologii wykonania przedmiotu Umowy wykonawczej pozwalającej na zaoszczędzenie czasu realizacji Umowy wykonawczej lub jego kosztów, jak również kosztów eksploatacji wykonanego przedmiotu Umowy wykonawczej;</w:t>
      </w:r>
    </w:p>
    <w:p w14:paraId="0AACFFBB" w14:textId="3F299B43" w:rsidR="001166F9" w:rsidRPr="001B2E7B" w:rsidRDefault="001166F9" w:rsidP="00071E27">
      <w:pPr>
        <w:numPr>
          <w:ilvl w:val="2"/>
          <w:numId w:val="83"/>
        </w:numPr>
        <w:jc w:val="both"/>
        <w:rPr>
          <w:sz w:val="22"/>
          <w:szCs w:val="22"/>
        </w:rPr>
      </w:pPr>
      <w:r w:rsidRPr="001B2E7B">
        <w:rPr>
          <w:sz w:val="22"/>
          <w:szCs w:val="22"/>
        </w:rPr>
        <w:t>konieczność zaspokojenia roszczeń lub oczekiwań osób trzecich – w tym grup społecznych lub zawodowych nie artykułowanych lub nie możliwych do jednoznacznego określenia w</w:t>
      </w:r>
      <w:r w:rsidR="004177BA" w:rsidRPr="001B2E7B">
        <w:rPr>
          <w:sz w:val="22"/>
          <w:szCs w:val="22"/>
        </w:rPr>
        <w:t> </w:t>
      </w:r>
      <w:r w:rsidRPr="001B2E7B">
        <w:rPr>
          <w:sz w:val="22"/>
          <w:szCs w:val="22"/>
        </w:rPr>
        <w:t>chwili zawierania Umowy wykonawczej.</w:t>
      </w:r>
    </w:p>
    <w:p w14:paraId="29DB59CA" w14:textId="63B0C7B3" w:rsidR="001166F9" w:rsidRPr="001B2E7B" w:rsidRDefault="001166F9" w:rsidP="00071E27">
      <w:pPr>
        <w:numPr>
          <w:ilvl w:val="1"/>
          <w:numId w:val="83"/>
        </w:numPr>
        <w:jc w:val="both"/>
        <w:rPr>
          <w:sz w:val="22"/>
          <w:szCs w:val="22"/>
        </w:rPr>
      </w:pPr>
      <w:r w:rsidRPr="001B2E7B">
        <w:rPr>
          <w:sz w:val="22"/>
          <w:szCs w:val="22"/>
        </w:rPr>
        <w:t>Zmiany, o których mowa w pkt 1</w:t>
      </w:r>
      <w:r w:rsidR="001B2E7B" w:rsidRPr="001B2E7B">
        <w:rPr>
          <w:sz w:val="22"/>
          <w:szCs w:val="22"/>
        </w:rPr>
        <w:t>)</w:t>
      </w:r>
      <w:r w:rsidRPr="001B2E7B">
        <w:rPr>
          <w:sz w:val="22"/>
          <w:szCs w:val="22"/>
        </w:rPr>
        <w:t xml:space="preserve"> nie mogą stanowić podstawy zwiększenia wynagrodzenia. Każda ze wskazywanych zmian może być powiązana z obniżeniem wynagrodzenia. </w:t>
      </w:r>
    </w:p>
    <w:p w14:paraId="5F105E57" w14:textId="1E2F7B97" w:rsidR="001166F9" w:rsidRPr="001B2E7B" w:rsidRDefault="001166F9" w:rsidP="00071E27">
      <w:pPr>
        <w:numPr>
          <w:ilvl w:val="1"/>
          <w:numId w:val="83"/>
        </w:numPr>
        <w:jc w:val="both"/>
        <w:rPr>
          <w:sz w:val="22"/>
          <w:szCs w:val="22"/>
        </w:rPr>
      </w:pPr>
      <w:r w:rsidRPr="001B2E7B">
        <w:rPr>
          <w:sz w:val="22"/>
          <w:szCs w:val="22"/>
        </w:rPr>
        <w:t>Zmiany zakresu rzeczowego Umowy wykonawczej: zmniejszenie zakresu rzeczowego Umowy, w tym poprzez jego dostosowanie do aktualnej sytuacji Zamawiającego w</w:t>
      </w:r>
      <w:r w:rsidR="009A0E8D" w:rsidRPr="001B2E7B">
        <w:rPr>
          <w:sz w:val="22"/>
          <w:szCs w:val="22"/>
        </w:rPr>
        <w:t> </w:t>
      </w:r>
      <w:r w:rsidRPr="001B2E7B">
        <w:rPr>
          <w:sz w:val="22"/>
          <w:szCs w:val="22"/>
        </w:rPr>
        <w:t>związku z dokonanymi u Zamawiającego zmianami ze względów technologicznych, organizacyjnych i</w:t>
      </w:r>
      <w:r w:rsidR="004177BA" w:rsidRPr="001B2E7B">
        <w:rPr>
          <w:sz w:val="22"/>
          <w:szCs w:val="22"/>
        </w:rPr>
        <w:t> </w:t>
      </w:r>
      <w:r w:rsidRPr="001B2E7B">
        <w:rPr>
          <w:sz w:val="22"/>
          <w:szCs w:val="22"/>
        </w:rPr>
        <w:t>ekonomicznych.</w:t>
      </w:r>
    </w:p>
    <w:p w14:paraId="12002625" w14:textId="77777777" w:rsidR="001166F9" w:rsidRPr="001B2E7B" w:rsidRDefault="001166F9" w:rsidP="00071E27">
      <w:pPr>
        <w:numPr>
          <w:ilvl w:val="1"/>
          <w:numId w:val="83"/>
        </w:numPr>
        <w:jc w:val="both"/>
        <w:rPr>
          <w:sz w:val="22"/>
          <w:szCs w:val="22"/>
        </w:rPr>
      </w:pPr>
      <w:r w:rsidRPr="001B2E7B">
        <w:rPr>
          <w:sz w:val="22"/>
          <w:szCs w:val="22"/>
        </w:rPr>
        <w:t>Zmiany osobowe:</w:t>
      </w:r>
    </w:p>
    <w:p w14:paraId="2AC41A8E" w14:textId="77777777" w:rsidR="001166F9" w:rsidRPr="001B2E7B" w:rsidRDefault="001166F9" w:rsidP="00071E27">
      <w:pPr>
        <w:numPr>
          <w:ilvl w:val="2"/>
          <w:numId w:val="83"/>
        </w:numPr>
        <w:jc w:val="both"/>
        <w:rPr>
          <w:sz w:val="22"/>
          <w:szCs w:val="22"/>
        </w:rPr>
      </w:pPr>
      <w:r w:rsidRPr="001B2E7B">
        <w:rPr>
          <w:sz w:val="22"/>
          <w:szCs w:val="22"/>
        </w:rPr>
        <w:t xml:space="preserve">zmiana osób, przy pomocy których Wykonawca realizuje przedmiot Umowy wykonawczej na inne legitymujące się co najmniej równoważnymi uprawnieniami spełniającym wymóg określony przez Zamawiającego, </w:t>
      </w:r>
    </w:p>
    <w:p w14:paraId="403B8D82" w14:textId="77777777" w:rsidR="001166F9" w:rsidRPr="001B2E7B" w:rsidRDefault="001166F9" w:rsidP="00071E27">
      <w:pPr>
        <w:numPr>
          <w:ilvl w:val="2"/>
          <w:numId w:val="83"/>
        </w:numPr>
        <w:jc w:val="both"/>
        <w:rPr>
          <w:sz w:val="22"/>
          <w:szCs w:val="22"/>
        </w:rPr>
      </w:pPr>
      <w:r w:rsidRPr="001B2E7B">
        <w:rPr>
          <w:sz w:val="22"/>
          <w:szCs w:val="22"/>
        </w:rPr>
        <w:t xml:space="preserve">zmiana osób, przy pomocy których Wykonawca realizuje przedmiot Umowy wykonawczej, a od których wymagano określonego doświadczenia lub wykształcenia na inne legitymujące </w:t>
      </w:r>
      <w:r w:rsidRPr="001B2E7B">
        <w:rPr>
          <w:sz w:val="22"/>
          <w:szCs w:val="22"/>
        </w:rPr>
        <w:lastRenderedPageBreak/>
        <w:t>się doświadczeniem lub wykształceniem spełniającym wymóg określony przez Zamawiającego,</w:t>
      </w:r>
    </w:p>
    <w:p w14:paraId="47B0787C" w14:textId="77777777" w:rsidR="001166F9" w:rsidRPr="001B2E7B" w:rsidRDefault="001166F9" w:rsidP="00071E27">
      <w:pPr>
        <w:numPr>
          <w:ilvl w:val="2"/>
          <w:numId w:val="83"/>
        </w:numPr>
        <w:jc w:val="both"/>
        <w:rPr>
          <w:sz w:val="22"/>
          <w:szCs w:val="22"/>
        </w:rPr>
      </w:pPr>
      <w:r w:rsidRPr="001B2E7B">
        <w:rPr>
          <w:sz w:val="22"/>
          <w:szCs w:val="22"/>
        </w:rPr>
        <w:t xml:space="preserve">zmiana o, której mowa w lit b) będzie niemożliwa, w przypadku gdy dotyczy osoby ocenianej na podstawie podmiotowych kryteriów oceny ofert, chyba że w zamian za taką osobę zostanie zaproponowana osoba o doświadczeniu lub wykształceniu co najmniej takim samym jakie posiada osoba zamieniana. </w:t>
      </w:r>
    </w:p>
    <w:p w14:paraId="580B1918" w14:textId="77777777" w:rsidR="001166F9" w:rsidRPr="001B2E7B" w:rsidRDefault="001166F9" w:rsidP="00071E27">
      <w:pPr>
        <w:numPr>
          <w:ilvl w:val="1"/>
          <w:numId w:val="83"/>
        </w:numPr>
        <w:jc w:val="both"/>
        <w:rPr>
          <w:sz w:val="22"/>
          <w:szCs w:val="22"/>
        </w:rPr>
      </w:pPr>
      <w:r w:rsidRPr="001B2E7B">
        <w:rPr>
          <w:sz w:val="22"/>
          <w:szCs w:val="22"/>
        </w:rPr>
        <w:t>Zmiany organizacji spełniania świadczenia:</w:t>
      </w:r>
    </w:p>
    <w:p w14:paraId="3CCE84B6" w14:textId="77777777" w:rsidR="001166F9" w:rsidRPr="001B2E7B" w:rsidRDefault="001166F9" w:rsidP="00071E27">
      <w:pPr>
        <w:numPr>
          <w:ilvl w:val="2"/>
          <w:numId w:val="83"/>
        </w:numPr>
        <w:jc w:val="both"/>
        <w:rPr>
          <w:sz w:val="22"/>
          <w:szCs w:val="22"/>
        </w:rPr>
      </w:pPr>
      <w:r w:rsidRPr="001B2E7B">
        <w:rPr>
          <w:sz w:val="22"/>
          <w:szCs w:val="22"/>
        </w:rPr>
        <w:t xml:space="preserve">Zmiana szczegółowego harmonogramu świadczenia lub zmiana innych ustaleń dotyczących terminów spełniania świadczeń w ramach Umowy wykonawczej. Zmiana taka nie może pociągać za sobą zmiany wynagrodzenia. </w:t>
      </w:r>
    </w:p>
    <w:p w14:paraId="59C60F89" w14:textId="77777777" w:rsidR="001166F9" w:rsidRPr="001B2E7B" w:rsidRDefault="001166F9" w:rsidP="00071E27">
      <w:pPr>
        <w:numPr>
          <w:ilvl w:val="2"/>
          <w:numId w:val="83"/>
        </w:numPr>
        <w:jc w:val="both"/>
        <w:rPr>
          <w:sz w:val="22"/>
          <w:szCs w:val="22"/>
        </w:rPr>
      </w:pPr>
      <w:r w:rsidRPr="001B2E7B">
        <w:rPr>
          <w:sz w:val="22"/>
          <w:szCs w:val="22"/>
        </w:rPr>
        <w:t>zmiana sposobu spełnienia części świadczenia w przypadku udokumentowania przez Wykonawcę niemożliwości jego spełnienia, w związku z zaprzestaniem lub wstrzymaniem usług, bez zmiany ostatecznego terminu spełnienia,</w:t>
      </w:r>
    </w:p>
    <w:p w14:paraId="1E4ED74F" w14:textId="2AF6F4A4" w:rsidR="001166F9" w:rsidRPr="001B2E7B" w:rsidRDefault="001166F9" w:rsidP="00071E27">
      <w:pPr>
        <w:numPr>
          <w:ilvl w:val="2"/>
          <w:numId w:val="83"/>
        </w:numPr>
        <w:jc w:val="both"/>
        <w:rPr>
          <w:sz w:val="22"/>
          <w:szCs w:val="22"/>
        </w:rPr>
      </w:pPr>
      <w:r w:rsidRPr="001B2E7B">
        <w:rPr>
          <w:sz w:val="22"/>
          <w:szCs w:val="22"/>
        </w:rPr>
        <w:t>produkcji poszczególnych produktów, pod warunkiem , iż nowy produkt posiada parametry techniczne i funkcjonalność nie gorszą niż produkt wskazany w Umowie wykonawczej</w:t>
      </w:r>
    </w:p>
    <w:p w14:paraId="51A6B1B0" w14:textId="77777777" w:rsidR="001166F9" w:rsidRPr="001B2E7B" w:rsidRDefault="001166F9" w:rsidP="00071E27">
      <w:pPr>
        <w:numPr>
          <w:ilvl w:val="1"/>
          <w:numId w:val="83"/>
        </w:numPr>
        <w:jc w:val="both"/>
        <w:rPr>
          <w:sz w:val="22"/>
          <w:szCs w:val="22"/>
        </w:rPr>
      </w:pPr>
      <w:r w:rsidRPr="001B2E7B">
        <w:rPr>
          <w:sz w:val="22"/>
          <w:szCs w:val="22"/>
        </w:rPr>
        <w:t>Zmiana zasad dokonywania odbiorów świadczonych usług lub robót, jeśli nie zmniejszy to zasad bezpieczeństwa i nie spowoduje zwiększenia kosztów dokonywania odbiorów, które obciążałyby zamawiającego.</w:t>
      </w:r>
    </w:p>
    <w:p w14:paraId="02FB8B6D" w14:textId="77777777" w:rsidR="001166F9" w:rsidRPr="001B2E7B" w:rsidRDefault="001166F9" w:rsidP="00071E27">
      <w:pPr>
        <w:numPr>
          <w:ilvl w:val="1"/>
          <w:numId w:val="83"/>
        </w:numPr>
        <w:jc w:val="both"/>
        <w:rPr>
          <w:sz w:val="22"/>
          <w:szCs w:val="22"/>
        </w:rPr>
      </w:pPr>
      <w:r w:rsidRPr="001B2E7B">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072089F3" w14:textId="77777777" w:rsidR="001166F9" w:rsidRPr="001B2E7B" w:rsidRDefault="001166F9" w:rsidP="00071E27">
      <w:pPr>
        <w:numPr>
          <w:ilvl w:val="1"/>
          <w:numId w:val="83"/>
        </w:numPr>
        <w:jc w:val="both"/>
        <w:rPr>
          <w:sz w:val="22"/>
          <w:szCs w:val="22"/>
        </w:rPr>
      </w:pPr>
      <w:r w:rsidRPr="001B2E7B">
        <w:rPr>
          <w:sz w:val="22"/>
          <w:szCs w:val="22"/>
        </w:rPr>
        <w:t xml:space="preserve">Zmiany zasad oznaczania i opakowania rzeczy, jeśli oznaczenie lub opakowania zamienne nie naruszają prawa i zasad bezpieczeństwa. </w:t>
      </w:r>
    </w:p>
    <w:p w14:paraId="0658EF59" w14:textId="77777777" w:rsidR="001166F9" w:rsidRPr="001B2E7B" w:rsidRDefault="001166F9" w:rsidP="00071E27">
      <w:pPr>
        <w:numPr>
          <w:ilvl w:val="1"/>
          <w:numId w:val="83"/>
        </w:numPr>
        <w:jc w:val="both"/>
        <w:rPr>
          <w:sz w:val="22"/>
          <w:szCs w:val="22"/>
        </w:rPr>
      </w:pPr>
      <w:r w:rsidRPr="001B2E7B">
        <w:rPr>
          <w:sz w:val="22"/>
          <w:szCs w:val="22"/>
        </w:rPr>
        <w:t>Płatności:</w:t>
      </w:r>
    </w:p>
    <w:p w14:paraId="1CE2D90E" w14:textId="6EAC843A" w:rsidR="001166F9" w:rsidRPr="001B2E7B" w:rsidRDefault="001166F9" w:rsidP="00071E27">
      <w:pPr>
        <w:numPr>
          <w:ilvl w:val="2"/>
          <w:numId w:val="83"/>
        </w:numPr>
        <w:jc w:val="both"/>
        <w:rPr>
          <w:sz w:val="22"/>
          <w:szCs w:val="22"/>
        </w:rPr>
      </w:pPr>
      <w:r w:rsidRPr="001B2E7B">
        <w:rPr>
          <w:sz w:val="22"/>
          <w:szCs w:val="22"/>
        </w:rPr>
        <w:t xml:space="preserve">w przypadku zmiany w wysokościach i sposobie płatności należności </w:t>
      </w:r>
      <w:proofErr w:type="spellStart"/>
      <w:r w:rsidRPr="001B2E7B">
        <w:rPr>
          <w:sz w:val="22"/>
          <w:szCs w:val="22"/>
        </w:rPr>
        <w:t>publiczno</w:t>
      </w:r>
      <w:proofErr w:type="spellEnd"/>
      <w:r w:rsidRPr="001B2E7B">
        <w:rPr>
          <w:sz w:val="22"/>
          <w:szCs w:val="22"/>
        </w:rPr>
        <w:t xml:space="preserve"> – prawnych – poprzez dostosowanie treści Umowy do obowiązujących przepisów,</w:t>
      </w:r>
    </w:p>
    <w:p w14:paraId="45ADAD5A" w14:textId="07D25441" w:rsidR="001166F9" w:rsidRPr="001B2E7B" w:rsidRDefault="001166F9" w:rsidP="00071E27">
      <w:pPr>
        <w:numPr>
          <w:ilvl w:val="2"/>
          <w:numId w:val="83"/>
        </w:numPr>
        <w:jc w:val="both"/>
        <w:rPr>
          <w:sz w:val="22"/>
          <w:szCs w:val="22"/>
        </w:rPr>
      </w:pPr>
      <w:r w:rsidRPr="001B2E7B">
        <w:rPr>
          <w:sz w:val="22"/>
          <w:szCs w:val="22"/>
        </w:rPr>
        <w:t>Zmiany terminów płatności wynikające z wszelkich zmian wprowadzanych do Umowy, a</w:t>
      </w:r>
      <w:r w:rsidR="004177BA" w:rsidRPr="001B2E7B">
        <w:rPr>
          <w:sz w:val="22"/>
          <w:szCs w:val="22"/>
        </w:rPr>
        <w:t> </w:t>
      </w:r>
      <w:r w:rsidRPr="001B2E7B">
        <w:rPr>
          <w:sz w:val="22"/>
          <w:szCs w:val="22"/>
        </w:rPr>
        <w:t>także zmiany samoistne o ile nie spowodują konieczności zapłaty odsetek lub wynagrodzenia w większej kwocie Wykonawcy.</w:t>
      </w:r>
    </w:p>
    <w:p w14:paraId="32E042A4" w14:textId="26711231" w:rsidR="001166F9" w:rsidRPr="001B2E7B" w:rsidRDefault="001166F9" w:rsidP="00071E27">
      <w:pPr>
        <w:numPr>
          <w:ilvl w:val="1"/>
          <w:numId w:val="83"/>
        </w:numPr>
        <w:jc w:val="both"/>
        <w:rPr>
          <w:sz w:val="22"/>
          <w:szCs w:val="22"/>
        </w:rPr>
      </w:pPr>
      <w:r w:rsidRPr="001B2E7B">
        <w:rPr>
          <w:sz w:val="22"/>
          <w:szCs w:val="22"/>
        </w:rPr>
        <w:t>Miarkowanie wysokości kar umownych w okolicznościach wskazywanych w odpowiednich przepisach kodeksu cywilnego.</w:t>
      </w:r>
    </w:p>
    <w:p w14:paraId="60696B76" w14:textId="77777777" w:rsidR="001166F9" w:rsidRPr="001B2E7B" w:rsidRDefault="001166F9" w:rsidP="00071E27">
      <w:pPr>
        <w:numPr>
          <w:ilvl w:val="0"/>
          <w:numId w:val="83"/>
        </w:numPr>
        <w:jc w:val="both"/>
        <w:rPr>
          <w:sz w:val="22"/>
          <w:szCs w:val="22"/>
        </w:rPr>
      </w:pPr>
      <w:r w:rsidRPr="001B2E7B">
        <w:rPr>
          <w:sz w:val="22"/>
          <w:szCs w:val="22"/>
        </w:rPr>
        <w:t xml:space="preserve">Pozostałe zmiany </w:t>
      </w:r>
    </w:p>
    <w:p w14:paraId="474C7E8F" w14:textId="77777777" w:rsidR="001166F9" w:rsidRPr="001B2E7B" w:rsidRDefault="001166F9" w:rsidP="00071E27">
      <w:pPr>
        <w:numPr>
          <w:ilvl w:val="1"/>
          <w:numId w:val="83"/>
        </w:numPr>
        <w:jc w:val="both"/>
        <w:rPr>
          <w:sz w:val="22"/>
          <w:szCs w:val="22"/>
        </w:rPr>
      </w:pPr>
      <w:r w:rsidRPr="001B2E7B">
        <w:rPr>
          <w:sz w:val="22"/>
          <w:szCs w:val="22"/>
        </w:rPr>
        <w:t>siła wyższa uniemożliwiająca wykonanie przedmiotu Umowy wykonawczej zgodnie z SWZ;</w:t>
      </w:r>
    </w:p>
    <w:p w14:paraId="5CA014FB" w14:textId="765B44F3" w:rsidR="001166F9" w:rsidRPr="001B2E7B" w:rsidRDefault="001166F9" w:rsidP="00071E27">
      <w:pPr>
        <w:numPr>
          <w:ilvl w:val="1"/>
          <w:numId w:val="83"/>
        </w:numPr>
        <w:jc w:val="both"/>
        <w:rPr>
          <w:sz w:val="22"/>
          <w:szCs w:val="22"/>
        </w:rPr>
      </w:pPr>
      <w:r w:rsidRPr="001B2E7B">
        <w:rPr>
          <w:sz w:val="22"/>
          <w:szCs w:val="22"/>
        </w:rPr>
        <w:t>rezygnacja przez Zamawiającego z realizacji części przedmiotu Umowy wykonawczej. W</w:t>
      </w:r>
      <w:r w:rsidR="004177BA" w:rsidRPr="001B2E7B">
        <w:rPr>
          <w:sz w:val="22"/>
          <w:szCs w:val="22"/>
        </w:rPr>
        <w:t> </w:t>
      </w:r>
      <w:r w:rsidRPr="001B2E7B">
        <w:rPr>
          <w:sz w:val="22"/>
          <w:szCs w:val="22"/>
        </w:rPr>
        <w:t xml:space="preserve">takim przypadku wynagrodzenie przysługujące Wykonawcy zostanie pomniejszone, przy czym Zamawiający zapłaci za wszystkie spełnione świadczenia oraz udokumentowane koszty, które Wykonawca poniósł w związku z wynikającymi z Umowy wykonawczej planowanymi świadczeniami; </w:t>
      </w:r>
    </w:p>
    <w:p w14:paraId="0451C3A5" w14:textId="77777777" w:rsidR="001166F9" w:rsidRPr="001B2E7B" w:rsidRDefault="001166F9" w:rsidP="00071E27">
      <w:pPr>
        <w:numPr>
          <w:ilvl w:val="1"/>
          <w:numId w:val="83"/>
        </w:numPr>
        <w:jc w:val="both"/>
        <w:rPr>
          <w:sz w:val="22"/>
          <w:szCs w:val="22"/>
        </w:rPr>
      </w:pPr>
      <w:r w:rsidRPr="001B2E7B">
        <w:rPr>
          <w:sz w:val="22"/>
          <w:szCs w:val="22"/>
        </w:rPr>
        <w:t xml:space="preserve">zmiany uzasadnione okolicznościami o których mowa w art. 357.1 </w:t>
      </w:r>
      <w:proofErr w:type="spellStart"/>
      <w:r w:rsidRPr="001B2E7B">
        <w:rPr>
          <w:sz w:val="22"/>
          <w:szCs w:val="22"/>
        </w:rPr>
        <w:t>Kc</w:t>
      </w:r>
      <w:proofErr w:type="spellEnd"/>
      <w:r w:rsidRPr="001B2E7B">
        <w:rPr>
          <w:sz w:val="22"/>
          <w:szCs w:val="22"/>
        </w:rPr>
        <w:t xml:space="preserve"> z uwzględnieniem faktu, że za rażącą zostanie uznana strata w wysokości, o której mowa w art. 397 </w:t>
      </w:r>
      <w:proofErr w:type="spellStart"/>
      <w:r w:rsidRPr="001B2E7B">
        <w:rPr>
          <w:sz w:val="22"/>
          <w:szCs w:val="22"/>
        </w:rPr>
        <w:t>ksh</w:t>
      </w:r>
      <w:proofErr w:type="spellEnd"/>
      <w:r w:rsidRPr="001B2E7B">
        <w:rPr>
          <w:sz w:val="22"/>
          <w:szCs w:val="22"/>
        </w:rPr>
        <w:t>;</w:t>
      </w:r>
    </w:p>
    <w:p w14:paraId="4FCB37FA" w14:textId="77777777" w:rsidR="001166F9" w:rsidRPr="001B2E7B" w:rsidRDefault="001166F9" w:rsidP="00071E27">
      <w:pPr>
        <w:numPr>
          <w:ilvl w:val="1"/>
          <w:numId w:val="83"/>
        </w:numPr>
        <w:jc w:val="both"/>
        <w:rPr>
          <w:sz w:val="22"/>
          <w:szCs w:val="22"/>
        </w:rPr>
      </w:pPr>
      <w:r w:rsidRPr="001B2E7B">
        <w:rPr>
          <w:sz w:val="22"/>
          <w:szCs w:val="22"/>
        </w:rPr>
        <w:t>wydłużenie okresu gwarancji lub rękojmi, o dowolny okres.</w:t>
      </w:r>
    </w:p>
    <w:p w14:paraId="422F6403" w14:textId="77777777" w:rsidR="001166F9" w:rsidRPr="001B2E7B" w:rsidRDefault="001166F9" w:rsidP="00071E27">
      <w:pPr>
        <w:numPr>
          <w:ilvl w:val="0"/>
          <w:numId w:val="83"/>
        </w:numPr>
        <w:jc w:val="both"/>
        <w:rPr>
          <w:sz w:val="22"/>
          <w:szCs w:val="22"/>
        </w:rPr>
      </w:pPr>
      <w:r w:rsidRPr="001B2E7B">
        <w:rPr>
          <w:sz w:val="22"/>
          <w:szCs w:val="22"/>
        </w:rPr>
        <w:t>Zmiany wymagają zawarcia aneksu w formie pisemnej.</w:t>
      </w:r>
    </w:p>
    <w:p w14:paraId="774E2807" w14:textId="77777777"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211" w:name="_Toc107658586"/>
      <w:r w:rsidRPr="004177BA">
        <w:rPr>
          <w:rFonts w:ascii="Times New Roman" w:hAnsi="Times New Roman" w:cs="Times New Roman"/>
          <w:sz w:val="22"/>
          <w:szCs w:val="22"/>
        </w:rPr>
        <w:t>§12.  Gwarancja</w:t>
      </w:r>
      <w:bookmarkEnd w:id="211"/>
    </w:p>
    <w:p w14:paraId="0C628FCE" w14:textId="77777777" w:rsidR="001166F9" w:rsidRPr="004177BA" w:rsidRDefault="001166F9" w:rsidP="00071E27">
      <w:pPr>
        <w:numPr>
          <w:ilvl w:val="0"/>
          <w:numId w:val="62"/>
        </w:numPr>
        <w:ind w:left="357" w:hanging="357"/>
        <w:jc w:val="both"/>
        <w:rPr>
          <w:sz w:val="22"/>
          <w:szCs w:val="22"/>
        </w:rPr>
      </w:pPr>
      <w:r w:rsidRPr="004177BA">
        <w:rPr>
          <w:sz w:val="22"/>
          <w:szCs w:val="22"/>
        </w:rPr>
        <w:t>Szczegółowe warunki gwarancji zostały opisane w załączniku nr 1.2 „Warunki gwarancji”</w:t>
      </w:r>
    </w:p>
    <w:p w14:paraId="1E68ECEE" w14:textId="5C5E8AFB"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212" w:name="_Toc107658587"/>
      <w:r w:rsidRPr="004177BA">
        <w:rPr>
          <w:rFonts w:ascii="Times New Roman" w:hAnsi="Times New Roman" w:cs="Times New Roman"/>
          <w:sz w:val="22"/>
          <w:szCs w:val="22"/>
        </w:rPr>
        <w:t>§13. Miejsce i osoby odpowiedzialne za realizację Umowy wykonawczej</w:t>
      </w:r>
      <w:bookmarkEnd w:id="212"/>
    </w:p>
    <w:p w14:paraId="3A5617D7" w14:textId="77777777" w:rsidR="001166F9" w:rsidRPr="004177BA" w:rsidRDefault="001166F9" w:rsidP="00071E27">
      <w:pPr>
        <w:pStyle w:val="Akapitzlist"/>
        <w:numPr>
          <w:ilvl w:val="0"/>
          <w:numId w:val="63"/>
        </w:numPr>
        <w:spacing w:before="120"/>
        <w:ind w:left="357" w:hanging="357"/>
        <w:jc w:val="both"/>
        <w:rPr>
          <w:sz w:val="22"/>
          <w:szCs w:val="22"/>
        </w:rPr>
      </w:pPr>
      <w:r w:rsidRPr="004177BA">
        <w:rPr>
          <w:sz w:val="22"/>
          <w:szCs w:val="22"/>
        </w:rPr>
        <w:t>Wykonawca zobowiązany jest do odbioru maszyny/urządzenia/podzespołu oraz dostarczenia maszyny/urządzenia/podzespołu w miejsce wskazane przez Zamawiającego w dokumencie Zamówienia wykonawczego.</w:t>
      </w:r>
    </w:p>
    <w:p w14:paraId="13DD617C" w14:textId="50E98D60" w:rsidR="00BB1571" w:rsidRDefault="001166F9" w:rsidP="00071E27">
      <w:pPr>
        <w:pStyle w:val="Akapitzlist"/>
        <w:numPr>
          <w:ilvl w:val="0"/>
          <w:numId w:val="63"/>
        </w:numPr>
        <w:spacing w:before="120"/>
        <w:ind w:left="357" w:hanging="357"/>
        <w:jc w:val="both"/>
        <w:rPr>
          <w:sz w:val="22"/>
          <w:szCs w:val="22"/>
        </w:rPr>
      </w:pPr>
      <w:r w:rsidRPr="004177BA">
        <w:rPr>
          <w:sz w:val="22"/>
          <w:szCs w:val="22"/>
        </w:rPr>
        <w:t>Za nadzór nad należytą realizacją Umowy wykonawczej oraz koordynację prac pomiędzy Stronami odpowiadają przedstawiciele każdej ze Stron wskazani w dokumencie Zamówienia wykonawczego.</w:t>
      </w:r>
    </w:p>
    <w:p w14:paraId="2AE173B1" w14:textId="77777777" w:rsidR="00BB1571" w:rsidRDefault="00BB1571">
      <w:pPr>
        <w:spacing w:after="160" w:line="259" w:lineRule="auto"/>
        <w:rPr>
          <w:sz w:val="22"/>
          <w:szCs w:val="22"/>
        </w:rPr>
      </w:pPr>
      <w:r>
        <w:rPr>
          <w:sz w:val="22"/>
          <w:szCs w:val="22"/>
        </w:rPr>
        <w:br w:type="page"/>
      </w:r>
    </w:p>
    <w:p w14:paraId="4EEEAAB1" w14:textId="77777777" w:rsidR="001B2E7B" w:rsidRPr="001B2E7B" w:rsidRDefault="001B2E7B" w:rsidP="00BB1571">
      <w:pPr>
        <w:pStyle w:val="Nagwek1"/>
        <w:spacing w:before="0"/>
        <w:ind w:left="432"/>
        <w:jc w:val="center"/>
        <w:rPr>
          <w:rFonts w:ascii="Times New Roman" w:hAnsi="Times New Roman" w:cs="Times New Roman"/>
          <w:sz w:val="22"/>
          <w:szCs w:val="22"/>
        </w:rPr>
      </w:pPr>
      <w:bookmarkStart w:id="213" w:name="_Toc180736408"/>
      <w:bookmarkStart w:id="214" w:name="_Toc66971813"/>
      <w:bookmarkStart w:id="215" w:name="_Toc107658588"/>
      <w:r w:rsidRPr="001B2E7B">
        <w:rPr>
          <w:rFonts w:ascii="Times New Roman" w:hAnsi="Times New Roman" w:cs="Times New Roman"/>
          <w:sz w:val="22"/>
          <w:szCs w:val="22"/>
        </w:rPr>
        <w:lastRenderedPageBreak/>
        <w:t>§13 Ochrona danych osobowych</w:t>
      </w:r>
      <w:bookmarkEnd w:id="213"/>
      <w:r w:rsidRPr="001B2E7B">
        <w:rPr>
          <w:rFonts w:ascii="Times New Roman" w:hAnsi="Times New Roman" w:cs="Times New Roman"/>
          <w:sz w:val="22"/>
          <w:szCs w:val="22"/>
        </w:rPr>
        <w:t xml:space="preserve"> </w:t>
      </w:r>
    </w:p>
    <w:p w14:paraId="54126A69" w14:textId="77777777" w:rsidR="001B2E7B" w:rsidRPr="00F67B5A" w:rsidRDefault="001B2E7B" w:rsidP="00BB1571">
      <w:pPr>
        <w:pStyle w:val="Tekstpodstawowy"/>
        <w:tabs>
          <w:tab w:val="left" w:pos="709"/>
        </w:tabs>
        <w:suppressAutoHyphens/>
        <w:spacing w:after="0"/>
        <w:rPr>
          <w:b/>
          <w:sz w:val="22"/>
          <w:szCs w:val="22"/>
          <w:u w:val="single"/>
        </w:rPr>
      </w:pPr>
      <w:r w:rsidRPr="00F67B5A">
        <w:rPr>
          <w:b/>
          <w:sz w:val="22"/>
          <w:szCs w:val="22"/>
          <w:u w:val="single"/>
        </w:rPr>
        <w:t>Udostępnienie danych osobowych</w:t>
      </w:r>
    </w:p>
    <w:p w14:paraId="618933C8" w14:textId="77777777" w:rsidR="001B2E7B" w:rsidRPr="00F67B5A" w:rsidRDefault="001B2E7B" w:rsidP="00071E27">
      <w:pPr>
        <w:pStyle w:val="Akapitzlist"/>
        <w:numPr>
          <w:ilvl w:val="0"/>
          <w:numId w:val="97"/>
        </w:numPr>
        <w:overflowPunct w:val="0"/>
        <w:autoSpaceDE w:val="0"/>
        <w:autoSpaceDN w:val="0"/>
        <w:ind w:left="851" w:hanging="567"/>
        <w:jc w:val="both"/>
        <w:rPr>
          <w:color w:val="000000"/>
          <w:sz w:val="22"/>
          <w:szCs w:val="22"/>
        </w:rPr>
      </w:pPr>
      <w:r w:rsidRPr="00F67B5A">
        <w:rPr>
          <w:color w:val="000000"/>
          <w:sz w:val="22"/>
          <w:szCs w:val="22"/>
        </w:rPr>
        <w:t xml:space="preserve">W związku z wykonywaniem niniejszej Umowy dochodzi do udostępnienia przez jedną </w:t>
      </w:r>
      <w:r w:rsidRPr="00F67B5A">
        <w:rPr>
          <w:color w:val="000000"/>
          <w:sz w:val="22"/>
          <w:szCs w:val="22"/>
        </w:rPr>
        <w:br/>
        <w:t xml:space="preserve">ze Stron drugiej Stronie danych osobowych osób zaangażowanych w zawarcie oraz wykonywanie Umowy (dalej jako „dane osobowe”). </w:t>
      </w:r>
    </w:p>
    <w:p w14:paraId="6794603D" w14:textId="77777777" w:rsidR="001B2E7B" w:rsidRPr="00F67B5A" w:rsidRDefault="001B2E7B" w:rsidP="00071E27">
      <w:pPr>
        <w:pStyle w:val="Akapitzlist"/>
        <w:numPr>
          <w:ilvl w:val="0"/>
          <w:numId w:val="97"/>
        </w:numPr>
        <w:overflowPunct w:val="0"/>
        <w:autoSpaceDE w:val="0"/>
        <w:autoSpaceDN w:val="0"/>
        <w:ind w:left="851" w:hanging="491"/>
        <w:jc w:val="both"/>
        <w:rPr>
          <w:color w:val="000000"/>
          <w:sz w:val="22"/>
          <w:szCs w:val="22"/>
        </w:rPr>
      </w:pPr>
      <w:r w:rsidRPr="00F67B5A">
        <w:rPr>
          <w:color w:val="000000"/>
          <w:sz w:val="22"/>
          <w:szCs w:val="22"/>
        </w:rPr>
        <w:t xml:space="preserve">Celem przetwarzania danych osobowych udostępnionych  przez Strony jest zawarcie oraz wykonanie niniejszej Umowy. Przez wykonanie niniejszej Umowy Strony rozumieją </w:t>
      </w:r>
      <w:r w:rsidRPr="00F67B5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F67B5A">
        <w:rPr>
          <w:color w:val="000000"/>
          <w:sz w:val="22"/>
          <w:szCs w:val="22"/>
        </w:rPr>
        <w:br/>
        <w:t>z Umowy; jeżeli to potrzebne: udostępnienie danych osobowych podwykonawcom i innym partnerom handlowym zaangażowanym w wykonanie Umowy.</w:t>
      </w:r>
    </w:p>
    <w:p w14:paraId="423CE32B" w14:textId="77777777" w:rsidR="001B2E7B" w:rsidRPr="00F67B5A" w:rsidRDefault="001B2E7B" w:rsidP="00071E27">
      <w:pPr>
        <w:pStyle w:val="Akapitzlist"/>
        <w:numPr>
          <w:ilvl w:val="0"/>
          <w:numId w:val="97"/>
        </w:numPr>
        <w:overflowPunct w:val="0"/>
        <w:autoSpaceDE w:val="0"/>
        <w:autoSpaceDN w:val="0"/>
        <w:ind w:left="851" w:hanging="491"/>
        <w:jc w:val="both"/>
        <w:rPr>
          <w:color w:val="000000"/>
          <w:sz w:val="22"/>
          <w:szCs w:val="22"/>
        </w:rPr>
      </w:pPr>
      <w:r w:rsidRPr="00F67B5A">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4E3CEC0" w14:textId="77777777" w:rsidR="001B2E7B" w:rsidRPr="00F67B5A" w:rsidRDefault="001B2E7B" w:rsidP="00071E27">
      <w:pPr>
        <w:pStyle w:val="Akapitzlist"/>
        <w:numPr>
          <w:ilvl w:val="0"/>
          <w:numId w:val="97"/>
        </w:numPr>
        <w:overflowPunct w:val="0"/>
        <w:autoSpaceDE w:val="0"/>
        <w:autoSpaceDN w:val="0"/>
        <w:ind w:left="851" w:hanging="491"/>
        <w:jc w:val="both"/>
        <w:rPr>
          <w:color w:val="000000"/>
          <w:sz w:val="22"/>
          <w:szCs w:val="22"/>
        </w:rPr>
      </w:pPr>
      <w:r w:rsidRPr="00F67B5A">
        <w:rPr>
          <w:color w:val="000000"/>
          <w:sz w:val="22"/>
          <w:szCs w:val="22"/>
        </w:rPr>
        <w:t xml:space="preserve">Udostępnienie  danych osobowych powoduje, iż Strona której udostępniono dane osobowe  staje się ich administratorem w rozumieniu art. 4 pkt 7 RODO, ustalając cele </w:t>
      </w:r>
      <w:r w:rsidRPr="00F67B5A">
        <w:rPr>
          <w:color w:val="000000"/>
          <w:sz w:val="22"/>
          <w:szCs w:val="22"/>
        </w:rPr>
        <w:br/>
        <w:t>i sposoby ich przetwarzania, z uwzględnieniem zasad wynikających z art. 5 RODO.</w:t>
      </w:r>
    </w:p>
    <w:p w14:paraId="227F6555" w14:textId="77777777" w:rsidR="001B2E7B" w:rsidRPr="00F67B5A" w:rsidRDefault="001B2E7B" w:rsidP="00071E27">
      <w:pPr>
        <w:pStyle w:val="Akapitzlist"/>
        <w:numPr>
          <w:ilvl w:val="0"/>
          <w:numId w:val="97"/>
        </w:numPr>
        <w:autoSpaceDN w:val="0"/>
        <w:ind w:left="851" w:hanging="491"/>
        <w:jc w:val="both"/>
        <w:rPr>
          <w:color w:val="000000"/>
          <w:sz w:val="22"/>
          <w:szCs w:val="22"/>
        </w:rPr>
      </w:pPr>
      <w:r w:rsidRPr="00F67B5A">
        <w:rPr>
          <w:color w:val="000000"/>
          <w:sz w:val="22"/>
          <w:szCs w:val="22"/>
        </w:rPr>
        <w:t xml:space="preserve">Strony Umowy zobowiązują się do ochrony udostępnionych danych osobowych, w tym </w:t>
      </w:r>
      <w:r w:rsidRPr="00F67B5A">
        <w:rPr>
          <w:color w:val="000000"/>
          <w:sz w:val="22"/>
          <w:szCs w:val="22"/>
        </w:rPr>
        <w:br/>
        <w:t>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0C5F2F98" w14:textId="77777777" w:rsidR="001B2E7B" w:rsidRPr="00F67B5A" w:rsidRDefault="001B2E7B" w:rsidP="00071E27">
      <w:pPr>
        <w:pStyle w:val="Akapitzlist"/>
        <w:numPr>
          <w:ilvl w:val="0"/>
          <w:numId w:val="97"/>
        </w:numPr>
        <w:autoSpaceDN w:val="0"/>
        <w:ind w:left="851" w:hanging="491"/>
        <w:jc w:val="both"/>
        <w:rPr>
          <w:color w:val="000000"/>
          <w:sz w:val="22"/>
          <w:szCs w:val="22"/>
        </w:rPr>
      </w:pPr>
      <w:r w:rsidRPr="00F67B5A">
        <w:rPr>
          <w:color w:val="000000"/>
          <w:sz w:val="22"/>
          <w:szCs w:val="22"/>
        </w:rPr>
        <w:t xml:space="preserve">Strony Umowy w związku z udostępnieniem danych osobowych zobowiązane są do spełnienia obowiązku informacyjnego wobec osób, których dane pozyskują. </w:t>
      </w:r>
    </w:p>
    <w:p w14:paraId="3AB19929" w14:textId="77777777" w:rsidR="001B2E7B" w:rsidRPr="00F67B5A" w:rsidRDefault="001B2E7B" w:rsidP="00071E27">
      <w:pPr>
        <w:pStyle w:val="Akapitzlist"/>
        <w:numPr>
          <w:ilvl w:val="0"/>
          <w:numId w:val="97"/>
        </w:numPr>
        <w:autoSpaceDN w:val="0"/>
        <w:ind w:left="851" w:hanging="491"/>
        <w:jc w:val="both"/>
        <w:rPr>
          <w:color w:val="000000"/>
          <w:sz w:val="22"/>
          <w:szCs w:val="22"/>
        </w:rPr>
      </w:pPr>
      <w:r w:rsidRPr="00F67B5A">
        <w:rPr>
          <w:color w:val="000000"/>
          <w:sz w:val="22"/>
          <w:szCs w:val="22"/>
        </w:rPr>
        <w:t xml:space="preserve">Polska Grupa Górnicza S.A. spełnia obowiązek informacyjny wynikający z art. 13 oraz art. 14 RODO na stronie internetowej Polskiej Grupy Górniczej S.A. w zakładce RODO, </w:t>
      </w:r>
      <w:r w:rsidRPr="00F67B5A">
        <w:rPr>
          <w:color w:val="000000"/>
          <w:sz w:val="22"/>
          <w:szCs w:val="22"/>
        </w:rPr>
        <w:br/>
        <w:t>w załączniku „Kontrahenci/Pracownicy Kontrahentów”. Dla kategorii osób Pracownicy Polskiej Grupy Górniczej S.A., powyższy obowiązek został spełniony na Portalu Pracowniczym.</w:t>
      </w:r>
    </w:p>
    <w:p w14:paraId="7ABE2783" w14:textId="77777777" w:rsidR="001B2E7B" w:rsidRPr="001B2E7B" w:rsidRDefault="001B2E7B" w:rsidP="001B2E7B">
      <w:pPr>
        <w:pStyle w:val="Nagwek1"/>
        <w:spacing w:before="120" w:line="276" w:lineRule="auto"/>
        <w:ind w:left="432"/>
        <w:jc w:val="center"/>
        <w:rPr>
          <w:rFonts w:ascii="Times New Roman" w:hAnsi="Times New Roman" w:cs="Times New Roman"/>
          <w:sz w:val="22"/>
          <w:szCs w:val="22"/>
        </w:rPr>
      </w:pPr>
      <w:bookmarkStart w:id="216" w:name="_Toc180736409"/>
      <w:r w:rsidRPr="001B2E7B">
        <w:rPr>
          <w:rFonts w:ascii="Times New Roman" w:hAnsi="Times New Roman" w:cs="Times New Roman"/>
          <w:sz w:val="22"/>
          <w:szCs w:val="22"/>
        </w:rPr>
        <w:t>§14 Ochrona tajemnic przedsiębiorcy, zachowanie poufności</w:t>
      </w:r>
      <w:bookmarkEnd w:id="216"/>
      <w:r w:rsidRPr="001B2E7B">
        <w:rPr>
          <w:rFonts w:ascii="Times New Roman" w:hAnsi="Times New Roman" w:cs="Times New Roman"/>
          <w:sz w:val="22"/>
          <w:szCs w:val="22"/>
        </w:rPr>
        <w:t xml:space="preserve"> </w:t>
      </w:r>
    </w:p>
    <w:p w14:paraId="6BFECE97" w14:textId="77777777" w:rsidR="001B2E7B" w:rsidRPr="00F67B5A" w:rsidRDefault="001B2E7B" w:rsidP="00071E27">
      <w:pPr>
        <w:pStyle w:val="Akapitzlist"/>
        <w:numPr>
          <w:ilvl w:val="0"/>
          <w:numId w:val="98"/>
        </w:numPr>
        <w:spacing w:before="120"/>
        <w:contextualSpacing w:val="0"/>
        <w:jc w:val="both"/>
        <w:rPr>
          <w:sz w:val="22"/>
          <w:szCs w:val="22"/>
        </w:rPr>
      </w:pPr>
      <w:r w:rsidRPr="00F67B5A">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29485664" w14:textId="77777777" w:rsidR="001B2E7B" w:rsidRPr="001559D1" w:rsidRDefault="001B2E7B" w:rsidP="00071E27">
      <w:pPr>
        <w:pStyle w:val="Akapitzlist"/>
        <w:numPr>
          <w:ilvl w:val="0"/>
          <w:numId w:val="101"/>
        </w:numPr>
        <w:ind w:left="426"/>
        <w:jc w:val="both"/>
        <w:rPr>
          <w:rFonts w:eastAsia="Calibri"/>
          <w:bCs/>
          <w:sz w:val="22"/>
          <w:szCs w:val="22"/>
        </w:rPr>
      </w:pPr>
      <w:r w:rsidRPr="001559D1">
        <w:rPr>
          <w:rFonts w:eastAsia="Calibri"/>
          <w:bCs/>
          <w:sz w:val="22"/>
          <w:szCs w:val="22"/>
        </w:rPr>
        <w:t xml:space="preserve">Strony zobowiązują się do usunięcia danych będących własnością Stron po rozwiązaniu Umowy, przy czym Strony mają prawo zachować po jednej kopii wszystkich dokumentów i informacji pozyskanych w związku z realizacją  Umowy. </w:t>
      </w:r>
    </w:p>
    <w:p w14:paraId="57270495" w14:textId="77777777" w:rsidR="001B2E7B" w:rsidRPr="001559D1" w:rsidRDefault="001B2E7B" w:rsidP="00071E27">
      <w:pPr>
        <w:pStyle w:val="Akapitzlist"/>
        <w:numPr>
          <w:ilvl w:val="0"/>
          <w:numId w:val="101"/>
        </w:numPr>
        <w:ind w:left="426"/>
        <w:jc w:val="both"/>
        <w:rPr>
          <w:rFonts w:eastAsia="Calibri"/>
          <w:bCs/>
          <w:sz w:val="22"/>
          <w:szCs w:val="22"/>
        </w:rPr>
      </w:pPr>
      <w:r w:rsidRPr="001559D1">
        <w:rPr>
          <w:rFonts w:eastAsia="Calibri"/>
          <w:bCs/>
          <w:sz w:val="22"/>
          <w:szCs w:val="22"/>
        </w:rPr>
        <w:t>Strony przyjmują do wiadomości, że wszystkie dane będące przedmiotem bądź wynikiem przetwarzania na podstawie Umowy są prawnie chronioną tajemnicą Stron i bez wyraźnej zgody Stron nie mogą być przez Strony, ich pracowników lub jakiekolwiek osoby, za które Strony ponoszą prawną odpowiedzialność, poza zakresem Umowy przetwarzane, ani też korygowane czy udostępnione jakiejkolwiek osobie w jakikolwiek sposób.</w:t>
      </w:r>
    </w:p>
    <w:p w14:paraId="0EE7A232" w14:textId="77777777" w:rsidR="001B2E7B" w:rsidRPr="001559D1" w:rsidRDefault="001B2E7B" w:rsidP="00071E27">
      <w:pPr>
        <w:pStyle w:val="Akapitzlist"/>
        <w:numPr>
          <w:ilvl w:val="0"/>
          <w:numId w:val="101"/>
        </w:numPr>
        <w:ind w:left="426"/>
        <w:jc w:val="both"/>
        <w:rPr>
          <w:rFonts w:eastAsia="Calibri"/>
          <w:bCs/>
          <w:sz w:val="22"/>
          <w:szCs w:val="22"/>
        </w:rPr>
      </w:pPr>
      <w:r w:rsidRPr="001559D1">
        <w:rPr>
          <w:rFonts w:eastAsia="Calibri"/>
          <w:bCs/>
          <w:sz w:val="22"/>
          <w:szCs w:val="22"/>
        </w:rPr>
        <w:t>Strony nie są zobowiązane traktować, jako poufnej, żadnej informacji, która:</w:t>
      </w:r>
    </w:p>
    <w:p w14:paraId="67461860" w14:textId="77777777" w:rsidR="001B2E7B" w:rsidRPr="001559D1" w:rsidRDefault="001B2E7B" w:rsidP="001B2E7B">
      <w:pPr>
        <w:pStyle w:val="Akapitzlist"/>
        <w:ind w:left="360"/>
        <w:jc w:val="both"/>
        <w:rPr>
          <w:rFonts w:eastAsia="Calibri"/>
          <w:bCs/>
          <w:sz w:val="22"/>
          <w:szCs w:val="22"/>
        </w:rPr>
      </w:pPr>
      <w:r w:rsidRPr="001559D1">
        <w:rPr>
          <w:rFonts w:eastAsia="Calibri"/>
          <w:bCs/>
          <w:sz w:val="22"/>
          <w:szCs w:val="22"/>
        </w:rPr>
        <w:t>1) była zgodnie z prawem znana Stronom przed jej ujawnieniem, lub</w:t>
      </w:r>
    </w:p>
    <w:p w14:paraId="07220E45" w14:textId="77777777" w:rsidR="001B2E7B" w:rsidRPr="001559D1" w:rsidRDefault="001B2E7B" w:rsidP="001B2E7B">
      <w:pPr>
        <w:pStyle w:val="Akapitzlist"/>
        <w:ind w:left="360"/>
        <w:jc w:val="both"/>
        <w:rPr>
          <w:rFonts w:eastAsia="Calibri"/>
          <w:bCs/>
          <w:sz w:val="22"/>
          <w:szCs w:val="22"/>
        </w:rPr>
      </w:pPr>
      <w:r w:rsidRPr="001559D1">
        <w:rPr>
          <w:rFonts w:eastAsia="Calibri"/>
          <w:bCs/>
          <w:sz w:val="22"/>
          <w:szCs w:val="22"/>
        </w:rPr>
        <w:lastRenderedPageBreak/>
        <w:t xml:space="preserve">2) została bez żadnych ograniczeń w zakresie poufności przekazana przez Strony jakiejkolwiek osobie  lub jednostce, lub </w:t>
      </w:r>
    </w:p>
    <w:p w14:paraId="408A160D" w14:textId="77777777" w:rsidR="001B2E7B" w:rsidRPr="001559D1" w:rsidRDefault="001B2E7B" w:rsidP="001B2E7B">
      <w:pPr>
        <w:pStyle w:val="Akapitzlist"/>
        <w:ind w:left="360"/>
        <w:jc w:val="both"/>
        <w:rPr>
          <w:rFonts w:eastAsia="Calibri"/>
          <w:bCs/>
          <w:sz w:val="22"/>
          <w:szCs w:val="22"/>
        </w:rPr>
      </w:pPr>
      <w:r w:rsidRPr="001559D1">
        <w:rPr>
          <w:rFonts w:eastAsia="Calibri"/>
          <w:bCs/>
          <w:sz w:val="22"/>
          <w:szCs w:val="22"/>
        </w:rPr>
        <w:t xml:space="preserve">3) jest powszechnie znana lub została ujawniona publiczne bez naruszenia niniejszej klauzuli poufności. </w:t>
      </w:r>
    </w:p>
    <w:p w14:paraId="0C7CD847" w14:textId="77777777" w:rsidR="001B2E7B" w:rsidRPr="001559D1" w:rsidRDefault="001B2E7B" w:rsidP="00071E27">
      <w:pPr>
        <w:pStyle w:val="Akapitzlist"/>
        <w:numPr>
          <w:ilvl w:val="0"/>
          <w:numId w:val="101"/>
        </w:numPr>
        <w:ind w:left="426"/>
        <w:jc w:val="both"/>
        <w:rPr>
          <w:rFonts w:eastAsia="Calibri"/>
          <w:bCs/>
          <w:sz w:val="22"/>
          <w:szCs w:val="22"/>
        </w:rPr>
      </w:pPr>
      <w:r w:rsidRPr="001559D1">
        <w:rPr>
          <w:rFonts w:eastAsia="Calibri"/>
          <w:bCs/>
          <w:sz w:val="22"/>
          <w:szCs w:val="22"/>
        </w:rPr>
        <w:t>Ujawnienie informacji stanowiących tajemnicę przedsiębiorstwa jest także dopuszczalne w następujących sytuacjach:</w:t>
      </w:r>
    </w:p>
    <w:p w14:paraId="2C81D052" w14:textId="77777777" w:rsidR="001B2E7B" w:rsidRPr="001559D1" w:rsidRDefault="001B2E7B" w:rsidP="001B2E7B">
      <w:pPr>
        <w:pStyle w:val="Akapitzlist"/>
        <w:ind w:left="360"/>
        <w:jc w:val="both"/>
        <w:rPr>
          <w:rFonts w:eastAsia="Calibri"/>
          <w:bCs/>
          <w:sz w:val="22"/>
          <w:szCs w:val="22"/>
        </w:rPr>
      </w:pPr>
      <w:r w:rsidRPr="001559D1">
        <w:rPr>
          <w:rFonts w:eastAsia="Calibri"/>
          <w:bCs/>
          <w:sz w:val="22"/>
          <w:szCs w:val="22"/>
        </w:rPr>
        <w:t>1) Strony mogą w razie potrzeby dzielić się informacjami związanymi z realizacją Umowy z Podwykonawcami zaangażowanymi w realizację Umowy, z zastrzeżeniem zachowania poufności informacji przez Podwykonawców;</w:t>
      </w:r>
    </w:p>
    <w:p w14:paraId="0B2199EE" w14:textId="77777777" w:rsidR="001B2E7B" w:rsidRPr="001559D1" w:rsidRDefault="001B2E7B" w:rsidP="001B2E7B">
      <w:pPr>
        <w:pStyle w:val="Akapitzlist"/>
        <w:ind w:left="360"/>
        <w:jc w:val="both"/>
        <w:rPr>
          <w:rFonts w:eastAsia="Calibri"/>
          <w:bCs/>
          <w:sz w:val="22"/>
          <w:szCs w:val="22"/>
        </w:rPr>
      </w:pPr>
      <w:r w:rsidRPr="001559D1">
        <w:rPr>
          <w:rFonts w:eastAsia="Calibri"/>
          <w:bCs/>
          <w:sz w:val="22"/>
          <w:szCs w:val="22"/>
        </w:rPr>
        <w:t xml:space="preserve">2) Strony mogą ujawniać informacje osobom trzecim, takim jak doradcy i/lub ubezpieczyciele zobowiązani ustawowo do zachowania tajemnicy zawodowej. </w:t>
      </w:r>
    </w:p>
    <w:p w14:paraId="231B0585" w14:textId="77777777" w:rsidR="001B2E7B" w:rsidRPr="001559D1" w:rsidRDefault="001B2E7B" w:rsidP="001B2E7B">
      <w:pPr>
        <w:pStyle w:val="Akapitzlist"/>
        <w:ind w:left="360"/>
        <w:jc w:val="both"/>
        <w:rPr>
          <w:rFonts w:eastAsia="Calibri"/>
          <w:bCs/>
          <w:sz w:val="22"/>
          <w:szCs w:val="22"/>
        </w:rPr>
      </w:pPr>
      <w:r w:rsidRPr="001559D1">
        <w:rPr>
          <w:rFonts w:eastAsia="Calibri"/>
          <w:bCs/>
          <w:sz w:val="22"/>
          <w:szCs w:val="22"/>
        </w:rPr>
        <w:t>3) Strony mogą ujawniać informacje na żądanie organów państwowych, gdy obowiązek przekazania im takich informacji wynika z przepisów prawa.</w:t>
      </w:r>
    </w:p>
    <w:p w14:paraId="5EAF92C9" w14:textId="77777777" w:rsidR="001B2E7B" w:rsidRPr="001559D1" w:rsidRDefault="001B2E7B" w:rsidP="00071E27">
      <w:pPr>
        <w:pStyle w:val="Akapitzlist"/>
        <w:numPr>
          <w:ilvl w:val="0"/>
          <w:numId w:val="101"/>
        </w:numPr>
        <w:ind w:left="426"/>
        <w:jc w:val="both"/>
        <w:rPr>
          <w:rFonts w:eastAsia="Calibri"/>
          <w:bCs/>
          <w:sz w:val="22"/>
          <w:szCs w:val="22"/>
        </w:rPr>
      </w:pPr>
      <w:r w:rsidRPr="001559D1">
        <w:rPr>
          <w:rFonts w:eastAsia="Calibri"/>
          <w:bCs/>
          <w:sz w:val="22"/>
          <w:szCs w:val="22"/>
        </w:rPr>
        <w:t>W sytuacjach, o których mowa w ust. 5, podmioty które pozyskają informacje, są zobowiązane do zachowania ich poufności.</w:t>
      </w:r>
    </w:p>
    <w:p w14:paraId="109F1033" w14:textId="77777777" w:rsidR="001B2E7B" w:rsidRPr="001559D1" w:rsidRDefault="001B2E7B" w:rsidP="00071E27">
      <w:pPr>
        <w:pStyle w:val="Akapitzlist"/>
        <w:numPr>
          <w:ilvl w:val="0"/>
          <w:numId w:val="101"/>
        </w:numPr>
        <w:ind w:left="426"/>
        <w:jc w:val="both"/>
        <w:rPr>
          <w:rFonts w:eastAsia="Calibri"/>
          <w:bCs/>
          <w:sz w:val="22"/>
          <w:szCs w:val="22"/>
        </w:rPr>
      </w:pPr>
      <w:r w:rsidRPr="001559D1">
        <w:rPr>
          <w:rFonts w:eastAsia="Calibri"/>
          <w:bCs/>
          <w:sz w:val="22"/>
          <w:szCs w:val="22"/>
        </w:rPr>
        <w:t>Strony zobowiązują się, że wszelkie dane i informacje uzyskane w związku z wykonywaniem Umowy na temat stanu, organizacji i interesów Stron nie zostaną ujawnione, udostępnione lub upublicznione ani w części, ani w całości, o ile nie wynika to z innych postanowień Umowy, a jednocześnie nie służy do jej realizacji, z zastrzeżeniem ust. 4 i 5.</w:t>
      </w:r>
    </w:p>
    <w:p w14:paraId="413D2C93" w14:textId="77777777" w:rsidR="001B2E7B" w:rsidRPr="001559D1" w:rsidRDefault="001B2E7B" w:rsidP="00071E27">
      <w:pPr>
        <w:pStyle w:val="Akapitzlist"/>
        <w:numPr>
          <w:ilvl w:val="0"/>
          <w:numId w:val="101"/>
        </w:numPr>
        <w:ind w:left="426"/>
        <w:jc w:val="both"/>
        <w:rPr>
          <w:rFonts w:eastAsia="Calibri"/>
          <w:bCs/>
          <w:sz w:val="22"/>
          <w:szCs w:val="22"/>
        </w:rPr>
      </w:pPr>
      <w:r w:rsidRPr="001559D1">
        <w:rPr>
          <w:rFonts w:eastAsia="Calibri"/>
          <w:bCs/>
          <w:sz w:val="22"/>
          <w:szCs w:val="22"/>
        </w:rPr>
        <w:t>Strony zobowiązują się do zastosowania skutecznych środków technicznych i organizacyjnych zapewniających ochronę wszystkich przekazanych informacji i danych zabezpieczając je przed nieupoważnionym dostępem, uszkodzeniem i/lub nieuprawnioną modyfikacją.”</w:t>
      </w:r>
    </w:p>
    <w:p w14:paraId="62E3D825" w14:textId="77777777" w:rsidR="001B2E7B" w:rsidRPr="001559D1" w:rsidRDefault="001B2E7B" w:rsidP="00071E27">
      <w:pPr>
        <w:pStyle w:val="Akapitzlist"/>
        <w:numPr>
          <w:ilvl w:val="0"/>
          <w:numId w:val="101"/>
        </w:numPr>
        <w:ind w:left="426"/>
        <w:contextualSpacing w:val="0"/>
        <w:jc w:val="both"/>
        <w:rPr>
          <w:sz w:val="22"/>
          <w:szCs w:val="22"/>
        </w:rPr>
      </w:pPr>
      <w:r w:rsidRPr="001559D1">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59E7EDFD" w14:textId="77777777" w:rsidR="001B2E7B" w:rsidRPr="001B2E7B" w:rsidRDefault="001B2E7B" w:rsidP="001B2E7B">
      <w:pPr>
        <w:pStyle w:val="Nagwek1"/>
        <w:spacing w:before="120" w:line="276" w:lineRule="auto"/>
        <w:ind w:left="432"/>
        <w:jc w:val="center"/>
        <w:rPr>
          <w:rFonts w:ascii="Times New Roman" w:hAnsi="Times New Roman" w:cs="Times New Roman"/>
          <w:sz w:val="22"/>
          <w:szCs w:val="22"/>
        </w:rPr>
      </w:pPr>
      <w:bookmarkStart w:id="217" w:name="_Toc180736410"/>
      <w:r w:rsidRPr="001B2E7B">
        <w:rPr>
          <w:rFonts w:ascii="Times New Roman" w:hAnsi="Times New Roman" w:cs="Times New Roman"/>
          <w:sz w:val="22"/>
          <w:szCs w:val="22"/>
        </w:rPr>
        <w:t>§15 Zasady etyki</w:t>
      </w:r>
      <w:bookmarkEnd w:id="217"/>
    </w:p>
    <w:p w14:paraId="31A1E7FD" w14:textId="77777777" w:rsidR="001B2E7B" w:rsidRPr="00F67B5A" w:rsidRDefault="001B2E7B" w:rsidP="00071E27">
      <w:pPr>
        <w:pStyle w:val="Akapitzlist"/>
        <w:numPr>
          <w:ilvl w:val="0"/>
          <w:numId w:val="100"/>
        </w:numPr>
        <w:spacing w:before="120"/>
        <w:contextualSpacing w:val="0"/>
        <w:jc w:val="both"/>
        <w:rPr>
          <w:sz w:val="22"/>
          <w:szCs w:val="22"/>
        </w:rPr>
      </w:pPr>
      <w:r w:rsidRPr="00F67B5A">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F67B5A">
        <w:rPr>
          <w:sz w:val="22"/>
          <w:szCs w:val="22"/>
        </w:rPr>
        <w:t>zachowań</w:t>
      </w:r>
      <w:proofErr w:type="spellEnd"/>
      <w:r w:rsidRPr="00F67B5A">
        <w:rPr>
          <w:sz w:val="22"/>
          <w:szCs w:val="22"/>
        </w:rPr>
        <w:t>, które mogą prowadzić do:</w:t>
      </w:r>
    </w:p>
    <w:p w14:paraId="2B4DB006" w14:textId="77777777" w:rsidR="001B2E7B" w:rsidRPr="00F67B5A" w:rsidRDefault="001B2E7B" w:rsidP="00071E27">
      <w:pPr>
        <w:pStyle w:val="Akapitzlist"/>
        <w:numPr>
          <w:ilvl w:val="1"/>
          <w:numId w:val="100"/>
        </w:numPr>
        <w:spacing w:before="120"/>
        <w:contextualSpacing w:val="0"/>
        <w:jc w:val="both"/>
        <w:rPr>
          <w:sz w:val="22"/>
          <w:szCs w:val="22"/>
        </w:rPr>
      </w:pPr>
      <w:r w:rsidRPr="00F67B5A">
        <w:rPr>
          <w:sz w:val="22"/>
          <w:szCs w:val="22"/>
        </w:rPr>
        <w:t xml:space="preserve">popełnienia przestępstw określonych w art. 16 ustawy z dnia 28 października 2002 r. o odpowiedzialności podmiotów zbiorowych za czyny zabronione pod groźbą kary (Dz. U. </w:t>
      </w:r>
      <w:r w:rsidRPr="00F67B5A">
        <w:rPr>
          <w:sz w:val="22"/>
          <w:szCs w:val="22"/>
        </w:rPr>
        <w:br/>
        <w:t>z 2020r. poz.358 j.t.)</w:t>
      </w:r>
    </w:p>
    <w:p w14:paraId="5E66AB39" w14:textId="77777777" w:rsidR="001B2E7B" w:rsidRPr="00F67B5A" w:rsidRDefault="001B2E7B" w:rsidP="00071E27">
      <w:pPr>
        <w:pStyle w:val="Akapitzlist"/>
        <w:numPr>
          <w:ilvl w:val="1"/>
          <w:numId w:val="100"/>
        </w:numPr>
        <w:spacing w:before="120"/>
        <w:contextualSpacing w:val="0"/>
        <w:jc w:val="both"/>
        <w:rPr>
          <w:sz w:val="22"/>
          <w:szCs w:val="22"/>
        </w:rPr>
      </w:pPr>
      <w:r w:rsidRPr="00F67B5A">
        <w:rPr>
          <w:sz w:val="22"/>
          <w:szCs w:val="22"/>
        </w:rPr>
        <w:t>popełnienia czynów wskazanych w ustawie z dnia 16 kwietnia 1993 roku o zwalczaniu nieuczciwej konkurencji (Dz. U. 2019r poz. 1010 j.t.).</w:t>
      </w:r>
    </w:p>
    <w:p w14:paraId="23C389C4" w14:textId="77777777" w:rsidR="001B2E7B" w:rsidRPr="00F67B5A" w:rsidRDefault="001B2E7B" w:rsidP="00071E27">
      <w:pPr>
        <w:pStyle w:val="Akapitzlist"/>
        <w:numPr>
          <w:ilvl w:val="0"/>
          <w:numId w:val="100"/>
        </w:numPr>
        <w:spacing w:before="120"/>
        <w:contextualSpacing w:val="0"/>
        <w:jc w:val="both"/>
        <w:rPr>
          <w:sz w:val="22"/>
          <w:szCs w:val="22"/>
        </w:rPr>
      </w:pPr>
      <w:r w:rsidRPr="00F67B5A">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1F88F8CD" w14:textId="77777777" w:rsidR="001B2E7B" w:rsidRPr="00F67B5A" w:rsidRDefault="001B2E7B" w:rsidP="00071E27">
      <w:pPr>
        <w:numPr>
          <w:ilvl w:val="0"/>
          <w:numId w:val="100"/>
        </w:numPr>
        <w:jc w:val="both"/>
        <w:rPr>
          <w:sz w:val="22"/>
          <w:szCs w:val="22"/>
        </w:rPr>
      </w:pPr>
      <w:r w:rsidRPr="00F67B5A">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35" w:history="1">
        <w:r w:rsidRPr="00F67B5A">
          <w:rPr>
            <w:rStyle w:val="Hipercze"/>
            <w:rFonts w:eastAsiaTheme="majorEastAsia"/>
            <w:sz w:val="22"/>
            <w:szCs w:val="22"/>
          </w:rPr>
          <w:t>https://www.pgg.pl/strefa-korporacyjna/firma/inne/polityka-antykorupcyjna</w:t>
        </w:r>
      </w:hyperlink>
      <w:r w:rsidRPr="00F67B5A">
        <w:rPr>
          <w:sz w:val="22"/>
          <w:szCs w:val="22"/>
        </w:rPr>
        <w:t xml:space="preserve">  </w:t>
      </w:r>
    </w:p>
    <w:p w14:paraId="64BD86B8" w14:textId="77777777" w:rsidR="001B2E7B" w:rsidRPr="00F67B5A" w:rsidRDefault="001B2E7B" w:rsidP="00071E27">
      <w:pPr>
        <w:numPr>
          <w:ilvl w:val="0"/>
          <w:numId w:val="100"/>
        </w:numPr>
        <w:jc w:val="both"/>
        <w:rPr>
          <w:sz w:val="22"/>
          <w:szCs w:val="22"/>
        </w:rPr>
      </w:pPr>
      <w:r w:rsidRPr="00F67B5A">
        <w:rPr>
          <w:sz w:val="22"/>
          <w:szCs w:val="22"/>
        </w:rPr>
        <w:t>Wykonawca oświadcza, że dołoży należytej staranności, aby pracownicy, współpracownicy, podwykonawcy lub osoby, przy pomocy których będzie realizował zamówienie zapoznali się i stosowali wyżej opisane zasady.</w:t>
      </w:r>
    </w:p>
    <w:p w14:paraId="55E62E2A" w14:textId="77777777" w:rsidR="001B2E7B" w:rsidRPr="00F67B5A" w:rsidRDefault="001B2E7B" w:rsidP="00071E27">
      <w:pPr>
        <w:numPr>
          <w:ilvl w:val="0"/>
          <w:numId w:val="100"/>
        </w:numPr>
        <w:jc w:val="both"/>
        <w:rPr>
          <w:sz w:val="22"/>
          <w:szCs w:val="22"/>
        </w:rPr>
      </w:pPr>
      <w:r w:rsidRPr="00F67B5A">
        <w:rPr>
          <w:sz w:val="22"/>
          <w:szCs w:val="22"/>
        </w:rPr>
        <w:t xml:space="preserve">Naruszenie wyżej opisanych zasad  jest traktowane jak rażące naruszenie postanowień Umowy. </w:t>
      </w:r>
    </w:p>
    <w:p w14:paraId="7A85DB9E" w14:textId="77777777" w:rsidR="001B2E7B" w:rsidRPr="00F67B5A" w:rsidRDefault="001B2E7B" w:rsidP="00071E27">
      <w:pPr>
        <w:numPr>
          <w:ilvl w:val="0"/>
          <w:numId w:val="100"/>
        </w:numPr>
        <w:jc w:val="both"/>
        <w:rPr>
          <w:sz w:val="22"/>
          <w:szCs w:val="22"/>
        </w:rPr>
      </w:pPr>
      <w:r w:rsidRPr="00F67B5A">
        <w:rPr>
          <w:sz w:val="22"/>
          <w:szCs w:val="22"/>
        </w:rPr>
        <w:t xml:space="preserve">Naruszenie wyżej opisanych zasad może spowodować rozwiązanie Umowy bez zachowania okresu wypowiedzenia, Wykonawcy nie będą przysługiwać żadne roszczenia z tego tytułu. </w:t>
      </w:r>
    </w:p>
    <w:p w14:paraId="7C473ED8" w14:textId="77777777" w:rsidR="001B2E7B" w:rsidRDefault="001B2E7B" w:rsidP="00071E27">
      <w:pPr>
        <w:numPr>
          <w:ilvl w:val="0"/>
          <w:numId w:val="100"/>
        </w:numPr>
        <w:jc w:val="both"/>
        <w:rPr>
          <w:sz w:val="22"/>
          <w:szCs w:val="22"/>
        </w:rPr>
      </w:pPr>
      <w:r w:rsidRPr="00F67B5A">
        <w:rPr>
          <w:sz w:val="22"/>
          <w:szCs w:val="22"/>
        </w:rPr>
        <w:t xml:space="preserve">Strony zobowiązują się do informowania się wzajemnie o każdym przypadku naruszenia zasad opisanych w niniejszym paragrafie Umowy. </w:t>
      </w:r>
    </w:p>
    <w:p w14:paraId="5442EDD0" w14:textId="77777777" w:rsidR="001B2E7B" w:rsidRPr="00F67B5A" w:rsidRDefault="001B2E7B" w:rsidP="001B2E7B">
      <w:pPr>
        <w:ind w:left="360"/>
        <w:jc w:val="both"/>
        <w:rPr>
          <w:sz w:val="22"/>
          <w:szCs w:val="22"/>
        </w:rPr>
      </w:pPr>
    </w:p>
    <w:p w14:paraId="26AA1C75" w14:textId="77777777" w:rsidR="001B2E7B" w:rsidRPr="001B2E7B" w:rsidRDefault="001B2E7B" w:rsidP="001B2E7B">
      <w:pPr>
        <w:pStyle w:val="Nagwek1"/>
        <w:spacing w:before="120" w:line="276" w:lineRule="auto"/>
        <w:ind w:left="432"/>
        <w:jc w:val="center"/>
        <w:rPr>
          <w:rFonts w:ascii="Times New Roman" w:hAnsi="Times New Roman" w:cs="Times New Roman"/>
          <w:sz w:val="22"/>
          <w:szCs w:val="22"/>
        </w:rPr>
      </w:pPr>
      <w:bookmarkStart w:id="218" w:name="_Toc180736411"/>
      <w:r w:rsidRPr="001B2E7B">
        <w:rPr>
          <w:rFonts w:ascii="Times New Roman" w:hAnsi="Times New Roman" w:cs="Times New Roman"/>
          <w:sz w:val="22"/>
          <w:szCs w:val="22"/>
        </w:rPr>
        <w:lastRenderedPageBreak/>
        <w:t>§16 Nadzór wynikający z zarządzania środowiskowego</w:t>
      </w:r>
      <w:bookmarkEnd w:id="218"/>
    </w:p>
    <w:p w14:paraId="67126A73" w14:textId="77777777" w:rsidR="001B2E7B" w:rsidRPr="00F67B5A" w:rsidRDefault="001B2E7B" w:rsidP="00071E27">
      <w:pPr>
        <w:numPr>
          <w:ilvl w:val="0"/>
          <w:numId w:val="99"/>
        </w:numPr>
        <w:jc w:val="both"/>
        <w:rPr>
          <w:sz w:val="22"/>
          <w:szCs w:val="22"/>
        </w:rPr>
      </w:pPr>
      <w:r w:rsidRPr="00F67B5A">
        <w:rPr>
          <w:sz w:val="22"/>
          <w:szCs w:val="22"/>
        </w:rPr>
        <w:t>Wykonawca zobowiązuje się do przestrzegania przepisów prawnych w zakresie ochrony środowiska.</w:t>
      </w:r>
    </w:p>
    <w:p w14:paraId="488AB596" w14:textId="77777777" w:rsidR="001B2E7B" w:rsidRPr="00F67B5A" w:rsidRDefault="001B2E7B" w:rsidP="00071E27">
      <w:pPr>
        <w:numPr>
          <w:ilvl w:val="0"/>
          <w:numId w:val="99"/>
        </w:numPr>
        <w:ind w:left="426" w:hanging="426"/>
        <w:jc w:val="both"/>
        <w:rPr>
          <w:sz w:val="22"/>
          <w:szCs w:val="22"/>
        </w:rPr>
      </w:pPr>
      <w:r w:rsidRPr="00F67B5A">
        <w:rPr>
          <w:sz w:val="22"/>
          <w:szCs w:val="22"/>
        </w:rPr>
        <w:t xml:space="preserve">Wykonawca oświadcza, że zapoznał się z Instrukcją dla Wykonawców, obowiązującą w trakcie realizacji umowy, zamieszczoną na stronie </w:t>
      </w:r>
      <w:hyperlink r:id="rId36" w:history="1">
        <w:r w:rsidRPr="00F67B5A">
          <w:rPr>
            <w:rStyle w:val="Hipercze"/>
            <w:sz w:val="22"/>
            <w:szCs w:val="22"/>
          </w:rPr>
          <w:t>www.pgg.pl</w:t>
        </w:r>
      </w:hyperlink>
      <w:r w:rsidRPr="00F67B5A">
        <w:rPr>
          <w:sz w:val="22"/>
          <w:szCs w:val="22"/>
        </w:rPr>
        <w:t xml:space="preserve"> zakładka </w:t>
      </w:r>
      <w:r w:rsidRPr="00F67B5A">
        <w:rPr>
          <w:i/>
          <w:sz w:val="22"/>
          <w:szCs w:val="22"/>
        </w:rPr>
        <w:t>Dostawcy/Przetargi, zamówienia</w:t>
      </w:r>
      <w:r w:rsidRPr="00F67B5A">
        <w:rPr>
          <w:sz w:val="22"/>
          <w:szCs w:val="22"/>
        </w:rPr>
        <w:t xml:space="preserve"> oraz oświadcza, że zapoznał i na bieżąco będzie zapoznawał osoby realizujące umowę po stronie Wykonawcy z ww. Instrukcją.</w:t>
      </w:r>
    </w:p>
    <w:p w14:paraId="0C652658" w14:textId="77777777" w:rsidR="001B2E7B" w:rsidRPr="00F67B5A" w:rsidRDefault="001B2E7B" w:rsidP="00071E27">
      <w:pPr>
        <w:numPr>
          <w:ilvl w:val="0"/>
          <w:numId w:val="99"/>
        </w:numPr>
        <w:ind w:left="426" w:hanging="426"/>
        <w:jc w:val="both"/>
        <w:rPr>
          <w:sz w:val="22"/>
          <w:szCs w:val="22"/>
        </w:rPr>
      </w:pPr>
      <w:r w:rsidRPr="00F67B5A">
        <w:rPr>
          <w:sz w:val="22"/>
          <w:szCs w:val="22"/>
        </w:rPr>
        <w:t>Wykonawca oświadcza, że jeśli w trakcie realizacji przedmiotu umowy powstaną odpady, to jest on Wytwarzającym i Posiadaczem tych odpadów i zobowiązuje się do postępowania z nimi zgodnie z obowiązującymi przepisami prawa w sposób gwarantujący poszanowanie środowiska naturalnego.</w:t>
      </w:r>
    </w:p>
    <w:p w14:paraId="0296779D" w14:textId="592643D8" w:rsidR="001166F9" w:rsidRPr="004177BA" w:rsidRDefault="001166F9" w:rsidP="001166F9">
      <w:pPr>
        <w:pStyle w:val="Nagwek1"/>
        <w:spacing w:before="120" w:line="276" w:lineRule="auto"/>
        <w:ind w:left="432"/>
        <w:jc w:val="center"/>
        <w:rPr>
          <w:rFonts w:ascii="Times New Roman" w:hAnsi="Times New Roman" w:cs="Times New Roman"/>
          <w:sz w:val="22"/>
          <w:szCs w:val="22"/>
        </w:rPr>
      </w:pPr>
      <w:r w:rsidRPr="004177BA">
        <w:rPr>
          <w:rFonts w:ascii="Times New Roman" w:hAnsi="Times New Roman" w:cs="Times New Roman"/>
          <w:sz w:val="22"/>
          <w:szCs w:val="22"/>
        </w:rPr>
        <w:t>§14. Siła wyższa</w:t>
      </w:r>
      <w:bookmarkEnd w:id="214"/>
      <w:bookmarkEnd w:id="215"/>
    </w:p>
    <w:p w14:paraId="61777D4D" w14:textId="77777777" w:rsidR="001166F9" w:rsidRPr="004177BA" w:rsidRDefault="001166F9" w:rsidP="00071E27">
      <w:pPr>
        <w:pStyle w:val="Akapitzlist"/>
        <w:numPr>
          <w:ilvl w:val="0"/>
          <w:numId w:val="84"/>
        </w:numPr>
        <w:spacing w:before="20"/>
        <w:contextualSpacing w:val="0"/>
        <w:jc w:val="both"/>
        <w:rPr>
          <w:sz w:val="22"/>
          <w:szCs w:val="22"/>
        </w:rPr>
      </w:pPr>
      <w:r w:rsidRPr="004177BA">
        <w:rPr>
          <w:sz w:val="22"/>
          <w:szCs w:val="22"/>
        </w:rPr>
        <w:t>Strony są zwolnione z odpowiedzialności za niewykonanie lub nienależyte wykonanie Umowy, jeżeli jej realizację uniemożliwiły okoliczności siły wyższej.</w:t>
      </w:r>
    </w:p>
    <w:p w14:paraId="400EE6D1" w14:textId="77777777" w:rsidR="001166F9" w:rsidRPr="004177BA" w:rsidRDefault="001166F9" w:rsidP="00071E27">
      <w:pPr>
        <w:pStyle w:val="Akapitzlist"/>
        <w:numPr>
          <w:ilvl w:val="0"/>
          <w:numId w:val="84"/>
        </w:numPr>
        <w:spacing w:before="20"/>
        <w:ind w:left="357" w:hanging="357"/>
        <w:contextualSpacing w:val="0"/>
        <w:jc w:val="both"/>
        <w:rPr>
          <w:sz w:val="22"/>
          <w:szCs w:val="22"/>
        </w:rPr>
      </w:pPr>
      <w:r w:rsidRPr="004177BA">
        <w:rPr>
          <w:sz w:val="22"/>
          <w:szCs w:val="22"/>
        </w:rPr>
        <w:t>Siłę wyższą stanowi zdarzenie nagłe, nieprzewidywalne i niezależne od woli stron uniemożliwiające wykonanie Umowy wykonawczej w całości lub w części na stałe lub na pewien czas, któremu nie można zapobiec ani przeciwdziałać przy zachowaniu należytej staranności. Przejawami siły wyższej są w szczególności:</w:t>
      </w:r>
    </w:p>
    <w:p w14:paraId="16B9A35D" w14:textId="77777777" w:rsidR="001166F9" w:rsidRPr="004177BA" w:rsidRDefault="001166F9" w:rsidP="00071E27">
      <w:pPr>
        <w:pStyle w:val="Akapitzlist"/>
        <w:numPr>
          <w:ilvl w:val="1"/>
          <w:numId w:val="84"/>
        </w:numPr>
        <w:spacing w:before="20"/>
        <w:contextualSpacing w:val="0"/>
        <w:jc w:val="both"/>
        <w:rPr>
          <w:sz w:val="22"/>
          <w:szCs w:val="22"/>
        </w:rPr>
      </w:pPr>
      <w:r w:rsidRPr="004177BA">
        <w:rPr>
          <w:sz w:val="22"/>
          <w:szCs w:val="22"/>
        </w:rPr>
        <w:t>klęski żywiołowe np. pożar, powódź, trzęsienie ziemi itp.,</w:t>
      </w:r>
    </w:p>
    <w:p w14:paraId="6ABCEC8B" w14:textId="77777777" w:rsidR="001166F9" w:rsidRPr="004177BA" w:rsidRDefault="001166F9" w:rsidP="00071E27">
      <w:pPr>
        <w:pStyle w:val="Akapitzlist"/>
        <w:numPr>
          <w:ilvl w:val="1"/>
          <w:numId w:val="84"/>
        </w:numPr>
        <w:spacing w:before="20"/>
        <w:contextualSpacing w:val="0"/>
        <w:jc w:val="both"/>
        <w:rPr>
          <w:sz w:val="22"/>
          <w:szCs w:val="22"/>
        </w:rPr>
      </w:pPr>
      <w:r w:rsidRPr="004177BA">
        <w:rPr>
          <w:sz w:val="22"/>
          <w:szCs w:val="22"/>
        </w:rPr>
        <w:t>akty władzy państwowej np. stan wojenny, stan wyjątkowy, itp.,</w:t>
      </w:r>
    </w:p>
    <w:p w14:paraId="6CCB6E74" w14:textId="77777777" w:rsidR="001166F9" w:rsidRPr="004177BA" w:rsidRDefault="001166F9" w:rsidP="00071E27">
      <w:pPr>
        <w:pStyle w:val="Akapitzlist"/>
        <w:numPr>
          <w:ilvl w:val="1"/>
          <w:numId w:val="84"/>
        </w:numPr>
        <w:spacing w:before="20"/>
        <w:contextualSpacing w:val="0"/>
        <w:jc w:val="both"/>
        <w:rPr>
          <w:sz w:val="22"/>
          <w:szCs w:val="22"/>
        </w:rPr>
      </w:pPr>
      <w:r w:rsidRPr="004177BA">
        <w:rPr>
          <w:sz w:val="22"/>
          <w:szCs w:val="22"/>
        </w:rPr>
        <w:t>poważne zakłócenia w funkcjonowaniu transportu.</w:t>
      </w:r>
    </w:p>
    <w:p w14:paraId="53594FCD" w14:textId="77777777" w:rsidR="001166F9" w:rsidRPr="004177BA" w:rsidRDefault="001166F9" w:rsidP="00071E27">
      <w:pPr>
        <w:pStyle w:val="Akapitzlist"/>
        <w:numPr>
          <w:ilvl w:val="0"/>
          <w:numId w:val="84"/>
        </w:numPr>
        <w:spacing w:before="20"/>
        <w:ind w:left="357" w:hanging="357"/>
        <w:contextualSpacing w:val="0"/>
        <w:jc w:val="both"/>
        <w:rPr>
          <w:sz w:val="22"/>
          <w:szCs w:val="22"/>
        </w:rPr>
      </w:pPr>
      <w:r w:rsidRPr="004177BA">
        <w:rPr>
          <w:sz w:val="22"/>
          <w:szCs w:val="22"/>
        </w:rPr>
        <w:t>Strony zobowiązują się wzajemnie do niezwłocznego informowania o zaistnieniu okoliczności stanowiącej siłę wyższą, o czasie jej trwania i przewidywanych skutkach dla Umowy wykonawczej.</w:t>
      </w:r>
    </w:p>
    <w:p w14:paraId="24574876" w14:textId="77777777" w:rsidR="001166F9" w:rsidRPr="004177BA" w:rsidRDefault="001166F9" w:rsidP="00071E27">
      <w:pPr>
        <w:pStyle w:val="Akapitzlist"/>
        <w:numPr>
          <w:ilvl w:val="0"/>
          <w:numId w:val="84"/>
        </w:numPr>
        <w:spacing w:before="20"/>
        <w:ind w:left="357" w:hanging="357"/>
        <w:contextualSpacing w:val="0"/>
        <w:jc w:val="both"/>
        <w:rPr>
          <w:sz w:val="22"/>
          <w:szCs w:val="22"/>
        </w:rPr>
      </w:pPr>
      <w:r w:rsidRPr="004177BA">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AC36819" w14:textId="77777777" w:rsidR="001166F9" w:rsidRPr="004177BA" w:rsidRDefault="001166F9" w:rsidP="001166F9">
      <w:pPr>
        <w:pStyle w:val="Nagwek1"/>
        <w:spacing w:before="120" w:line="276" w:lineRule="auto"/>
        <w:ind w:left="432"/>
        <w:jc w:val="center"/>
        <w:rPr>
          <w:rFonts w:ascii="Times New Roman" w:hAnsi="Times New Roman" w:cs="Times New Roman"/>
          <w:sz w:val="22"/>
          <w:szCs w:val="22"/>
        </w:rPr>
      </w:pPr>
      <w:bookmarkStart w:id="219" w:name="_Toc66971814"/>
      <w:bookmarkStart w:id="220" w:name="_Toc107658589"/>
      <w:r w:rsidRPr="004177BA">
        <w:rPr>
          <w:rFonts w:ascii="Times New Roman" w:hAnsi="Times New Roman" w:cs="Times New Roman"/>
          <w:sz w:val="22"/>
          <w:szCs w:val="22"/>
        </w:rPr>
        <w:t>§15. Postanowienia końcowe</w:t>
      </w:r>
      <w:bookmarkEnd w:id="219"/>
      <w:bookmarkEnd w:id="220"/>
    </w:p>
    <w:p w14:paraId="257D3EAE" w14:textId="77777777" w:rsidR="001166F9" w:rsidRPr="004177BA" w:rsidRDefault="001166F9" w:rsidP="00071E27">
      <w:pPr>
        <w:pStyle w:val="Akapitzlist"/>
        <w:numPr>
          <w:ilvl w:val="0"/>
          <w:numId w:val="85"/>
        </w:numPr>
        <w:contextualSpacing w:val="0"/>
        <w:jc w:val="both"/>
        <w:rPr>
          <w:sz w:val="22"/>
          <w:szCs w:val="22"/>
        </w:rPr>
      </w:pPr>
      <w:r w:rsidRPr="004177BA">
        <w:rPr>
          <w:sz w:val="22"/>
          <w:szCs w:val="22"/>
        </w:rPr>
        <w:t>Spory wynikające z zawartej Umowy wykonawczej będą rozstrzygane przez sąd właściwy dla siedziby Zamawiającego.</w:t>
      </w:r>
    </w:p>
    <w:p w14:paraId="50DA6A82" w14:textId="77777777" w:rsidR="001166F9" w:rsidRPr="004177BA" w:rsidRDefault="001166F9" w:rsidP="00071E27">
      <w:pPr>
        <w:pStyle w:val="Akapitzlist"/>
        <w:numPr>
          <w:ilvl w:val="0"/>
          <w:numId w:val="85"/>
        </w:numPr>
        <w:ind w:left="357" w:hanging="357"/>
        <w:contextualSpacing w:val="0"/>
        <w:jc w:val="both"/>
        <w:rPr>
          <w:sz w:val="22"/>
          <w:szCs w:val="22"/>
        </w:rPr>
      </w:pPr>
      <w:r w:rsidRPr="004177BA">
        <w:rPr>
          <w:sz w:val="22"/>
          <w:szCs w:val="22"/>
        </w:rPr>
        <w:t>W sprawach nieuregulowanych Umową wykonawczą mają zastosowanie odpowiednio przepisy ustawy Kodeksu Cywilnego i innych ustaw obowiązujących w tym zakresie.</w:t>
      </w:r>
    </w:p>
    <w:p w14:paraId="14A1538C" w14:textId="5A4AB96C" w:rsidR="001166F9" w:rsidRPr="004177BA" w:rsidRDefault="001166F9" w:rsidP="00071E27">
      <w:pPr>
        <w:pStyle w:val="Akapitzlist"/>
        <w:numPr>
          <w:ilvl w:val="0"/>
          <w:numId w:val="85"/>
        </w:numPr>
        <w:ind w:left="357" w:hanging="357"/>
        <w:contextualSpacing w:val="0"/>
        <w:jc w:val="both"/>
        <w:rPr>
          <w:sz w:val="22"/>
          <w:szCs w:val="22"/>
        </w:rPr>
      </w:pPr>
      <w:r w:rsidRPr="004177BA">
        <w:rPr>
          <w:sz w:val="22"/>
          <w:szCs w:val="22"/>
        </w:rPr>
        <w:t xml:space="preserve">Wszelkie zmiany i uzupełnienia Umowy wykonawczej wymagają dla swej ważności formy </w:t>
      </w:r>
    </w:p>
    <w:p w14:paraId="0C0EEBBE" w14:textId="5B83EAD5" w:rsidR="001166F9" w:rsidRPr="004177BA" w:rsidRDefault="001166F9" w:rsidP="00071E27">
      <w:pPr>
        <w:pStyle w:val="Akapitzlist"/>
        <w:numPr>
          <w:ilvl w:val="0"/>
          <w:numId w:val="85"/>
        </w:numPr>
        <w:ind w:left="357" w:hanging="357"/>
        <w:contextualSpacing w:val="0"/>
        <w:jc w:val="both"/>
        <w:rPr>
          <w:sz w:val="22"/>
          <w:szCs w:val="22"/>
        </w:rPr>
      </w:pPr>
      <w:r w:rsidRPr="004177BA">
        <w:rPr>
          <w:sz w:val="22"/>
          <w:szCs w:val="22"/>
        </w:rPr>
        <w:t xml:space="preserve">W przypadku zawarcia umowy w formie pisemnej została ona sporządzona po 1 egzemplarzu </w:t>
      </w:r>
      <w:r w:rsidR="004177BA">
        <w:rPr>
          <w:sz w:val="22"/>
          <w:szCs w:val="22"/>
        </w:rPr>
        <w:t>d</w:t>
      </w:r>
      <w:r w:rsidRPr="004177BA">
        <w:rPr>
          <w:sz w:val="22"/>
          <w:szCs w:val="22"/>
        </w:rPr>
        <w:t xml:space="preserve">la każdej ze Stron. </w:t>
      </w:r>
    </w:p>
    <w:p w14:paraId="13E19F3E" w14:textId="77777777" w:rsidR="001166F9" w:rsidRPr="004177BA" w:rsidRDefault="001166F9" w:rsidP="00BE46CF">
      <w:pPr>
        <w:ind w:left="720"/>
        <w:jc w:val="center"/>
        <w:rPr>
          <w:b/>
          <w:sz w:val="22"/>
          <w:szCs w:val="22"/>
        </w:rPr>
      </w:pPr>
    </w:p>
    <w:p w14:paraId="2F0BE3F4" w14:textId="77777777" w:rsidR="001166F9" w:rsidRPr="004177BA" w:rsidRDefault="001166F9" w:rsidP="00BE46CF">
      <w:pPr>
        <w:jc w:val="both"/>
        <w:rPr>
          <w:b/>
          <w:bCs/>
          <w:sz w:val="22"/>
          <w:szCs w:val="22"/>
        </w:rPr>
      </w:pPr>
      <w:r w:rsidRPr="004177BA">
        <w:rPr>
          <w:b/>
          <w:bCs/>
          <w:sz w:val="22"/>
          <w:szCs w:val="22"/>
        </w:rPr>
        <w:t>Załączniki do Umowy wykonawczej:</w:t>
      </w:r>
    </w:p>
    <w:p w14:paraId="7634CD9F" w14:textId="77777777" w:rsidR="001166F9" w:rsidRPr="00BB1571" w:rsidRDefault="001166F9" w:rsidP="00071E27">
      <w:pPr>
        <w:numPr>
          <w:ilvl w:val="0"/>
          <w:numId w:val="64"/>
        </w:numPr>
        <w:rPr>
          <w:sz w:val="22"/>
          <w:szCs w:val="22"/>
        </w:rPr>
      </w:pPr>
      <w:r w:rsidRPr="00BB1571">
        <w:rPr>
          <w:sz w:val="22"/>
          <w:szCs w:val="22"/>
        </w:rPr>
        <w:t>Oświadczenie o posiadaniu statusu</w:t>
      </w:r>
    </w:p>
    <w:p w14:paraId="2AB2C880" w14:textId="77777777" w:rsidR="001166F9" w:rsidRPr="00BB1571" w:rsidRDefault="001166F9" w:rsidP="00071E27">
      <w:pPr>
        <w:pStyle w:val="Akapitzlist"/>
        <w:numPr>
          <w:ilvl w:val="0"/>
          <w:numId w:val="64"/>
        </w:numPr>
        <w:tabs>
          <w:tab w:val="left" w:pos="-142"/>
        </w:tabs>
        <w:contextualSpacing w:val="0"/>
        <w:jc w:val="both"/>
        <w:rPr>
          <w:sz w:val="22"/>
          <w:szCs w:val="22"/>
        </w:rPr>
      </w:pPr>
      <w:r w:rsidRPr="00BB1571">
        <w:rPr>
          <w:sz w:val="22"/>
          <w:szCs w:val="22"/>
        </w:rPr>
        <w:t>Druki do wykorzystania w ramach realizacji zamówień :</w:t>
      </w:r>
    </w:p>
    <w:p w14:paraId="27C29524" w14:textId="77777777" w:rsidR="001166F9" w:rsidRPr="00BB1571" w:rsidRDefault="001166F9" w:rsidP="00BE46CF">
      <w:pPr>
        <w:pStyle w:val="Akapitzlist"/>
        <w:tabs>
          <w:tab w:val="left" w:pos="-142"/>
        </w:tabs>
        <w:ind w:left="645"/>
        <w:contextualSpacing w:val="0"/>
        <w:jc w:val="both"/>
        <w:rPr>
          <w:sz w:val="22"/>
          <w:szCs w:val="22"/>
        </w:rPr>
      </w:pPr>
      <w:r w:rsidRPr="00BB1571">
        <w:rPr>
          <w:sz w:val="22"/>
          <w:szCs w:val="22"/>
        </w:rPr>
        <w:t xml:space="preserve">Druk A - Wzór </w:t>
      </w:r>
      <w:r w:rsidRPr="00BB1571">
        <w:rPr>
          <w:i/>
          <w:sz w:val="22"/>
          <w:szCs w:val="22"/>
        </w:rPr>
        <w:t>Protokołu zdawczo-odbiorczego po wykonanym remoncie</w:t>
      </w:r>
      <w:r w:rsidRPr="00BB1571">
        <w:rPr>
          <w:sz w:val="22"/>
          <w:szCs w:val="22"/>
        </w:rPr>
        <w:t xml:space="preserve"> przedmiotu zamówienia.</w:t>
      </w:r>
    </w:p>
    <w:p w14:paraId="4B527C9B" w14:textId="77777777" w:rsidR="00BB1571" w:rsidRDefault="00BB1571">
      <w:pPr>
        <w:spacing w:after="160" w:line="259" w:lineRule="auto"/>
        <w:rPr>
          <w:sz w:val="22"/>
          <w:szCs w:val="22"/>
        </w:rPr>
      </w:pPr>
      <w:r>
        <w:rPr>
          <w:sz w:val="22"/>
          <w:szCs w:val="22"/>
        </w:rPr>
        <w:br w:type="page"/>
      </w:r>
    </w:p>
    <w:p w14:paraId="4CA31EE0" w14:textId="5C3A8022" w:rsidR="00E629EE" w:rsidRDefault="00E629EE" w:rsidP="00E629EE">
      <w:pPr>
        <w:spacing w:before="120"/>
        <w:jc w:val="right"/>
        <w:rPr>
          <w:sz w:val="22"/>
          <w:szCs w:val="22"/>
        </w:rPr>
      </w:pPr>
      <w:r>
        <w:rPr>
          <w:sz w:val="22"/>
          <w:szCs w:val="22"/>
        </w:rPr>
        <w:lastRenderedPageBreak/>
        <w:t xml:space="preserve">Załącznik nr </w:t>
      </w:r>
      <w:r w:rsidR="001166F9">
        <w:rPr>
          <w:sz w:val="22"/>
          <w:szCs w:val="22"/>
        </w:rPr>
        <w:t>1</w:t>
      </w:r>
      <w:r>
        <w:rPr>
          <w:sz w:val="22"/>
          <w:szCs w:val="22"/>
        </w:rPr>
        <w:t xml:space="preserve"> do umowy</w:t>
      </w:r>
      <w:r w:rsidR="001166F9">
        <w:rPr>
          <w:sz w:val="22"/>
          <w:szCs w:val="22"/>
        </w:rPr>
        <w:t xml:space="preserve"> wykonawczej</w:t>
      </w:r>
    </w:p>
    <w:p w14:paraId="28E445AD" w14:textId="77777777" w:rsidR="00E629EE" w:rsidRPr="003F285C" w:rsidRDefault="00E629EE" w:rsidP="00E629EE">
      <w:pPr>
        <w:ind w:left="360"/>
        <w:contextualSpacing/>
        <w:jc w:val="center"/>
        <w:rPr>
          <w:b/>
          <w:sz w:val="24"/>
          <w:szCs w:val="24"/>
        </w:rPr>
      </w:pPr>
    </w:p>
    <w:p w14:paraId="5851D091" w14:textId="77777777" w:rsidR="00E629EE" w:rsidRPr="00DA60B4" w:rsidRDefault="00E629EE" w:rsidP="00E629EE">
      <w:pPr>
        <w:rPr>
          <w:b/>
          <w:bCs/>
          <w:sz w:val="24"/>
          <w:szCs w:val="28"/>
        </w:rPr>
      </w:pPr>
      <w:r w:rsidRPr="00DA60B4">
        <w:rPr>
          <w:b/>
          <w:bCs/>
          <w:sz w:val="24"/>
          <w:szCs w:val="28"/>
        </w:rPr>
        <w:t xml:space="preserve">Nazwa </w:t>
      </w:r>
      <w:r>
        <w:rPr>
          <w:b/>
          <w:bCs/>
          <w:sz w:val="24"/>
          <w:szCs w:val="28"/>
        </w:rPr>
        <w:t>Wykonawcy</w:t>
      </w:r>
      <w:r w:rsidRPr="00DA60B4">
        <w:rPr>
          <w:b/>
          <w:bCs/>
          <w:sz w:val="24"/>
          <w:szCs w:val="28"/>
        </w:rPr>
        <w:t>/członka konsorcjum:</w:t>
      </w:r>
    </w:p>
    <w:p w14:paraId="55BB38E5" w14:textId="77777777" w:rsidR="00E629EE" w:rsidRPr="00DA60B4" w:rsidRDefault="00E629EE" w:rsidP="00E629EE">
      <w:pPr>
        <w:rPr>
          <w:b/>
          <w:bCs/>
          <w:sz w:val="24"/>
          <w:szCs w:val="28"/>
        </w:rPr>
      </w:pPr>
      <w:r w:rsidRPr="00DA60B4">
        <w:rPr>
          <w:b/>
          <w:bCs/>
          <w:sz w:val="24"/>
          <w:szCs w:val="28"/>
        </w:rPr>
        <w:t>__________________________________</w:t>
      </w:r>
    </w:p>
    <w:p w14:paraId="0A828A74" w14:textId="77777777" w:rsidR="00E629EE" w:rsidRPr="00DA60B4" w:rsidRDefault="00E629EE" w:rsidP="00E629EE">
      <w:pPr>
        <w:rPr>
          <w:b/>
          <w:bCs/>
          <w:sz w:val="24"/>
          <w:szCs w:val="28"/>
        </w:rPr>
      </w:pPr>
      <w:r w:rsidRPr="00DA60B4">
        <w:rPr>
          <w:b/>
          <w:bCs/>
          <w:sz w:val="24"/>
          <w:szCs w:val="28"/>
        </w:rPr>
        <w:t>__________________________________</w:t>
      </w:r>
    </w:p>
    <w:p w14:paraId="4D062EC6" w14:textId="77777777" w:rsidR="00E629EE" w:rsidRPr="00DA60B4" w:rsidRDefault="00E629EE" w:rsidP="00E629EE">
      <w:pPr>
        <w:rPr>
          <w:b/>
          <w:bCs/>
          <w:sz w:val="24"/>
          <w:szCs w:val="28"/>
        </w:rPr>
      </w:pPr>
      <w:r w:rsidRPr="00DA60B4">
        <w:rPr>
          <w:b/>
          <w:bCs/>
          <w:sz w:val="24"/>
          <w:szCs w:val="28"/>
        </w:rPr>
        <w:t>__________________________________</w:t>
      </w:r>
    </w:p>
    <w:p w14:paraId="013D4956" w14:textId="77777777" w:rsidR="00E629EE" w:rsidRPr="00DA60B4" w:rsidRDefault="00E629EE" w:rsidP="00E629EE">
      <w:pPr>
        <w:jc w:val="center"/>
        <w:rPr>
          <w:b/>
          <w:bCs/>
          <w:sz w:val="24"/>
          <w:szCs w:val="28"/>
        </w:rPr>
      </w:pPr>
    </w:p>
    <w:p w14:paraId="27330ED5" w14:textId="77777777" w:rsidR="00E629EE" w:rsidRPr="00DA60B4" w:rsidRDefault="00E629EE" w:rsidP="00E629EE">
      <w:pPr>
        <w:jc w:val="center"/>
        <w:rPr>
          <w:b/>
          <w:bCs/>
          <w:sz w:val="24"/>
          <w:szCs w:val="28"/>
        </w:rPr>
      </w:pPr>
    </w:p>
    <w:p w14:paraId="6CCCC9C2" w14:textId="77777777" w:rsidR="00E629EE" w:rsidRPr="00DA60B4" w:rsidRDefault="00E629EE" w:rsidP="00E629EE">
      <w:pPr>
        <w:jc w:val="center"/>
        <w:rPr>
          <w:b/>
          <w:bCs/>
          <w:sz w:val="24"/>
          <w:szCs w:val="28"/>
        </w:rPr>
      </w:pPr>
    </w:p>
    <w:p w14:paraId="07650EA7" w14:textId="77777777" w:rsidR="00E629EE" w:rsidRPr="00DA60B4" w:rsidRDefault="00E629EE" w:rsidP="00E629EE">
      <w:pPr>
        <w:jc w:val="center"/>
        <w:rPr>
          <w:b/>
          <w:bCs/>
          <w:sz w:val="24"/>
          <w:szCs w:val="28"/>
        </w:rPr>
      </w:pPr>
    </w:p>
    <w:p w14:paraId="4AEFDF94" w14:textId="77777777" w:rsidR="00E629EE" w:rsidRPr="00DA60B4" w:rsidRDefault="00E629EE" w:rsidP="00E629EE">
      <w:pPr>
        <w:jc w:val="center"/>
        <w:rPr>
          <w:b/>
          <w:bCs/>
          <w:sz w:val="24"/>
          <w:szCs w:val="28"/>
        </w:rPr>
      </w:pPr>
      <w:r w:rsidRPr="00DA60B4">
        <w:rPr>
          <w:b/>
          <w:bCs/>
          <w:sz w:val="24"/>
          <w:szCs w:val="28"/>
        </w:rPr>
        <w:t>OŚWIADCZENIE</w:t>
      </w:r>
    </w:p>
    <w:p w14:paraId="6F611278" w14:textId="77777777" w:rsidR="00E629EE" w:rsidRPr="00DA60B4" w:rsidRDefault="00E629EE" w:rsidP="00E629EE">
      <w:pPr>
        <w:jc w:val="center"/>
        <w:rPr>
          <w:b/>
          <w:szCs w:val="24"/>
        </w:rPr>
      </w:pPr>
      <w:r w:rsidRPr="00DA60B4">
        <w:rPr>
          <w:b/>
          <w:szCs w:val="24"/>
        </w:rPr>
        <w:t xml:space="preserve">O POSIADANIU STATUSU MIKROPRZEDSIĘBIORCY, MAŁEGO PRZEDSIĘBIORCY, ŚREDNIEGO PRZEDSIĘBIORCY, DUŻEGO PRZEDSIĘBIORCY </w:t>
      </w:r>
    </w:p>
    <w:p w14:paraId="7A0E8066" w14:textId="77777777" w:rsidR="00E629EE" w:rsidRPr="00DA60B4" w:rsidRDefault="00E629EE" w:rsidP="00E629EE">
      <w:pPr>
        <w:jc w:val="center"/>
        <w:rPr>
          <w:b/>
          <w:szCs w:val="24"/>
        </w:rPr>
      </w:pPr>
    </w:p>
    <w:p w14:paraId="1960BE2C" w14:textId="77777777" w:rsidR="00E629EE" w:rsidRPr="00DA60B4" w:rsidRDefault="00E629EE" w:rsidP="00E629EE">
      <w:pPr>
        <w:jc w:val="both"/>
        <w:rPr>
          <w:iCs/>
        </w:rPr>
      </w:pPr>
      <w:r>
        <w:rPr>
          <w:iCs/>
        </w:rPr>
        <w:t>Wykonawca</w:t>
      </w:r>
      <w:r w:rsidRPr="00DA60B4">
        <w:rPr>
          <w:iCs/>
        </w:rPr>
        <w:t xml:space="preserve"> oświadcza, że </w:t>
      </w:r>
      <w:r w:rsidRPr="00DA60B4">
        <w:rPr>
          <w:b/>
          <w:iCs/>
        </w:rPr>
        <w:t>spełnia warunki / nie spełnia warunków</w:t>
      </w:r>
      <w:r w:rsidRPr="00DA60B4">
        <w:rPr>
          <w:iCs/>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t>
      </w:r>
      <w:r>
        <w:rPr>
          <w:iCs/>
        </w:rPr>
        <w:t xml:space="preserve">Wykonawca </w:t>
      </w:r>
      <w:r w:rsidRPr="00DA60B4">
        <w:rPr>
          <w:iCs/>
        </w:rPr>
        <w:t>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2F6C4DDD" w14:textId="77777777" w:rsidR="00E629EE" w:rsidRPr="00DA60B4" w:rsidRDefault="00E629EE" w:rsidP="00E629EE">
      <w:pPr>
        <w:jc w:val="both"/>
        <w:rPr>
          <w:iCs/>
        </w:rPr>
      </w:pPr>
    </w:p>
    <w:p w14:paraId="68F3F3BF" w14:textId="77777777" w:rsidR="00E629EE" w:rsidRPr="00DA60B4" w:rsidRDefault="00E629EE" w:rsidP="00E629EE">
      <w:pPr>
        <w:jc w:val="both"/>
        <w:rPr>
          <w:iCs/>
        </w:rPr>
      </w:pPr>
    </w:p>
    <w:p w14:paraId="71DAC5C5" w14:textId="77777777" w:rsidR="00E629EE" w:rsidRPr="00DA60B4" w:rsidRDefault="00E629EE" w:rsidP="00E629EE">
      <w:pPr>
        <w:jc w:val="both"/>
        <w:rPr>
          <w:iCs/>
        </w:rPr>
      </w:pPr>
    </w:p>
    <w:p w14:paraId="70E1F92B" w14:textId="77777777" w:rsidR="00E629EE" w:rsidRPr="00DA60B4" w:rsidRDefault="00E629EE" w:rsidP="00E629EE">
      <w:pPr>
        <w:jc w:val="both"/>
        <w:rPr>
          <w:iCs/>
        </w:rPr>
      </w:pPr>
    </w:p>
    <w:p w14:paraId="525CABD7" w14:textId="77777777" w:rsidR="00E629EE" w:rsidRPr="00DA60B4" w:rsidRDefault="00E629EE" w:rsidP="00E629EE">
      <w:pPr>
        <w:jc w:val="center"/>
        <w:rPr>
          <w:b/>
          <w:i/>
        </w:rPr>
      </w:pPr>
    </w:p>
    <w:p w14:paraId="483948D9" w14:textId="77777777" w:rsidR="00E629EE" w:rsidRPr="00DA60B4" w:rsidRDefault="00E629EE" w:rsidP="00E629EE">
      <w:pPr>
        <w:rPr>
          <w:bCs/>
          <w:i/>
        </w:rPr>
      </w:pPr>
    </w:p>
    <w:p w14:paraId="58AC7C54" w14:textId="77777777" w:rsidR="00E629EE" w:rsidRPr="00DA60B4" w:rsidRDefault="00E629EE" w:rsidP="00E629EE">
      <w:pPr>
        <w:rPr>
          <w:bCs/>
          <w:i/>
        </w:rPr>
      </w:pPr>
    </w:p>
    <w:p w14:paraId="6C2A9800" w14:textId="77777777" w:rsidR="00E629EE" w:rsidRPr="00DA60B4" w:rsidRDefault="00E629EE" w:rsidP="00E629EE">
      <w:pPr>
        <w:rPr>
          <w:bCs/>
          <w:i/>
        </w:rPr>
      </w:pPr>
    </w:p>
    <w:p w14:paraId="39163103" w14:textId="77777777" w:rsidR="00E629EE" w:rsidRPr="00DA60B4" w:rsidRDefault="00E629EE" w:rsidP="00E629EE">
      <w:pPr>
        <w:rPr>
          <w:bCs/>
          <w:i/>
        </w:rPr>
      </w:pPr>
    </w:p>
    <w:p w14:paraId="2363010E" w14:textId="77777777" w:rsidR="00E629EE" w:rsidRPr="00DA60B4" w:rsidRDefault="00E629EE" w:rsidP="00E629EE">
      <w:pPr>
        <w:rPr>
          <w:bCs/>
          <w:i/>
        </w:rPr>
      </w:pPr>
    </w:p>
    <w:p w14:paraId="282C3C12" w14:textId="77777777" w:rsidR="00E629EE" w:rsidRPr="00DA60B4" w:rsidRDefault="00E629EE" w:rsidP="00E629EE">
      <w:pPr>
        <w:rPr>
          <w:bCs/>
          <w:i/>
        </w:rPr>
      </w:pPr>
    </w:p>
    <w:p w14:paraId="44094B0A" w14:textId="77777777" w:rsidR="00E629EE" w:rsidRPr="00DA60B4" w:rsidRDefault="00E629EE" w:rsidP="00E629EE">
      <w:pPr>
        <w:rPr>
          <w:bCs/>
          <w:i/>
        </w:rPr>
      </w:pPr>
    </w:p>
    <w:p w14:paraId="3390A9EE" w14:textId="77777777" w:rsidR="00E629EE" w:rsidRPr="00DA60B4" w:rsidRDefault="00E629EE" w:rsidP="00E629EE">
      <w:pPr>
        <w:rPr>
          <w:sz w:val="22"/>
        </w:rPr>
      </w:pPr>
      <w:r w:rsidRPr="00DA60B4">
        <w:rPr>
          <w:bCs/>
          <w:i/>
        </w:rPr>
        <w:t>* - skreślić niewłaściwe</w:t>
      </w:r>
    </w:p>
    <w:p w14:paraId="4FD3ED7F" w14:textId="77777777" w:rsidR="00E629EE" w:rsidRPr="00DA60B4" w:rsidRDefault="00E629EE" w:rsidP="00E629EE">
      <w:pPr>
        <w:suppressAutoHyphens/>
        <w:jc w:val="both"/>
        <w:rPr>
          <w:sz w:val="22"/>
        </w:rPr>
      </w:pPr>
    </w:p>
    <w:p w14:paraId="39EE88A4" w14:textId="77777777" w:rsidR="00833BBE" w:rsidRDefault="00833BBE" w:rsidP="00833BBE">
      <w:pPr>
        <w:spacing w:after="160" w:line="259" w:lineRule="auto"/>
        <w:rPr>
          <w:b/>
        </w:rPr>
      </w:pPr>
      <w:r>
        <w:rPr>
          <w:b/>
        </w:rPr>
        <w:br w:type="page"/>
      </w:r>
    </w:p>
    <w:p w14:paraId="03AB0AE0" w14:textId="77777777" w:rsidR="00E629EE" w:rsidRDefault="00E629EE" w:rsidP="00E629EE">
      <w:pPr>
        <w:spacing w:after="160" w:line="259" w:lineRule="auto"/>
        <w:rPr>
          <w:b/>
        </w:rPr>
      </w:pPr>
    </w:p>
    <w:p w14:paraId="166BE16A" w14:textId="6A3B01FF" w:rsidR="00A85DB6" w:rsidRDefault="00A85DB6" w:rsidP="00A85DB6">
      <w:pPr>
        <w:ind w:left="4248"/>
        <w:jc w:val="right"/>
        <w:rPr>
          <w:b/>
          <w:bCs/>
          <w:sz w:val="24"/>
          <w:szCs w:val="24"/>
        </w:rPr>
      </w:pPr>
      <w:r>
        <w:rPr>
          <w:b/>
          <w:bCs/>
          <w:sz w:val="24"/>
          <w:szCs w:val="24"/>
        </w:rPr>
        <w:t>Druk A</w:t>
      </w:r>
    </w:p>
    <w:p w14:paraId="43B35F6C" w14:textId="77777777" w:rsidR="00A85DB6" w:rsidRDefault="00A85DB6" w:rsidP="00A85DB6">
      <w:pPr>
        <w:tabs>
          <w:tab w:val="left" w:pos="7050"/>
        </w:tabs>
        <w:rPr>
          <w:sz w:val="18"/>
          <w:szCs w:val="18"/>
        </w:rPr>
      </w:pPr>
    </w:p>
    <w:p w14:paraId="536089C0" w14:textId="77777777" w:rsidR="00A85DB6" w:rsidRPr="00454FB7" w:rsidRDefault="00A85DB6" w:rsidP="00A85DB6">
      <w:pPr>
        <w:ind w:right="-468"/>
        <w:jc w:val="center"/>
        <w:rPr>
          <w:b/>
          <w:bCs/>
          <w:sz w:val="24"/>
        </w:rPr>
      </w:pPr>
      <w:r w:rsidRPr="00454FB7">
        <w:rPr>
          <w:b/>
          <w:bCs/>
          <w:sz w:val="24"/>
        </w:rPr>
        <w:t xml:space="preserve">PROTOKÓŁ ZDAWCZO-ODBIORCZY </w:t>
      </w:r>
    </w:p>
    <w:p w14:paraId="39916A96" w14:textId="77777777" w:rsidR="00A85DB6" w:rsidRPr="00454FB7" w:rsidRDefault="00A85DB6" w:rsidP="00A85DB6">
      <w:pPr>
        <w:ind w:right="-468"/>
        <w:jc w:val="center"/>
        <w:rPr>
          <w:b/>
          <w:bCs/>
          <w:sz w:val="24"/>
        </w:rPr>
      </w:pPr>
      <w:r w:rsidRPr="00454FB7">
        <w:rPr>
          <w:b/>
          <w:bCs/>
          <w:sz w:val="24"/>
        </w:rPr>
        <w:t>ODBIORU URZĄDZENIA/PODZESPOŁUPO WYKONANYM REMONCIE</w:t>
      </w:r>
    </w:p>
    <w:p w14:paraId="1AB2BC2F" w14:textId="77777777" w:rsidR="00A85DB6" w:rsidRDefault="00A85DB6" w:rsidP="00A85DB6">
      <w:pPr>
        <w:ind w:right="-468"/>
        <w:jc w:val="center"/>
        <w:rPr>
          <w:b/>
          <w:bCs/>
        </w:rPr>
      </w:pPr>
    </w:p>
    <w:p w14:paraId="55EA19AF" w14:textId="77777777" w:rsidR="00A85DB6" w:rsidRPr="00BA5DD1" w:rsidRDefault="00A85DB6" w:rsidP="00A85DB6">
      <w:pPr>
        <w:ind w:right="-468"/>
        <w:jc w:val="center"/>
        <w:rPr>
          <w:b/>
          <w:bCs/>
        </w:rPr>
      </w:pPr>
      <w:r w:rsidRPr="00BA5DD1">
        <w:rPr>
          <w:b/>
          <w:bCs/>
        </w:rPr>
        <w:t>Data odbioru  ……………….</w:t>
      </w:r>
    </w:p>
    <w:p w14:paraId="10E83AC6" w14:textId="77777777" w:rsidR="00A85DB6" w:rsidRDefault="00A85DB6" w:rsidP="00A85DB6">
      <w:pPr>
        <w:ind w:right="-471"/>
        <w:jc w:val="center"/>
        <w:rPr>
          <w:b/>
          <w:bCs/>
        </w:rPr>
      </w:pPr>
    </w:p>
    <w:p w14:paraId="38237C7F" w14:textId="77777777" w:rsidR="00A85DB6" w:rsidRPr="00BA5DD1" w:rsidRDefault="00A85DB6" w:rsidP="00A85DB6">
      <w:pPr>
        <w:ind w:right="-471"/>
        <w:jc w:val="center"/>
        <w:rPr>
          <w:b/>
          <w:bCs/>
        </w:rPr>
      </w:pPr>
      <w:r w:rsidRPr="00BA5DD1">
        <w:rPr>
          <w:b/>
          <w:bCs/>
        </w:rPr>
        <w:t>Data zgłoszenia zakończenia remontu………………</w:t>
      </w:r>
    </w:p>
    <w:p w14:paraId="446BE150" w14:textId="77777777" w:rsidR="00A85DB6" w:rsidRPr="001A6138" w:rsidRDefault="00A85DB6" w:rsidP="00A85DB6">
      <w:pPr>
        <w:ind w:right="-468"/>
        <w:jc w:val="center"/>
        <w:rPr>
          <w:b/>
          <w:bCs/>
        </w:rPr>
      </w:pPr>
    </w:p>
    <w:p w14:paraId="79AF9758" w14:textId="77777777" w:rsidR="00A85DB6" w:rsidRPr="00B53C6B" w:rsidRDefault="00A85DB6" w:rsidP="00570527">
      <w:pPr>
        <w:widowControl w:val="0"/>
        <w:numPr>
          <w:ilvl w:val="0"/>
          <w:numId w:val="37"/>
        </w:numPr>
        <w:suppressAutoHyphens/>
        <w:spacing w:line="360" w:lineRule="auto"/>
        <w:ind w:left="426" w:hanging="426"/>
        <w:rPr>
          <w:sz w:val="22"/>
          <w:szCs w:val="22"/>
        </w:rPr>
      </w:pPr>
      <w:r w:rsidRPr="00B53C6B">
        <w:rPr>
          <w:sz w:val="22"/>
          <w:szCs w:val="22"/>
        </w:rPr>
        <w:t>Przekazujący po remoncie:</w:t>
      </w:r>
    </w:p>
    <w:p w14:paraId="604E10A4" w14:textId="77777777" w:rsidR="00A85DB6" w:rsidRDefault="00A85DB6" w:rsidP="00A85DB6">
      <w:pPr>
        <w:spacing w:line="200" w:lineRule="atLeast"/>
        <w:jc w:val="center"/>
      </w:pPr>
      <w:r>
        <w:t xml:space="preserve">....................................................................................................................................................... </w:t>
      </w:r>
    </w:p>
    <w:p w14:paraId="2DE13F38" w14:textId="77777777" w:rsidR="00A85DB6" w:rsidRPr="00B53C6B" w:rsidRDefault="00A85DB6" w:rsidP="00A85DB6">
      <w:pPr>
        <w:spacing w:line="200" w:lineRule="atLeast"/>
        <w:jc w:val="center"/>
        <w:rPr>
          <w:sz w:val="16"/>
          <w:szCs w:val="16"/>
        </w:rPr>
      </w:pPr>
      <w:r w:rsidRPr="00B53C6B">
        <w:rPr>
          <w:i/>
          <w:sz w:val="16"/>
          <w:szCs w:val="16"/>
        </w:rPr>
        <w:t>(wpisać nazwę firmy remontowej i dane przedstawiciela firmy remontowej dokonującego przekazania)</w:t>
      </w:r>
    </w:p>
    <w:p w14:paraId="35430071" w14:textId="77777777" w:rsidR="00A85DB6" w:rsidRPr="009A547E" w:rsidRDefault="00A85DB6" w:rsidP="00570527">
      <w:pPr>
        <w:widowControl w:val="0"/>
        <w:numPr>
          <w:ilvl w:val="0"/>
          <w:numId w:val="37"/>
        </w:numPr>
        <w:tabs>
          <w:tab w:val="num" w:pos="360"/>
          <w:tab w:val="num" w:pos="540"/>
        </w:tabs>
        <w:suppressAutoHyphens/>
        <w:spacing w:line="360" w:lineRule="auto"/>
        <w:ind w:left="426" w:hanging="426"/>
        <w:rPr>
          <w:sz w:val="22"/>
          <w:szCs w:val="22"/>
        </w:rPr>
      </w:pPr>
      <w:r w:rsidRPr="009A547E">
        <w:rPr>
          <w:sz w:val="22"/>
          <w:szCs w:val="22"/>
        </w:rPr>
        <w:t>Odbierający po remoncie:</w:t>
      </w:r>
    </w:p>
    <w:p w14:paraId="6674B242" w14:textId="77777777" w:rsidR="00A85DB6" w:rsidRDefault="00A85DB6" w:rsidP="00A85DB6">
      <w:pPr>
        <w:spacing w:line="200" w:lineRule="atLeast"/>
        <w:ind w:left="357"/>
        <w:rPr>
          <w:i/>
          <w:iCs/>
        </w:rPr>
      </w:pPr>
      <w:r>
        <w:t>.................................................................................................................................................</w:t>
      </w:r>
    </w:p>
    <w:p w14:paraId="25E78B8F" w14:textId="77777777" w:rsidR="00A85DB6" w:rsidRPr="00B53C6B" w:rsidRDefault="00A85DB6" w:rsidP="00A85DB6">
      <w:pPr>
        <w:spacing w:line="200" w:lineRule="atLeast"/>
        <w:ind w:left="357"/>
        <w:jc w:val="center"/>
        <w:rPr>
          <w:i/>
          <w:iCs/>
          <w:sz w:val="16"/>
          <w:szCs w:val="16"/>
        </w:rPr>
      </w:pPr>
      <w:r w:rsidRPr="00B53C6B">
        <w:rPr>
          <w:i/>
          <w:iCs/>
          <w:sz w:val="16"/>
          <w:szCs w:val="16"/>
        </w:rPr>
        <w:t>(wpisać dane pracownika Zespołu Gospodarki Remontowej</w:t>
      </w:r>
      <w:r>
        <w:rPr>
          <w:i/>
          <w:iCs/>
          <w:sz w:val="16"/>
          <w:szCs w:val="16"/>
        </w:rPr>
        <w:t>, Serwisów i Dzierżaw</w:t>
      </w:r>
      <w:r w:rsidRPr="00B53C6B">
        <w:rPr>
          <w:i/>
          <w:iCs/>
          <w:sz w:val="16"/>
          <w:szCs w:val="16"/>
        </w:rPr>
        <w:t xml:space="preserve"> odbierającego urządzenie/podzespół po remoncie)</w:t>
      </w:r>
    </w:p>
    <w:p w14:paraId="3EE1B0E9" w14:textId="77777777" w:rsidR="00A85DB6" w:rsidRDefault="00A85DB6" w:rsidP="00570527">
      <w:pPr>
        <w:widowControl w:val="0"/>
        <w:numPr>
          <w:ilvl w:val="0"/>
          <w:numId w:val="37"/>
        </w:numPr>
        <w:tabs>
          <w:tab w:val="num" w:pos="360"/>
          <w:tab w:val="num" w:pos="540"/>
        </w:tabs>
        <w:suppressAutoHyphens/>
        <w:spacing w:line="360" w:lineRule="auto"/>
        <w:ind w:left="426" w:hanging="426"/>
        <w:rPr>
          <w:sz w:val="22"/>
          <w:szCs w:val="22"/>
        </w:rPr>
      </w:pPr>
      <w:r>
        <w:rPr>
          <w:sz w:val="22"/>
          <w:szCs w:val="22"/>
        </w:rPr>
        <w:t>Dotyczy Umowy/ Zlecenia/ Zamówienia Wykonawczego nr ……………… z dnia ………………</w:t>
      </w:r>
    </w:p>
    <w:p w14:paraId="734CAAD1" w14:textId="77777777" w:rsidR="00A85DB6" w:rsidRPr="009A547E" w:rsidRDefault="00A85DB6" w:rsidP="00570527">
      <w:pPr>
        <w:widowControl w:val="0"/>
        <w:numPr>
          <w:ilvl w:val="0"/>
          <w:numId w:val="37"/>
        </w:numPr>
        <w:tabs>
          <w:tab w:val="num" w:pos="360"/>
          <w:tab w:val="num" w:pos="540"/>
        </w:tabs>
        <w:suppressAutoHyphens/>
        <w:spacing w:line="360" w:lineRule="auto"/>
        <w:ind w:left="426" w:hanging="426"/>
        <w:rPr>
          <w:sz w:val="22"/>
          <w:szCs w:val="22"/>
        </w:rPr>
      </w:pPr>
      <w:r w:rsidRPr="009A547E">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A85DB6" w:rsidRPr="009A547E" w14:paraId="4F0F7C75" w14:textId="77777777" w:rsidTr="00A85DB6">
        <w:tc>
          <w:tcPr>
            <w:tcW w:w="589" w:type="dxa"/>
          </w:tcPr>
          <w:p w14:paraId="5F41FB66" w14:textId="77777777" w:rsidR="00A85DB6" w:rsidRPr="009918F9" w:rsidRDefault="00A85DB6" w:rsidP="00A85DB6">
            <w:pPr>
              <w:spacing w:before="120"/>
              <w:jc w:val="center"/>
              <w:rPr>
                <w:sz w:val="18"/>
                <w:szCs w:val="18"/>
              </w:rPr>
            </w:pPr>
            <w:r w:rsidRPr="009918F9">
              <w:rPr>
                <w:sz w:val="18"/>
                <w:szCs w:val="18"/>
              </w:rPr>
              <w:t>Lp.</w:t>
            </w:r>
          </w:p>
        </w:tc>
        <w:tc>
          <w:tcPr>
            <w:tcW w:w="3205" w:type="dxa"/>
          </w:tcPr>
          <w:p w14:paraId="0156726B" w14:textId="77777777" w:rsidR="00A85DB6" w:rsidRPr="009918F9" w:rsidRDefault="00A85DB6" w:rsidP="00A85DB6">
            <w:pPr>
              <w:spacing w:before="120"/>
              <w:jc w:val="center"/>
              <w:rPr>
                <w:sz w:val="18"/>
                <w:szCs w:val="18"/>
              </w:rPr>
            </w:pPr>
            <w:r w:rsidRPr="009918F9">
              <w:rPr>
                <w:sz w:val="18"/>
                <w:szCs w:val="18"/>
              </w:rPr>
              <w:t>Nazwa typ</w:t>
            </w:r>
          </w:p>
        </w:tc>
        <w:tc>
          <w:tcPr>
            <w:tcW w:w="2835" w:type="dxa"/>
          </w:tcPr>
          <w:p w14:paraId="6C7017BC" w14:textId="77777777" w:rsidR="00A85DB6" w:rsidRPr="009918F9" w:rsidRDefault="00A85DB6" w:rsidP="00A85DB6">
            <w:pPr>
              <w:jc w:val="center"/>
              <w:rPr>
                <w:sz w:val="18"/>
                <w:szCs w:val="18"/>
              </w:rPr>
            </w:pPr>
            <w:r w:rsidRPr="009918F9">
              <w:rPr>
                <w:sz w:val="18"/>
                <w:szCs w:val="18"/>
              </w:rPr>
              <w:t>Cechy identyfikujące</w:t>
            </w:r>
          </w:p>
          <w:p w14:paraId="234B6F3A" w14:textId="77777777" w:rsidR="00A85DB6" w:rsidRPr="009918F9" w:rsidRDefault="00A85DB6" w:rsidP="00A85DB6">
            <w:pPr>
              <w:jc w:val="center"/>
              <w:rPr>
                <w:sz w:val="18"/>
                <w:szCs w:val="18"/>
              </w:rPr>
            </w:pPr>
            <w:r w:rsidRPr="009918F9">
              <w:rPr>
                <w:sz w:val="18"/>
                <w:szCs w:val="18"/>
              </w:rPr>
              <w:t xml:space="preserve"> (Nr </w:t>
            </w:r>
            <w:r>
              <w:rPr>
                <w:sz w:val="18"/>
                <w:szCs w:val="18"/>
              </w:rPr>
              <w:t>„</w:t>
            </w:r>
            <w:r w:rsidRPr="009918F9">
              <w:rPr>
                <w:sz w:val="18"/>
                <w:szCs w:val="18"/>
              </w:rPr>
              <w:t>metki</w:t>
            </w:r>
            <w:r>
              <w:rPr>
                <w:sz w:val="18"/>
                <w:szCs w:val="18"/>
              </w:rPr>
              <w:t>”</w:t>
            </w:r>
            <w:r w:rsidRPr="009918F9">
              <w:rPr>
                <w:sz w:val="18"/>
                <w:szCs w:val="18"/>
              </w:rPr>
              <w:t>, remontowy, inne) *)</w:t>
            </w:r>
          </w:p>
        </w:tc>
        <w:tc>
          <w:tcPr>
            <w:tcW w:w="992" w:type="dxa"/>
          </w:tcPr>
          <w:p w14:paraId="1FF6C0B1" w14:textId="77777777" w:rsidR="00A85DB6" w:rsidRPr="009918F9" w:rsidRDefault="00A85DB6" w:rsidP="00A85DB6">
            <w:pPr>
              <w:spacing w:before="120"/>
              <w:jc w:val="center"/>
              <w:rPr>
                <w:sz w:val="18"/>
                <w:szCs w:val="18"/>
              </w:rPr>
            </w:pPr>
            <w:r w:rsidRPr="009918F9">
              <w:rPr>
                <w:sz w:val="18"/>
                <w:szCs w:val="18"/>
              </w:rPr>
              <w:t>Ilość **)</w:t>
            </w:r>
          </w:p>
        </w:tc>
        <w:tc>
          <w:tcPr>
            <w:tcW w:w="1843" w:type="dxa"/>
          </w:tcPr>
          <w:p w14:paraId="584AF7C1" w14:textId="77777777" w:rsidR="00A85DB6" w:rsidRPr="009918F9" w:rsidRDefault="00A85DB6" w:rsidP="00A85DB6">
            <w:pPr>
              <w:spacing w:before="120"/>
              <w:jc w:val="center"/>
              <w:rPr>
                <w:sz w:val="18"/>
                <w:szCs w:val="18"/>
              </w:rPr>
            </w:pPr>
            <w:r w:rsidRPr="009918F9">
              <w:rPr>
                <w:sz w:val="18"/>
                <w:szCs w:val="18"/>
              </w:rPr>
              <w:t>Uwagi</w:t>
            </w:r>
          </w:p>
        </w:tc>
      </w:tr>
      <w:tr w:rsidR="00A85DB6" w:rsidRPr="009A547E" w14:paraId="1306B6AE" w14:textId="77777777" w:rsidTr="00A85DB6">
        <w:tc>
          <w:tcPr>
            <w:tcW w:w="589" w:type="dxa"/>
          </w:tcPr>
          <w:p w14:paraId="20266A13" w14:textId="77777777" w:rsidR="00A85DB6" w:rsidRPr="009918F9" w:rsidRDefault="00A85DB6" w:rsidP="00A85DB6">
            <w:pPr>
              <w:spacing w:line="360" w:lineRule="auto"/>
              <w:rPr>
                <w:sz w:val="18"/>
                <w:szCs w:val="18"/>
              </w:rPr>
            </w:pPr>
          </w:p>
        </w:tc>
        <w:tc>
          <w:tcPr>
            <w:tcW w:w="3205" w:type="dxa"/>
          </w:tcPr>
          <w:p w14:paraId="7CC01F02" w14:textId="77777777" w:rsidR="00A85DB6" w:rsidRPr="009918F9" w:rsidRDefault="00A85DB6" w:rsidP="00A85DB6">
            <w:pPr>
              <w:spacing w:line="360" w:lineRule="auto"/>
              <w:rPr>
                <w:sz w:val="18"/>
                <w:szCs w:val="18"/>
              </w:rPr>
            </w:pPr>
          </w:p>
        </w:tc>
        <w:tc>
          <w:tcPr>
            <w:tcW w:w="2835" w:type="dxa"/>
          </w:tcPr>
          <w:p w14:paraId="71729432" w14:textId="77777777" w:rsidR="00A85DB6" w:rsidRPr="009918F9" w:rsidRDefault="00A85DB6" w:rsidP="00A85DB6">
            <w:pPr>
              <w:spacing w:line="360" w:lineRule="auto"/>
              <w:rPr>
                <w:sz w:val="18"/>
                <w:szCs w:val="18"/>
              </w:rPr>
            </w:pPr>
          </w:p>
        </w:tc>
        <w:tc>
          <w:tcPr>
            <w:tcW w:w="992" w:type="dxa"/>
          </w:tcPr>
          <w:p w14:paraId="53AC47C3" w14:textId="77777777" w:rsidR="00A85DB6" w:rsidRPr="009918F9" w:rsidRDefault="00A85DB6" w:rsidP="00A85DB6">
            <w:pPr>
              <w:spacing w:line="360" w:lineRule="auto"/>
              <w:rPr>
                <w:sz w:val="18"/>
                <w:szCs w:val="18"/>
              </w:rPr>
            </w:pPr>
          </w:p>
        </w:tc>
        <w:tc>
          <w:tcPr>
            <w:tcW w:w="1843" w:type="dxa"/>
          </w:tcPr>
          <w:p w14:paraId="1349D896" w14:textId="77777777" w:rsidR="00A85DB6" w:rsidRPr="009918F9" w:rsidRDefault="00A85DB6" w:rsidP="00A85DB6">
            <w:pPr>
              <w:spacing w:line="360" w:lineRule="auto"/>
              <w:rPr>
                <w:sz w:val="18"/>
                <w:szCs w:val="18"/>
              </w:rPr>
            </w:pPr>
          </w:p>
        </w:tc>
      </w:tr>
      <w:tr w:rsidR="00A85DB6" w:rsidRPr="009A547E" w14:paraId="7F3E1FE8" w14:textId="77777777" w:rsidTr="00A85DB6">
        <w:tc>
          <w:tcPr>
            <w:tcW w:w="589" w:type="dxa"/>
          </w:tcPr>
          <w:p w14:paraId="039AEFEE" w14:textId="77777777" w:rsidR="00A85DB6" w:rsidRPr="009918F9" w:rsidRDefault="00A85DB6" w:rsidP="00A85DB6">
            <w:pPr>
              <w:spacing w:line="360" w:lineRule="auto"/>
              <w:rPr>
                <w:sz w:val="18"/>
                <w:szCs w:val="18"/>
              </w:rPr>
            </w:pPr>
          </w:p>
        </w:tc>
        <w:tc>
          <w:tcPr>
            <w:tcW w:w="3205" w:type="dxa"/>
          </w:tcPr>
          <w:p w14:paraId="69F33235" w14:textId="77777777" w:rsidR="00A85DB6" w:rsidRPr="009918F9" w:rsidRDefault="00A85DB6" w:rsidP="00A85DB6">
            <w:pPr>
              <w:spacing w:line="360" w:lineRule="auto"/>
              <w:rPr>
                <w:sz w:val="18"/>
                <w:szCs w:val="18"/>
              </w:rPr>
            </w:pPr>
          </w:p>
        </w:tc>
        <w:tc>
          <w:tcPr>
            <w:tcW w:w="2835" w:type="dxa"/>
          </w:tcPr>
          <w:p w14:paraId="31DA16A9" w14:textId="77777777" w:rsidR="00A85DB6" w:rsidRPr="009918F9" w:rsidRDefault="00A85DB6" w:rsidP="00A85DB6">
            <w:pPr>
              <w:spacing w:line="360" w:lineRule="auto"/>
              <w:rPr>
                <w:sz w:val="18"/>
                <w:szCs w:val="18"/>
              </w:rPr>
            </w:pPr>
          </w:p>
        </w:tc>
        <w:tc>
          <w:tcPr>
            <w:tcW w:w="992" w:type="dxa"/>
          </w:tcPr>
          <w:p w14:paraId="16A43175" w14:textId="77777777" w:rsidR="00A85DB6" w:rsidRPr="009918F9" w:rsidRDefault="00A85DB6" w:rsidP="00A85DB6">
            <w:pPr>
              <w:spacing w:line="360" w:lineRule="auto"/>
              <w:rPr>
                <w:sz w:val="18"/>
                <w:szCs w:val="18"/>
              </w:rPr>
            </w:pPr>
          </w:p>
        </w:tc>
        <w:tc>
          <w:tcPr>
            <w:tcW w:w="1843" w:type="dxa"/>
          </w:tcPr>
          <w:p w14:paraId="340A03BC" w14:textId="77777777" w:rsidR="00A85DB6" w:rsidRPr="009918F9" w:rsidRDefault="00A85DB6" w:rsidP="00A85DB6">
            <w:pPr>
              <w:spacing w:line="360" w:lineRule="auto"/>
              <w:rPr>
                <w:sz w:val="18"/>
                <w:szCs w:val="18"/>
              </w:rPr>
            </w:pPr>
          </w:p>
        </w:tc>
      </w:tr>
    </w:tbl>
    <w:p w14:paraId="0D5AF49B" w14:textId="77777777" w:rsidR="00A85DB6" w:rsidRPr="009C1FF0" w:rsidRDefault="00A85DB6" w:rsidP="00A85DB6">
      <w:pPr>
        <w:spacing w:line="200" w:lineRule="atLeast"/>
        <w:rPr>
          <w:i/>
          <w:iCs/>
          <w:sz w:val="16"/>
          <w:szCs w:val="16"/>
        </w:rPr>
      </w:pPr>
      <w:r w:rsidRPr="004965E7">
        <w:rPr>
          <w:i/>
          <w:iCs/>
          <w:kern w:val="20"/>
          <w:vertAlign w:val="superscript"/>
        </w:rPr>
        <w:t>*</w:t>
      </w:r>
      <w:r>
        <w:rPr>
          <w:i/>
          <w:iCs/>
        </w:rPr>
        <w:t>)</w:t>
      </w:r>
      <w:r w:rsidRPr="009C1FF0">
        <w:rPr>
          <w:i/>
          <w:iCs/>
          <w:sz w:val="16"/>
          <w:szCs w:val="16"/>
        </w:rPr>
        <w:t>wpisać dane jednoznacznie identyfikujące urządzenie/podzespół</w:t>
      </w:r>
      <w:r>
        <w:rPr>
          <w:i/>
          <w:iCs/>
          <w:sz w:val="16"/>
          <w:szCs w:val="16"/>
        </w:rPr>
        <w:t>/obiekt</w:t>
      </w:r>
      <w:r w:rsidRPr="009C1FF0">
        <w:rPr>
          <w:i/>
          <w:iCs/>
          <w:sz w:val="16"/>
          <w:szCs w:val="16"/>
        </w:rPr>
        <w:t xml:space="preserve"> odbierany po remoncie, </w:t>
      </w:r>
    </w:p>
    <w:p w14:paraId="75669261" w14:textId="77777777" w:rsidR="00A85DB6" w:rsidRPr="00A834AE" w:rsidRDefault="00A85DB6" w:rsidP="00A85DB6">
      <w:pPr>
        <w:spacing w:line="200" w:lineRule="atLeast"/>
        <w:rPr>
          <w:i/>
          <w:iCs/>
          <w:sz w:val="16"/>
          <w:szCs w:val="16"/>
        </w:rPr>
      </w:pPr>
      <w:r w:rsidRPr="004965E7">
        <w:rPr>
          <w:i/>
          <w:iCs/>
          <w:kern w:val="16"/>
          <w:sz w:val="16"/>
          <w:szCs w:val="16"/>
          <w:vertAlign w:val="superscript"/>
        </w:rPr>
        <w:t>**</w:t>
      </w:r>
      <w:r w:rsidRPr="009C1FF0">
        <w:rPr>
          <w:i/>
          <w:iCs/>
          <w:sz w:val="16"/>
          <w:szCs w:val="16"/>
        </w:rPr>
        <w:t>)wpisać liczbowo i słownie ilość wraz z jednostką miary</w:t>
      </w:r>
    </w:p>
    <w:p w14:paraId="7B0A9CA7" w14:textId="77777777" w:rsidR="00A85DB6" w:rsidRPr="00454FB7" w:rsidRDefault="00A85DB6" w:rsidP="00570527">
      <w:pPr>
        <w:widowControl w:val="0"/>
        <w:numPr>
          <w:ilvl w:val="0"/>
          <w:numId w:val="37"/>
        </w:numPr>
        <w:tabs>
          <w:tab w:val="num" w:pos="360"/>
          <w:tab w:val="num" w:pos="540"/>
        </w:tabs>
        <w:suppressAutoHyphens/>
        <w:ind w:left="426" w:hanging="426"/>
        <w:jc w:val="both"/>
        <w:rPr>
          <w:sz w:val="18"/>
          <w:szCs w:val="22"/>
        </w:rPr>
      </w:pPr>
      <w:r>
        <w:rPr>
          <w:sz w:val="22"/>
          <w:szCs w:val="22"/>
        </w:rPr>
        <w:t>Remont został wykonany: w terminie</w:t>
      </w:r>
      <w:r w:rsidRPr="00454FB7">
        <w:rPr>
          <w:sz w:val="22"/>
          <w:szCs w:val="22"/>
        </w:rPr>
        <w:t>*</w:t>
      </w:r>
      <w:r>
        <w:rPr>
          <w:sz w:val="22"/>
          <w:szCs w:val="22"/>
        </w:rPr>
        <w:t>) / po terminie umownym , co zgodnie z zapisami Umowy uprawnia zamawiającego do dochodzenia kary umownej za każdy dzień zwłoki</w:t>
      </w:r>
      <w:r w:rsidRPr="00454FB7">
        <w:rPr>
          <w:sz w:val="22"/>
          <w:szCs w:val="22"/>
        </w:rPr>
        <w:t>*</w:t>
      </w:r>
      <w:r>
        <w:rPr>
          <w:sz w:val="22"/>
          <w:szCs w:val="22"/>
        </w:rPr>
        <w:t xml:space="preserve">)  </w:t>
      </w:r>
    </w:p>
    <w:p w14:paraId="6128B7F7" w14:textId="77777777" w:rsidR="00A85DB6" w:rsidRPr="00454FB7" w:rsidRDefault="00A85DB6" w:rsidP="00A85DB6">
      <w:pPr>
        <w:widowControl w:val="0"/>
        <w:tabs>
          <w:tab w:val="num" w:pos="540"/>
        </w:tabs>
        <w:ind w:left="426"/>
        <w:jc w:val="both"/>
        <w:rPr>
          <w:sz w:val="18"/>
          <w:szCs w:val="22"/>
        </w:rPr>
      </w:pPr>
      <w:r w:rsidRPr="00454FB7">
        <w:rPr>
          <w:sz w:val="18"/>
          <w:szCs w:val="22"/>
        </w:rPr>
        <w:t>*) niepotrzebne skreślić</w:t>
      </w:r>
    </w:p>
    <w:p w14:paraId="72265DF6" w14:textId="77777777" w:rsidR="00A85DB6" w:rsidRPr="00886490" w:rsidRDefault="00A85DB6" w:rsidP="00570527">
      <w:pPr>
        <w:widowControl w:val="0"/>
        <w:numPr>
          <w:ilvl w:val="0"/>
          <w:numId w:val="37"/>
        </w:numPr>
        <w:tabs>
          <w:tab w:val="num" w:pos="360"/>
          <w:tab w:val="num" w:pos="540"/>
        </w:tabs>
        <w:suppressAutoHyphens/>
        <w:ind w:left="426" w:hanging="426"/>
        <w:jc w:val="both"/>
        <w:rPr>
          <w:sz w:val="22"/>
          <w:szCs w:val="22"/>
        </w:rPr>
      </w:pPr>
      <w:r w:rsidRPr="00886490">
        <w:rPr>
          <w:sz w:val="22"/>
          <w:szCs w:val="22"/>
        </w:rPr>
        <w:t xml:space="preserve">Przedmiot odbioru został poddany kontroli technicznej z wynikiem pozytywnym </w:t>
      </w:r>
      <w:r w:rsidRPr="00886490">
        <w:rPr>
          <w:sz w:val="22"/>
          <w:szCs w:val="22"/>
        </w:rPr>
        <w:br/>
        <w:t>w dniu     ………………       przez       ………………………………………………</w:t>
      </w:r>
      <w:r>
        <w:rPr>
          <w:sz w:val="22"/>
          <w:szCs w:val="22"/>
        </w:rPr>
        <w:t>……</w:t>
      </w:r>
      <w:r w:rsidRPr="00886490">
        <w:rPr>
          <w:sz w:val="22"/>
          <w:szCs w:val="22"/>
        </w:rPr>
        <w:t>.</w:t>
      </w:r>
      <w:r w:rsidRPr="00454FB7">
        <w:rPr>
          <w:sz w:val="22"/>
          <w:szCs w:val="22"/>
        </w:rPr>
        <w:t>*</w:t>
      </w:r>
      <w:r w:rsidRPr="00886490">
        <w:rPr>
          <w:sz w:val="22"/>
          <w:szCs w:val="22"/>
        </w:rPr>
        <w:t>)</w:t>
      </w:r>
    </w:p>
    <w:p w14:paraId="44EFA166" w14:textId="77777777" w:rsidR="00A85DB6" w:rsidRDefault="00A85DB6" w:rsidP="00A85DB6">
      <w:pPr>
        <w:tabs>
          <w:tab w:val="num" w:pos="360"/>
        </w:tabs>
        <w:spacing w:line="200" w:lineRule="atLeast"/>
        <w:ind w:left="357" w:firstLine="3"/>
        <w:jc w:val="both"/>
        <w:rPr>
          <w:sz w:val="16"/>
          <w:szCs w:val="16"/>
        </w:rPr>
      </w:pPr>
      <w:r w:rsidRPr="009C1FF0">
        <w:rPr>
          <w:sz w:val="16"/>
          <w:szCs w:val="16"/>
        </w:rPr>
        <w:t>*)</w:t>
      </w:r>
      <w:r>
        <w:rPr>
          <w:sz w:val="16"/>
          <w:szCs w:val="16"/>
        </w:rPr>
        <w:t xml:space="preserve"> wpisać Jednostka Ekspercka lub imię nazwisko ,dział stanowisko przedstawiciela Zamawiającego który przeprowadził odbiór</w:t>
      </w:r>
    </w:p>
    <w:p w14:paraId="380FA9C9" w14:textId="309C6928" w:rsidR="00A85DB6" w:rsidRDefault="00A85DB6" w:rsidP="00570527">
      <w:pPr>
        <w:widowControl w:val="0"/>
        <w:numPr>
          <w:ilvl w:val="0"/>
          <w:numId w:val="37"/>
        </w:numPr>
        <w:tabs>
          <w:tab w:val="num" w:pos="360"/>
          <w:tab w:val="num" w:pos="540"/>
        </w:tabs>
        <w:suppressAutoHyphens/>
        <w:ind w:left="426" w:hanging="426"/>
        <w:jc w:val="both"/>
        <w:rPr>
          <w:sz w:val="22"/>
          <w:szCs w:val="22"/>
        </w:rPr>
      </w:pPr>
      <w:r w:rsidRPr="00A834AE">
        <w:rPr>
          <w:sz w:val="22"/>
          <w:szCs w:val="22"/>
        </w:rPr>
        <w:t>Wykonawca wraz z przedmiotem odbioru przekazał części i podzespoły po wymianie zgodnie</w:t>
      </w:r>
      <w:r>
        <w:rPr>
          <w:sz w:val="22"/>
          <w:szCs w:val="22"/>
        </w:rPr>
        <w:br/>
      </w:r>
      <w:r w:rsidRPr="00A834AE">
        <w:rPr>
          <w:sz w:val="22"/>
          <w:szCs w:val="22"/>
        </w:rPr>
        <w:t xml:space="preserve">z </w:t>
      </w:r>
      <w:r>
        <w:rPr>
          <w:sz w:val="22"/>
          <w:szCs w:val="22"/>
        </w:rPr>
        <w:t>W</w:t>
      </w:r>
      <w:r w:rsidRPr="00A834AE">
        <w:rPr>
          <w:sz w:val="22"/>
          <w:szCs w:val="22"/>
        </w:rPr>
        <w:t>ykazem</w:t>
      </w:r>
      <w:r w:rsidR="004D5EEC">
        <w:rPr>
          <w:sz w:val="22"/>
          <w:szCs w:val="22"/>
        </w:rPr>
        <w:t xml:space="preserve"> </w:t>
      </w:r>
      <w:r w:rsidRPr="00C27993">
        <w:rPr>
          <w:sz w:val="22"/>
          <w:szCs w:val="22"/>
        </w:rPr>
        <w:t>części i podzespołów podlegających zwrotowi</w:t>
      </w:r>
      <w:r w:rsidRPr="00FD15C2">
        <w:rPr>
          <w:sz w:val="22"/>
          <w:szCs w:val="22"/>
        </w:rPr>
        <w:t>.</w:t>
      </w:r>
      <w:r>
        <w:rPr>
          <w:sz w:val="22"/>
          <w:szCs w:val="22"/>
        </w:rPr>
        <w:t xml:space="preserve"> ( TAK, NIE DOTYCZY </w:t>
      </w:r>
      <w:r w:rsidRPr="00454FB7">
        <w:rPr>
          <w:sz w:val="22"/>
          <w:szCs w:val="22"/>
        </w:rPr>
        <w:t>*</w:t>
      </w:r>
      <w:r>
        <w:rPr>
          <w:sz w:val="22"/>
          <w:szCs w:val="22"/>
        </w:rPr>
        <w:t>)</w:t>
      </w:r>
    </w:p>
    <w:p w14:paraId="4BF154CB" w14:textId="77777777" w:rsidR="00A85DB6" w:rsidRPr="00C27993" w:rsidRDefault="00A85DB6" w:rsidP="00A85DB6">
      <w:pPr>
        <w:spacing w:line="200" w:lineRule="atLeast"/>
        <w:ind w:left="360"/>
        <w:jc w:val="both"/>
        <w:rPr>
          <w:sz w:val="16"/>
          <w:szCs w:val="16"/>
        </w:rPr>
      </w:pPr>
      <w:r w:rsidRPr="004965E7">
        <w:rPr>
          <w:kern w:val="16"/>
          <w:sz w:val="16"/>
          <w:szCs w:val="16"/>
          <w:vertAlign w:val="superscript"/>
        </w:rPr>
        <w:t>*</w:t>
      </w:r>
      <w:r>
        <w:rPr>
          <w:sz w:val="16"/>
          <w:szCs w:val="16"/>
        </w:rPr>
        <w:t>) niepotrzebne skreślić</w:t>
      </w:r>
    </w:p>
    <w:p w14:paraId="044EC23F" w14:textId="77777777" w:rsidR="00A85DB6" w:rsidRPr="00886490" w:rsidRDefault="00A85DB6" w:rsidP="00570527">
      <w:pPr>
        <w:widowControl w:val="0"/>
        <w:numPr>
          <w:ilvl w:val="0"/>
          <w:numId w:val="37"/>
        </w:numPr>
        <w:tabs>
          <w:tab w:val="num" w:pos="360"/>
          <w:tab w:val="num" w:pos="540"/>
        </w:tabs>
        <w:suppressAutoHyphens/>
        <w:ind w:left="426" w:hanging="426"/>
        <w:jc w:val="both"/>
        <w:rPr>
          <w:sz w:val="22"/>
          <w:szCs w:val="22"/>
        </w:rPr>
      </w:pPr>
      <w:r w:rsidRPr="00886490">
        <w:rPr>
          <w:sz w:val="22"/>
          <w:szCs w:val="22"/>
        </w:rPr>
        <w:t>Wykaz dokumentów d</w:t>
      </w:r>
      <w:r>
        <w:rPr>
          <w:sz w:val="22"/>
          <w:szCs w:val="22"/>
        </w:rPr>
        <w:t>ostarczonych wraz z urządzeniem</w:t>
      </w:r>
      <w:r w:rsidRPr="00886490">
        <w:rPr>
          <w:sz w:val="22"/>
          <w:szCs w:val="22"/>
        </w:rPr>
        <w:t>:</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A85DB6" w14:paraId="4202D4F8" w14:textId="77777777" w:rsidTr="00A85DB6">
        <w:tc>
          <w:tcPr>
            <w:tcW w:w="589" w:type="dxa"/>
            <w:vAlign w:val="center"/>
          </w:tcPr>
          <w:p w14:paraId="5C7E9DD6" w14:textId="77777777" w:rsidR="00A85DB6" w:rsidRPr="009918F9" w:rsidRDefault="00A85DB6" w:rsidP="00A85DB6">
            <w:pPr>
              <w:jc w:val="center"/>
            </w:pPr>
            <w:r w:rsidRPr="009918F9">
              <w:t>Lp.</w:t>
            </w:r>
          </w:p>
        </w:tc>
        <w:tc>
          <w:tcPr>
            <w:tcW w:w="4197" w:type="dxa"/>
            <w:vAlign w:val="center"/>
          </w:tcPr>
          <w:p w14:paraId="007A085E" w14:textId="77777777" w:rsidR="00A85DB6" w:rsidRPr="009918F9" w:rsidRDefault="00A85DB6" w:rsidP="00A85DB6">
            <w:pPr>
              <w:jc w:val="center"/>
            </w:pPr>
            <w:r w:rsidRPr="009918F9">
              <w:t xml:space="preserve">Nazwa dokumentu </w:t>
            </w:r>
          </w:p>
        </w:tc>
        <w:tc>
          <w:tcPr>
            <w:tcW w:w="1559" w:type="dxa"/>
            <w:vAlign w:val="center"/>
          </w:tcPr>
          <w:p w14:paraId="649FA7A8" w14:textId="77777777" w:rsidR="00A85DB6" w:rsidRPr="009918F9" w:rsidRDefault="00A85DB6" w:rsidP="00A85DB6">
            <w:pPr>
              <w:jc w:val="center"/>
            </w:pPr>
            <w:r w:rsidRPr="009918F9">
              <w:t>Data wystawienia</w:t>
            </w:r>
          </w:p>
        </w:tc>
        <w:tc>
          <w:tcPr>
            <w:tcW w:w="1560" w:type="dxa"/>
            <w:vAlign w:val="center"/>
          </w:tcPr>
          <w:p w14:paraId="5BEFC9FF" w14:textId="77777777" w:rsidR="00A85DB6" w:rsidRPr="009918F9" w:rsidRDefault="00A85DB6" w:rsidP="00A85DB6">
            <w:pPr>
              <w:jc w:val="center"/>
            </w:pPr>
            <w:r w:rsidRPr="009918F9">
              <w:t xml:space="preserve">Nie dotyczy </w:t>
            </w:r>
            <w:r w:rsidRPr="004965E7">
              <w:rPr>
                <w:kern w:val="20"/>
                <w:vertAlign w:val="superscript"/>
              </w:rPr>
              <w:t>*</w:t>
            </w:r>
            <w:r w:rsidRPr="009918F9">
              <w:t>)</w:t>
            </w:r>
          </w:p>
        </w:tc>
        <w:tc>
          <w:tcPr>
            <w:tcW w:w="1559" w:type="dxa"/>
            <w:vAlign w:val="center"/>
          </w:tcPr>
          <w:p w14:paraId="19252B82" w14:textId="77777777" w:rsidR="00A85DB6" w:rsidRPr="009918F9" w:rsidRDefault="00A85DB6" w:rsidP="00A85DB6">
            <w:pPr>
              <w:jc w:val="center"/>
            </w:pPr>
            <w:r w:rsidRPr="009918F9">
              <w:t>Uwagi</w:t>
            </w:r>
          </w:p>
        </w:tc>
      </w:tr>
      <w:tr w:rsidR="00A85DB6" w:rsidRPr="009A547E" w14:paraId="0E28F19E" w14:textId="77777777" w:rsidTr="00A85DB6">
        <w:trPr>
          <w:cantSplit/>
          <w:trHeight w:val="244"/>
        </w:trPr>
        <w:tc>
          <w:tcPr>
            <w:tcW w:w="589" w:type="dxa"/>
            <w:vAlign w:val="center"/>
          </w:tcPr>
          <w:p w14:paraId="01B11786" w14:textId="77777777" w:rsidR="00A85DB6" w:rsidRPr="009918F9" w:rsidRDefault="00A85DB6" w:rsidP="00A85DB6">
            <w:pPr>
              <w:spacing w:line="360" w:lineRule="auto"/>
              <w:rPr>
                <w:sz w:val="18"/>
                <w:szCs w:val="18"/>
              </w:rPr>
            </w:pPr>
            <w:r w:rsidRPr="009918F9">
              <w:rPr>
                <w:sz w:val="18"/>
                <w:szCs w:val="18"/>
              </w:rPr>
              <w:t>1.</w:t>
            </w:r>
          </w:p>
        </w:tc>
        <w:tc>
          <w:tcPr>
            <w:tcW w:w="4197" w:type="dxa"/>
            <w:vAlign w:val="center"/>
          </w:tcPr>
          <w:p w14:paraId="01E0129A" w14:textId="77777777" w:rsidR="00A85DB6" w:rsidRPr="00734A66" w:rsidRDefault="00A85DB6" w:rsidP="00A85DB6">
            <w:pPr>
              <w:rPr>
                <w:sz w:val="18"/>
                <w:szCs w:val="18"/>
              </w:rPr>
            </w:pPr>
            <w:r w:rsidRPr="00734A66">
              <w:rPr>
                <w:sz w:val="18"/>
                <w:szCs w:val="18"/>
              </w:rPr>
              <w:t xml:space="preserve">świadectwo jakości </w:t>
            </w:r>
          </w:p>
        </w:tc>
        <w:tc>
          <w:tcPr>
            <w:tcW w:w="1559" w:type="dxa"/>
          </w:tcPr>
          <w:p w14:paraId="0C3643CA" w14:textId="77777777" w:rsidR="00A85DB6" w:rsidRPr="009918F9" w:rsidRDefault="00A85DB6" w:rsidP="00A85DB6">
            <w:pPr>
              <w:spacing w:line="360" w:lineRule="auto"/>
              <w:rPr>
                <w:sz w:val="18"/>
                <w:szCs w:val="18"/>
              </w:rPr>
            </w:pPr>
          </w:p>
        </w:tc>
        <w:tc>
          <w:tcPr>
            <w:tcW w:w="1560" w:type="dxa"/>
          </w:tcPr>
          <w:p w14:paraId="18D35C72" w14:textId="77777777" w:rsidR="00A85DB6" w:rsidRPr="009918F9" w:rsidRDefault="00A85DB6" w:rsidP="00A85DB6">
            <w:pPr>
              <w:spacing w:line="360" w:lineRule="auto"/>
              <w:rPr>
                <w:sz w:val="18"/>
                <w:szCs w:val="18"/>
              </w:rPr>
            </w:pPr>
          </w:p>
        </w:tc>
        <w:tc>
          <w:tcPr>
            <w:tcW w:w="1559" w:type="dxa"/>
          </w:tcPr>
          <w:p w14:paraId="7F8E38E0" w14:textId="77777777" w:rsidR="00A85DB6" w:rsidRPr="009918F9" w:rsidRDefault="00A85DB6" w:rsidP="00A85DB6">
            <w:pPr>
              <w:spacing w:line="360" w:lineRule="auto"/>
              <w:rPr>
                <w:sz w:val="18"/>
                <w:szCs w:val="18"/>
              </w:rPr>
            </w:pPr>
          </w:p>
        </w:tc>
      </w:tr>
      <w:tr w:rsidR="00A85DB6" w:rsidRPr="009A547E" w14:paraId="1C3C4A85" w14:textId="77777777" w:rsidTr="00A85DB6">
        <w:trPr>
          <w:cantSplit/>
          <w:trHeight w:val="57"/>
        </w:trPr>
        <w:tc>
          <w:tcPr>
            <w:tcW w:w="589" w:type="dxa"/>
            <w:vAlign w:val="center"/>
          </w:tcPr>
          <w:p w14:paraId="53C9EE9F" w14:textId="77777777" w:rsidR="00A85DB6" w:rsidRPr="009918F9" w:rsidRDefault="00A85DB6" w:rsidP="00A85DB6">
            <w:pPr>
              <w:spacing w:line="360" w:lineRule="auto"/>
              <w:rPr>
                <w:sz w:val="18"/>
                <w:szCs w:val="18"/>
              </w:rPr>
            </w:pPr>
            <w:r w:rsidRPr="009918F9">
              <w:rPr>
                <w:sz w:val="18"/>
                <w:szCs w:val="18"/>
              </w:rPr>
              <w:t>2.</w:t>
            </w:r>
          </w:p>
        </w:tc>
        <w:tc>
          <w:tcPr>
            <w:tcW w:w="4197" w:type="dxa"/>
            <w:vAlign w:val="center"/>
          </w:tcPr>
          <w:p w14:paraId="04D43AC2" w14:textId="77777777" w:rsidR="00A85DB6" w:rsidRPr="00734A66" w:rsidRDefault="00A85DB6" w:rsidP="00A85DB6">
            <w:pPr>
              <w:spacing w:line="360" w:lineRule="auto"/>
              <w:rPr>
                <w:sz w:val="18"/>
                <w:szCs w:val="18"/>
              </w:rPr>
            </w:pPr>
            <w:r w:rsidRPr="00734A66">
              <w:rPr>
                <w:sz w:val="18"/>
                <w:szCs w:val="18"/>
              </w:rPr>
              <w:t>karta gwarancyjna</w:t>
            </w:r>
          </w:p>
        </w:tc>
        <w:tc>
          <w:tcPr>
            <w:tcW w:w="1559" w:type="dxa"/>
          </w:tcPr>
          <w:p w14:paraId="5CDED4A7" w14:textId="77777777" w:rsidR="00A85DB6" w:rsidRPr="009918F9" w:rsidRDefault="00A85DB6" w:rsidP="00A85DB6">
            <w:pPr>
              <w:spacing w:line="360" w:lineRule="auto"/>
              <w:rPr>
                <w:sz w:val="18"/>
                <w:szCs w:val="18"/>
              </w:rPr>
            </w:pPr>
          </w:p>
        </w:tc>
        <w:tc>
          <w:tcPr>
            <w:tcW w:w="1560" w:type="dxa"/>
          </w:tcPr>
          <w:p w14:paraId="6B910300" w14:textId="77777777" w:rsidR="00A85DB6" w:rsidRPr="009918F9" w:rsidRDefault="00A85DB6" w:rsidP="00A85DB6">
            <w:pPr>
              <w:spacing w:line="360" w:lineRule="auto"/>
              <w:rPr>
                <w:sz w:val="18"/>
                <w:szCs w:val="18"/>
              </w:rPr>
            </w:pPr>
          </w:p>
        </w:tc>
        <w:tc>
          <w:tcPr>
            <w:tcW w:w="1559" w:type="dxa"/>
          </w:tcPr>
          <w:p w14:paraId="352D0C44" w14:textId="77777777" w:rsidR="00A85DB6" w:rsidRPr="009918F9" w:rsidRDefault="00A85DB6" w:rsidP="00A85DB6">
            <w:pPr>
              <w:spacing w:line="360" w:lineRule="auto"/>
              <w:rPr>
                <w:sz w:val="18"/>
                <w:szCs w:val="18"/>
              </w:rPr>
            </w:pPr>
          </w:p>
        </w:tc>
      </w:tr>
      <w:tr w:rsidR="00710449" w:rsidRPr="009A547E" w14:paraId="3AF0420E" w14:textId="77777777" w:rsidTr="00A85DB6">
        <w:trPr>
          <w:cantSplit/>
          <w:trHeight w:val="57"/>
        </w:trPr>
        <w:tc>
          <w:tcPr>
            <w:tcW w:w="589" w:type="dxa"/>
            <w:vAlign w:val="center"/>
          </w:tcPr>
          <w:p w14:paraId="5003A489" w14:textId="77777777" w:rsidR="00710449" w:rsidRPr="009918F9" w:rsidRDefault="00710449" w:rsidP="00710449">
            <w:pPr>
              <w:spacing w:line="360" w:lineRule="auto"/>
              <w:rPr>
                <w:sz w:val="18"/>
                <w:szCs w:val="18"/>
              </w:rPr>
            </w:pPr>
            <w:r w:rsidRPr="009918F9">
              <w:rPr>
                <w:sz w:val="18"/>
                <w:szCs w:val="18"/>
              </w:rPr>
              <w:t>3.</w:t>
            </w:r>
          </w:p>
        </w:tc>
        <w:tc>
          <w:tcPr>
            <w:tcW w:w="4197" w:type="dxa"/>
            <w:vAlign w:val="center"/>
          </w:tcPr>
          <w:p w14:paraId="36CBFBE7" w14:textId="0A2E8535" w:rsidR="00710449" w:rsidRPr="00734A66" w:rsidRDefault="00710449" w:rsidP="00710449">
            <w:pPr>
              <w:rPr>
                <w:sz w:val="18"/>
                <w:szCs w:val="18"/>
              </w:rPr>
            </w:pPr>
            <w:r w:rsidRPr="00734A66">
              <w:rPr>
                <w:sz w:val="18"/>
                <w:szCs w:val="18"/>
              </w:rPr>
              <w:t>wykaz części i podzespołów wymienionych</w:t>
            </w:r>
            <w:r w:rsidR="00734A66" w:rsidRPr="00734A66">
              <w:rPr>
                <w:sz w:val="18"/>
                <w:szCs w:val="18"/>
              </w:rPr>
              <w:t xml:space="preserve"> i podlegających zwrotowi</w:t>
            </w:r>
          </w:p>
        </w:tc>
        <w:tc>
          <w:tcPr>
            <w:tcW w:w="1559" w:type="dxa"/>
          </w:tcPr>
          <w:p w14:paraId="4A8BA87B" w14:textId="77777777" w:rsidR="00710449" w:rsidRPr="009918F9" w:rsidRDefault="00710449" w:rsidP="00710449">
            <w:pPr>
              <w:spacing w:line="360" w:lineRule="auto"/>
              <w:rPr>
                <w:sz w:val="18"/>
                <w:szCs w:val="18"/>
              </w:rPr>
            </w:pPr>
          </w:p>
        </w:tc>
        <w:tc>
          <w:tcPr>
            <w:tcW w:w="1560" w:type="dxa"/>
          </w:tcPr>
          <w:p w14:paraId="6ACB4F2C" w14:textId="77777777" w:rsidR="00710449" w:rsidRPr="009918F9" w:rsidRDefault="00710449" w:rsidP="00710449">
            <w:pPr>
              <w:spacing w:line="360" w:lineRule="auto"/>
              <w:rPr>
                <w:sz w:val="18"/>
                <w:szCs w:val="18"/>
              </w:rPr>
            </w:pPr>
          </w:p>
        </w:tc>
        <w:tc>
          <w:tcPr>
            <w:tcW w:w="1559" w:type="dxa"/>
          </w:tcPr>
          <w:p w14:paraId="14A938AF" w14:textId="77777777" w:rsidR="00710449" w:rsidRPr="009918F9" w:rsidRDefault="00710449" w:rsidP="00710449">
            <w:pPr>
              <w:spacing w:line="360" w:lineRule="auto"/>
              <w:rPr>
                <w:sz w:val="18"/>
                <w:szCs w:val="18"/>
              </w:rPr>
            </w:pPr>
          </w:p>
        </w:tc>
      </w:tr>
      <w:tr w:rsidR="00710449" w:rsidRPr="009A547E" w14:paraId="25E75057" w14:textId="77777777" w:rsidTr="00A85DB6">
        <w:trPr>
          <w:cantSplit/>
          <w:trHeight w:val="57"/>
        </w:trPr>
        <w:tc>
          <w:tcPr>
            <w:tcW w:w="589" w:type="dxa"/>
            <w:vAlign w:val="center"/>
          </w:tcPr>
          <w:p w14:paraId="2E22DA92" w14:textId="77777777" w:rsidR="00710449" w:rsidRPr="009918F9" w:rsidRDefault="00710449" w:rsidP="00710449">
            <w:pPr>
              <w:spacing w:line="360" w:lineRule="auto"/>
              <w:rPr>
                <w:sz w:val="18"/>
                <w:szCs w:val="18"/>
              </w:rPr>
            </w:pPr>
            <w:r w:rsidRPr="009918F9">
              <w:rPr>
                <w:sz w:val="18"/>
                <w:szCs w:val="18"/>
              </w:rPr>
              <w:t>4.</w:t>
            </w:r>
          </w:p>
        </w:tc>
        <w:tc>
          <w:tcPr>
            <w:tcW w:w="4197" w:type="dxa"/>
            <w:vAlign w:val="center"/>
          </w:tcPr>
          <w:p w14:paraId="0A27D175" w14:textId="42D8A96D" w:rsidR="00710449" w:rsidRPr="00734A66" w:rsidRDefault="00734A66" w:rsidP="004D5EEC">
            <w:pPr>
              <w:rPr>
                <w:sz w:val="18"/>
                <w:szCs w:val="18"/>
              </w:rPr>
            </w:pPr>
            <w:r w:rsidRPr="00734A66">
              <w:rPr>
                <w:sz w:val="18"/>
                <w:szCs w:val="18"/>
              </w:rPr>
              <w:t>sprawozdanie z przeprowadzonych badań stanowiskowych</w:t>
            </w:r>
          </w:p>
        </w:tc>
        <w:tc>
          <w:tcPr>
            <w:tcW w:w="1559" w:type="dxa"/>
          </w:tcPr>
          <w:p w14:paraId="349B34BF" w14:textId="77777777" w:rsidR="00710449" w:rsidRPr="009918F9" w:rsidRDefault="00710449" w:rsidP="00710449">
            <w:pPr>
              <w:spacing w:line="360" w:lineRule="auto"/>
              <w:rPr>
                <w:sz w:val="18"/>
                <w:szCs w:val="18"/>
              </w:rPr>
            </w:pPr>
          </w:p>
        </w:tc>
        <w:tc>
          <w:tcPr>
            <w:tcW w:w="1560" w:type="dxa"/>
          </w:tcPr>
          <w:p w14:paraId="4143428D" w14:textId="77777777" w:rsidR="00710449" w:rsidRPr="009918F9" w:rsidRDefault="00710449" w:rsidP="00710449">
            <w:pPr>
              <w:spacing w:line="360" w:lineRule="auto"/>
              <w:rPr>
                <w:sz w:val="18"/>
                <w:szCs w:val="18"/>
              </w:rPr>
            </w:pPr>
          </w:p>
        </w:tc>
        <w:tc>
          <w:tcPr>
            <w:tcW w:w="1559" w:type="dxa"/>
          </w:tcPr>
          <w:p w14:paraId="4C5CF9C8" w14:textId="77777777" w:rsidR="00710449" w:rsidRPr="009918F9" w:rsidRDefault="00710449" w:rsidP="00710449">
            <w:pPr>
              <w:spacing w:line="360" w:lineRule="auto"/>
              <w:rPr>
                <w:sz w:val="18"/>
                <w:szCs w:val="18"/>
              </w:rPr>
            </w:pPr>
          </w:p>
        </w:tc>
      </w:tr>
      <w:tr w:rsidR="00710449" w:rsidRPr="009A547E" w14:paraId="3A9899A8" w14:textId="77777777" w:rsidTr="00A85DB6">
        <w:trPr>
          <w:cantSplit/>
          <w:trHeight w:val="57"/>
        </w:trPr>
        <w:tc>
          <w:tcPr>
            <w:tcW w:w="589" w:type="dxa"/>
            <w:vAlign w:val="center"/>
          </w:tcPr>
          <w:p w14:paraId="3601D58D" w14:textId="77777777" w:rsidR="00710449" w:rsidRPr="009918F9" w:rsidRDefault="00710449" w:rsidP="00710449">
            <w:pPr>
              <w:spacing w:line="360" w:lineRule="auto"/>
              <w:rPr>
                <w:sz w:val="18"/>
                <w:szCs w:val="18"/>
              </w:rPr>
            </w:pPr>
            <w:r w:rsidRPr="009918F9">
              <w:rPr>
                <w:sz w:val="18"/>
                <w:szCs w:val="18"/>
              </w:rPr>
              <w:t>5.</w:t>
            </w:r>
          </w:p>
        </w:tc>
        <w:tc>
          <w:tcPr>
            <w:tcW w:w="4197" w:type="dxa"/>
            <w:vAlign w:val="center"/>
          </w:tcPr>
          <w:p w14:paraId="7F6A41AF" w14:textId="0AFA955B" w:rsidR="00710449" w:rsidRPr="00734A66" w:rsidRDefault="00734A66" w:rsidP="00710449">
            <w:pPr>
              <w:spacing w:line="360" w:lineRule="auto"/>
              <w:rPr>
                <w:sz w:val="18"/>
                <w:szCs w:val="18"/>
              </w:rPr>
            </w:pPr>
            <w:r w:rsidRPr="00734A66">
              <w:rPr>
                <w:sz w:val="18"/>
                <w:szCs w:val="18"/>
              </w:rPr>
              <w:t>Inne:</w:t>
            </w:r>
          </w:p>
        </w:tc>
        <w:tc>
          <w:tcPr>
            <w:tcW w:w="1559" w:type="dxa"/>
          </w:tcPr>
          <w:p w14:paraId="2A66D102" w14:textId="77777777" w:rsidR="00710449" w:rsidRPr="009918F9" w:rsidRDefault="00710449" w:rsidP="00710449">
            <w:pPr>
              <w:spacing w:line="360" w:lineRule="auto"/>
              <w:rPr>
                <w:sz w:val="18"/>
                <w:szCs w:val="18"/>
              </w:rPr>
            </w:pPr>
          </w:p>
        </w:tc>
        <w:tc>
          <w:tcPr>
            <w:tcW w:w="1560" w:type="dxa"/>
          </w:tcPr>
          <w:p w14:paraId="456D0C13" w14:textId="77777777" w:rsidR="00710449" w:rsidRPr="009918F9" w:rsidRDefault="00710449" w:rsidP="00710449">
            <w:pPr>
              <w:spacing w:line="360" w:lineRule="auto"/>
              <w:rPr>
                <w:sz w:val="18"/>
                <w:szCs w:val="18"/>
              </w:rPr>
            </w:pPr>
          </w:p>
        </w:tc>
        <w:tc>
          <w:tcPr>
            <w:tcW w:w="1559" w:type="dxa"/>
          </w:tcPr>
          <w:p w14:paraId="03750049" w14:textId="77777777" w:rsidR="00710449" w:rsidRPr="009918F9" w:rsidRDefault="00710449" w:rsidP="00710449">
            <w:pPr>
              <w:spacing w:line="360" w:lineRule="auto"/>
              <w:rPr>
                <w:sz w:val="18"/>
                <w:szCs w:val="18"/>
              </w:rPr>
            </w:pPr>
          </w:p>
        </w:tc>
      </w:tr>
      <w:tr w:rsidR="00710449" w:rsidRPr="009A547E" w14:paraId="54D27A9D" w14:textId="77777777" w:rsidTr="00A85DB6">
        <w:trPr>
          <w:cantSplit/>
          <w:trHeight w:val="57"/>
        </w:trPr>
        <w:tc>
          <w:tcPr>
            <w:tcW w:w="589" w:type="dxa"/>
            <w:vAlign w:val="center"/>
          </w:tcPr>
          <w:p w14:paraId="0B4B9129" w14:textId="77777777" w:rsidR="00710449" w:rsidRPr="009918F9" w:rsidRDefault="00710449" w:rsidP="00710449">
            <w:pPr>
              <w:spacing w:line="360" w:lineRule="auto"/>
              <w:rPr>
                <w:sz w:val="18"/>
                <w:szCs w:val="18"/>
              </w:rPr>
            </w:pPr>
            <w:r w:rsidRPr="009918F9">
              <w:rPr>
                <w:sz w:val="18"/>
                <w:szCs w:val="18"/>
              </w:rPr>
              <w:t>6.</w:t>
            </w:r>
          </w:p>
        </w:tc>
        <w:tc>
          <w:tcPr>
            <w:tcW w:w="4197" w:type="dxa"/>
            <w:vAlign w:val="center"/>
          </w:tcPr>
          <w:p w14:paraId="6D0C7E2D" w14:textId="5CBAF29F" w:rsidR="00710449" w:rsidRPr="00734A66" w:rsidRDefault="00710449" w:rsidP="00710449">
            <w:pPr>
              <w:rPr>
                <w:sz w:val="18"/>
                <w:szCs w:val="18"/>
              </w:rPr>
            </w:pPr>
          </w:p>
        </w:tc>
        <w:tc>
          <w:tcPr>
            <w:tcW w:w="1559" w:type="dxa"/>
          </w:tcPr>
          <w:p w14:paraId="13516B9A" w14:textId="77777777" w:rsidR="00710449" w:rsidRPr="009918F9" w:rsidRDefault="00710449" w:rsidP="00710449">
            <w:pPr>
              <w:spacing w:line="360" w:lineRule="auto"/>
              <w:rPr>
                <w:sz w:val="18"/>
                <w:szCs w:val="18"/>
              </w:rPr>
            </w:pPr>
          </w:p>
        </w:tc>
        <w:tc>
          <w:tcPr>
            <w:tcW w:w="1560" w:type="dxa"/>
          </w:tcPr>
          <w:p w14:paraId="3599B21C" w14:textId="77777777" w:rsidR="00710449" w:rsidRPr="009918F9" w:rsidRDefault="00710449" w:rsidP="00710449">
            <w:pPr>
              <w:spacing w:line="360" w:lineRule="auto"/>
              <w:rPr>
                <w:sz w:val="18"/>
                <w:szCs w:val="18"/>
              </w:rPr>
            </w:pPr>
          </w:p>
        </w:tc>
        <w:tc>
          <w:tcPr>
            <w:tcW w:w="1559" w:type="dxa"/>
          </w:tcPr>
          <w:p w14:paraId="6452BABB" w14:textId="77777777" w:rsidR="00710449" w:rsidRPr="009918F9" w:rsidRDefault="00710449" w:rsidP="00710449">
            <w:pPr>
              <w:spacing w:line="360" w:lineRule="auto"/>
              <w:rPr>
                <w:sz w:val="18"/>
                <w:szCs w:val="18"/>
              </w:rPr>
            </w:pPr>
          </w:p>
        </w:tc>
      </w:tr>
      <w:tr w:rsidR="00710449" w:rsidRPr="009A547E" w14:paraId="104276AE" w14:textId="77777777" w:rsidTr="00A85DB6">
        <w:trPr>
          <w:cantSplit/>
          <w:trHeight w:val="57"/>
        </w:trPr>
        <w:tc>
          <w:tcPr>
            <w:tcW w:w="589" w:type="dxa"/>
            <w:vAlign w:val="center"/>
          </w:tcPr>
          <w:p w14:paraId="29B6BB58" w14:textId="77777777" w:rsidR="00710449" w:rsidRPr="009918F9" w:rsidRDefault="00710449" w:rsidP="00710449">
            <w:pPr>
              <w:spacing w:line="360" w:lineRule="auto"/>
              <w:rPr>
                <w:sz w:val="18"/>
                <w:szCs w:val="18"/>
              </w:rPr>
            </w:pPr>
            <w:r w:rsidRPr="009918F9">
              <w:rPr>
                <w:sz w:val="18"/>
                <w:szCs w:val="18"/>
              </w:rPr>
              <w:t>7.</w:t>
            </w:r>
          </w:p>
        </w:tc>
        <w:tc>
          <w:tcPr>
            <w:tcW w:w="4197" w:type="dxa"/>
            <w:vAlign w:val="center"/>
          </w:tcPr>
          <w:p w14:paraId="623DDE6E" w14:textId="73C1C642" w:rsidR="00710449" w:rsidRPr="009918F9" w:rsidRDefault="00710449" w:rsidP="00710449">
            <w:pPr>
              <w:spacing w:line="360" w:lineRule="auto"/>
              <w:rPr>
                <w:sz w:val="18"/>
                <w:szCs w:val="18"/>
              </w:rPr>
            </w:pPr>
          </w:p>
        </w:tc>
        <w:tc>
          <w:tcPr>
            <w:tcW w:w="1559" w:type="dxa"/>
          </w:tcPr>
          <w:p w14:paraId="7A8B1C64" w14:textId="77777777" w:rsidR="00710449" w:rsidRPr="009918F9" w:rsidRDefault="00710449" w:rsidP="00710449">
            <w:pPr>
              <w:spacing w:line="360" w:lineRule="auto"/>
              <w:rPr>
                <w:sz w:val="18"/>
                <w:szCs w:val="18"/>
              </w:rPr>
            </w:pPr>
          </w:p>
        </w:tc>
        <w:tc>
          <w:tcPr>
            <w:tcW w:w="1560" w:type="dxa"/>
          </w:tcPr>
          <w:p w14:paraId="45CD20E3" w14:textId="77777777" w:rsidR="00710449" w:rsidRPr="009918F9" w:rsidRDefault="00710449" w:rsidP="00710449">
            <w:pPr>
              <w:spacing w:line="360" w:lineRule="auto"/>
              <w:rPr>
                <w:sz w:val="18"/>
                <w:szCs w:val="18"/>
              </w:rPr>
            </w:pPr>
          </w:p>
        </w:tc>
        <w:tc>
          <w:tcPr>
            <w:tcW w:w="1559" w:type="dxa"/>
          </w:tcPr>
          <w:p w14:paraId="69738858" w14:textId="77777777" w:rsidR="00710449" w:rsidRPr="009918F9" w:rsidRDefault="00710449" w:rsidP="00710449">
            <w:pPr>
              <w:spacing w:line="360" w:lineRule="auto"/>
              <w:rPr>
                <w:sz w:val="18"/>
                <w:szCs w:val="18"/>
              </w:rPr>
            </w:pPr>
          </w:p>
        </w:tc>
      </w:tr>
      <w:tr w:rsidR="00710449" w:rsidRPr="009A547E" w14:paraId="13981F81" w14:textId="77777777" w:rsidTr="00A85DB6">
        <w:trPr>
          <w:cantSplit/>
          <w:trHeight w:val="57"/>
        </w:trPr>
        <w:tc>
          <w:tcPr>
            <w:tcW w:w="589" w:type="dxa"/>
          </w:tcPr>
          <w:p w14:paraId="60CFBB77" w14:textId="77777777" w:rsidR="00710449" w:rsidRPr="009918F9" w:rsidRDefault="00710449" w:rsidP="00710449">
            <w:pPr>
              <w:spacing w:line="360" w:lineRule="auto"/>
              <w:rPr>
                <w:sz w:val="18"/>
                <w:szCs w:val="18"/>
              </w:rPr>
            </w:pPr>
          </w:p>
        </w:tc>
        <w:tc>
          <w:tcPr>
            <w:tcW w:w="4197" w:type="dxa"/>
          </w:tcPr>
          <w:p w14:paraId="1C579E4C" w14:textId="77777777" w:rsidR="00710449" w:rsidRPr="009918F9" w:rsidRDefault="00710449" w:rsidP="00710449">
            <w:pPr>
              <w:spacing w:line="360" w:lineRule="auto"/>
              <w:rPr>
                <w:sz w:val="18"/>
                <w:szCs w:val="18"/>
              </w:rPr>
            </w:pPr>
          </w:p>
        </w:tc>
        <w:tc>
          <w:tcPr>
            <w:tcW w:w="1559" w:type="dxa"/>
          </w:tcPr>
          <w:p w14:paraId="686089D2" w14:textId="77777777" w:rsidR="00710449" w:rsidRPr="009918F9" w:rsidRDefault="00710449" w:rsidP="00710449">
            <w:pPr>
              <w:spacing w:line="360" w:lineRule="auto"/>
              <w:rPr>
                <w:sz w:val="18"/>
                <w:szCs w:val="18"/>
              </w:rPr>
            </w:pPr>
          </w:p>
        </w:tc>
        <w:tc>
          <w:tcPr>
            <w:tcW w:w="1560" w:type="dxa"/>
          </w:tcPr>
          <w:p w14:paraId="5A9430AD" w14:textId="77777777" w:rsidR="00710449" w:rsidRPr="009918F9" w:rsidRDefault="00710449" w:rsidP="00710449">
            <w:pPr>
              <w:spacing w:line="360" w:lineRule="auto"/>
              <w:rPr>
                <w:sz w:val="18"/>
                <w:szCs w:val="18"/>
              </w:rPr>
            </w:pPr>
          </w:p>
        </w:tc>
        <w:tc>
          <w:tcPr>
            <w:tcW w:w="1559" w:type="dxa"/>
          </w:tcPr>
          <w:p w14:paraId="021C5290" w14:textId="77777777" w:rsidR="00710449" w:rsidRPr="009918F9" w:rsidRDefault="00710449" w:rsidP="00710449">
            <w:pPr>
              <w:spacing w:line="360" w:lineRule="auto"/>
              <w:rPr>
                <w:sz w:val="18"/>
                <w:szCs w:val="18"/>
              </w:rPr>
            </w:pPr>
          </w:p>
        </w:tc>
      </w:tr>
    </w:tbl>
    <w:p w14:paraId="4DFD4C64" w14:textId="77777777" w:rsidR="00A85DB6" w:rsidRPr="00131A24" w:rsidRDefault="00A85DB6" w:rsidP="00A85DB6">
      <w:pPr>
        <w:rPr>
          <w:sz w:val="16"/>
          <w:szCs w:val="16"/>
        </w:rPr>
      </w:pPr>
      <w:r w:rsidRPr="004965E7">
        <w:rPr>
          <w:kern w:val="16"/>
          <w:sz w:val="16"/>
          <w:szCs w:val="16"/>
          <w:vertAlign w:val="superscript"/>
        </w:rPr>
        <w:t>*</w:t>
      </w:r>
      <w:r w:rsidRPr="00FB2037">
        <w:rPr>
          <w:sz w:val="16"/>
          <w:szCs w:val="16"/>
        </w:rPr>
        <w:t>) jeżeli nie dotyczy wstawić „X”</w:t>
      </w:r>
      <w:r>
        <w:rPr>
          <w:sz w:val="16"/>
          <w:szCs w:val="16"/>
        </w:rPr>
        <w:t xml:space="preserve"> ; </w:t>
      </w:r>
      <w:r w:rsidRPr="00FB2037">
        <w:rPr>
          <w:i/>
          <w:iCs/>
          <w:sz w:val="16"/>
          <w:szCs w:val="16"/>
        </w:rPr>
        <w:t xml:space="preserve"> Dostarczone dokumenty muszą być zgodne z zapisami w obowiązującej umowy</w:t>
      </w:r>
    </w:p>
    <w:p w14:paraId="09686F79" w14:textId="77777777" w:rsidR="00A85DB6" w:rsidRPr="004965E7" w:rsidRDefault="00A85DB6" w:rsidP="00A85DB6">
      <w:pPr>
        <w:rPr>
          <w:sz w:val="16"/>
          <w:szCs w:val="16"/>
        </w:rPr>
      </w:pPr>
    </w:p>
    <w:p w14:paraId="068931F4" w14:textId="77777777" w:rsidR="00A85DB6" w:rsidRPr="00DC34EC" w:rsidRDefault="00A85DB6" w:rsidP="00A85DB6">
      <w:pPr>
        <w:spacing w:line="360" w:lineRule="auto"/>
        <w:jc w:val="center"/>
        <w:rPr>
          <w:b/>
          <w:bCs/>
          <w:sz w:val="22"/>
          <w:szCs w:val="22"/>
          <w:u w:val="single"/>
        </w:rPr>
      </w:pPr>
      <w:r w:rsidRPr="00DC34EC">
        <w:rPr>
          <w:b/>
          <w:bCs/>
          <w:sz w:val="22"/>
          <w:szCs w:val="22"/>
          <w:u w:val="single"/>
        </w:rPr>
        <w:t>Przekazujący</w:t>
      </w:r>
      <w:r w:rsidRPr="00DC34EC">
        <w:rPr>
          <w:sz w:val="22"/>
          <w:szCs w:val="22"/>
        </w:rPr>
        <w:tab/>
      </w:r>
      <w:r w:rsidRPr="00DC34EC">
        <w:rPr>
          <w:sz w:val="22"/>
          <w:szCs w:val="22"/>
        </w:rPr>
        <w:tab/>
      </w:r>
      <w:r w:rsidRPr="00DC34EC">
        <w:rPr>
          <w:sz w:val="22"/>
          <w:szCs w:val="22"/>
        </w:rPr>
        <w:tab/>
      </w:r>
      <w:r w:rsidRPr="00DC34EC">
        <w:rPr>
          <w:sz w:val="22"/>
          <w:szCs w:val="22"/>
        </w:rPr>
        <w:tab/>
      </w:r>
      <w:r w:rsidRPr="00DC34EC">
        <w:rPr>
          <w:sz w:val="22"/>
          <w:szCs w:val="22"/>
        </w:rPr>
        <w:tab/>
      </w:r>
      <w:r w:rsidRPr="00DC34EC">
        <w:rPr>
          <w:sz w:val="22"/>
          <w:szCs w:val="22"/>
        </w:rPr>
        <w:tab/>
      </w:r>
      <w:r w:rsidRPr="00DC34EC">
        <w:rPr>
          <w:b/>
          <w:bCs/>
          <w:sz w:val="22"/>
          <w:szCs w:val="22"/>
          <w:u w:val="single"/>
        </w:rPr>
        <w:t>Odbierający</w:t>
      </w:r>
    </w:p>
    <w:p w14:paraId="584E0B92" w14:textId="77777777" w:rsidR="00A85DB6" w:rsidRDefault="00A85DB6" w:rsidP="00A85DB6">
      <w:pPr>
        <w:ind w:firstLine="708"/>
      </w:pPr>
      <w:r>
        <w:t>.…………………………                                                      ……………………………</w:t>
      </w:r>
    </w:p>
    <w:p w14:paraId="451EC724" w14:textId="77777777" w:rsidR="00A85DB6" w:rsidRPr="004C2ECD" w:rsidRDefault="00A85DB6" w:rsidP="00A85DB6">
      <w:pPr>
        <w:ind w:left="720"/>
        <w:jc w:val="center"/>
        <w:rPr>
          <w:i/>
          <w:sz w:val="16"/>
          <w:szCs w:val="16"/>
        </w:rPr>
      </w:pPr>
      <w:r w:rsidRPr="00FB2037">
        <w:rPr>
          <w:i/>
          <w:sz w:val="16"/>
          <w:szCs w:val="16"/>
        </w:rPr>
        <w:t>(Wymagany podpis osób uczestniczących w odbiorze/ przekazaniu po remoncie)</w:t>
      </w:r>
    </w:p>
    <w:p w14:paraId="48CA8785" w14:textId="24F23A5E" w:rsidR="00B820DA" w:rsidRDefault="00A85DB6" w:rsidP="00570527">
      <w:pPr>
        <w:widowControl w:val="0"/>
        <w:numPr>
          <w:ilvl w:val="0"/>
          <w:numId w:val="37"/>
        </w:numPr>
        <w:tabs>
          <w:tab w:val="num" w:pos="360"/>
          <w:tab w:val="num" w:pos="540"/>
        </w:tabs>
        <w:suppressAutoHyphens/>
        <w:ind w:left="426" w:hanging="426"/>
        <w:jc w:val="both"/>
        <w:rPr>
          <w:sz w:val="22"/>
          <w:szCs w:val="22"/>
        </w:rPr>
      </w:pPr>
      <w:r w:rsidRPr="00B53C6B">
        <w:rPr>
          <w:sz w:val="22"/>
          <w:szCs w:val="22"/>
        </w:rPr>
        <w:t>Potwierdzenie służb ochrony o wwozie na teren zakładu</w:t>
      </w:r>
      <w:r w:rsidR="00B820DA">
        <w:rPr>
          <w:sz w:val="22"/>
          <w:szCs w:val="22"/>
        </w:rPr>
        <w:t>.</w:t>
      </w:r>
    </w:p>
    <w:p w14:paraId="7BB5DF84" w14:textId="61A6E2D2" w:rsidR="00B820DA" w:rsidRDefault="00B820DA">
      <w:pPr>
        <w:spacing w:after="160" w:line="259" w:lineRule="auto"/>
        <w:rPr>
          <w:sz w:val="22"/>
          <w:szCs w:val="22"/>
        </w:rPr>
      </w:pPr>
    </w:p>
    <w:sectPr w:rsidR="00B820DA" w:rsidSect="00A25085">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B8990" w14:textId="77777777" w:rsidR="008F3325" w:rsidRDefault="008F3325" w:rsidP="0079756C">
      <w:r>
        <w:separator/>
      </w:r>
    </w:p>
  </w:endnote>
  <w:endnote w:type="continuationSeparator" w:id="0">
    <w:p w14:paraId="275B067F" w14:textId="77777777" w:rsidR="008F3325" w:rsidRDefault="008F332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UnicodeMS-WinCharSetFFFF-H">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B303A" w14:textId="6B01B42B" w:rsidR="00A4349F" w:rsidRDefault="00A4349F" w:rsidP="005959C4">
    <w:pPr>
      <w:pStyle w:val="Stopka"/>
      <w:jc w:val="both"/>
      <w:rPr>
        <w:i/>
        <w:sz w:val="16"/>
        <w:szCs w:val="16"/>
      </w:rPr>
    </w:pPr>
    <w:r>
      <w:rPr>
        <w:i/>
        <w:sz w:val="16"/>
        <w:szCs w:val="16"/>
      </w:rPr>
      <w:t xml:space="preserve">Nr sprawy: </w:t>
    </w:r>
    <w:r w:rsidR="00733B08">
      <w:rPr>
        <w:i/>
        <w:sz w:val="16"/>
        <w:szCs w:val="16"/>
      </w:rPr>
      <w:t>412402170</w:t>
    </w:r>
  </w:p>
  <w:p w14:paraId="2435F152" w14:textId="73463BDB" w:rsidR="00A4349F" w:rsidRDefault="00A4349F" w:rsidP="005959C4">
    <w:pPr>
      <w:pStyle w:val="Stopka"/>
      <w:jc w:val="both"/>
      <w:rPr>
        <w:i/>
        <w:sz w:val="16"/>
        <w:szCs w:val="16"/>
      </w:rPr>
    </w:pPr>
    <w:r>
      <w:rPr>
        <w:i/>
        <w:sz w:val="16"/>
        <w:szCs w:val="16"/>
      </w:rPr>
      <w:t>Osoba prowadząca postępowanie : Krystyna Hanzel</w:t>
    </w:r>
  </w:p>
  <w:sdt>
    <w:sdtPr>
      <w:rPr>
        <w:i/>
        <w:sz w:val="16"/>
        <w:szCs w:val="16"/>
      </w:rPr>
      <w:id w:val="1007477593"/>
      <w:lock w:val="sdtContentLocked"/>
      <w:text/>
    </w:sdtPr>
    <w:sdtEndPr/>
    <w:sdtContent>
      <w:p w14:paraId="5E02AFBB" w14:textId="15EA54FE" w:rsidR="00A4349F" w:rsidRPr="00841DE3" w:rsidRDefault="00A4349F" w:rsidP="005959C4">
        <w:pPr>
          <w:pStyle w:val="Stopka"/>
          <w:jc w:val="both"/>
          <w:rPr>
            <w:i/>
            <w:sz w:val="16"/>
            <w:szCs w:val="16"/>
          </w:rPr>
        </w:pPr>
        <w:r>
          <w:rPr>
            <w:i/>
            <w:sz w:val="16"/>
            <w:szCs w:val="16"/>
          </w:rPr>
          <w:t>AJ</w:t>
        </w:r>
        <w:r w:rsidRPr="004B11B0">
          <w:rPr>
            <w:i/>
            <w:sz w:val="16"/>
            <w:szCs w:val="16"/>
          </w:rPr>
          <w:t>202</w:t>
        </w:r>
        <w:r>
          <w:rPr>
            <w:i/>
            <w:sz w:val="16"/>
            <w:szCs w:val="16"/>
          </w:rPr>
          <w:t>20701</w:t>
        </w:r>
      </w:p>
    </w:sdtContent>
  </w:sdt>
  <w:p w14:paraId="7F9A164E" w14:textId="56524202" w:rsidR="00A4349F" w:rsidRDefault="00A4349F" w:rsidP="0079756C">
    <w:pPr>
      <w:pStyle w:val="Stopka"/>
    </w:pPr>
    <w:r>
      <w:tab/>
    </w:r>
    <w:r>
      <w:tab/>
    </w:r>
    <w:sdt>
      <w:sdtPr>
        <w:id w:val="1829011434"/>
        <w:docPartObj>
          <w:docPartGallery w:val="Page Numbers (Bottom of Page)"/>
          <w:docPartUnique/>
        </w:docPartObj>
      </w:sdtPr>
      <w:sdtEndPr/>
      <w:sdtContent>
        <w:r>
          <w:fldChar w:fldCharType="begin"/>
        </w:r>
        <w:r>
          <w:instrText>PAGE   \* MERGEFORMAT</w:instrText>
        </w:r>
        <w:r>
          <w:fldChar w:fldCharType="separate"/>
        </w:r>
        <w:r w:rsidR="00F51154">
          <w:rPr>
            <w:noProof/>
          </w:rPr>
          <w:t>74</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D0426" w14:textId="77777777" w:rsidR="008F3325" w:rsidRDefault="008F3325" w:rsidP="0079756C">
      <w:r>
        <w:separator/>
      </w:r>
    </w:p>
  </w:footnote>
  <w:footnote w:type="continuationSeparator" w:id="0">
    <w:p w14:paraId="5A339544" w14:textId="77777777" w:rsidR="008F3325" w:rsidRDefault="008F3325"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F41D" w14:textId="501C1E7F" w:rsidR="00A4349F" w:rsidRPr="00FA42A8" w:rsidRDefault="00A4349F" w:rsidP="005959C4">
    <w:pPr>
      <w:pStyle w:val="Nagwek"/>
      <w:pBdr>
        <w:bottom w:val="single" w:sz="12" w:space="1" w:color="auto"/>
      </w:pBdr>
      <w:jc w:val="center"/>
      <w:rPr>
        <w:i/>
      </w:rPr>
    </w:pPr>
    <w:r>
      <w:rPr>
        <w:i/>
      </w:rPr>
      <w:t xml:space="preserve">Polska Grupa Górnicza S.A. </w:t>
    </w:r>
  </w:p>
  <w:p w14:paraId="67B2B554" w14:textId="77777777" w:rsidR="00A4349F" w:rsidRPr="00716C0E" w:rsidRDefault="00A4349F" w:rsidP="005959C4">
    <w:pPr>
      <w:pStyle w:val="Nagwek"/>
    </w:pPr>
  </w:p>
  <w:p w14:paraId="25AEF9AF" w14:textId="77777777" w:rsidR="00A4349F" w:rsidRDefault="00A434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8" w15:restartNumberingAfterBreak="0">
    <w:nsid w:val="00000013"/>
    <w:multiLevelType w:val="singleLevel"/>
    <w:tmpl w:val="00000013"/>
    <w:name w:val="WW8Num19"/>
    <w:lvl w:ilvl="0">
      <w:start w:val="1"/>
      <w:numFmt w:val="decimal"/>
      <w:lvlText w:val="%1."/>
      <w:lvlJc w:val="left"/>
      <w:pPr>
        <w:tabs>
          <w:tab w:val="num" w:pos="0"/>
        </w:tabs>
        <w:ind w:left="645" w:hanging="360"/>
      </w:pPr>
    </w:lvl>
  </w:abstractNum>
  <w:abstractNum w:abstractNumId="9" w15:restartNumberingAfterBreak="0">
    <w:nsid w:val="00000014"/>
    <w:multiLevelType w:val="multilevel"/>
    <w:tmpl w:val="00000014"/>
    <w:name w:val="WW8Num20"/>
    <w:lvl w:ilvl="0">
      <w:start w:val="1"/>
      <w:numFmt w:val="lowerLetter"/>
      <w:lvlText w:val="%1)"/>
      <w:lvlJc w:val="left"/>
      <w:pPr>
        <w:tabs>
          <w:tab w:val="num" w:pos="0"/>
        </w:tabs>
        <w:ind w:left="502" w:hanging="360"/>
      </w:pPr>
    </w:lvl>
    <w:lvl w:ilvl="1">
      <w:start w:val="1"/>
      <w:numFmt w:val="lowerLetter"/>
      <w:lvlText w:val="%2)"/>
      <w:lvlJc w:val="left"/>
      <w:pPr>
        <w:tabs>
          <w:tab w:val="num" w:pos="0"/>
        </w:tabs>
        <w:ind w:left="1364" w:hanging="360"/>
      </w:pPr>
    </w:lvl>
    <w:lvl w:ilvl="2">
      <w:start w:val="1"/>
      <w:numFmt w:val="lowerRoman"/>
      <w:lvlText w:val="%3."/>
      <w:lvlJc w:val="lef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lef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left"/>
      <w:pPr>
        <w:tabs>
          <w:tab w:val="num" w:pos="0"/>
        </w:tabs>
        <w:ind w:left="6404" w:hanging="180"/>
      </w:pPr>
    </w:lvl>
  </w:abstractNum>
  <w:abstractNum w:abstractNumId="10" w15:restartNumberingAfterBreak="0">
    <w:nsid w:val="0000001E"/>
    <w:multiLevelType w:val="singleLevel"/>
    <w:tmpl w:val="0000001E"/>
    <w:name w:val="WW8Num30"/>
    <w:lvl w:ilvl="0">
      <w:start w:val="1"/>
      <w:numFmt w:val="decimal"/>
      <w:lvlText w:val="%1."/>
      <w:lvlJc w:val="left"/>
      <w:pPr>
        <w:tabs>
          <w:tab w:val="num" w:pos="-76"/>
        </w:tabs>
        <w:ind w:left="644" w:hanging="360"/>
      </w:pPr>
    </w:lvl>
  </w:abstractNum>
  <w:abstractNum w:abstractNumId="11" w15:restartNumberingAfterBreak="0">
    <w:nsid w:val="00000026"/>
    <w:multiLevelType w:val="multilevel"/>
    <w:tmpl w:val="B06CB980"/>
    <w:name w:val="WW8Num38"/>
    <w:lvl w:ilvl="0">
      <w:start w:val="1"/>
      <w:numFmt w:val="decimal"/>
      <w:lvlText w:val="%1."/>
      <w:lvlJc w:val="left"/>
      <w:pPr>
        <w:tabs>
          <w:tab w:val="num" w:pos="360"/>
        </w:tabs>
      </w:pPr>
      <w:rPr>
        <w:rFonts w:ascii="Times New Roman" w:eastAsia="Times New Roman" w:hAnsi="Times New Roman" w:cs="Times New Roman"/>
        <w:b w:val="0"/>
      </w:rPr>
    </w:lvl>
    <w:lvl w:ilvl="1">
      <w:start w:val="2"/>
      <w:numFmt w:val="bullet"/>
      <w:lvlText w:val=""/>
      <w:lvlJc w:val="left"/>
      <w:pPr>
        <w:tabs>
          <w:tab w:val="num" w:pos="1931"/>
        </w:tabs>
        <w:ind w:left="1931" w:hanging="851"/>
      </w:pPr>
      <w:rPr>
        <w:rFonts w:ascii="Wingdings" w:hAnsi="Wingdings" w:hint="default"/>
        <w:color w:val="auto"/>
        <w:effect w:val="none"/>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0000034"/>
    <w:multiLevelType w:val="singleLevel"/>
    <w:tmpl w:val="00000034"/>
    <w:name w:val="WW8Num52"/>
    <w:lvl w:ilvl="0">
      <w:start w:val="1"/>
      <w:numFmt w:val="bullet"/>
      <w:lvlText w:val=""/>
      <w:lvlJc w:val="left"/>
      <w:pPr>
        <w:tabs>
          <w:tab w:val="num" w:pos="0"/>
        </w:tabs>
        <w:ind w:left="720" w:hanging="360"/>
      </w:pPr>
      <w:rPr>
        <w:rFonts w:ascii="Symbol" w:hAnsi="Symbol"/>
        <w:b w:val="0"/>
        <w:bCs w:val="0"/>
        <w:i w:val="0"/>
        <w:iCs w:val="0"/>
      </w:rPr>
    </w:lvl>
  </w:abstractNum>
  <w:abstractNum w:abstractNumId="13" w15:restartNumberingAfterBreak="0">
    <w:nsid w:val="0000003E"/>
    <w:multiLevelType w:val="singleLevel"/>
    <w:tmpl w:val="0000003E"/>
    <w:name w:val="WW8Num62"/>
    <w:lvl w:ilvl="0">
      <w:start w:val="1"/>
      <w:numFmt w:val="bullet"/>
      <w:lvlText w:val=""/>
      <w:lvlJc w:val="left"/>
      <w:pPr>
        <w:tabs>
          <w:tab w:val="num" w:pos="0"/>
        </w:tabs>
        <w:ind w:left="1542" w:hanging="360"/>
      </w:pPr>
      <w:rPr>
        <w:rFonts w:ascii="Symbol" w:hAnsi="Symbol"/>
        <w:b w:val="0"/>
        <w:bCs w:val="0"/>
        <w:i w:val="0"/>
        <w:iCs w:val="0"/>
        <w:strike w:val="0"/>
        <w:dstrike w:val="0"/>
        <w:color w:val="auto"/>
        <w:sz w:val="24"/>
        <w:szCs w:val="24"/>
      </w:rPr>
    </w:lvl>
  </w:abstractNum>
  <w:abstractNum w:abstractNumId="14" w15:restartNumberingAfterBreak="0">
    <w:nsid w:val="003C1FCD"/>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5605E87"/>
    <w:multiLevelType w:val="multilevel"/>
    <w:tmpl w:val="9BB84AE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59D0A93"/>
    <w:multiLevelType w:val="hybridMultilevel"/>
    <w:tmpl w:val="A4F61676"/>
    <w:lvl w:ilvl="0" w:tplc="D160D5F4">
      <w:start w:val="1"/>
      <w:numFmt w:val="lowerLetter"/>
      <w:lvlText w:val="%1)"/>
      <w:lvlJc w:val="left"/>
      <w:pPr>
        <w:ind w:left="720" w:hanging="360"/>
      </w:pPr>
      <w:rPr>
        <w:rFonts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9" w15:restartNumberingAfterBreak="0">
    <w:nsid w:val="06161DBC"/>
    <w:multiLevelType w:val="multilevel"/>
    <w:tmpl w:val="498CE794"/>
    <w:lvl w:ilvl="0">
      <w:start w:val="9"/>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hint="default"/>
      </w:rPr>
    </w:lvl>
    <w:lvl w:ilvl="7">
      <w:start w:val="1"/>
      <w:numFmt w:val="decimal"/>
      <w:lvlText w:val="%8."/>
      <w:lvlJc w:val="left"/>
      <w:pPr>
        <w:ind w:left="5760" w:hanging="360"/>
      </w:pPr>
      <w:rPr>
        <w:rFonts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07D40E1B"/>
    <w:multiLevelType w:val="hybridMultilevel"/>
    <w:tmpl w:val="A4F61676"/>
    <w:lvl w:ilvl="0" w:tplc="FFFFFFFF">
      <w:start w:val="1"/>
      <w:numFmt w:val="lowerLetter"/>
      <w:lvlText w:val="%1)"/>
      <w:lvlJc w:val="left"/>
      <w:pPr>
        <w:ind w:left="99" w:hanging="360"/>
      </w:pPr>
      <w:rPr>
        <w:rFonts w:hint="default"/>
        <w:b w:val="0"/>
        <w:i w:val="0"/>
        <w:color w:val="auto"/>
        <w:sz w:val="22"/>
      </w:rPr>
    </w:lvl>
    <w:lvl w:ilvl="1" w:tplc="FFFFFFFF" w:tentative="1">
      <w:start w:val="1"/>
      <w:numFmt w:val="lowerLetter"/>
      <w:lvlText w:val="%2."/>
      <w:lvlJc w:val="left"/>
      <w:pPr>
        <w:ind w:left="819" w:hanging="360"/>
      </w:pPr>
    </w:lvl>
    <w:lvl w:ilvl="2" w:tplc="FFFFFFFF" w:tentative="1">
      <w:start w:val="1"/>
      <w:numFmt w:val="lowerRoman"/>
      <w:lvlText w:val="%3."/>
      <w:lvlJc w:val="right"/>
      <w:pPr>
        <w:ind w:left="1539" w:hanging="180"/>
      </w:pPr>
    </w:lvl>
    <w:lvl w:ilvl="3" w:tplc="FFFFFFFF" w:tentative="1">
      <w:start w:val="1"/>
      <w:numFmt w:val="decimal"/>
      <w:lvlText w:val="%4."/>
      <w:lvlJc w:val="left"/>
      <w:pPr>
        <w:ind w:left="2259" w:hanging="360"/>
      </w:pPr>
    </w:lvl>
    <w:lvl w:ilvl="4" w:tplc="FFFFFFFF" w:tentative="1">
      <w:start w:val="1"/>
      <w:numFmt w:val="lowerLetter"/>
      <w:lvlText w:val="%5."/>
      <w:lvlJc w:val="left"/>
      <w:pPr>
        <w:ind w:left="2979" w:hanging="360"/>
      </w:pPr>
    </w:lvl>
    <w:lvl w:ilvl="5" w:tplc="FFFFFFFF" w:tentative="1">
      <w:start w:val="1"/>
      <w:numFmt w:val="lowerRoman"/>
      <w:lvlText w:val="%6."/>
      <w:lvlJc w:val="right"/>
      <w:pPr>
        <w:ind w:left="3699" w:hanging="180"/>
      </w:pPr>
    </w:lvl>
    <w:lvl w:ilvl="6" w:tplc="FFFFFFFF" w:tentative="1">
      <w:start w:val="1"/>
      <w:numFmt w:val="decimal"/>
      <w:lvlText w:val="%7."/>
      <w:lvlJc w:val="left"/>
      <w:pPr>
        <w:ind w:left="4419" w:hanging="360"/>
      </w:pPr>
    </w:lvl>
    <w:lvl w:ilvl="7" w:tplc="FFFFFFFF" w:tentative="1">
      <w:start w:val="1"/>
      <w:numFmt w:val="lowerLetter"/>
      <w:lvlText w:val="%8."/>
      <w:lvlJc w:val="left"/>
      <w:pPr>
        <w:ind w:left="5139" w:hanging="360"/>
      </w:pPr>
    </w:lvl>
    <w:lvl w:ilvl="8" w:tplc="FFFFFFFF" w:tentative="1">
      <w:start w:val="1"/>
      <w:numFmt w:val="lowerRoman"/>
      <w:lvlText w:val="%9."/>
      <w:lvlJc w:val="right"/>
      <w:pPr>
        <w:ind w:left="5859" w:hanging="180"/>
      </w:pPr>
    </w:lvl>
  </w:abstractNum>
  <w:abstractNum w:abstractNumId="21"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0880557F"/>
    <w:multiLevelType w:val="hybridMultilevel"/>
    <w:tmpl w:val="B0089398"/>
    <w:lvl w:ilvl="0" w:tplc="FFFFFFFF">
      <w:start w:val="1"/>
      <w:numFmt w:val="lowerLetter"/>
      <w:lvlText w:val="%1)"/>
      <w:lvlJc w:val="left"/>
      <w:pPr>
        <w:tabs>
          <w:tab w:val="num" w:pos="1068"/>
        </w:tabs>
        <w:ind w:left="1068" w:hanging="360"/>
      </w:pPr>
      <w:rPr>
        <w:rFonts w:hint="default"/>
        <w:b w:val="0"/>
        <w:i w:val="0"/>
        <w:sz w:val="22"/>
      </w:rPr>
    </w:lvl>
    <w:lvl w:ilvl="1" w:tplc="FFFFFFFF">
      <w:start w:val="1"/>
      <w:numFmt w:val="lowerLetter"/>
      <w:lvlText w:val="%2)"/>
      <w:lvlJc w:val="left"/>
      <w:pPr>
        <w:ind w:left="1788" w:hanging="360"/>
      </w:pPr>
      <w:rPr>
        <w:rFonts w:ascii="Times New Roman" w:eastAsia="Times New Roman" w:hAnsi="Times New Roman" w:cs="Times New Roman"/>
      </w:rPr>
    </w:lvl>
    <w:lvl w:ilvl="2" w:tplc="FFFFFFFF">
      <w:start w:val="1"/>
      <w:numFmt w:val="bullet"/>
      <w:lvlText w:val=""/>
      <w:lvlJc w:val="left"/>
      <w:pPr>
        <w:ind w:left="2508" w:hanging="180"/>
      </w:pPr>
      <w:rPr>
        <w:rFonts w:ascii="Symbol" w:hAnsi="Symbol" w:hint="default"/>
        <w:b/>
        <w:i w:val="0"/>
        <w:sz w:val="22"/>
      </w:r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0BD2240E"/>
    <w:multiLevelType w:val="hybridMultilevel"/>
    <w:tmpl w:val="F2565B08"/>
    <w:lvl w:ilvl="0" w:tplc="C3EEFF8A">
      <w:start w:val="1"/>
      <w:numFmt w:val="decimal"/>
      <w:lvlText w:val="%1)"/>
      <w:lvlJc w:val="left"/>
      <w:pPr>
        <w:ind w:left="720" w:hanging="360"/>
      </w:pPr>
      <w:rPr>
        <w:rFonts w:hint="default"/>
        <w:b w:val="0"/>
        <w:i w:val="0"/>
        <w:strike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FA0A03"/>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0E4F10B8"/>
    <w:multiLevelType w:val="multilevel"/>
    <w:tmpl w:val="6BAAF0F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F061903"/>
    <w:multiLevelType w:val="multilevel"/>
    <w:tmpl w:val="1EFC3388"/>
    <w:lvl w:ilvl="0">
      <w:start w:val="1"/>
      <w:numFmt w:val="decimal"/>
      <w:lvlText w:val="%1)"/>
      <w:lvlJc w:val="left"/>
      <w:pPr>
        <w:ind w:left="568" w:hanging="284"/>
      </w:pPr>
      <w:rPr>
        <w:rFonts w:hint="default"/>
      </w:r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lowerLetter"/>
      <w:lvlText w:val="%4)"/>
      <w:legacy w:legacy="1" w:legacySpace="120" w:legacyIndent="360"/>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27" w15:restartNumberingAfterBreak="0">
    <w:nsid w:val="0FC83102"/>
    <w:multiLevelType w:val="hybridMultilevel"/>
    <w:tmpl w:val="A454B054"/>
    <w:lvl w:ilvl="0" w:tplc="3BCC4D16">
      <w:start w:val="1"/>
      <w:numFmt w:val="decimal"/>
      <w:lvlText w:val="%1)"/>
      <w:lvlJc w:val="left"/>
      <w:pPr>
        <w:ind w:left="720" w:hanging="360"/>
      </w:pPr>
      <w:rPr>
        <w:rFonts w:hint="default"/>
        <w:b/>
        <w:bCs/>
        <w:i w:val="0"/>
        <w:color w:val="auto"/>
        <w:sz w:val="22"/>
      </w:rPr>
    </w:lvl>
    <w:lvl w:ilvl="1" w:tplc="CA6E697E">
      <w:start w:val="1"/>
      <w:numFmt w:val="lowerLetter"/>
      <w:lvlText w:val="%2)"/>
      <w:lvlJc w:val="left"/>
      <w:pPr>
        <w:tabs>
          <w:tab w:val="num" w:pos="578"/>
        </w:tabs>
        <w:ind w:left="1440" w:hanging="360"/>
      </w:pPr>
      <w:rPr>
        <w:rFonts w:cs="Times New Roman" w:hint="default"/>
        <w:b/>
        <w:sz w:val="21"/>
        <w:szCs w:val="21"/>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FF302CA"/>
    <w:multiLevelType w:val="hybridMultilevel"/>
    <w:tmpl w:val="4B0C7CC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05B1847"/>
    <w:multiLevelType w:val="hybridMultilevel"/>
    <w:tmpl w:val="122C9D3A"/>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131E134E"/>
    <w:multiLevelType w:val="hybridMultilevel"/>
    <w:tmpl w:val="E16C98F2"/>
    <w:lvl w:ilvl="0" w:tplc="FFFFFFFF">
      <w:start w:val="1"/>
      <w:numFmt w:val="lowerLetter"/>
      <w:lvlText w:val="%1)"/>
      <w:lvlJc w:val="left"/>
      <w:pPr>
        <w:tabs>
          <w:tab w:val="num" w:pos="1068"/>
        </w:tabs>
        <w:ind w:left="1068" w:hanging="360"/>
      </w:pPr>
      <w:rPr>
        <w:rFonts w:hint="default"/>
        <w:b w:val="0"/>
        <w:i w:val="0"/>
        <w:sz w:val="22"/>
      </w:rPr>
    </w:lvl>
    <w:lvl w:ilvl="1" w:tplc="FFFFFFFF">
      <w:start w:val="1"/>
      <w:numFmt w:val="bullet"/>
      <w:lvlText w:val=""/>
      <w:lvlJc w:val="left"/>
      <w:pPr>
        <w:ind w:left="1788" w:hanging="360"/>
      </w:pPr>
      <w:rPr>
        <w:rFonts w:ascii="Symbol" w:hAnsi="Symbol" w:hint="default"/>
      </w:rPr>
    </w:lvl>
    <w:lvl w:ilvl="2" w:tplc="FFFFFFFF">
      <w:start w:val="1"/>
      <w:numFmt w:val="bullet"/>
      <w:lvlText w:val=""/>
      <w:lvlJc w:val="left"/>
      <w:pPr>
        <w:ind w:left="2508" w:hanging="180"/>
      </w:pPr>
      <w:rPr>
        <w:rFonts w:ascii="Symbol" w:hAnsi="Symbol" w:hint="default"/>
        <w:b/>
        <w:i w:val="0"/>
        <w:sz w:val="22"/>
      </w:r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142C1538"/>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52E32D1"/>
    <w:multiLevelType w:val="multilevel"/>
    <w:tmpl w:val="E85C9B2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15:restartNumberingAfterBreak="0">
    <w:nsid w:val="162657BC"/>
    <w:multiLevelType w:val="multilevel"/>
    <w:tmpl w:val="9B94211E"/>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6CA769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B00020A"/>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B8C0D6C"/>
    <w:multiLevelType w:val="hybridMultilevel"/>
    <w:tmpl w:val="54FE1B06"/>
    <w:lvl w:ilvl="0" w:tplc="9816FFB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1BBD4A42"/>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C3E30A6"/>
    <w:multiLevelType w:val="hybridMultilevel"/>
    <w:tmpl w:val="B924493A"/>
    <w:lvl w:ilvl="0" w:tplc="637E4648">
      <w:start w:val="1"/>
      <w:numFmt w:val="decimal"/>
      <w:lvlText w:val="%1)"/>
      <w:lvlJc w:val="left"/>
      <w:pPr>
        <w:ind w:left="360" w:hanging="360"/>
      </w:pPr>
      <w:rPr>
        <w:rFonts w:hint="default"/>
        <w:b w:val="0"/>
        <w:i w:val="0"/>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C842F37"/>
    <w:multiLevelType w:val="hybridMultilevel"/>
    <w:tmpl w:val="3080ECD6"/>
    <w:lvl w:ilvl="0" w:tplc="41A60426">
      <w:start w:val="1"/>
      <w:numFmt w:val="decimal"/>
      <w:lvlText w:val="%1."/>
      <w:lvlJc w:val="left"/>
      <w:pPr>
        <w:ind w:left="-1080" w:hanging="360"/>
      </w:pPr>
      <w:rPr>
        <w:rFonts w:ascii="Times New Roman" w:hAnsi="Times New Roman" w:cs="Arial" w:hint="default"/>
        <w:i w:val="0"/>
        <w:sz w:val="22"/>
        <w:szCs w:val="18"/>
      </w:r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43" w15:restartNumberingAfterBreak="0">
    <w:nsid w:val="1DF86D8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21E90D28"/>
    <w:multiLevelType w:val="hybridMultilevel"/>
    <w:tmpl w:val="ABEAB23A"/>
    <w:lvl w:ilvl="0" w:tplc="0415000F">
      <w:start w:val="1"/>
      <w:numFmt w:val="decimal"/>
      <w:lvlText w:val="%1."/>
      <w:lvlJc w:val="left"/>
      <w:pPr>
        <w:tabs>
          <w:tab w:val="num" w:pos="360"/>
        </w:tabs>
        <w:ind w:left="360" w:hanging="360"/>
      </w:pPr>
      <w:rPr>
        <w:rFonts w:cs="Times New Roman"/>
      </w:r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5" w15:restartNumberingAfterBreak="0">
    <w:nsid w:val="22135CAD"/>
    <w:multiLevelType w:val="hybridMultilevel"/>
    <w:tmpl w:val="2B245C70"/>
    <w:lvl w:ilvl="0" w:tplc="3632A2C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257A6432"/>
    <w:multiLevelType w:val="hybridMultilevel"/>
    <w:tmpl w:val="A4F61676"/>
    <w:lvl w:ilvl="0" w:tplc="FFFFFFFF">
      <w:start w:val="1"/>
      <w:numFmt w:val="lowerLetter"/>
      <w:lvlText w:val="%1)"/>
      <w:lvlJc w:val="left"/>
      <w:pPr>
        <w:ind w:left="720" w:hanging="360"/>
      </w:pPr>
      <w:rPr>
        <w:rFonts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6B11190"/>
    <w:multiLevelType w:val="hybridMultilevel"/>
    <w:tmpl w:val="92F078AC"/>
    <w:lvl w:ilvl="0" w:tplc="664ABA4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8C96534"/>
    <w:multiLevelType w:val="hybridMultilevel"/>
    <w:tmpl w:val="DCE4AD2C"/>
    <w:lvl w:ilvl="0" w:tplc="FFFFFFFF">
      <w:start w:val="1"/>
      <w:numFmt w:val="decimal"/>
      <w:lvlText w:val="%1."/>
      <w:lvlJc w:val="left"/>
      <w:pPr>
        <w:tabs>
          <w:tab w:val="num" w:pos="360"/>
        </w:tabs>
        <w:ind w:left="360" w:hanging="360"/>
      </w:pPr>
      <w:rPr>
        <w:rFonts w:ascii="Times New Roman" w:hAnsi="Times New Roman" w:cs="Times New Roman" w:hint="default"/>
        <w:b/>
        <w:i w:val="0"/>
        <w:sz w:val="22"/>
      </w:rPr>
    </w:lvl>
    <w:lvl w:ilvl="1" w:tplc="FFFFFFFF">
      <w:start w:val="1"/>
      <w:numFmt w:val="decimal"/>
      <w:lvlText w:val="%2."/>
      <w:lvlJc w:val="left"/>
      <w:pPr>
        <w:tabs>
          <w:tab w:val="num" w:pos="1060"/>
        </w:tabs>
        <w:ind w:left="1060" w:hanging="340"/>
      </w:pPr>
      <w:rPr>
        <w:rFonts w:hint="default"/>
        <w:b/>
        <w:i w:val="0"/>
        <w:sz w:val="22"/>
        <w:szCs w:val="22"/>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2B3A15DA"/>
    <w:multiLevelType w:val="hybridMultilevel"/>
    <w:tmpl w:val="D2DAA566"/>
    <w:lvl w:ilvl="0" w:tplc="D8BADE9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B743B20"/>
    <w:multiLevelType w:val="hybridMultilevel"/>
    <w:tmpl w:val="E01AF9AE"/>
    <w:lvl w:ilvl="0" w:tplc="33E091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2C50239F"/>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2E53710F"/>
    <w:multiLevelType w:val="hybridMultilevel"/>
    <w:tmpl w:val="DCE4AD2C"/>
    <w:lvl w:ilvl="0" w:tplc="1360CAA4">
      <w:start w:val="1"/>
      <w:numFmt w:val="decimal"/>
      <w:lvlText w:val="%1."/>
      <w:lvlJc w:val="left"/>
      <w:pPr>
        <w:tabs>
          <w:tab w:val="num" w:pos="360"/>
        </w:tabs>
        <w:ind w:left="360" w:hanging="360"/>
      </w:pPr>
      <w:rPr>
        <w:rFonts w:ascii="Times New Roman" w:hAnsi="Times New Roman" w:cs="Times New Roman" w:hint="default"/>
        <w:b/>
        <w:i w:val="0"/>
        <w:sz w:val="22"/>
      </w:rPr>
    </w:lvl>
    <w:lvl w:ilvl="1" w:tplc="236A2350">
      <w:start w:val="1"/>
      <w:numFmt w:val="decimal"/>
      <w:lvlText w:val="%2."/>
      <w:lvlJc w:val="left"/>
      <w:pPr>
        <w:tabs>
          <w:tab w:val="num" w:pos="1060"/>
        </w:tabs>
        <w:ind w:left="1060" w:hanging="340"/>
      </w:pPr>
      <w:rPr>
        <w:rFonts w:hint="default"/>
        <w:b/>
        <w:i w:val="0"/>
        <w:sz w:val="22"/>
        <w:szCs w:val="22"/>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2EA10AA8"/>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29950DB"/>
    <w:multiLevelType w:val="multilevel"/>
    <w:tmpl w:val="5156D9AE"/>
    <w:lvl w:ilvl="0">
      <w:start w:val="1"/>
      <w:numFmt w:val="decimal"/>
      <w:lvlText w:val="%1)"/>
      <w:lvlJc w:val="left"/>
      <w:pPr>
        <w:ind w:left="568" w:hanging="284"/>
      </w:pPr>
      <w:rPr>
        <w:rFonts w:ascii="Times New Roman" w:eastAsia="Times New Roman" w:hAnsi="Times New Roman" w:cs="Times New Roman"/>
      </w:r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decimal"/>
      <w:lvlText w:val="%4)"/>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57" w15:restartNumberingAfterBreak="0">
    <w:nsid w:val="36D55ACE"/>
    <w:multiLevelType w:val="hybridMultilevel"/>
    <w:tmpl w:val="6DB63E40"/>
    <w:lvl w:ilvl="0" w:tplc="04150017">
      <w:start w:val="1"/>
      <w:numFmt w:val="lowerLetter"/>
      <w:lvlText w:val="%1)"/>
      <w:lvlJc w:val="left"/>
      <w:pPr>
        <w:ind w:left="1429" w:hanging="360"/>
      </w:pPr>
    </w:lvl>
    <w:lvl w:ilvl="1" w:tplc="6BBC6DF6">
      <w:start w:val="10"/>
      <w:numFmt w:val="upperRoman"/>
      <w:lvlText w:val="%2."/>
      <w:lvlJc w:val="left"/>
      <w:pPr>
        <w:ind w:left="2148" w:hanging="720"/>
      </w:pPr>
      <w:rPr>
        <w:rFonts w:hint="default"/>
        <w:b/>
        <w:i w:val="0"/>
        <w:sz w:val="22"/>
      </w:rPr>
    </w:lvl>
    <w:lvl w:ilvl="2" w:tplc="41A60426">
      <w:start w:val="1"/>
      <w:numFmt w:val="decimal"/>
      <w:lvlText w:val="%3."/>
      <w:lvlJc w:val="left"/>
      <w:pPr>
        <w:ind w:left="3049" w:hanging="360"/>
      </w:pPr>
      <w:rPr>
        <w:rFonts w:ascii="Times New Roman" w:hAnsi="Times New Roman" w:cs="Arial" w:hint="default"/>
        <w:i w:val="0"/>
        <w:sz w:val="22"/>
        <w:szCs w:val="18"/>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36F93A31"/>
    <w:multiLevelType w:val="hybridMultilevel"/>
    <w:tmpl w:val="B5B8CE60"/>
    <w:lvl w:ilvl="0" w:tplc="04150017">
      <w:start w:val="1"/>
      <w:numFmt w:val="lowerLetter"/>
      <w:lvlText w:val="%1)"/>
      <w:lvlJc w:val="left"/>
      <w:pPr>
        <w:tabs>
          <w:tab w:val="num" w:pos="1080"/>
        </w:tabs>
        <w:ind w:left="1080" w:hanging="360"/>
      </w:pPr>
      <w:rPr>
        <w:rFonts w:cs="Times New Roman" w:hint="default"/>
      </w:rPr>
    </w:lvl>
    <w:lvl w:ilvl="1" w:tplc="A6E0705A" w:tentative="1">
      <w:start w:val="1"/>
      <w:numFmt w:val="bullet"/>
      <w:lvlText w:val="o"/>
      <w:lvlJc w:val="left"/>
      <w:pPr>
        <w:tabs>
          <w:tab w:val="num" w:pos="1800"/>
        </w:tabs>
        <w:ind w:left="1800" w:hanging="360"/>
      </w:pPr>
      <w:rPr>
        <w:rFonts w:ascii="Courier New" w:hAnsi="Courier New" w:hint="default"/>
      </w:rPr>
    </w:lvl>
    <w:lvl w:ilvl="2" w:tplc="B7B051E6" w:tentative="1">
      <w:start w:val="1"/>
      <w:numFmt w:val="bullet"/>
      <w:lvlText w:val=""/>
      <w:lvlJc w:val="left"/>
      <w:pPr>
        <w:tabs>
          <w:tab w:val="num" w:pos="2520"/>
        </w:tabs>
        <w:ind w:left="2520" w:hanging="360"/>
      </w:pPr>
      <w:rPr>
        <w:rFonts w:ascii="Wingdings" w:hAnsi="Wingdings" w:hint="default"/>
      </w:rPr>
    </w:lvl>
    <w:lvl w:ilvl="3" w:tplc="368E56EC" w:tentative="1">
      <w:start w:val="1"/>
      <w:numFmt w:val="bullet"/>
      <w:lvlText w:val=""/>
      <w:lvlJc w:val="left"/>
      <w:pPr>
        <w:tabs>
          <w:tab w:val="num" w:pos="3240"/>
        </w:tabs>
        <w:ind w:left="3240" w:hanging="360"/>
      </w:pPr>
      <w:rPr>
        <w:rFonts w:ascii="Symbol" w:hAnsi="Symbol" w:hint="default"/>
      </w:rPr>
    </w:lvl>
    <w:lvl w:ilvl="4" w:tplc="EEAE1CB6" w:tentative="1">
      <w:start w:val="1"/>
      <w:numFmt w:val="bullet"/>
      <w:lvlText w:val="o"/>
      <w:lvlJc w:val="left"/>
      <w:pPr>
        <w:tabs>
          <w:tab w:val="num" w:pos="3960"/>
        </w:tabs>
        <w:ind w:left="3960" w:hanging="360"/>
      </w:pPr>
      <w:rPr>
        <w:rFonts w:ascii="Courier New" w:hAnsi="Courier New" w:hint="default"/>
      </w:rPr>
    </w:lvl>
    <w:lvl w:ilvl="5" w:tplc="CF80E0E4" w:tentative="1">
      <w:start w:val="1"/>
      <w:numFmt w:val="bullet"/>
      <w:lvlText w:val=""/>
      <w:lvlJc w:val="left"/>
      <w:pPr>
        <w:tabs>
          <w:tab w:val="num" w:pos="4680"/>
        </w:tabs>
        <w:ind w:left="4680" w:hanging="360"/>
      </w:pPr>
      <w:rPr>
        <w:rFonts w:ascii="Wingdings" w:hAnsi="Wingdings" w:hint="default"/>
      </w:rPr>
    </w:lvl>
    <w:lvl w:ilvl="6" w:tplc="40404B9E" w:tentative="1">
      <w:start w:val="1"/>
      <w:numFmt w:val="bullet"/>
      <w:lvlText w:val=""/>
      <w:lvlJc w:val="left"/>
      <w:pPr>
        <w:tabs>
          <w:tab w:val="num" w:pos="5400"/>
        </w:tabs>
        <w:ind w:left="5400" w:hanging="360"/>
      </w:pPr>
      <w:rPr>
        <w:rFonts w:ascii="Symbol" w:hAnsi="Symbol" w:hint="default"/>
      </w:rPr>
    </w:lvl>
    <w:lvl w:ilvl="7" w:tplc="4278756A" w:tentative="1">
      <w:start w:val="1"/>
      <w:numFmt w:val="bullet"/>
      <w:lvlText w:val="o"/>
      <w:lvlJc w:val="left"/>
      <w:pPr>
        <w:tabs>
          <w:tab w:val="num" w:pos="6120"/>
        </w:tabs>
        <w:ind w:left="6120" w:hanging="360"/>
      </w:pPr>
      <w:rPr>
        <w:rFonts w:ascii="Courier New" w:hAnsi="Courier New" w:hint="default"/>
      </w:rPr>
    </w:lvl>
    <w:lvl w:ilvl="8" w:tplc="EAAA1568"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871762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3CC16E73"/>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3D133F13"/>
    <w:multiLevelType w:val="multilevel"/>
    <w:tmpl w:val="9EB27E0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15:restartNumberingAfterBreak="0">
    <w:nsid w:val="3E976377"/>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3ECC5EBF"/>
    <w:multiLevelType w:val="hybridMultilevel"/>
    <w:tmpl w:val="FF5281F0"/>
    <w:lvl w:ilvl="0" w:tplc="FFFFFFFF">
      <w:start w:val="1"/>
      <w:numFmt w:val="decimal"/>
      <w:lvlText w:val="%1."/>
      <w:lvlJc w:val="center"/>
      <w:pPr>
        <w:ind w:left="1080" w:hanging="360"/>
      </w:pPr>
      <w:rPr>
        <w:rFonts w:hint="default"/>
        <w:b w:val="0"/>
        <w:bCs w:val="0"/>
        <w:i w:val="0"/>
        <w:iCs/>
        <w:sz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6" w15:restartNumberingAfterBreak="0">
    <w:nsid w:val="427A0AAE"/>
    <w:multiLevelType w:val="multilevel"/>
    <w:tmpl w:val="9BB84AE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32348AF"/>
    <w:multiLevelType w:val="multilevel"/>
    <w:tmpl w:val="6F104ECE"/>
    <w:lvl w:ilvl="0">
      <w:start w:val="1"/>
      <w:numFmt w:val="lowerLetter"/>
      <w:lvlText w:val="%1)"/>
      <w:lvlJc w:val="left"/>
      <w:pPr>
        <w:ind w:left="568" w:hanging="284"/>
      </w:pPr>
      <w:rPr>
        <w:rFonts w:hint="default"/>
      </w:r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lowerLetter"/>
      <w:lvlText w:val="%4)"/>
      <w:legacy w:legacy="1" w:legacySpace="120" w:legacyIndent="360"/>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68"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8CB65AA"/>
    <w:multiLevelType w:val="hybridMultilevel"/>
    <w:tmpl w:val="DDC2FFA4"/>
    <w:lvl w:ilvl="0" w:tplc="BFA8059C">
      <w:start w:val="1"/>
      <w:numFmt w:val="lowerLetter"/>
      <w:lvlText w:val="%1)"/>
      <w:lvlJc w:val="left"/>
      <w:pPr>
        <w:ind w:left="644" w:hanging="360"/>
      </w:pPr>
      <w:rPr>
        <w:rFonts w:hint="default"/>
        <w:b w:val="0"/>
        <w:i w:val="0"/>
        <w:color w:val="auto"/>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4B536B6C"/>
    <w:multiLevelType w:val="multilevel"/>
    <w:tmpl w:val="9BB84AE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D6A2C2F"/>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4EFE2E20"/>
    <w:multiLevelType w:val="multilevel"/>
    <w:tmpl w:val="B3E264C2"/>
    <w:lvl w:ilvl="0">
      <w:start w:val="1"/>
      <w:numFmt w:val="decimal"/>
      <w:lvlText w:val="%1)"/>
      <w:lvlJc w:val="left"/>
      <w:pPr>
        <w:ind w:left="852" w:hanging="284"/>
      </w:pPr>
      <w:rPr>
        <w:rFonts w:hint="default"/>
      </w:rPr>
    </w:lvl>
    <w:lvl w:ilvl="1">
      <w:start w:val="1"/>
      <w:numFmt w:val="decimal"/>
      <w:lvlText w:val="%2."/>
      <w:legacy w:legacy="1" w:legacySpace="120" w:legacyIndent="360"/>
      <w:lvlJc w:val="left"/>
      <w:pPr>
        <w:ind w:left="1212" w:hanging="360"/>
      </w:pPr>
    </w:lvl>
    <w:lvl w:ilvl="2">
      <w:start w:val="1"/>
      <w:numFmt w:val="lowerRoman"/>
      <w:lvlText w:val="%3."/>
      <w:legacy w:legacy="1" w:legacySpace="120" w:legacyIndent="180"/>
      <w:lvlJc w:val="left"/>
      <w:pPr>
        <w:ind w:left="1392" w:hanging="180"/>
      </w:pPr>
    </w:lvl>
    <w:lvl w:ilvl="3">
      <w:start w:val="1"/>
      <w:numFmt w:val="lowerLetter"/>
      <w:lvlText w:val="%4)"/>
      <w:legacy w:legacy="1" w:legacySpace="120" w:legacyIndent="360"/>
      <w:lvlJc w:val="left"/>
      <w:pPr>
        <w:ind w:left="1752" w:hanging="360"/>
      </w:pPr>
    </w:lvl>
    <w:lvl w:ilvl="4">
      <w:start w:val="1"/>
      <w:numFmt w:val="lowerLetter"/>
      <w:lvlText w:val="%5."/>
      <w:legacy w:legacy="1" w:legacySpace="120" w:legacyIndent="360"/>
      <w:lvlJc w:val="left"/>
      <w:pPr>
        <w:ind w:left="2112" w:hanging="360"/>
      </w:pPr>
    </w:lvl>
    <w:lvl w:ilvl="5">
      <w:start w:val="1"/>
      <w:numFmt w:val="lowerRoman"/>
      <w:lvlText w:val="%6."/>
      <w:legacy w:legacy="1" w:legacySpace="120" w:legacyIndent="180"/>
      <w:lvlJc w:val="left"/>
      <w:pPr>
        <w:ind w:left="2292" w:hanging="180"/>
      </w:pPr>
    </w:lvl>
    <w:lvl w:ilvl="6">
      <w:start w:val="1"/>
      <w:numFmt w:val="decimal"/>
      <w:lvlText w:val="%7."/>
      <w:legacy w:legacy="1" w:legacySpace="120" w:legacyIndent="360"/>
      <w:lvlJc w:val="left"/>
      <w:pPr>
        <w:ind w:left="2652" w:hanging="360"/>
      </w:pPr>
    </w:lvl>
    <w:lvl w:ilvl="7">
      <w:start w:val="1"/>
      <w:numFmt w:val="lowerLetter"/>
      <w:lvlText w:val="%8."/>
      <w:legacy w:legacy="1" w:legacySpace="120" w:legacyIndent="360"/>
      <w:lvlJc w:val="left"/>
      <w:pPr>
        <w:ind w:left="3012" w:hanging="360"/>
      </w:pPr>
    </w:lvl>
    <w:lvl w:ilvl="8">
      <w:start w:val="1"/>
      <w:numFmt w:val="lowerRoman"/>
      <w:lvlText w:val="%9."/>
      <w:legacy w:legacy="1" w:legacySpace="120" w:legacyIndent="180"/>
      <w:lvlJc w:val="left"/>
      <w:pPr>
        <w:ind w:left="3192" w:hanging="180"/>
      </w:pPr>
    </w:lvl>
  </w:abstractNum>
  <w:abstractNum w:abstractNumId="74" w15:restartNumberingAfterBreak="0">
    <w:nsid w:val="501A4056"/>
    <w:multiLevelType w:val="hybridMultilevel"/>
    <w:tmpl w:val="2CB6B428"/>
    <w:lvl w:ilvl="0" w:tplc="46D26C2A">
      <w:start w:val="1"/>
      <w:numFmt w:val="upperRoman"/>
      <w:lvlText w:val="%1."/>
      <w:lvlJc w:val="left"/>
      <w:pPr>
        <w:tabs>
          <w:tab w:val="num" w:pos="720"/>
        </w:tabs>
        <w:ind w:left="720" w:hanging="720"/>
      </w:pPr>
      <w:rPr>
        <w:rFonts w:hint="default"/>
        <w:b/>
        <w:i w:val="0"/>
        <w:sz w:val="22"/>
      </w:rPr>
    </w:lvl>
    <w:lvl w:ilvl="1" w:tplc="04150003">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5" w15:restartNumberingAfterBreak="0">
    <w:nsid w:val="5036718B"/>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0DB2622"/>
    <w:multiLevelType w:val="singleLevel"/>
    <w:tmpl w:val="6F18558C"/>
    <w:lvl w:ilvl="0">
      <w:start w:val="1"/>
      <w:numFmt w:val="decimal"/>
      <w:lvlText w:val="%1."/>
      <w:lvlJc w:val="left"/>
      <w:pPr>
        <w:tabs>
          <w:tab w:val="num" w:pos="0"/>
        </w:tabs>
        <w:ind w:left="720" w:hanging="360"/>
      </w:pPr>
      <w:rPr>
        <w:b w:val="0"/>
        <w:bCs/>
      </w:rPr>
    </w:lvl>
  </w:abstractNum>
  <w:abstractNum w:abstractNumId="77" w15:restartNumberingAfterBreak="0">
    <w:nsid w:val="51346EF0"/>
    <w:multiLevelType w:val="multilevel"/>
    <w:tmpl w:val="B30699F4"/>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3843AB5"/>
    <w:multiLevelType w:val="hybridMultilevel"/>
    <w:tmpl w:val="B0089398"/>
    <w:lvl w:ilvl="0" w:tplc="FFFFFFFF">
      <w:start w:val="1"/>
      <w:numFmt w:val="lowerLetter"/>
      <w:lvlText w:val="%1)"/>
      <w:lvlJc w:val="left"/>
      <w:pPr>
        <w:tabs>
          <w:tab w:val="num" w:pos="1068"/>
        </w:tabs>
        <w:ind w:left="1068" w:hanging="360"/>
      </w:pPr>
      <w:rPr>
        <w:rFonts w:hint="default"/>
        <w:b w:val="0"/>
        <w:i w:val="0"/>
        <w:sz w:val="22"/>
      </w:rPr>
    </w:lvl>
    <w:lvl w:ilvl="1" w:tplc="FFFFFFFF">
      <w:start w:val="1"/>
      <w:numFmt w:val="lowerLetter"/>
      <w:lvlText w:val="%2)"/>
      <w:lvlJc w:val="left"/>
      <w:pPr>
        <w:ind w:left="1788" w:hanging="360"/>
      </w:pPr>
      <w:rPr>
        <w:rFonts w:ascii="Times New Roman" w:eastAsia="Times New Roman" w:hAnsi="Times New Roman" w:cs="Times New Roman"/>
      </w:rPr>
    </w:lvl>
    <w:lvl w:ilvl="2" w:tplc="FFFFFFFF">
      <w:start w:val="1"/>
      <w:numFmt w:val="bullet"/>
      <w:lvlText w:val=""/>
      <w:lvlJc w:val="left"/>
      <w:pPr>
        <w:ind w:left="2508" w:hanging="180"/>
      </w:pPr>
      <w:rPr>
        <w:rFonts w:ascii="Symbol" w:hAnsi="Symbol" w:hint="default"/>
        <w:b/>
        <w:i w:val="0"/>
        <w:sz w:val="22"/>
      </w:r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4D7750F"/>
    <w:multiLevelType w:val="hybridMultilevel"/>
    <w:tmpl w:val="F7369E36"/>
    <w:lvl w:ilvl="0" w:tplc="5D1C8E5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2" w15:restartNumberingAfterBreak="0">
    <w:nsid w:val="55C41167"/>
    <w:multiLevelType w:val="multilevel"/>
    <w:tmpl w:val="E79A944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3" w15:restartNumberingAfterBreak="0">
    <w:nsid w:val="55C7072C"/>
    <w:multiLevelType w:val="multilevel"/>
    <w:tmpl w:val="498CE794"/>
    <w:lvl w:ilvl="0">
      <w:start w:val="9"/>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hint="default"/>
      </w:rPr>
    </w:lvl>
    <w:lvl w:ilvl="7">
      <w:start w:val="1"/>
      <w:numFmt w:val="decimal"/>
      <w:lvlText w:val="%8."/>
      <w:lvlJc w:val="left"/>
      <w:pPr>
        <w:ind w:left="5760" w:hanging="360"/>
      </w:pPr>
      <w:rPr>
        <w:rFonts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84" w15:restartNumberingAfterBreak="0">
    <w:nsid w:val="59A60677"/>
    <w:multiLevelType w:val="multilevel"/>
    <w:tmpl w:val="9BB84AE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5A3B449C"/>
    <w:multiLevelType w:val="hybridMultilevel"/>
    <w:tmpl w:val="FF5281F0"/>
    <w:lvl w:ilvl="0" w:tplc="F030F45A">
      <w:start w:val="1"/>
      <w:numFmt w:val="decimal"/>
      <w:lvlText w:val="%1."/>
      <w:lvlJc w:val="center"/>
      <w:pPr>
        <w:ind w:left="1080" w:hanging="360"/>
      </w:pPr>
      <w:rPr>
        <w:rFonts w:hint="default"/>
        <w:b w:val="0"/>
        <w:bCs w:val="0"/>
        <w:i w:val="0"/>
        <w:iCs/>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5AD269E7"/>
    <w:multiLevelType w:val="singleLevel"/>
    <w:tmpl w:val="00000013"/>
    <w:lvl w:ilvl="0">
      <w:start w:val="1"/>
      <w:numFmt w:val="decimal"/>
      <w:lvlText w:val="%1."/>
      <w:lvlJc w:val="left"/>
      <w:pPr>
        <w:tabs>
          <w:tab w:val="num" w:pos="0"/>
        </w:tabs>
        <w:ind w:left="645" w:hanging="360"/>
      </w:pPr>
    </w:lvl>
  </w:abstractNum>
  <w:abstractNum w:abstractNumId="87" w15:restartNumberingAfterBreak="0">
    <w:nsid w:val="5ADE3732"/>
    <w:multiLevelType w:val="hybridMultilevel"/>
    <w:tmpl w:val="D8A826E4"/>
    <w:lvl w:ilvl="0" w:tplc="FCCEFDB8">
      <w:start w:val="1"/>
      <w:numFmt w:val="decimal"/>
      <w:lvlText w:val="%1)"/>
      <w:lvlJc w:val="left"/>
      <w:pPr>
        <w:ind w:left="1004" w:hanging="360"/>
      </w:pPr>
      <w:rPr>
        <w:rFonts w:ascii="Times New Roman" w:hAnsi="Times New Roman" w:cs="Times New Roman" w:hint="default"/>
        <w:i w:val="0"/>
        <w:iCs w:val="0"/>
        <w:color w:val="auto"/>
        <w:sz w:val="22"/>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5C3A6149"/>
    <w:multiLevelType w:val="hybridMultilevel"/>
    <w:tmpl w:val="1C7E7684"/>
    <w:lvl w:ilvl="0" w:tplc="9BDCD194">
      <w:start w:val="1"/>
      <w:numFmt w:val="upperRoman"/>
      <w:lvlText w:val="%1."/>
      <w:lvlJc w:val="right"/>
      <w:pPr>
        <w:ind w:left="720" w:hanging="360"/>
      </w:pPr>
      <w:rPr>
        <w:b/>
        <w:bCs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0" w15:restartNumberingAfterBreak="0">
    <w:nsid w:val="5CD409B0"/>
    <w:multiLevelType w:val="multilevel"/>
    <w:tmpl w:val="3E30093C"/>
    <w:lvl w:ilvl="0">
      <w:start w:val="1"/>
      <w:numFmt w:val="decimal"/>
      <w:lvlText w:val="%1)"/>
      <w:lvlJc w:val="left"/>
      <w:pPr>
        <w:ind w:left="568" w:hanging="284"/>
      </w:p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lowerLetter"/>
      <w:lvlText w:val="%4)"/>
      <w:legacy w:legacy="1" w:legacySpace="120" w:legacyIndent="360"/>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91" w15:restartNumberingAfterBreak="0">
    <w:nsid w:val="5FEF2651"/>
    <w:multiLevelType w:val="hybridMultilevel"/>
    <w:tmpl w:val="97841D0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13337A5"/>
    <w:multiLevelType w:val="hybridMultilevel"/>
    <w:tmpl w:val="EC4808B0"/>
    <w:lvl w:ilvl="0" w:tplc="065AEDAE">
      <w:start w:val="1"/>
      <w:numFmt w:val="lowerLetter"/>
      <w:lvlText w:val="%1)"/>
      <w:lvlJc w:val="left"/>
      <w:pPr>
        <w:ind w:left="6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1594EC5"/>
    <w:multiLevelType w:val="multilevel"/>
    <w:tmpl w:val="9BB84AE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220350C"/>
    <w:multiLevelType w:val="hybridMultilevel"/>
    <w:tmpl w:val="1306436C"/>
    <w:lvl w:ilvl="0" w:tplc="979A94E2">
      <w:start w:val="1"/>
      <w:numFmt w:val="decimal"/>
      <w:lvlText w:val="%1)"/>
      <w:lvlJc w:val="left"/>
      <w:pPr>
        <w:ind w:left="738" w:hanging="454"/>
      </w:pPr>
      <w:rPr>
        <w:rFonts w:cs="Times New Roman" w:hint="default"/>
        <w:i w:val="0"/>
        <w:strike w:val="0"/>
        <w:color w:val="auto"/>
        <w:sz w:val="24"/>
        <w:szCs w:val="24"/>
      </w:rPr>
    </w:lvl>
    <w:lvl w:ilvl="1" w:tplc="04150017">
      <w:start w:val="1"/>
      <w:numFmt w:val="lowerLetter"/>
      <w:lvlText w:val="%2)"/>
      <w:lvlJc w:val="left"/>
      <w:pPr>
        <w:tabs>
          <w:tab w:val="num" w:pos="1327"/>
        </w:tabs>
        <w:ind w:left="1327" w:hanging="360"/>
      </w:pPr>
    </w:lvl>
    <w:lvl w:ilvl="2" w:tplc="0415001B">
      <w:start w:val="1"/>
      <w:numFmt w:val="lowerRoman"/>
      <w:lvlText w:val="%3."/>
      <w:lvlJc w:val="right"/>
      <w:pPr>
        <w:tabs>
          <w:tab w:val="num" w:pos="2047"/>
        </w:tabs>
        <w:ind w:left="2047" w:hanging="180"/>
      </w:pPr>
      <w:rPr>
        <w:rFonts w:cs="Times New Roman"/>
      </w:rPr>
    </w:lvl>
    <w:lvl w:ilvl="3" w:tplc="0415000F" w:tentative="1">
      <w:start w:val="1"/>
      <w:numFmt w:val="decimal"/>
      <w:lvlText w:val="%4."/>
      <w:lvlJc w:val="left"/>
      <w:pPr>
        <w:tabs>
          <w:tab w:val="num" w:pos="2767"/>
        </w:tabs>
        <w:ind w:left="2767" w:hanging="360"/>
      </w:pPr>
      <w:rPr>
        <w:rFonts w:cs="Times New Roman"/>
      </w:rPr>
    </w:lvl>
    <w:lvl w:ilvl="4" w:tplc="04150019" w:tentative="1">
      <w:start w:val="1"/>
      <w:numFmt w:val="lowerLetter"/>
      <w:lvlText w:val="%5."/>
      <w:lvlJc w:val="left"/>
      <w:pPr>
        <w:tabs>
          <w:tab w:val="num" w:pos="3487"/>
        </w:tabs>
        <w:ind w:left="3487" w:hanging="360"/>
      </w:pPr>
      <w:rPr>
        <w:rFonts w:cs="Times New Roman"/>
      </w:rPr>
    </w:lvl>
    <w:lvl w:ilvl="5" w:tplc="0415001B" w:tentative="1">
      <w:start w:val="1"/>
      <w:numFmt w:val="lowerRoman"/>
      <w:lvlText w:val="%6."/>
      <w:lvlJc w:val="right"/>
      <w:pPr>
        <w:tabs>
          <w:tab w:val="num" w:pos="4207"/>
        </w:tabs>
        <w:ind w:left="4207" w:hanging="180"/>
      </w:pPr>
      <w:rPr>
        <w:rFonts w:cs="Times New Roman"/>
      </w:rPr>
    </w:lvl>
    <w:lvl w:ilvl="6" w:tplc="0415000F" w:tentative="1">
      <w:start w:val="1"/>
      <w:numFmt w:val="decimal"/>
      <w:lvlText w:val="%7."/>
      <w:lvlJc w:val="left"/>
      <w:pPr>
        <w:tabs>
          <w:tab w:val="num" w:pos="4927"/>
        </w:tabs>
        <w:ind w:left="4927" w:hanging="360"/>
      </w:pPr>
      <w:rPr>
        <w:rFonts w:cs="Times New Roman"/>
      </w:rPr>
    </w:lvl>
    <w:lvl w:ilvl="7" w:tplc="04150019" w:tentative="1">
      <w:start w:val="1"/>
      <w:numFmt w:val="lowerLetter"/>
      <w:lvlText w:val="%8."/>
      <w:lvlJc w:val="left"/>
      <w:pPr>
        <w:tabs>
          <w:tab w:val="num" w:pos="5647"/>
        </w:tabs>
        <w:ind w:left="5647" w:hanging="360"/>
      </w:pPr>
      <w:rPr>
        <w:rFonts w:cs="Times New Roman"/>
      </w:rPr>
    </w:lvl>
    <w:lvl w:ilvl="8" w:tplc="0415001B" w:tentative="1">
      <w:start w:val="1"/>
      <w:numFmt w:val="lowerRoman"/>
      <w:lvlText w:val="%9."/>
      <w:lvlJc w:val="right"/>
      <w:pPr>
        <w:tabs>
          <w:tab w:val="num" w:pos="6367"/>
        </w:tabs>
        <w:ind w:left="6367" w:hanging="180"/>
      </w:pPr>
      <w:rPr>
        <w:rFonts w:cs="Times New Roman"/>
      </w:rPr>
    </w:lvl>
  </w:abstractNum>
  <w:abstractNum w:abstractNumId="97" w15:restartNumberingAfterBreak="0">
    <w:nsid w:val="64206DCB"/>
    <w:multiLevelType w:val="hybridMultilevel"/>
    <w:tmpl w:val="3CE6C2F2"/>
    <w:lvl w:ilvl="0" w:tplc="78748C08">
      <w:start w:val="1"/>
      <w:numFmt w:val="decimal"/>
      <w:lvlText w:val="%1."/>
      <w:lvlJc w:val="left"/>
      <w:pPr>
        <w:tabs>
          <w:tab w:val="num" w:pos="704"/>
        </w:tabs>
        <w:ind w:left="704" w:hanging="360"/>
      </w:pPr>
      <w:rPr>
        <w:rFonts w:cs="Times New Roman" w:hint="default"/>
        <w:color w:val="auto"/>
      </w:rPr>
    </w:lvl>
    <w:lvl w:ilvl="1" w:tplc="C012257A">
      <w:start w:val="1"/>
      <w:numFmt w:val="bullet"/>
      <w:lvlText w:val=""/>
      <w:lvlJc w:val="left"/>
      <w:pPr>
        <w:tabs>
          <w:tab w:val="num" w:pos="1424"/>
        </w:tabs>
        <w:ind w:left="1424" w:hanging="360"/>
      </w:pPr>
      <w:rPr>
        <w:rFonts w:ascii="Symbol" w:hAnsi="Symbol" w:hint="default"/>
      </w:rPr>
    </w:lvl>
    <w:lvl w:ilvl="2" w:tplc="0415001B" w:tentative="1">
      <w:start w:val="1"/>
      <w:numFmt w:val="lowerRoman"/>
      <w:lvlText w:val="%3."/>
      <w:lvlJc w:val="right"/>
      <w:pPr>
        <w:tabs>
          <w:tab w:val="num" w:pos="2144"/>
        </w:tabs>
        <w:ind w:left="2144" w:hanging="180"/>
      </w:pPr>
      <w:rPr>
        <w:rFonts w:cs="Times New Roman"/>
      </w:rPr>
    </w:lvl>
    <w:lvl w:ilvl="3" w:tplc="0415000F" w:tentative="1">
      <w:start w:val="1"/>
      <w:numFmt w:val="decimal"/>
      <w:lvlText w:val="%4."/>
      <w:lvlJc w:val="left"/>
      <w:pPr>
        <w:tabs>
          <w:tab w:val="num" w:pos="2864"/>
        </w:tabs>
        <w:ind w:left="2864" w:hanging="360"/>
      </w:pPr>
      <w:rPr>
        <w:rFonts w:cs="Times New Roman"/>
      </w:rPr>
    </w:lvl>
    <w:lvl w:ilvl="4" w:tplc="04150019" w:tentative="1">
      <w:start w:val="1"/>
      <w:numFmt w:val="lowerLetter"/>
      <w:lvlText w:val="%5."/>
      <w:lvlJc w:val="left"/>
      <w:pPr>
        <w:tabs>
          <w:tab w:val="num" w:pos="3584"/>
        </w:tabs>
        <w:ind w:left="3584" w:hanging="360"/>
      </w:pPr>
      <w:rPr>
        <w:rFonts w:cs="Times New Roman"/>
      </w:rPr>
    </w:lvl>
    <w:lvl w:ilvl="5" w:tplc="0415001B" w:tentative="1">
      <w:start w:val="1"/>
      <w:numFmt w:val="lowerRoman"/>
      <w:lvlText w:val="%6."/>
      <w:lvlJc w:val="right"/>
      <w:pPr>
        <w:tabs>
          <w:tab w:val="num" w:pos="4304"/>
        </w:tabs>
        <w:ind w:left="4304" w:hanging="180"/>
      </w:pPr>
      <w:rPr>
        <w:rFonts w:cs="Times New Roman"/>
      </w:rPr>
    </w:lvl>
    <w:lvl w:ilvl="6" w:tplc="0415000F" w:tentative="1">
      <w:start w:val="1"/>
      <w:numFmt w:val="decimal"/>
      <w:lvlText w:val="%7."/>
      <w:lvlJc w:val="left"/>
      <w:pPr>
        <w:tabs>
          <w:tab w:val="num" w:pos="5024"/>
        </w:tabs>
        <w:ind w:left="5024" w:hanging="360"/>
      </w:pPr>
      <w:rPr>
        <w:rFonts w:cs="Times New Roman"/>
      </w:rPr>
    </w:lvl>
    <w:lvl w:ilvl="7" w:tplc="04150019" w:tentative="1">
      <w:start w:val="1"/>
      <w:numFmt w:val="lowerLetter"/>
      <w:lvlText w:val="%8."/>
      <w:lvlJc w:val="left"/>
      <w:pPr>
        <w:tabs>
          <w:tab w:val="num" w:pos="5744"/>
        </w:tabs>
        <w:ind w:left="5744" w:hanging="360"/>
      </w:pPr>
      <w:rPr>
        <w:rFonts w:cs="Times New Roman"/>
      </w:rPr>
    </w:lvl>
    <w:lvl w:ilvl="8" w:tplc="0415001B" w:tentative="1">
      <w:start w:val="1"/>
      <w:numFmt w:val="lowerRoman"/>
      <w:lvlText w:val="%9."/>
      <w:lvlJc w:val="right"/>
      <w:pPr>
        <w:tabs>
          <w:tab w:val="num" w:pos="6464"/>
        </w:tabs>
        <w:ind w:left="6464" w:hanging="180"/>
      </w:pPr>
      <w:rPr>
        <w:rFonts w:cs="Times New Roman"/>
      </w:rPr>
    </w:lvl>
  </w:abstractNum>
  <w:abstractNum w:abstractNumId="98" w15:restartNumberingAfterBreak="0">
    <w:nsid w:val="646D6A6C"/>
    <w:multiLevelType w:val="hybridMultilevel"/>
    <w:tmpl w:val="2B245C70"/>
    <w:lvl w:ilvl="0" w:tplc="3632A2C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471153E"/>
    <w:multiLevelType w:val="hybridMultilevel"/>
    <w:tmpl w:val="20E2D748"/>
    <w:lvl w:ilvl="0" w:tplc="10943A9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686B24EC"/>
    <w:multiLevelType w:val="hybridMultilevel"/>
    <w:tmpl w:val="4524DEBC"/>
    <w:lvl w:ilvl="0" w:tplc="BFA8059C">
      <w:start w:val="1"/>
      <w:numFmt w:val="lowerLetter"/>
      <w:lvlText w:val="%1)"/>
      <w:lvlJc w:val="left"/>
      <w:pPr>
        <w:ind w:left="720" w:hanging="360"/>
      </w:pPr>
      <w:rPr>
        <w:rFonts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BA85A63"/>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6BF60330"/>
    <w:multiLevelType w:val="hybridMultilevel"/>
    <w:tmpl w:val="0504CBEA"/>
    <w:name w:val="WW8Num5322"/>
    <w:lvl w:ilvl="0" w:tplc="16C00326">
      <w:start w:val="1"/>
      <w:numFmt w:val="bullet"/>
      <w:lvlText w:val="o"/>
      <w:lvlJc w:val="left"/>
      <w:pPr>
        <w:ind w:left="720" w:hanging="360"/>
      </w:pPr>
      <w:rPr>
        <w:rFonts w:ascii="Courier New" w:hAnsi="Courier New" w:cs="Courier New" w:hint="default"/>
      </w:rPr>
    </w:lvl>
    <w:lvl w:ilvl="1" w:tplc="21041C0A" w:tentative="1">
      <w:start w:val="1"/>
      <w:numFmt w:val="bullet"/>
      <w:lvlText w:val="o"/>
      <w:lvlJc w:val="left"/>
      <w:pPr>
        <w:ind w:left="1440" w:hanging="360"/>
      </w:pPr>
      <w:rPr>
        <w:rFonts w:ascii="Courier New" w:hAnsi="Courier New" w:cs="Courier New" w:hint="default"/>
      </w:rPr>
    </w:lvl>
    <w:lvl w:ilvl="2" w:tplc="FED26F4A" w:tentative="1">
      <w:start w:val="1"/>
      <w:numFmt w:val="bullet"/>
      <w:lvlText w:val=""/>
      <w:lvlJc w:val="left"/>
      <w:pPr>
        <w:ind w:left="2160" w:hanging="360"/>
      </w:pPr>
      <w:rPr>
        <w:rFonts w:ascii="Wingdings" w:hAnsi="Wingdings" w:hint="default"/>
      </w:rPr>
    </w:lvl>
    <w:lvl w:ilvl="3" w:tplc="023044C0" w:tentative="1">
      <w:start w:val="1"/>
      <w:numFmt w:val="bullet"/>
      <w:lvlText w:val=""/>
      <w:lvlJc w:val="left"/>
      <w:pPr>
        <w:ind w:left="2880" w:hanging="360"/>
      </w:pPr>
      <w:rPr>
        <w:rFonts w:ascii="Symbol" w:hAnsi="Symbol" w:hint="default"/>
      </w:rPr>
    </w:lvl>
    <w:lvl w:ilvl="4" w:tplc="012412E6" w:tentative="1">
      <w:start w:val="1"/>
      <w:numFmt w:val="bullet"/>
      <w:lvlText w:val="o"/>
      <w:lvlJc w:val="left"/>
      <w:pPr>
        <w:ind w:left="3600" w:hanging="360"/>
      </w:pPr>
      <w:rPr>
        <w:rFonts w:ascii="Courier New" w:hAnsi="Courier New" w:cs="Courier New" w:hint="default"/>
      </w:rPr>
    </w:lvl>
    <w:lvl w:ilvl="5" w:tplc="76FAD57A" w:tentative="1">
      <w:start w:val="1"/>
      <w:numFmt w:val="bullet"/>
      <w:lvlText w:val=""/>
      <w:lvlJc w:val="left"/>
      <w:pPr>
        <w:ind w:left="4320" w:hanging="360"/>
      </w:pPr>
      <w:rPr>
        <w:rFonts w:ascii="Wingdings" w:hAnsi="Wingdings" w:hint="default"/>
      </w:rPr>
    </w:lvl>
    <w:lvl w:ilvl="6" w:tplc="4712CF18" w:tentative="1">
      <w:start w:val="1"/>
      <w:numFmt w:val="bullet"/>
      <w:lvlText w:val=""/>
      <w:lvlJc w:val="left"/>
      <w:pPr>
        <w:ind w:left="5040" w:hanging="360"/>
      </w:pPr>
      <w:rPr>
        <w:rFonts w:ascii="Symbol" w:hAnsi="Symbol" w:hint="default"/>
      </w:rPr>
    </w:lvl>
    <w:lvl w:ilvl="7" w:tplc="55783F76" w:tentative="1">
      <w:start w:val="1"/>
      <w:numFmt w:val="bullet"/>
      <w:lvlText w:val="o"/>
      <w:lvlJc w:val="left"/>
      <w:pPr>
        <w:ind w:left="5760" w:hanging="360"/>
      </w:pPr>
      <w:rPr>
        <w:rFonts w:ascii="Courier New" w:hAnsi="Courier New" w:cs="Courier New" w:hint="default"/>
      </w:rPr>
    </w:lvl>
    <w:lvl w:ilvl="8" w:tplc="149AC2A6" w:tentative="1">
      <w:start w:val="1"/>
      <w:numFmt w:val="bullet"/>
      <w:lvlText w:val=""/>
      <w:lvlJc w:val="left"/>
      <w:pPr>
        <w:ind w:left="6480" w:hanging="360"/>
      </w:pPr>
      <w:rPr>
        <w:rFonts w:ascii="Wingdings" w:hAnsi="Wingdings" w:hint="default"/>
      </w:rPr>
    </w:lvl>
  </w:abstractNum>
  <w:abstractNum w:abstractNumId="104" w15:restartNumberingAfterBreak="0">
    <w:nsid w:val="6CAF3BE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6CE8400E"/>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6D0F290F"/>
    <w:multiLevelType w:val="hybridMultilevel"/>
    <w:tmpl w:val="ABEAB23A"/>
    <w:lvl w:ilvl="0" w:tplc="FFFFFFFF">
      <w:start w:val="1"/>
      <w:numFmt w:val="decimal"/>
      <w:lvlText w:val="%1."/>
      <w:lvlJc w:val="left"/>
      <w:pPr>
        <w:tabs>
          <w:tab w:val="num" w:pos="360"/>
        </w:tabs>
        <w:ind w:left="360" w:hanging="360"/>
      </w:pPr>
      <w:rPr>
        <w:rFonts w:cs="Times New Roman"/>
      </w:rPr>
    </w:lvl>
    <w:lvl w:ilvl="1" w:tplc="FFFFFFFF">
      <w:start w:val="1"/>
      <w:numFmt w:val="bullet"/>
      <w:lvlText w:val=""/>
      <w:lvlJc w:val="left"/>
      <w:pPr>
        <w:tabs>
          <w:tab w:val="num" w:pos="1080"/>
        </w:tabs>
        <w:ind w:left="1080" w:hanging="360"/>
      </w:pPr>
      <w:rPr>
        <w:rFonts w:ascii="Symbol" w:hAnsi="Symbol" w:hint="default"/>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107" w15:restartNumberingAfterBreak="0">
    <w:nsid w:val="6D105BD5"/>
    <w:multiLevelType w:val="hybridMultilevel"/>
    <w:tmpl w:val="41EA305C"/>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6E213828"/>
    <w:multiLevelType w:val="hybridMultilevel"/>
    <w:tmpl w:val="A5C02EB2"/>
    <w:lvl w:ilvl="0" w:tplc="B86C7D8E">
      <w:start w:val="1"/>
      <w:numFmt w:val="decimal"/>
      <w:lvlText w:val="%1."/>
      <w:lvlJc w:val="left"/>
      <w:pPr>
        <w:ind w:left="360" w:hanging="360"/>
      </w:pPr>
      <w:rPr>
        <w:rFonts w:hint="default"/>
        <w:b w:val="0"/>
      </w:rPr>
    </w:lvl>
    <w:lvl w:ilvl="1" w:tplc="B45E184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6F4169AB"/>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6FC23FB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0CF7BE4"/>
    <w:multiLevelType w:val="hybridMultilevel"/>
    <w:tmpl w:val="B5B8CE60"/>
    <w:lvl w:ilvl="0" w:tplc="04150017">
      <w:start w:val="1"/>
      <w:numFmt w:val="lowerLetter"/>
      <w:lvlText w:val="%1)"/>
      <w:lvlJc w:val="left"/>
      <w:pPr>
        <w:tabs>
          <w:tab w:val="num" w:pos="1080"/>
        </w:tabs>
        <w:ind w:left="1080" w:hanging="360"/>
      </w:pPr>
      <w:rPr>
        <w:rFonts w:cs="Times New Roman" w:hint="default"/>
      </w:rPr>
    </w:lvl>
    <w:lvl w:ilvl="1" w:tplc="A6E0705A" w:tentative="1">
      <w:start w:val="1"/>
      <w:numFmt w:val="bullet"/>
      <w:lvlText w:val="o"/>
      <w:lvlJc w:val="left"/>
      <w:pPr>
        <w:tabs>
          <w:tab w:val="num" w:pos="1800"/>
        </w:tabs>
        <w:ind w:left="1800" w:hanging="360"/>
      </w:pPr>
      <w:rPr>
        <w:rFonts w:ascii="Courier New" w:hAnsi="Courier New" w:hint="default"/>
      </w:rPr>
    </w:lvl>
    <w:lvl w:ilvl="2" w:tplc="B7B051E6" w:tentative="1">
      <w:start w:val="1"/>
      <w:numFmt w:val="bullet"/>
      <w:lvlText w:val=""/>
      <w:lvlJc w:val="left"/>
      <w:pPr>
        <w:tabs>
          <w:tab w:val="num" w:pos="2520"/>
        </w:tabs>
        <w:ind w:left="2520" w:hanging="360"/>
      </w:pPr>
      <w:rPr>
        <w:rFonts w:ascii="Wingdings" w:hAnsi="Wingdings" w:hint="default"/>
      </w:rPr>
    </w:lvl>
    <w:lvl w:ilvl="3" w:tplc="368E56EC" w:tentative="1">
      <w:start w:val="1"/>
      <w:numFmt w:val="bullet"/>
      <w:lvlText w:val=""/>
      <w:lvlJc w:val="left"/>
      <w:pPr>
        <w:tabs>
          <w:tab w:val="num" w:pos="3240"/>
        </w:tabs>
        <w:ind w:left="3240" w:hanging="360"/>
      </w:pPr>
      <w:rPr>
        <w:rFonts w:ascii="Symbol" w:hAnsi="Symbol" w:hint="default"/>
      </w:rPr>
    </w:lvl>
    <w:lvl w:ilvl="4" w:tplc="EEAE1CB6" w:tentative="1">
      <w:start w:val="1"/>
      <w:numFmt w:val="bullet"/>
      <w:lvlText w:val="o"/>
      <w:lvlJc w:val="left"/>
      <w:pPr>
        <w:tabs>
          <w:tab w:val="num" w:pos="3960"/>
        </w:tabs>
        <w:ind w:left="3960" w:hanging="360"/>
      </w:pPr>
      <w:rPr>
        <w:rFonts w:ascii="Courier New" w:hAnsi="Courier New" w:hint="default"/>
      </w:rPr>
    </w:lvl>
    <w:lvl w:ilvl="5" w:tplc="CF80E0E4" w:tentative="1">
      <w:start w:val="1"/>
      <w:numFmt w:val="bullet"/>
      <w:lvlText w:val=""/>
      <w:lvlJc w:val="left"/>
      <w:pPr>
        <w:tabs>
          <w:tab w:val="num" w:pos="4680"/>
        </w:tabs>
        <w:ind w:left="4680" w:hanging="360"/>
      </w:pPr>
      <w:rPr>
        <w:rFonts w:ascii="Wingdings" w:hAnsi="Wingdings" w:hint="default"/>
      </w:rPr>
    </w:lvl>
    <w:lvl w:ilvl="6" w:tplc="40404B9E" w:tentative="1">
      <w:start w:val="1"/>
      <w:numFmt w:val="bullet"/>
      <w:lvlText w:val=""/>
      <w:lvlJc w:val="left"/>
      <w:pPr>
        <w:tabs>
          <w:tab w:val="num" w:pos="5400"/>
        </w:tabs>
        <w:ind w:left="5400" w:hanging="360"/>
      </w:pPr>
      <w:rPr>
        <w:rFonts w:ascii="Symbol" w:hAnsi="Symbol" w:hint="default"/>
      </w:rPr>
    </w:lvl>
    <w:lvl w:ilvl="7" w:tplc="4278756A" w:tentative="1">
      <w:start w:val="1"/>
      <w:numFmt w:val="bullet"/>
      <w:lvlText w:val="o"/>
      <w:lvlJc w:val="left"/>
      <w:pPr>
        <w:tabs>
          <w:tab w:val="num" w:pos="6120"/>
        </w:tabs>
        <w:ind w:left="6120" w:hanging="360"/>
      </w:pPr>
      <w:rPr>
        <w:rFonts w:ascii="Courier New" w:hAnsi="Courier New" w:hint="default"/>
      </w:rPr>
    </w:lvl>
    <w:lvl w:ilvl="8" w:tplc="EAAA1568" w:tentative="1">
      <w:start w:val="1"/>
      <w:numFmt w:val="bullet"/>
      <w:lvlText w:val=""/>
      <w:lvlJc w:val="left"/>
      <w:pPr>
        <w:tabs>
          <w:tab w:val="num" w:pos="6840"/>
        </w:tabs>
        <w:ind w:left="6840" w:hanging="360"/>
      </w:pPr>
      <w:rPr>
        <w:rFonts w:ascii="Wingdings" w:hAnsi="Wingdings" w:hint="default"/>
      </w:rPr>
    </w:lvl>
  </w:abstractNum>
  <w:abstractNum w:abstractNumId="113" w15:restartNumberingAfterBreak="0">
    <w:nsid w:val="71DC504C"/>
    <w:multiLevelType w:val="hybridMultilevel"/>
    <w:tmpl w:val="D576C17A"/>
    <w:lvl w:ilvl="0" w:tplc="AD46E5E8">
      <w:start w:val="1"/>
      <w:numFmt w:val="decimal"/>
      <w:lvlText w:val="%1."/>
      <w:lvlJc w:val="left"/>
      <w:pPr>
        <w:tabs>
          <w:tab w:val="num" w:pos="540"/>
        </w:tabs>
        <w:ind w:left="540" w:hanging="360"/>
      </w:pPr>
      <w:rPr>
        <w:rFonts w:hint="default"/>
      </w:rPr>
    </w:lvl>
    <w:lvl w:ilvl="1" w:tplc="065AEDAE">
      <w:start w:val="1"/>
      <w:numFmt w:val="lowerLetter"/>
      <w:lvlText w:val="%2)"/>
      <w:lvlJc w:val="left"/>
      <w:pPr>
        <w:ind w:left="654" w:hanging="360"/>
      </w:pPr>
      <w:rPr>
        <w:rFonts w:hint="default"/>
      </w:rPr>
    </w:lvl>
    <w:lvl w:ilvl="2" w:tplc="0415001B" w:tentative="1">
      <w:start w:val="1"/>
      <w:numFmt w:val="lowerRoman"/>
      <w:lvlText w:val="%3."/>
      <w:lvlJc w:val="right"/>
      <w:pPr>
        <w:tabs>
          <w:tab w:val="num" w:pos="1374"/>
        </w:tabs>
        <w:ind w:left="1374" w:hanging="180"/>
      </w:pPr>
      <w:rPr>
        <w:rFonts w:cs="Times New Roman"/>
      </w:rPr>
    </w:lvl>
    <w:lvl w:ilvl="3" w:tplc="0415000F" w:tentative="1">
      <w:start w:val="1"/>
      <w:numFmt w:val="decimal"/>
      <w:lvlText w:val="%4."/>
      <w:lvlJc w:val="left"/>
      <w:pPr>
        <w:tabs>
          <w:tab w:val="num" w:pos="2094"/>
        </w:tabs>
        <w:ind w:left="2094" w:hanging="360"/>
      </w:pPr>
      <w:rPr>
        <w:rFonts w:cs="Times New Roman"/>
      </w:rPr>
    </w:lvl>
    <w:lvl w:ilvl="4" w:tplc="04150019" w:tentative="1">
      <w:start w:val="1"/>
      <w:numFmt w:val="lowerLetter"/>
      <w:lvlText w:val="%5."/>
      <w:lvlJc w:val="left"/>
      <w:pPr>
        <w:tabs>
          <w:tab w:val="num" w:pos="2814"/>
        </w:tabs>
        <w:ind w:left="2814" w:hanging="360"/>
      </w:pPr>
      <w:rPr>
        <w:rFonts w:cs="Times New Roman"/>
      </w:rPr>
    </w:lvl>
    <w:lvl w:ilvl="5" w:tplc="0415001B" w:tentative="1">
      <w:start w:val="1"/>
      <w:numFmt w:val="lowerRoman"/>
      <w:lvlText w:val="%6."/>
      <w:lvlJc w:val="right"/>
      <w:pPr>
        <w:tabs>
          <w:tab w:val="num" w:pos="3534"/>
        </w:tabs>
        <w:ind w:left="3534" w:hanging="180"/>
      </w:pPr>
      <w:rPr>
        <w:rFonts w:cs="Times New Roman"/>
      </w:rPr>
    </w:lvl>
    <w:lvl w:ilvl="6" w:tplc="0415000F" w:tentative="1">
      <w:start w:val="1"/>
      <w:numFmt w:val="decimal"/>
      <w:lvlText w:val="%7."/>
      <w:lvlJc w:val="left"/>
      <w:pPr>
        <w:tabs>
          <w:tab w:val="num" w:pos="4254"/>
        </w:tabs>
        <w:ind w:left="4254" w:hanging="360"/>
      </w:pPr>
      <w:rPr>
        <w:rFonts w:cs="Times New Roman"/>
      </w:rPr>
    </w:lvl>
    <w:lvl w:ilvl="7" w:tplc="04150019" w:tentative="1">
      <w:start w:val="1"/>
      <w:numFmt w:val="lowerLetter"/>
      <w:lvlText w:val="%8."/>
      <w:lvlJc w:val="left"/>
      <w:pPr>
        <w:tabs>
          <w:tab w:val="num" w:pos="4974"/>
        </w:tabs>
        <w:ind w:left="4974" w:hanging="360"/>
      </w:pPr>
      <w:rPr>
        <w:rFonts w:cs="Times New Roman"/>
      </w:rPr>
    </w:lvl>
    <w:lvl w:ilvl="8" w:tplc="0415001B" w:tentative="1">
      <w:start w:val="1"/>
      <w:numFmt w:val="lowerRoman"/>
      <w:lvlText w:val="%9."/>
      <w:lvlJc w:val="right"/>
      <w:pPr>
        <w:tabs>
          <w:tab w:val="num" w:pos="5694"/>
        </w:tabs>
        <w:ind w:left="5694" w:hanging="180"/>
      </w:pPr>
      <w:rPr>
        <w:rFonts w:cs="Times New Roman"/>
      </w:rPr>
    </w:lvl>
  </w:abstractNum>
  <w:abstractNum w:abstractNumId="114" w15:restartNumberingAfterBreak="0">
    <w:nsid w:val="76F605BC"/>
    <w:multiLevelType w:val="hybridMultilevel"/>
    <w:tmpl w:val="61789A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75A124B"/>
    <w:multiLevelType w:val="hybridMultilevel"/>
    <w:tmpl w:val="D576C17A"/>
    <w:lvl w:ilvl="0" w:tplc="FFFFFFFF">
      <w:start w:val="1"/>
      <w:numFmt w:val="decimal"/>
      <w:lvlText w:val="%1."/>
      <w:lvlJc w:val="left"/>
      <w:pPr>
        <w:tabs>
          <w:tab w:val="num" w:pos="540"/>
        </w:tabs>
        <w:ind w:left="540" w:hanging="360"/>
      </w:pPr>
      <w:rPr>
        <w:rFonts w:hint="default"/>
      </w:rPr>
    </w:lvl>
    <w:lvl w:ilvl="1" w:tplc="FFFFFFFF">
      <w:start w:val="1"/>
      <w:numFmt w:val="lowerLetter"/>
      <w:lvlText w:val="%2)"/>
      <w:lvlJc w:val="left"/>
      <w:pPr>
        <w:ind w:left="654" w:hanging="360"/>
      </w:pPr>
      <w:rPr>
        <w:rFonts w:hint="default"/>
      </w:rPr>
    </w:lvl>
    <w:lvl w:ilvl="2" w:tplc="FFFFFFFF" w:tentative="1">
      <w:start w:val="1"/>
      <w:numFmt w:val="lowerRoman"/>
      <w:lvlText w:val="%3."/>
      <w:lvlJc w:val="right"/>
      <w:pPr>
        <w:tabs>
          <w:tab w:val="num" w:pos="1374"/>
        </w:tabs>
        <w:ind w:left="1374" w:hanging="180"/>
      </w:pPr>
      <w:rPr>
        <w:rFonts w:cs="Times New Roman"/>
      </w:rPr>
    </w:lvl>
    <w:lvl w:ilvl="3" w:tplc="FFFFFFFF" w:tentative="1">
      <w:start w:val="1"/>
      <w:numFmt w:val="decimal"/>
      <w:lvlText w:val="%4."/>
      <w:lvlJc w:val="left"/>
      <w:pPr>
        <w:tabs>
          <w:tab w:val="num" w:pos="2094"/>
        </w:tabs>
        <w:ind w:left="2094" w:hanging="360"/>
      </w:pPr>
      <w:rPr>
        <w:rFonts w:cs="Times New Roman"/>
      </w:rPr>
    </w:lvl>
    <w:lvl w:ilvl="4" w:tplc="FFFFFFFF" w:tentative="1">
      <w:start w:val="1"/>
      <w:numFmt w:val="lowerLetter"/>
      <w:lvlText w:val="%5."/>
      <w:lvlJc w:val="left"/>
      <w:pPr>
        <w:tabs>
          <w:tab w:val="num" w:pos="2814"/>
        </w:tabs>
        <w:ind w:left="2814" w:hanging="360"/>
      </w:pPr>
      <w:rPr>
        <w:rFonts w:cs="Times New Roman"/>
      </w:rPr>
    </w:lvl>
    <w:lvl w:ilvl="5" w:tplc="FFFFFFFF" w:tentative="1">
      <w:start w:val="1"/>
      <w:numFmt w:val="lowerRoman"/>
      <w:lvlText w:val="%6."/>
      <w:lvlJc w:val="right"/>
      <w:pPr>
        <w:tabs>
          <w:tab w:val="num" w:pos="3534"/>
        </w:tabs>
        <w:ind w:left="3534" w:hanging="180"/>
      </w:pPr>
      <w:rPr>
        <w:rFonts w:cs="Times New Roman"/>
      </w:rPr>
    </w:lvl>
    <w:lvl w:ilvl="6" w:tplc="FFFFFFFF" w:tentative="1">
      <w:start w:val="1"/>
      <w:numFmt w:val="decimal"/>
      <w:lvlText w:val="%7."/>
      <w:lvlJc w:val="left"/>
      <w:pPr>
        <w:tabs>
          <w:tab w:val="num" w:pos="4254"/>
        </w:tabs>
        <w:ind w:left="4254" w:hanging="360"/>
      </w:pPr>
      <w:rPr>
        <w:rFonts w:cs="Times New Roman"/>
      </w:rPr>
    </w:lvl>
    <w:lvl w:ilvl="7" w:tplc="FFFFFFFF" w:tentative="1">
      <w:start w:val="1"/>
      <w:numFmt w:val="lowerLetter"/>
      <w:lvlText w:val="%8."/>
      <w:lvlJc w:val="left"/>
      <w:pPr>
        <w:tabs>
          <w:tab w:val="num" w:pos="4974"/>
        </w:tabs>
        <w:ind w:left="4974" w:hanging="360"/>
      </w:pPr>
      <w:rPr>
        <w:rFonts w:cs="Times New Roman"/>
      </w:rPr>
    </w:lvl>
    <w:lvl w:ilvl="8" w:tplc="FFFFFFFF" w:tentative="1">
      <w:start w:val="1"/>
      <w:numFmt w:val="lowerRoman"/>
      <w:lvlText w:val="%9."/>
      <w:lvlJc w:val="right"/>
      <w:pPr>
        <w:tabs>
          <w:tab w:val="num" w:pos="5694"/>
        </w:tabs>
        <w:ind w:left="5694" w:hanging="180"/>
      </w:pPr>
      <w:rPr>
        <w:rFonts w:cs="Times New Roman"/>
      </w:rPr>
    </w:lvl>
  </w:abstractNum>
  <w:abstractNum w:abstractNumId="116" w15:restartNumberingAfterBreak="0">
    <w:nsid w:val="78B04FDF"/>
    <w:multiLevelType w:val="hybridMultilevel"/>
    <w:tmpl w:val="AB70866E"/>
    <w:lvl w:ilvl="0" w:tplc="638A17BC">
      <w:start w:val="1"/>
      <w:numFmt w:val="decimal"/>
      <w:lvlText w:val="%1."/>
      <w:lvlJc w:val="left"/>
      <w:pPr>
        <w:ind w:left="360" w:hanging="360"/>
      </w:pPr>
      <w:rPr>
        <w:rFonts w:hint="default"/>
        <w:b w:val="0"/>
        <w:i w:val="0"/>
        <w:sz w:val="22"/>
        <w:szCs w:val="2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7BA41441"/>
    <w:multiLevelType w:val="multilevel"/>
    <w:tmpl w:val="73E20E6E"/>
    <w:lvl w:ilvl="0">
      <w:start w:val="1"/>
      <w:numFmt w:val="decimal"/>
      <w:lvlText w:val="%1."/>
      <w:lvlJc w:val="left"/>
      <w:pPr>
        <w:tabs>
          <w:tab w:val="num" w:pos="360"/>
        </w:tabs>
        <w:ind w:left="360" w:hanging="360"/>
      </w:pPr>
      <w:rPr>
        <w:rFonts w:ascii="Times New Roman" w:hAnsi="Times New Roman" w:cs="Times New Roman" w:hint="default"/>
        <w:b w:val="0"/>
        <w:i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8" w15:restartNumberingAfterBreak="0">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7C3A234C"/>
    <w:multiLevelType w:val="hybridMultilevel"/>
    <w:tmpl w:val="2D78A03E"/>
    <w:lvl w:ilvl="0" w:tplc="E9BEB280">
      <w:start w:val="1"/>
      <w:numFmt w:val="decimal"/>
      <w:lvlText w:val="%1."/>
      <w:lvlJc w:val="left"/>
      <w:pPr>
        <w:ind w:left="720" w:hanging="360"/>
      </w:pPr>
      <w:rPr>
        <w:rFonts w:hint="default"/>
        <w:b w:val="0"/>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D1B3D0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7EF95B6F"/>
    <w:multiLevelType w:val="hybridMultilevel"/>
    <w:tmpl w:val="FCAC190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2" w15:restartNumberingAfterBreak="0">
    <w:nsid w:val="7F2C029D"/>
    <w:multiLevelType w:val="multilevel"/>
    <w:tmpl w:val="9BB84AE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10879644">
    <w:abstractNumId w:val="37"/>
  </w:num>
  <w:num w:numId="2" w16cid:durableId="1894459440">
    <w:abstractNumId w:val="109"/>
  </w:num>
  <w:num w:numId="3" w16cid:durableId="246041817">
    <w:abstractNumId w:val="93"/>
  </w:num>
  <w:num w:numId="4" w16cid:durableId="1580167381">
    <w:abstractNumId w:val="100"/>
  </w:num>
  <w:num w:numId="5" w16cid:durableId="358748368">
    <w:abstractNumId w:val="34"/>
  </w:num>
  <w:num w:numId="6" w16cid:durableId="514270607">
    <w:abstractNumId w:val="59"/>
  </w:num>
  <w:num w:numId="7" w16cid:durableId="735974261">
    <w:abstractNumId w:val="104"/>
  </w:num>
  <w:num w:numId="8" w16cid:durableId="469980018">
    <w:abstractNumId w:val="78"/>
  </w:num>
  <w:num w:numId="9" w16cid:durableId="2018924487">
    <w:abstractNumId w:val="120"/>
  </w:num>
  <w:num w:numId="10" w16cid:durableId="406853005">
    <w:abstractNumId w:val="68"/>
  </w:num>
  <w:num w:numId="11" w16cid:durableId="1829789413">
    <w:abstractNumId w:val="111"/>
  </w:num>
  <w:num w:numId="12" w16cid:durableId="591865360">
    <w:abstractNumId w:val="64"/>
  </w:num>
  <w:num w:numId="13" w16cid:durableId="1821387069">
    <w:abstractNumId w:val="82"/>
  </w:num>
  <w:num w:numId="14" w16cid:durableId="1942446593">
    <w:abstractNumId w:val="83"/>
  </w:num>
  <w:num w:numId="15" w16cid:durableId="1179153415">
    <w:abstractNumId w:val="19"/>
  </w:num>
  <w:num w:numId="16" w16cid:durableId="1114178473">
    <w:abstractNumId w:val="117"/>
  </w:num>
  <w:num w:numId="17" w16cid:durableId="9185653">
    <w:abstractNumId w:val="18"/>
  </w:num>
  <w:num w:numId="18" w16cid:durableId="820654528">
    <w:abstractNumId w:val="11"/>
  </w:num>
  <w:num w:numId="19" w16cid:durableId="655381189">
    <w:abstractNumId w:val="45"/>
  </w:num>
  <w:num w:numId="20" w16cid:durableId="936451446">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45114750">
    <w:abstractNumId w:val="89"/>
    <w:lvlOverride w:ilvl="0">
      <w:startOverride w:val="1"/>
    </w:lvlOverride>
  </w:num>
  <w:num w:numId="22" w16cid:durableId="1058438851">
    <w:abstractNumId w:val="65"/>
    <w:lvlOverride w:ilvl="0">
      <w:startOverride w:val="1"/>
    </w:lvlOverride>
  </w:num>
  <w:num w:numId="23" w16cid:durableId="223492880">
    <w:abstractNumId w:val="46"/>
  </w:num>
  <w:num w:numId="24" w16cid:durableId="308436273">
    <w:abstractNumId w:val="4"/>
  </w:num>
  <w:num w:numId="25" w16cid:durableId="745106676">
    <w:abstractNumId w:val="3"/>
  </w:num>
  <w:num w:numId="26" w16cid:durableId="1734816546">
    <w:abstractNumId w:val="2"/>
  </w:num>
  <w:num w:numId="27" w16cid:durableId="120274416">
    <w:abstractNumId w:val="1"/>
  </w:num>
  <w:num w:numId="28" w16cid:durableId="1523547281">
    <w:abstractNumId w:val="0"/>
  </w:num>
  <w:num w:numId="29" w16cid:durableId="2003197776">
    <w:abstractNumId w:val="110"/>
  </w:num>
  <w:num w:numId="30" w16cid:durableId="30961995">
    <w:abstractNumId w:val="74"/>
  </w:num>
  <w:num w:numId="31" w16cid:durableId="1624725785">
    <w:abstractNumId w:val="5"/>
  </w:num>
  <w:num w:numId="32" w16cid:durableId="2083410747">
    <w:abstractNumId w:val="9"/>
  </w:num>
  <w:num w:numId="33" w16cid:durableId="909998838">
    <w:abstractNumId w:val="10"/>
  </w:num>
  <w:num w:numId="34" w16cid:durableId="1409036980">
    <w:abstractNumId w:val="7"/>
  </w:num>
  <w:num w:numId="35" w16cid:durableId="932008091">
    <w:abstractNumId w:val="30"/>
  </w:num>
  <w:num w:numId="36" w16cid:durableId="1584141667">
    <w:abstractNumId w:val="8"/>
  </w:num>
  <w:num w:numId="37" w16cid:durableId="1022441217">
    <w:abstractNumId w:val="21"/>
  </w:num>
  <w:num w:numId="38" w16cid:durableId="1879507428">
    <w:abstractNumId w:val="103"/>
  </w:num>
  <w:num w:numId="39" w16cid:durableId="1474102038">
    <w:abstractNumId w:val="80"/>
  </w:num>
  <w:num w:numId="40" w16cid:durableId="407120991">
    <w:abstractNumId w:val="36"/>
  </w:num>
  <w:num w:numId="41" w16cid:durableId="1728844042">
    <w:abstractNumId w:val="38"/>
  </w:num>
  <w:num w:numId="42" w16cid:durableId="2012026861">
    <w:abstractNumId w:val="72"/>
  </w:num>
  <w:num w:numId="43" w16cid:durableId="1159809290">
    <w:abstractNumId w:val="33"/>
  </w:num>
  <w:num w:numId="44" w16cid:durableId="2024547757">
    <w:abstractNumId w:val="28"/>
  </w:num>
  <w:num w:numId="45" w16cid:durableId="135463396">
    <w:abstractNumId w:val="112"/>
  </w:num>
  <w:num w:numId="46" w16cid:durableId="190264713">
    <w:abstractNumId w:val="58"/>
  </w:num>
  <w:num w:numId="47" w16cid:durableId="2114938346">
    <w:abstractNumId w:val="61"/>
  </w:num>
  <w:num w:numId="48" w16cid:durableId="1769694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11577190">
    <w:abstractNumId w:val="77"/>
  </w:num>
  <w:num w:numId="50" w16cid:durableId="1505708470">
    <w:abstractNumId w:val="25"/>
  </w:num>
  <w:num w:numId="51" w16cid:durableId="962226560">
    <w:abstractNumId w:val="102"/>
  </w:num>
  <w:num w:numId="52" w16cid:durableId="953173210">
    <w:abstractNumId w:val="75"/>
  </w:num>
  <w:num w:numId="53" w16cid:durableId="1469859336">
    <w:abstractNumId w:val="14"/>
  </w:num>
  <w:num w:numId="54" w16cid:durableId="89813770">
    <w:abstractNumId w:val="52"/>
  </w:num>
  <w:num w:numId="55" w16cid:durableId="184296443">
    <w:abstractNumId w:val="84"/>
  </w:num>
  <w:num w:numId="56" w16cid:durableId="1251503435">
    <w:abstractNumId w:val="60"/>
  </w:num>
  <w:num w:numId="57" w16cid:durableId="292641658">
    <w:abstractNumId w:val="32"/>
  </w:num>
  <w:num w:numId="58" w16cid:durableId="1483346658">
    <w:abstractNumId w:val="40"/>
  </w:num>
  <w:num w:numId="59" w16cid:durableId="1995527166">
    <w:abstractNumId w:val="105"/>
  </w:num>
  <w:num w:numId="60" w16cid:durableId="1821457187">
    <w:abstractNumId w:val="16"/>
  </w:num>
  <w:num w:numId="61" w16cid:durableId="1426415133">
    <w:abstractNumId w:val="70"/>
  </w:num>
  <w:num w:numId="62" w16cid:durableId="324434818">
    <w:abstractNumId w:val="122"/>
  </w:num>
  <w:num w:numId="63" w16cid:durableId="264968599">
    <w:abstractNumId w:val="66"/>
  </w:num>
  <w:num w:numId="64" w16cid:durableId="580799614">
    <w:abstractNumId w:val="86"/>
  </w:num>
  <w:num w:numId="65" w16cid:durableId="15663586">
    <w:abstractNumId w:val="54"/>
  </w:num>
  <w:num w:numId="66" w16cid:durableId="463080219">
    <w:abstractNumId w:val="15"/>
  </w:num>
  <w:num w:numId="67" w16cid:durableId="266886313">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17271128">
    <w:abstractNumId w:val="76"/>
  </w:num>
  <w:num w:numId="69" w16cid:durableId="87565465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81518879">
    <w:abstractNumId w:val="107"/>
  </w:num>
  <w:num w:numId="71" w16cid:durableId="1233588818">
    <w:abstractNumId w:val="55"/>
  </w:num>
  <w:num w:numId="72" w16cid:durableId="454103517">
    <w:abstractNumId w:val="27"/>
  </w:num>
  <w:num w:numId="73" w16cid:durableId="1590843317">
    <w:abstractNumId w:val="53"/>
  </w:num>
  <w:num w:numId="74" w16cid:durableId="1290747364">
    <w:abstractNumId w:val="31"/>
  </w:num>
  <w:num w:numId="75" w16cid:durableId="261958200">
    <w:abstractNumId w:val="57"/>
  </w:num>
  <w:num w:numId="76" w16cid:durableId="320811119">
    <w:abstractNumId w:val="79"/>
  </w:num>
  <w:num w:numId="77" w16cid:durableId="757212271">
    <w:abstractNumId w:val="22"/>
  </w:num>
  <w:num w:numId="78" w16cid:durableId="763913026">
    <w:abstractNumId w:val="42"/>
  </w:num>
  <w:num w:numId="79" w16cid:durableId="1932081280">
    <w:abstractNumId w:val="121"/>
  </w:num>
  <w:num w:numId="80" w16cid:durableId="195772564">
    <w:abstractNumId w:val="91"/>
  </w:num>
  <w:num w:numId="81" w16cid:durableId="1836412277">
    <w:abstractNumId w:val="50"/>
  </w:num>
  <w:num w:numId="82" w16cid:durableId="1017930657">
    <w:abstractNumId w:val="114"/>
  </w:num>
  <w:num w:numId="83" w16cid:durableId="699938925">
    <w:abstractNumId w:val="95"/>
  </w:num>
  <w:num w:numId="84" w16cid:durableId="1757631975">
    <w:abstractNumId w:val="71"/>
  </w:num>
  <w:num w:numId="85" w16cid:durableId="1508325147">
    <w:abstractNumId w:val="35"/>
  </w:num>
  <w:num w:numId="86" w16cid:durableId="739330382">
    <w:abstractNumId w:val="41"/>
  </w:num>
  <w:num w:numId="87" w16cid:durableId="1992175816">
    <w:abstractNumId w:val="51"/>
  </w:num>
  <w:num w:numId="88" w16cid:durableId="2079743841">
    <w:abstractNumId w:val="85"/>
  </w:num>
  <w:num w:numId="89" w16cid:durableId="1608076893">
    <w:abstractNumId w:val="96"/>
    <w:lvlOverride w:ilvl="0">
      <w:startOverride w:val="1"/>
    </w:lvlOverride>
  </w:num>
  <w:num w:numId="90" w16cid:durableId="1578133695">
    <w:abstractNumId w:val="56"/>
  </w:num>
  <w:num w:numId="91" w16cid:durableId="548807158">
    <w:abstractNumId w:val="67"/>
  </w:num>
  <w:num w:numId="92" w16cid:durableId="176777351">
    <w:abstractNumId w:val="90"/>
  </w:num>
  <w:num w:numId="93" w16cid:durableId="1746418823">
    <w:abstractNumId w:val="26"/>
  </w:num>
  <w:num w:numId="94" w16cid:durableId="1721440426">
    <w:abstractNumId w:val="73"/>
  </w:num>
  <w:num w:numId="95" w16cid:durableId="197698216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65384798">
    <w:abstractNumId w:val="98"/>
  </w:num>
  <w:num w:numId="97" w16cid:durableId="678657215">
    <w:abstractNumId w:val="62"/>
  </w:num>
  <w:num w:numId="98" w16cid:durableId="1205213448">
    <w:abstractNumId w:val="43"/>
  </w:num>
  <w:num w:numId="99" w16cid:durableId="1735394853">
    <w:abstractNumId w:val="106"/>
  </w:num>
  <w:num w:numId="100" w16cid:durableId="1477643612">
    <w:abstractNumId w:val="24"/>
  </w:num>
  <w:num w:numId="101" w16cid:durableId="2081558701">
    <w:abstractNumId w:val="99"/>
  </w:num>
  <w:num w:numId="102" w16cid:durableId="794367253">
    <w:abstractNumId w:val="23"/>
  </w:num>
  <w:num w:numId="103" w16cid:durableId="1900284785">
    <w:abstractNumId w:val="48"/>
  </w:num>
  <w:num w:numId="104" w16cid:durableId="1234855605">
    <w:abstractNumId w:val="116"/>
  </w:num>
  <w:num w:numId="105" w16cid:durableId="1734959597">
    <w:abstractNumId w:val="17"/>
  </w:num>
  <w:num w:numId="106" w16cid:durableId="568266992">
    <w:abstractNumId w:val="47"/>
  </w:num>
  <w:num w:numId="107" w16cid:durableId="1225489212">
    <w:abstractNumId w:val="20"/>
  </w:num>
  <w:num w:numId="108" w16cid:durableId="119079909">
    <w:abstractNumId w:val="39"/>
  </w:num>
  <w:num w:numId="109" w16cid:durableId="1994870856">
    <w:abstractNumId w:val="81"/>
  </w:num>
  <w:num w:numId="110" w16cid:durableId="402222729">
    <w:abstractNumId w:val="69"/>
  </w:num>
  <w:num w:numId="111" w16cid:durableId="858084005">
    <w:abstractNumId w:val="87"/>
  </w:num>
  <w:num w:numId="112" w16cid:durableId="1361052942">
    <w:abstractNumId w:val="88"/>
  </w:num>
  <w:num w:numId="113" w16cid:durableId="1057241327">
    <w:abstractNumId w:val="113"/>
  </w:num>
  <w:num w:numId="114" w16cid:durableId="1870753001">
    <w:abstractNumId w:val="94"/>
  </w:num>
  <w:num w:numId="115" w16cid:durableId="1275137359">
    <w:abstractNumId w:val="49"/>
  </w:num>
  <w:num w:numId="116" w16cid:durableId="1531336790">
    <w:abstractNumId w:val="9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118991323">
    <w:abstractNumId w:val="101"/>
  </w:num>
  <w:num w:numId="118" w16cid:durableId="2042169648">
    <w:abstractNumId w:val="115"/>
  </w:num>
  <w:num w:numId="119" w16cid:durableId="1430127321">
    <w:abstractNumId w:val="119"/>
  </w:num>
  <w:num w:numId="120" w16cid:durableId="2110276885">
    <w:abstractNumId w:val="63"/>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4569"/>
    <w:rsid w:val="00006B26"/>
    <w:rsid w:val="000157D8"/>
    <w:rsid w:val="0001694E"/>
    <w:rsid w:val="00020DED"/>
    <w:rsid w:val="00025B39"/>
    <w:rsid w:val="00030F19"/>
    <w:rsid w:val="000313C5"/>
    <w:rsid w:val="000327C1"/>
    <w:rsid w:val="00036E54"/>
    <w:rsid w:val="00040589"/>
    <w:rsid w:val="00045B31"/>
    <w:rsid w:val="00046318"/>
    <w:rsid w:val="000477C2"/>
    <w:rsid w:val="0006224F"/>
    <w:rsid w:val="00064EEF"/>
    <w:rsid w:val="00065C74"/>
    <w:rsid w:val="000715E6"/>
    <w:rsid w:val="00071E27"/>
    <w:rsid w:val="0007392F"/>
    <w:rsid w:val="00074DEA"/>
    <w:rsid w:val="00076FD1"/>
    <w:rsid w:val="0007734A"/>
    <w:rsid w:val="000820A7"/>
    <w:rsid w:val="00083D86"/>
    <w:rsid w:val="0008454A"/>
    <w:rsid w:val="00084D1C"/>
    <w:rsid w:val="00085557"/>
    <w:rsid w:val="00090466"/>
    <w:rsid w:val="000922B8"/>
    <w:rsid w:val="00096A2D"/>
    <w:rsid w:val="00097731"/>
    <w:rsid w:val="000A293D"/>
    <w:rsid w:val="000A4382"/>
    <w:rsid w:val="000A6014"/>
    <w:rsid w:val="000A6891"/>
    <w:rsid w:val="000A7FD8"/>
    <w:rsid w:val="000B2E5B"/>
    <w:rsid w:val="000B712A"/>
    <w:rsid w:val="000C00B1"/>
    <w:rsid w:val="000C22F4"/>
    <w:rsid w:val="000C279C"/>
    <w:rsid w:val="000C3924"/>
    <w:rsid w:val="000C40A4"/>
    <w:rsid w:val="000D0A3C"/>
    <w:rsid w:val="000D2816"/>
    <w:rsid w:val="000D2865"/>
    <w:rsid w:val="000D5FAE"/>
    <w:rsid w:val="000D6B79"/>
    <w:rsid w:val="000D7929"/>
    <w:rsid w:val="000E2451"/>
    <w:rsid w:val="000E2457"/>
    <w:rsid w:val="000E2693"/>
    <w:rsid w:val="000F0F51"/>
    <w:rsid w:val="000F1DA6"/>
    <w:rsid w:val="000F4E10"/>
    <w:rsid w:val="000F7B2E"/>
    <w:rsid w:val="00107557"/>
    <w:rsid w:val="00110E70"/>
    <w:rsid w:val="00112973"/>
    <w:rsid w:val="001137A8"/>
    <w:rsid w:val="00113C7E"/>
    <w:rsid w:val="001142DE"/>
    <w:rsid w:val="001166F9"/>
    <w:rsid w:val="0012331D"/>
    <w:rsid w:val="0012662D"/>
    <w:rsid w:val="00127C46"/>
    <w:rsid w:val="00127CEC"/>
    <w:rsid w:val="00130BF4"/>
    <w:rsid w:val="001319FE"/>
    <w:rsid w:val="00132E15"/>
    <w:rsid w:val="00133901"/>
    <w:rsid w:val="00136556"/>
    <w:rsid w:val="00137821"/>
    <w:rsid w:val="0014085E"/>
    <w:rsid w:val="00146F59"/>
    <w:rsid w:val="00152FE6"/>
    <w:rsid w:val="00153C2C"/>
    <w:rsid w:val="00153FF9"/>
    <w:rsid w:val="00154AAF"/>
    <w:rsid w:val="0015736C"/>
    <w:rsid w:val="001622EB"/>
    <w:rsid w:val="001627D7"/>
    <w:rsid w:val="00163302"/>
    <w:rsid w:val="00166565"/>
    <w:rsid w:val="00166BF5"/>
    <w:rsid w:val="0016720A"/>
    <w:rsid w:val="00170673"/>
    <w:rsid w:val="001757A8"/>
    <w:rsid w:val="00175C9A"/>
    <w:rsid w:val="00182B15"/>
    <w:rsid w:val="001835CD"/>
    <w:rsid w:val="00183ABA"/>
    <w:rsid w:val="001860A6"/>
    <w:rsid w:val="00186B8E"/>
    <w:rsid w:val="0018795C"/>
    <w:rsid w:val="001921E3"/>
    <w:rsid w:val="00193C60"/>
    <w:rsid w:val="001971BE"/>
    <w:rsid w:val="001A3EC6"/>
    <w:rsid w:val="001A4760"/>
    <w:rsid w:val="001A6A56"/>
    <w:rsid w:val="001A6B23"/>
    <w:rsid w:val="001B2E7B"/>
    <w:rsid w:val="001B785E"/>
    <w:rsid w:val="001C205E"/>
    <w:rsid w:val="001C6876"/>
    <w:rsid w:val="001F1D80"/>
    <w:rsid w:val="001F2C04"/>
    <w:rsid w:val="001F5B92"/>
    <w:rsid w:val="001F691D"/>
    <w:rsid w:val="001F7C05"/>
    <w:rsid w:val="0020558F"/>
    <w:rsid w:val="00210345"/>
    <w:rsid w:val="0021183D"/>
    <w:rsid w:val="00214732"/>
    <w:rsid w:val="00215E81"/>
    <w:rsid w:val="00217FCC"/>
    <w:rsid w:val="002220EF"/>
    <w:rsid w:val="0023347E"/>
    <w:rsid w:val="00233965"/>
    <w:rsid w:val="0024381D"/>
    <w:rsid w:val="00243B2D"/>
    <w:rsid w:val="002442FA"/>
    <w:rsid w:val="002447B2"/>
    <w:rsid w:val="00244A9E"/>
    <w:rsid w:val="00246477"/>
    <w:rsid w:val="00260371"/>
    <w:rsid w:val="00262CBB"/>
    <w:rsid w:val="00264D3D"/>
    <w:rsid w:val="002652AD"/>
    <w:rsid w:val="00271CCE"/>
    <w:rsid w:val="00280092"/>
    <w:rsid w:val="00283C47"/>
    <w:rsid w:val="00290A31"/>
    <w:rsid w:val="00295E0C"/>
    <w:rsid w:val="002A3D0C"/>
    <w:rsid w:val="002C49CB"/>
    <w:rsid w:val="002D2414"/>
    <w:rsid w:val="002E020F"/>
    <w:rsid w:val="002E0AA3"/>
    <w:rsid w:val="002E209E"/>
    <w:rsid w:val="002E7238"/>
    <w:rsid w:val="002E7B40"/>
    <w:rsid w:val="002F04DC"/>
    <w:rsid w:val="002F13AB"/>
    <w:rsid w:val="002F1EE7"/>
    <w:rsid w:val="002F6469"/>
    <w:rsid w:val="002F70E9"/>
    <w:rsid w:val="002F79B2"/>
    <w:rsid w:val="00301B16"/>
    <w:rsid w:val="00302BF1"/>
    <w:rsid w:val="00302D82"/>
    <w:rsid w:val="00303421"/>
    <w:rsid w:val="00307ABB"/>
    <w:rsid w:val="00307C5E"/>
    <w:rsid w:val="0031108E"/>
    <w:rsid w:val="00311EF0"/>
    <w:rsid w:val="00314F34"/>
    <w:rsid w:val="003178E0"/>
    <w:rsid w:val="003179FC"/>
    <w:rsid w:val="00321EB5"/>
    <w:rsid w:val="003233C3"/>
    <w:rsid w:val="003265D9"/>
    <w:rsid w:val="00330420"/>
    <w:rsid w:val="0033182E"/>
    <w:rsid w:val="00337F78"/>
    <w:rsid w:val="003407EA"/>
    <w:rsid w:val="00340E67"/>
    <w:rsid w:val="003435D2"/>
    <w:rsid w:val="0035089B"/>
    <w:rsid w:val="00352119"/>
    <w:rsid w:val="003526E0"/>
    <w:rsid w:val="00353098"/>
    <w:rsid w:val="00355980"/>
    <w:rsid w:val="00356FF1"/>
    <w:rsid w:val="00364441"/>
    <w:rsid w:val="00364E22"/>
    <w:rsid w:val="003660CC"/>
    <w:rsid w:val="003736E4"/>
    <w:rsid w:val="00376577"/>
    <w:rsid w:val="003835B6"/>
    <w:rsid w:val="003857E4"/>
    <w:rsid w:val="003858D4"/>
    <w:rsid w:val="00386CFA"/>
    <w:rsid w:val="00387881"/>
    <w:rsid w:val="00393586"/>
    <w:rsid w:val="00394CB3"/>
    <w:rsid w:val="003A0C93"/>
    <w:rsid w:val="003B0A77"/>
    <w:rsid w:val="003B6DA7"/>
    <w:rsid w:val="003B771D"/>
    <w:rsid w:val="003B7BF1"/>
    <w:rsid w:val="003D531D"/>
    <w:rsid w:val="003D714C"/>
    <w:rsid w:val="003E5BAC"/>
    <w:rsid w:val="003E69D5"/>
    <w:rsid w:val="003F0D7A"/>
    <w:rsid w:val="0040072D"/>
    <w:rsid w:val="004009BB"/>
    <w:rsid w:val="00401DA9"/>
    <w:rsid w:val="0041036D"/>
    <w:rsid w:val="00415395"/>
    <w:rsid w:val="004177BA"/>
    <w:rsid w:val="0042265E"/>
    <w:rsid w:val="00425664"/>
    <w:rsid w:val="00437F70"/>
    <w:rsid w:val="00442FC9"/>
    <w:rsid w:val="0044709B"/>
    <w:rsid w:val="00450135"/>
    <w:rsid w:val="0045075E"/>
    <w:rsid w:val="00451115"/>
    <w:rsid w:val="00455802"/>
    <w:rsid w:val="00460BAD"/>
    <w:rsid w:val="00460DB1"/>
    <w:rsid w:val="00460F5F"/>
    <w:rsid w:val="00463EF4"/>
    <w:rsid w:val="004674A4"/>
    <w:rsid w:val="00467B42"/>
    <w:rsid w:val="00473C39"/>
    <w:rsid w:val="00483016"/>
    <w:rsid w:val="0048352C"/>
    <w:rsid w:val="0049675B"/>
    <w:rsid w:val="004A04E7"/>
    <w:rsid w:val="004A0BC1"/>
    <w:rsid w:val="004A2711"/>
    <w:rsid w:val="004A66D0"/>
    <w:rsid w:val="004B004E"/>
    <w:rsid w:val="004B05A6"/>
    <w:rsid w:val="004B11B0"/>
    <w:rsid w:val="004B4060"/>
    <w:rsid w:val="004B74E3"/>
    <w:rsid w:val="004C0218"/>
    <w:rsid w:val="004D5B85"/>
    <w:rsid w:val="004D5EEC"/>
    <w:rsid w:val="004E0C67"/>
    <w:rsid w:val="004E1DDB"/>
    <w:rsid w:val="004E3A28"/>
    <w:rsid w:val="004E50E6"/>
    <w:rsid w:val="004E51E9"/>
    <w:rsid w:val="004E57AC"/>
    <w:rsid w:val="004E5BB4"/>
    <w:rsid w:val="004E79F2"/>
    <w:rsid w:val="004F1D98"/>
    <w:rsid w:val="004F2517"/>
    <w:rsid w:val="004F2E18"/>
    <w:rsid w:val="004F3B75"/>
    <w:rsid w:val="004F6CF7"/>
    <w:rsid w:val="00501126"/>
    <w:rsid w:val="00501357"/>
    <w:rsid w:val="00504806"/>
    <w:rsid w:val="0051025A"/>
    <w:rsid w:val="00510949"/>
    <w:rsid w:val="00510E2E"/>
    <w:rsid w:val="0051379F"/>
    <w:rsid w:val="005201F5"/>
    <w:rsid w:val="00522F2D"/>
    <w:rsid w:val="005251E0"/>
    <w:rsid w:val="005269E7"/>
    <w:rsid w:val="00540C55"/>
    <w:rsid w:val="00542812"/>
    <w:rsid w:val="00543A3A"/>
    <w:rsid w:val="00546953"/>
    <w:rsid w:val="005512C1"/>
    <w:rsid w:val="00552168"/>
    <w:rsid w:val="005526CB"/>
    <w:rsid w:val="00552E86"/>
    <w:rsid w:val="0055424C"/>
    <w:rsid w:val="00554352"/>
    <w:rsid w:val="0056144A"/>
    <w:rsid w:val="005665AF"/>
    <w:rsid w:val="00570527"/>
    <w:rsid w:val="00573AE7"/>
    <w:rsid w:val="00576A8C"/>
    <w:rsid w:val="0057758F"/>
    <w:rsid w:val="00593AF4"/>
    <w:rsid w:val="00594E7F"/>
    <w:rsid w:val="005959C4"/>
    <w:rsid w:val="00596FCD"/>
    <w:rsid w:val="005A0239"/>
    <w:rsid w:val="005A3D92"/>
    <w:rsid w:val="005B47CB"/>
    <w:rsid w:val="005B730F"/>
    <w:rsid w:val="005C316A"/>
    <w:rsid w:val="005C435B"/>
    <w:rsid w:val="005D153F"/>
    <w:rsid w:val="005D39FF"/>
    <w:rsid w:val="005D3F95"/>
    <w:rsid w:val="005D4058"/>
    <w:rsid w:val="005D5330"/>
    <w:rsid w:val="005D724D"/>
    <w:rsid w:val="005E6E33"/>
    <w:rsid w:val="005F22E0"/>
    <w:rsid w:val="005F337E"/>
    <w:rsid w:val="005F5028"/>
    <w:rsid w:val="00600CF6"/>
    <w:rsid w:val="00606655"/>
    <w:rsid w:val="006109FF"/>
    <w:rsid w:val="00615A2A"/>
    <w:rsid w:val="00626273"/>
    <w:rsid w:val="006356CB"/>
    <w:rsid w:val="006403E4"/>
    <w:rsid w:val="00641BEF"/>
    <w:rsid w:val="00643161"/>
    <w:rsid w:val="00643CA3"/>
    <w:rsid w:val="006476F0"/>
    <w:rsid w:val="00654CF6"/>
    <w:rsid w:val="00655A55"/>
    <w:rsid w:val="00660D3D"/>
    <w:rsid w:val="00661266"/>
    <w:rsid w:val="006640AD"/>
    <w:rsid w:val="00666CD7"/>
    <w:rsid w:val="00670BFD"/>
    <w:rsid w:val="00676024"/>
    <w:rsid w:val="00676633"/>
    <w:rsid w:val="00684424"/>
    <w:rsid w:val="006845B3"/>
    <w:rsid w:val="00684BEB"/>
    <w:rsid w:val="00687B7A"/>
    <w:rsid w:val="00690A0F"/>
    <w:rsid w:val="00690BDC"/>
    <w:rsid w:val="0069309C"/>
    <w:rsid w:val="00694060"/>
    <w:rsid w:val="0069554C"/>
    <w:rsid w:val="006A1503"/>
    <w:rsid w:val="006A252B"/>
    <w:rsid w:val="006A599B"/>
    <w:rsid w:val="006A6D28"/>
    <w:rsid w:val="006A6EE7"/>
    <w:rsid w:val="006A7608"/>
    <w:rsid w:val="006B0815"/>
    <w:rsid w:val="006B2481"/>
    <w:rsid w:val="006B259F"/>
    <w:rsid w:val="006B380A"/>
    <w:rsid w:val="006B7ECB"/>
    <w:rsid w:val="006C2885"/>
    <w:rsid w:val="006C4101"/>
    <w:rsid w:val="006C520B"/>
    <w:rsid w:val="006C5F1B"/>
    <w:rsid w:val="006C614F"/>
    <w:rsid w:val="006C66FD"/>
    <w:rsid w:val="006C788F"/>
    <w:rsid w:val="006D09BB"/>
    <w:rsid w:val="006D12BB"/>
    <w:rsid w:val="006D24A0"/>
    <w:rsid w:val="006D543C"/>
    <w:rsid w:val="006D5894"/>
    <w:rsid w:val="006E1A6F"/>
    <w:rsid w:val="006E27BE"/>
    <w:rsid w:val="006E6F42"/>
    <w:rsid w:val="006F41A7"/>
    <w:rsid w:val="00701CC9"/>
    <w:rsid w:val="00702559"/>
    <w:rsid w:val="00704E95"/>
    <w:rsid w:val="007078D5"/>
    <w:rsid w:val="00710449"/>
    <w:rsid w:val="00714AA6"/>
    <w:rsid w:val="00716043"/>
    <w:rsid w:val="00721601"/>
    <w:rsid w:val="007267BC"/>
    <w:rsid w:val="0073015D"/>
    <w:rsid w:val="00733B08"/>
    <w:rsid w:val="00734A66"/>
    <w:rsid w:val="0074152F"/>
    <w:rsid w:val="00745FC1"/>
    <w:rsid w:val="007506C3"/>
    <w:rsid w:val="00751310"/>
    <w:rsid w:val="00752BF8"/>
    <w:rsid w:val="007531A1"/>
    <w:rsid w:val="00761D24"/>
    <w:rsid w:val="0076782E"/>
    <w:rsid w:val="00771C52"/>
    <w:rsid w:val="00772981"/>
    <w:rsid w:val="00772F10"/>
    <w:rsid w:val="00775E5A"/>
    <w:rsid w:val="007767B7"/>
    <w:rsid w:val="0078437A"/>
    <w:rsid w:val="00784CDF"/>
    <w:rsid w:val="0078720F"/>
    <w:rsid w:val="00796ABA"/>
    <w:rsid w:val="0079756C"/>
    <w:rsid w:val="00797F35"/>
    <w:rsid w:val="007A3AE4"/>
    <w:rsid w:val="007B1E13"/>
    <w:rsid w:val="007C4BF3"/>
    <w:rsid w:val="007C6B00"/>
    <w:rsid w:val="007D01B3"/>
    <w:rsid w:val="007D6C99"/>
    <w:rsid w:val="007E3A9F"/>
    <w:rsid w:val="007E4964"/>
    <w:rsid w:val="007E5F0F"/>
    <w:rsid w:val="007E64D8"/>
    <w:rsid w:val="007F008F"/>
    <w:rsid w:val="007F0815"/>
    <w:rsid w:val="007F09BB"/>
    <w:rsid w:val="007F0D6C"/>
    <w:rsid w:val="007F10EA"/>
    <w:rsid w:val="007F5483"/>
    <w:rsid w:val="007F58E7"/>
    <w:rsid w:val="0080404F"/>
    <w:rsid w:val="008044AF"/>
    <w:rsid w:val="00804500"/>
    <w:rsid w:val="008062E0"/>
    <w:rsid w:val="00810101"/>
    <w:rsid w:val="0081170B"/>
    <w:rsid w:val="00812A19"/>
    <w:rsid w:val="008135A7"/>
    <w:rsid w:val="00821E96"/>
    <w:rsid w:val="00826C9F"/>
    <w:rsid w:val="00833BBE"/>
    <w:rsid w:val="0083458D"/>
    <w:rsid w:val="00837DDE"/>
    <w:rsid w:val="00850D8B"/>
    <w:rsid w:val="008551BE"/>
    <w:rsid w:val="00856C39"/>
    <w:rsid w:val="0086280D"/>
    <w:rsid w:val="00863E91"/>
    <w:rsid w:val="0086506C"/>
    <w:rsid w:val="008679F7"/>
    <w:rsid w:val="00870BB7"/>
    <w:rsid w:val="00872401"/>
    <w:rsid w:val="00873A0D"/>
    <w:rsid w:val="00873BE1"/>
    <w:rsid w:val="00873F36"/>
    <w:rsid w:val="00875816"/>
    <w:rsid w:val="00876A39"/>
    <w:rsid w:val="00880181"/>
    <w:rsid w:val="0088276D"/>
    <w:rsid w:val="00884C0E"/>
    <w:rsid w:val="00886AD1"/>
    <w:rsid w:val="00886FBD"/>
    <w:rsid w:val="008919CD"/>
    <w:rsid w:val="008A2F75"/>
    <w:rsid w:val="008A3F08"/>
    <w:rsid w:val="008A479D"/>
    <w:rsid w:val="008B1F73"/>
    <w:rsid w:val="008B48F5"/>
    <w:rsid w:val="008B5C01"/>
    <w:rsid w:val="008B7E65"/>
    <w:rsid w:val="008C4917"/>
    <w:rsid w:val="008C68A4"/>
    <w:rsid w:val="008D0936"/>
    <w:rsid w:val="008D1258"/>
    <w:rsid w:val="008D1C67"/>
    <w:rsid w:val="008D6170"/>
    <w:rsid w:val="008D67DE"/>
    <w:rsid w:val="008E5215"/>
    <w:rsid w:val="008E67A3"/>
    <w:rsid w:val="008F3325"/>
    <w:rsid w:val="008F3865"/>
    <w:rsid w:val="008F3A05"/>
    <w:rsid w:val="008F53DC"/>
    <w:rsid w:val="008F60BD"/>
    <w:rsid w:val="008F7122"/>
    <w:rsid w:val="00903A14"/>
    <w:rsid w:val="00904116"/>
    <w:rsid w:val="0090514D"/>
    <w:rsid w:val="00906895"/>
    <w:rsid w:val="00912C08"/>
    <w:rsid w:val="00922301"/>
    <w:rsid w:val="00922DB5"/>
    <w:rsid w:val="00923A42"/>
    <w:rsid w:val="00924727"/>
    <w:rsid w:val="00925477"/>
    <w:rsid w:val="0093005D"/>
    <w:rsid w:val="009345D5"/>
    <w:rsid w:val="00936216"/>
    <w:rsid w:val="00944D34"/>
    <w:rsid w:val="00945534"/>
    <w:rsid w:val="00947001"/>
    <w:rsid w:val="009568C7"/>
    <w:rsid w:val="00965D01"/>
    <w:rsid w:val="0096793D"/>
    <w:rsid w:val="00976586"/>
    <w:rsid w:val="009766DC"/>
    <w:rsid w:val="00980934"/>
    <w:rsid w:val="009814F4"/>
    <w:rsid w:val="00996E1A"/>
    <w:rsid w:val="009A0E8D"/>
    <w:rsid w:val="009A5576"/>
    <w:rsid w:val="009B31FC"/>
    <w:rsid w:val="009B3D12"/>
    <w:rsid w:val="009B5447"/>
    <w:rsid w:val="009B6C0D"/>
    <w:rsid w:val="009B6D74"/>
    <w:rsid w:val="009B75C3"/>
    <w:rsid w:val="009B7C44"/>
    <w:rsid w:val="009C5916"/>
    <w:rsid w:val="009C79E1"/>
    <w:rsid w:val="009D0E8A"/>
    <w:rsid w:val="009D3635"/>
    <w:rsid w:val="009D41BD"/>
    <w:rsid w:val="009D4CD6"/>
    <w:rsid w:val="009D64A2"/>
    <w:rsid w:val="009E0E3A"/>
    <w:rsid w:val="009E4F76"/>
    <w:rsid w:val="009E6A8C"/>
    <w:rsid w:val="009E6FDA"/>
    <w:rsid w:val="009E7D0D"/>
    <w:rsid w:val="009F27E3"/>
    <w:rsid w:val="009F2A2B"/>
    <w:rsid w:val="009F46B4"/>
    <w:rsid w:val="009F4862"/>
    <w:rsid w:val="009F5DA3"/>
    <w:rsid w:val="00A02094"/>
    <w:rsid w:val="00A021EF"/>
    <w:rsid w:val="00A033E8"/>
    <w:rsid w:val="00A051CB"/>
    <w:rsid w:val="00A057C7"/>
    <w:rsid w:val="00A07CB0"/>
    <w:rsid w:val="00A1327F"/>
    <w:rsid w:val="00A204B5"/>
    <w:rsid w:val="00A22277"/>
    <w:rsid w:val="00A25085"/>
    <w:rsid w:val="00A27951"/>
    <w:rsid w:val="00A35356"/>
    <w:rsid w:val="00A36B28"/>
    <w:rsid w:val="00A37963"/>
    <w:rsid w:val="00A37A89"/>
    <w:rsid w:val="00A37DA8"/>
    <w:rsid w:val="00A41B56"/>
    <w:rsid w:val="00A4349F"/>
    <w:rsid w:val="00A4514D"/>
    <w:rsid w:val="00A4751A"/>
    <w:rsid w:val="00A54091"/>
    <w:rsid w:val="00A5634D"/>
    <w:rsid w:val="00A5784D"/>
    <w:rsid w:val="00A60415"/>
    <w:rsid w:val="00A6059F"/>
    <w:rsid w:val="00A615B0"/>
    <w:rsid w:val="00A6168F"/>
    <w:rsid w:val="00A63EFC"/>
    <w:rsid w:val="00A72CCB"/>
    <w:rsid w:val="00A84B9B"/>
    <w:rsid w:val="00A85DB6"/>
    <w:rsid w:val="00A9465F"/>
    <w:rsid w:val="00A95D1E"/>
    <w:rsid w:val="00A96FA3"/>
    <w:rsid w:val="00A97CF6"/>
    <w:rsid w:val="00AA02D6"/>
    <w:rsid w:val="00AA170F"/>
    <w:rsid w:val="00AA2CEB"/>
    <w:rsid w:val="00AA302D"/>
    <w:rsid w:val="00AB48DB"/>
    <w:rsid w:val="00AC0F52"/>
    <w:rsid w:val="00AC49CD"/>
    <w:rsid w:val="00AC4B58"/>
    <w:rsid w:val="00AC531B"/>
    <w:rsid w:val="00AD79BE"/>
    <w:rsid w:val="00AE0AB4"/>
    <w:rsid w:val="00AF20C7"/>
    <w:rsid w:val="00AF250B"/>
    <w:rsid w:val="00AF2EC4"/>
    <w:rsid w:val="00AF3623"/>
    <w:rsid w:val="00AF5EBD"/>
    <w:rsid w:val="00AF7BBD"/>
    <w:rsid w:val="00B00968"/>
    <w:rsid w:val="00B024AD"/>
    <w:rsid w:val="00B16AF2"/>
    <w:rsid w:val="00B17C0B"/>
    <w:rsid w:val="00B2020E"/>
    <w:rsid w:val="00B2060C"/>
    <w:rsid w:val="00B23339"/>
    <w:rsid w:val="00B235D9"/>
    <w:rsid w:val="00B244C4"/>
    <w:rsid w:val="00B31134"/>
    <w:rsid w:val="00B369AC"/>
    <w:rsid w:val="00B40469"/>
    <w:rsid w:val="00B447A9"/>
    <w:rsid w:val="00B46E42"/>
    <w:rsid w:val="00B52E2F"/>
    <w:rsid w:val="00B55979"/>
    <w:rsid w:val="00B57533"/>
    <w:rsid w:val="00B61C99"/>
    <w:rsid w:val="00B637B6"/>
    <w:rsid w:val="00B67420"/>
    <w:rsid w:val="00B71989"/>
    <w:rsid w:val="00B72507"/>
    <w:rsid w:val="00B72774"/>
    <w:rsid w:val="00B73338"/>
    <w:rsid w:val="00B75740"/>
    <w:rsid w:val="00B76979"/>
    <w:rsid w:val="00B800FF"/>
    <w:rsid w:val="00B80361"/>
    <w:rsid w:val="00B820DA"/>
    <w:rsid w:val="00B86991"/>
    <w:rsid w:val="00B90B03"/>
    <w:rsid w:val="00B9184D"/>
    <w:rsid w:val="00B93751"/>
    <w:rsid w:val="00BA273F"/>
    <w:rsid w:val="00BA3FD8"/>
    <w:rsid w:val="00BB1571"/>
    <w:rsid w:val="00BB3E8C"/>
    <w:rsid w:val="00BB51E6"/>
    <w:rsid w:val="00BB64DC"/>
    <w:rsid w:val="00BC2F3E"/>
    <w:rsid w:val="00BC50CF"/>
    <w:rsid w:val="00BD09BF"/>
    <w:rsid w:val="00BD3E20"/>
    <w:rsid w:val="00BD40F7"/>
    <w:rsid w:val="00BD5341"/>
    <w:rsid w:val="00BE11B7"/>
    <w:rsid w:val="00BE4017"/>
    <w:rsid w:val="00BE46CF"/>
    <w:rsid w:val="00BE4A52"/>
    <w:rsid w:val="00BE6708"/>
    <w:rsid w:val="00BE799D"/>
    <w:rsid w:val="00BF0F6C"/>
    <w:rsid w:val="00BF173A"/>
    <w:rsid w:val="00BF3103"/>
    <w:rsid w:val="00C015FC"/>
    <w:rsid w:val="00C0278A"/>
    <w:rsid w:val="00C058B8"/>
    <w:rsid w:val="00C075D0"/>
    <w:rsid w:val="00C07A33"/>
    <w:rsid w:val="00C11968"/>
    <w:rsid w:val="00C12317"/>
    <w:rsid w:val="00C17DCA"/>
    <w:rsid w:val="00C226D7"/>
    <w:rsid w:val="00C231DF"/>
    <w:rsid w:val="00C2678D"/>
    <w:rsid w:val="00C27A88"/>
    <w:rsid w:val="00C372D4"/>
    <w:rsid w:val="00C4045D"/>
    <w:rsid w:val="00C40582"/>
    <w:rsid w:val="00C42B0B"/>
    <w:rsid w:val="00C44FA3"/>
    <w:rsid w:val="00C46712"/>
    <w:rsid w:val="00C46F7B"/>
    <w:rsid w:val="00C536FB"/>
    <w:rsid w:val="00C54CFF"/>
    <w:rsid w:val="00C555E5"/>
    <w:rsid w:val="00C60E28"/>
    <w:rsid w:val="00C61869"/>
    <w:rsid w:val="00C65755"/>
    <w:rsid w:val="00C67D50"/>
    <w:rsid w:val="00C70401"/>
    <w:rsid w:val="00C71921"/>
    <w:rsid w:val="00C773F1"/>
    <w:rsid w:val="00C8064B"/>
    <w:rsid w:val="00C8315A"/>
    <w:rsid w:val="00C84C84"/>
    <w:rsid w:val="00C8540B"/>
    <w:rsid w:val="00C86F1A"/>
    <w:rsid w:val="00C96BA7"/>
    <w:rsid w:val="00CA0422"/>
    <w:rsid w:val="00CA37EC"/>
    <w:rsid w:val="00CA3AA4"/>
    <w:rsid w:val="00CA3C63"/>
    <w:rsid w:val="00CA781E"/>
    <w:rsid w:val="00CB1F91"/>
    <w:rsid w:val="00CB37DF"/>
    <w:rsid w:val="00CB43D3"/>
    <w:rsid w:val="00CB5F1F"/>
    <w:rsid w:val="00CC1114"/>
    <w:rsid w:val="00CC591C"/>
    <w:rsid w:val="00CD07A4"/>
    <w:rsid w:val="00CD0C13"/>
    <w:rsid w:val="00CD0EA5"/>
    <w:rsid w:val="00CD67BA"/>
    <w:rsid w:val="00CD7AA3"/>
    <w:rsid w:val="00CD7B86"/>
    <w:rsid w:val="00CE1D62"/>
    <w:rsid w:val="00CF4AE3"/>
    <w:rsid w:val="00CF6154"/>
    <w:rsid w:val="00D009F4"/>
    <w:rsid w:val="00D05567"/>
    <w:rsid w:val="00D0729E"/>
    <w:rsid w:val="00D1515F"/>
    <w:rsid w:val="00D167C7"/>
    <w:rsid w:val="00D16E6C"/>
    <w:rsid w:val="00D1752F"/>
    <w:rsid w:val="00D23462"/>
    <w:rsid w:val="00D30716"/>
    <w:rsid w:val="00D33151"/>
    <w:rsid w:val="00D35C6D"/>
    <w:rsid w:val="00D35FAB"/>
    <w:rsid w:val="00D37BB9"/>
    <w:rsid w:val="00D42106"/>
    <w:rsid w:val="00D42FFB"/>
    <w:rsid w:val="00D518E8"/>
    <w:rsid w:val="00D564CB"/>
    <w:rsid w:val="00D60A73"/>
    <w:rsid w:val="00D61B2B"/>
    <w:rsid w:val="00D64A93"/>
    <w:rsid w:val="00D66121"/>
    <w:rsid w:val="00D72BB8"/>
    <w:rsid w:val="00D762FA"/>
    <w:rsid w:val="00D938EA"/>
    <w:rsid w:val="00D97B67"/>
    <w:rsid w:val="00DA6616"/>
    <w:rsid w:val="00DB361A"/>
    <w:rsid w:val="00DB5A0A"/>
    <w:rsid w:val="00DB5ABA"/>
    <w:rsid w:val="00DD0852"/>
    <w:rsid w:val="00DD2FE0"/>
    <w:rsid w:val="00DE462D"/>
    <w:rsid w:val="00DE5FD8"/>
    <w:rsid w:val="00DF630A"/>
    <w:rsid w:val="00DF6624"/>
    <w:rsid w:val="00E008FE"/>
    <w:rsid w:val="00E018E8"/>
    <w:rsid w:val="00E03857"/>
    <w:rsid w:val="00E04451"/>
    <w:rsid w:val="00E04B63"/>
    <w:rsid w:val="00E0597D"/>
    <w:rsid w:val="00E05DD1"/>
    <w:rsid w:val="00E07458"/>
    <w:rsid w:val="00E11516"/>
    <w:rsid w:val="00E142E5"/>
    <w:rsid w:val="00E15A84"/>
    <w:rsid w:val="00E21117"/>
    <w:rsid w:val="00E2161C"/>
    <w:rsid w:val="00E25A04"/>
    <w:rsid w:val="00E321A4"/>
    <w:rsid w:val="00E3379D"/>
    <w:rsid w:val="00E34BB7"/>
    <w:rsid w:val="00E34D37"/>
    <w:rsid w:val="00E4344A"/>
    <w:rsid w:val="00E45A67"/>
    <w:rsid w:val="00E46833"/>
    <w:rsid w:val="00E4798F"/>
    <w:rsid w:val="00E5344C"/>
    <w:rsid w:val="00E61AE3"/>
    <w:rsid w:val="00E629EE"/>
    <w:rsid w:val="00E71D4C"/>
    <w:rsid w:val="00E77BE1"/>
    <w:rsid w:val="00E8766C"/>
    <w:rsid w:val="00E90E7B"/>
    <w:rsid w:val="00E94FFB"/>
    <w:rsid w:val="00E95CD8"/>
    <w:rsid w:val="00EA5675"/>
    <w:rsid w:val="00EA5CC1"/>
    <w:rsid w:val="00EB0619"/>
    <w:rsid w:val="00EB0ABD"/>
    <w:rsid w:val="00EB0CC8"/>
    <w:rsid w:val="00EB3852"/>
    <w:rsid w:val="00EB3858"/>
    <w:rsid w:val="00EB3985"/>
    <w:rsid w:val="00EB4106"/>
    <w:rsid w:val="00EC3BB2"/>
    <w:rsid w:val="00EC3FA1"/>
    <w:rsid w:val="00EC7231"/>
    <w:rsid w:val="00ED28D9"/>
    <w:rsid w:val="00EE1355"/>
    <w:rsid w:val="00EE2250"/>
    <w:rsid w:val="00EE5645"/>
    <w:rsid w:val="00EF20B7"/>
    <w:rsid w:val="00EF47CB"/>
    <w:rsid w:val="00EF549C"/>
    <w:rsid w:val="00EF5FA6"/>
    <w:rsid w:val="00EF6966"/>
    <w:rsid w:val="00F11AF3"/>
    <w:rsid w:val="00F13DFD"/>
    <w:rsid w:val="00F2296A"/>
    <w:rsid w:val="00F2320E"/>
    <w:rsid w:val="00F255CB"/>
    <w:rsid w:val="00F4310E"/>
    <w:rsid w:val="00F436E2"/>
    <w:rsid w:val="00F46878"/>
    <w:rsid w:val="00F46A7A"/>
    <w:rsid w:val="00F51154"/>
    <w:rsid w:val="00F602D2"/>
    <w:rsid w:val="00F60A08"/>
    <w:rsid w:val="00F61DE1"/>
    <w:rsid w:val="00F625E4"/>
    <w:rsid w:val="00F704F6"/>
    <w:rsid w:val="00F754FB"/>
    <w:rsid w:val="00F763F3"/>
    <w:rsid w:val="00F80D68"/>
    <w:rsid w:val="00F81FE1"/>
    <w:rsid w:val="00F85D3E"/>
    <w:rsid w:val="00F91368"/>
    <w:rsid w:val="00F9392B"/>
    <w:rsid w:val="00F94856"/>
    <w:rsid w:val="00F962C1"/>
    <w:rsid w:val="00FA1E08"/>
    <w:rsid w:val="00FA3707"/>
    <w:rsid w:val="00FB0D7D"/>
    <w:rsid w:val="00FB35AE"/>
    <w:rsid w:val="00FB5DEC"/>
    <w:rsid w:val="00FC01CF"/>
    <w:rsid w:val="00FC20BE"/>
    <w:rsid w:val="00FC417D"/>
    <w:rsid w:val="00FC4889"/>
    <w:rsid w:val="00FC696B"/>
    <w:rsid w:val="00FC7F4E"/>
    <w:rsid w:val="00FD3CF4"/>
    <w:rsid w:val="00FD556C"/>
    <w:rsid w:val="00FD56C3"/>
    <w:rsid w:val="00FD6E30"/>
    <w:rsid w:val="00FD7CB7"/>
    <w:rsid w:val="00FE5B77"/>
    <w:rsid w:val="00FF3D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5C4EF"/>
  <w15:docId w15:val="{69BC90A3-993F-4764-B73D-C2C62E151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965D0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9"/>
    <w:qFormat/>
    <w:rsid w:val="00A85DB6"/>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iPriority w:val="99"/>
    <w:qFormat/>
    <w:rsid w:val="00A85DB6"/>
    <w:pPr>
      <w:keepNext/>
      <w:tabs>
        <w:tab w:val="num" w:pos="864"/>
      </w:tabs>
      <w:ind w:left="864" w:hanging="864"/>
      <w:jc w:val="center"/>
      <w:outlineLvl w:val="3"/>
    </w:pPr>
    <w:rPr>
      <w:b/>
      <w:bCs/>
      <w:color w:val="000080"/>
      <w:sz w:val="24"/>
      <w:szCs w:val="24"/>
    </w:rPr>
  </w:style>
  <w:style w:type="paragraph" w:styleId="Nagwek5">
    <w:name w:val="heading 5"/>
    <w:basedOn w:val="Normalny"/>
    <w:next w:val="Normalny"/>
    <w:link w:val="Nagwek5Znak"/>
    <w:uiPriority w:val="99"/>
    <w:qFormat/>
    <w:rsid w:val="00A85DB6"/>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uiPriority w:val="99"/>
    <w:qFormat/>
    <w:rsid w:val="00A85DB6"/>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uiPriority w:val="99"/>
    <w:qFormat/>
    <w:rsid w:val="00A85DB6"/>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uiPriority w:val="99"/>
    <w:qFormat/>
    <w:rsid w:val="00A85DB6"/>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uiPriority w:val="99"/>
    <w:qFormat/>
    <w:rsid w:val="00A85DB6"/>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rsid w:val="00965D01"/>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uiPriority w:val="99"/>
    <w:rsid w:val="00A85DB6"/>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uiPriority w:val="99"/>
    <w:rsid w:val="00A85DB6"/>
    <w:rPr>
      <w:rFonts w:ascii="Times New Roman" w:eastAsia="Times New Roman" w:hAnsi="Times New Roman" w:cs="Times New Roman"/>
      <w:b/>
      <w:bCs/>
      <w:color w:val="000080"/>
      <w:sz w:val="24"/>
      <w:szCs w:val="24"/>
      <w:lang w:eastAsia="pl-PL"/>
    </w:rPr>
  </w:style>
  <w:style w:type="character" w:customStyle="1" w:styleId="Nagwek5Znak">
    <w:name w:val="Nagłówek 5 Znak"/>
    <w:basedOn w:val="Domylnaczcionkaakapitu"/>
    <w:link w:val="Nagwek5"/>
    <w:uiPriority w:val="99"/>
    <w:rsid w:val="00A85DB6"/>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uiPriority w:val="99"/>
    <w:rsid w:val="00A85DB6"/>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uiPriority w:val="99"/>
    <w:rsid w:val="00A85DB6"/>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uiPriority w:val="99"/>
    <w:rsid w:val="00A85DB6"/>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uiPriority w:val="99"/>
    <w:rsid w:val="00A85DB6"/>
    <w:rPr>
      <w:rFonts w:ascii="Times New Roman" w:eastAsia="Times New Roman" w:hAnsi="Times New Roman" w:cs="Times New Roman"/>
      <w:b/>
      <w:bCs/>
      <w:sz w:val="20"/>
      <w:szCs w:val="20"/>
      <w:lang w:eastAsia="pl-PL"/>
    </w:rPr>
  </w:style>
  <w:style w:type="paragraph" w:styleId="Tekstpodstawowywcity">
    <w:name w:val="Body Text Indent"/>
    <w:basedOn w:val="Normalny"/>
    <w:link w:val="TekstpodstawowywcityZnak"/>
    <w:rsid w:val="00F13DFD"/>
    <w:pPr>
      <w:jc w:val="center"/>
    </w:pPr>
    <w:rPr>
      <w:b/>
      <w:bCs/>
      <w:sz w:val="32"/>
      <w:szCs w:val="32"/>
    </w:rPr>
  </w:style>
  <w:style w:type="character" w:customStyle="1" w:styleId="TekstpodstawowywcityZnak">
    <w:name w:val="Tekst podstawowy wcięty Znak"/>
    <w:basedOn w:val="Domylnaczcionkaakapitu"/>
    <w:link w:val="Tekstpodstawowywcity"/>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rsid w:val="00F13DFD"/>
    <w:pPr>
      <w:jc w:val="both"/>
    </w:pPr>
    <w:rPr>
      <w:b/>
      <w:bCs/>
      <w:sz w:val="24"/>
      <w:szCs w:val="24"/>
    </w:rPr>
  </w:style>
  <w:style w:type="character" w:customStyle="1" w:styleId="Tekstpodstawowy3Znak">
    <w:name w:val="Tekst podstawowy 3 Znak"/>
    <w:basedOn w:val="Domylnaczcionkaakapitu"/>
    <w:link w:val="Tekstpodstawowy3"/>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iPriority w:val="99"/>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uiPriority w:val="99"/>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semiHidden/>
    <w:rsid w:val="00F13DFD"/>
  </w:style>
  <w:style w:type="character" w:customStyle="1" w:styleId="TekstkomentarzaZnak">
    <w:name w:val="Tekst komentarza Znak"/>
    <w:basedOn w:val="Domylnaczcionkaakapitu"/>
    <w:link w:val="Tekstkomentarza"/>
    <w:semiHidden/>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semiHidden/>
    <w:unhideWhenUsed/>
    <w:rsid w:val="0083458D"/>
    <w:rPr>
      <w:rFonts w:ascii="Segoe UI" w:hAnsi="Segoe UI" w:cs="Segoe UI"/>
      <w:sz w:val="18"/>
      <w:szCs w:val="18"/>
    </w:rPr>
  </w:style>
  <w:style w:type="character" w:customStyle="1" w:styleId="TekstdymkaZnak">
    <w:name w:val="Tekst dymka Znak"/>
    <w:basedOn w:val="Domylnaczcionkaakapitu"/>
    <w:link w:val="Tekstdymka"/>
    <w:semiHidden/>
    <w:rsid w:val="0083458D"/>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7506C3"/>
    <w:rPr>
      <w:sz w:val="16"/>
      <w:szCs w:val="16"/>
    </w:rPr>
  </w:style>
  <w:style w:type="paragraph" w:styleId="Tematkomentarza">
    <w:name w:val="annotation subject"/>
    <w:basedOn w:val="Tekstkomentarza"/>
    <w:next w:val="Tekstkomentarza"/>
    <w:link w:val="TematkomentarzaZnak"/>
    <w:semiHidden/>
    <w:unhideWhenUsed/>
    <w:rsid w:val="007506C3"/>
    <w:rPr>
      <w:b/>
      <w:bCs/>
    </w:rPr>
  </w:style>
  <w:style w:type="character" w:customStyle="1" w:styleId="TematkomentarzaZnak">
    <w:name w:val="Temat komentarza Znak"/>
    <w:basedOn w:val="TekstkomentarzaZnak"/>
    <w:link w:val="Tematkomentarza"/>
    <w:semiHidden/>
    <w:rsid w:val="007506C3"/>
    <w:rPr>
      <w:rFonts w:ascii="Times New Roman" w:eastAsia="Times New Roman" w:hAnsi="Times New Roman" w:cs="Times New Roman"/>
      <w:b/>
      <w:bCs/>
      <w:sz w:val="20"/>
      <w:szCs w:val="20"/>
      <w:lang w:eastAsia="pl-PL"/>
    </w:rPr>
  </w:style>
  <w:style w:type="paragraph" w:styleId="Nagwek">
    <w:name w:val="header"/>
    <w:aliases w:val="Znak1,Nagłówek strony,Znak12"/>
    <w:basedOn w:val="Normalny"/>
    <w:link w:val="NagwekZnak"/>
    <w:uiPriority w:val="99"/>
    <w:unhideWhenUsed/>
    <w:rsid w:val="0079756C"/>
    <w:pPr>
      <w:tabs>
        <w:tab w:val="center" w:pos="4536"/>
        <w:tab w:val="right" w:pos="9072"/>
      </w:tabs>
    </w:pPr>
  </w:style>
  <w:style w:type="character" w:customStyle="1" w:styleId="NagwekZnak">
    <w:name w:val="Nagłówek Znak"/>
    <w:aliases w:val="Znak1 Znak,Nagłówek strony Znak,Znak12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aliases w:val="Znak11"/>
    <w:basedOn w:val="Normalny"/>
    <w:link w:val="StopkaZnak"/>
    <w:uiPriority w:val="99"/>
    <w:unhideWhenUsed/>
    <w:rsid w:val="0079756C"/>
    <w:pPr>
      <w:tabs>
        <w:tab w:val="center" w:pos="4536"/>
        <w:tab w:val="right" w:pos="9072"/>
      </w:tabs>
    </w:pPr>
  </w:style>
  <w:style w:type="character" w:customStyle="1" w:styleId="StopkaZnak">
    <w:name w:val="Stopka Znak"/>
    <w:aliases w:val="Znak11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semiHidden/>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styleId="Tekstpodstawowywcity2">
    <w:name w:val="Body Text Indent 2"/>
    <w:basedOn w:val="Normalny"/>
    <w:link w:val="Tekstpodstawowywcity2Znak"/>
    <w:uiPriority w:val="99"/>
    <w:unhideWhenUsed/>
    <w:rsid w:val="0090411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904116"/>
    <w:rPr>
      <w:rFonts w:ascii="Times New Roman" w:eastAsia="Times New Roman" w:hAnsi="Times New Roman" w:cs="Times New Roman"/>
      <w:sz w:val="20"/>
      <w:szCs w:val="20"/>
      <w:lang w:eastAsia="pl-PL"/>
    </w:rPr>
  </w:style>
  <w:style w:type="character" w:styleId="Uwydatnienie">
    <w:name w:val="Emphasis"/>
    <w:uiPriority w:val="20"/>
    <w:qFormat/>
    <w:rsid w:val="00AC4B58"/>
    <w:rPr>
      <w:i/>
      <w:iCs/>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uiPriority w:val="99"/>
    <w:rsid w:val="00A85DB6"/>
    <w:rPr>
      <w:rFonts w:ascii="Times New Roman" w:eastAsia="Times New Roman" w:hAnsi="Times New Roman" w:cs="Times New Roman"/>
      <w:sz w:val="24"/>
      <w:szCs w:val="24"/>
      <w:lang w:eastAsia="pl-PL"/>
    </w:rPr>
  </w:style>
  <w:style w:type="paragraph" w:customStyle="1" w:styleId="Tekstpodstawowywcity1">
    <w:name w:val="Tekst podstawowy wcięty1"/>
    <w:basedOn w:val="Normalny"/>
    <w:link w:val="BodyTextIndentChar"/>
    <w:rsid w:val="00A85DB6"/>
    <w:pPr>
      <w:ind w:left="360"/>
      <w:jc w:val="both"/>
    </w:pPr>
    <w:rPr>
      <w:rFonts w:ascii="Univers Condensed" w:hAnsi="Univers Condensed"/>
      <w:sz w:val="24"/>
      <w:szCs w:val="24"/>
    </w:rPr>
  </w:style>
  <w:style w:type="character" w:customStyle="1" w:styleId="BodyTextIndentChar">
    <w:name w:val="Body Text Indent Char"/>
    <w:link w:val="Tekstpodstawowywcity1"/>
    <w:rsid w:val="00A85DB6"/>
    <w:rPr>
      <w:rFonts w:ascii="Univers Condensed" w:eastAsia="Times New Roman" w:hAnsi="Univers Condensed" w:cs="Times New Roman"/>
      <w:sz w:val="24"/>
      <w:szCs w:val="24"/>
      <w:lang w:eastAsia="pl-PL"/>
    </w:rPr>
  </w:style>
  <w:style w:type="paragraph" w:styleId="Tekstpodstawowywcity3">
    <w:name w:val="Body Text Indent 3"/>
    <w:basedOn w:val="Normalny"/>
    <w:link w:val="Tekstpodstawowywcity3Znak"/>
    <w:rsid w:val="00A85DB6"/>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A85DB6"/>
    <w:rPr>
      <w:rFonts w:ascii="Times New Roman" w:eastAsia="Times New Roman" w:hAnsi="Times New Roman" w:cs="Times New Roman"/>
      <w:lang w:eastAsia="pl-PL"/>
    </w:rPr>
  </w:style>
  <w:style w:type="paragraph" w:styleId="Tekstblokowy">
    <w:name w:val="Block Text"/>
    <w:basedOn w:val="Normalny"/>
    <w:rsid w:val="00A85DB6"/>
    <w:pPr>
      <w:spacing w:line="264" w:lineRule="auto"/>
      <w:ind w:left="1080" w:right="113" w:hanging="1080"/>
    </w:pPr>
    <w:rPr>
      <w:sz w:val="22"/>
      <w:szCs w:val="22"/>
    </w:rPr>
  </w:style>
  <w:style w:type="paragraph" w:customStyle="1" w:styleId="bullet">
    <w:name w:val="bullet"/>
    <w:basedOn w:val="Normalny"/>
    <w:uiPriority w:val="99"/>
    <w:rsid w:val="00A85DB6"/>
    <w:pPr>
      <w:spacing w:before="100" w:after="100"/>
    </w:pPr>
    <w:rPr>
      <w:sz w:val="24"/>
      <w:szCs w:val="24"/>
    </w:rPr>
  </w:style>
  <w:style w:type="paragraph" w:styleId="NormalnyWeb">
    <w:name w:val="Normal (Web)"/>
    <w:basedOn w:val="Normalny"/>
    <w:uiPriority w:val="99"/>
    <w:rsid w:val="00A85DB6"/>
    <w:pPr>
      <w:spacing w:before="100" w:beforeAutospacing="1" w:after="100" w:afterAutospacing="1"/>
      <w:jc w:val="both"/>
    </w:pPr>
    <w:rPr>
      <w:rFonts w:ascii="Arial Unicode MS" w:cs="Arial Unicode MS"/>
    </w:rPr>
  </w:style>
  <w:style w:type="character" w:styleId="Numerstrony">
    <w:name w:val="page number"/>
    <w:rsid w:val="00A85DB6"/>
    <w:rPr>
      <w:rFonts w:cs="Times New Roman"/>
    </w:rPr>
  </w:style>
  <w:style w:type="character" w:customStyle="1" w:styleId="TekstprzypisudolnegoZnak">
    <w:name w:val="Tekst przypisu dolnego Znak"/>
    <w:basedOn w:val="Domylnaczcionkaakapitu"/>
    <w:link w:val="Tekstprzypisudolnego"/>
    <w:uiPriority w:val="99"/>
    <w:semiHidden/>
    <w:rsid w:val="00A85DB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rsid w:val="00A85DB6"/>
  </w:style>
  <w:style w:type="paragraph" w:customStyle="1" w:styleId="FR1">
    <w:name w:val="FR1"/>
    <w:rsid w:val="00A85DB6"/>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rsid w:val="00A85DB6"/>
    <w:rPr>
      <w:rFonts w:cs="Times New Roman"/>
      <w:color w:val="800080"/>
      <w:u w:val="single"/>
    </w:rPr>
  </w:style>
  <w:style w:type="character" w:customStyle="1" w:styleId="dane1">
    <w:name w:val="dane1"/>
    <w:rsid w:val="00A85DB6"/>
    <w:rPr>
      <w:rFonts w:cs="Times New Roman"/>
      <w:color w:val="0000CD"/>
    </w:rPr>
  </w:style>
  <w:style w:type="paragraph" w:customStyle="1" w:styleId="Tekstumowy">
    <w:name w:val="Tekst umowy"/>
    <w:basedOn w:val="Tekstpodstawowy3"/>
    <w:autoRedefine/>
    <w:uiPriority w:val="99"/>
    <w:rsid w:val="00A85DB6"/>
    <w:pPr>
      <w:numPr>
        <w:numId w:val="17"/>
      </w:numPr>
      <w:tabs>
        <w:tab w:val="left" w:pos="252"/>
      </w:tabs>
    </w:pPr>
    <w:rPr>
      <w:rFonts w:ascii="Arial" w:hAnsi="Arial" w:cs="Arial"/>
      <w:b w:val="0"/>
      <w:bCs w:val="0"/>
      <w:sz w:val="20"/>
      <w:szCs w:val="20"/>
    </w:rPr>
  </w:style>
  <w:style w:type="paragraph" w:customStyle="1" w:styleId="Domylnie">
    <w:name w:val="Domyślnie"/>
    <w:rsid w:val="00A85DB6"/>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A85DB6"/>
    <w:pPr>
      <w:spacing w:after="120"/>
      <w:ind w:left="567"/>
      <w:jc w:val="center"/>
    </w:pPr>
    <w:rPr>
      <w:sz w:val="24"/>
      <w:szCs w:val="24"/>
    </w:rPr>
  </w:style>
  <w:style w:type="character" w:customStyle="1" w:styleId="TytuZnak">
    <w:name w:val="Tytuł Znak"/>
    <w:basedOn w:val="Domylnaczcionkaakapitu"/>
    <w:link w:val="Tytu"/>
    <w:rsid w:val="00A85DB6"/>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qFormat/>
    <w:rsid w:val="00A85DB6"/>
    <w:pPr>
      <w:ind w:left="720"/>
      <w:contextualSpacing/>
    </w:pPr>
  </w:style>
  <w:style w:type="character" w:customStyle="1" w:styleId="ListParagraphChar">
    <w:name w:val="List Paragraph Char"/>
    <w:link w:val="Akapitzlist1"/>
    <w:locked/>
    <w:rsid w:val="00A85DB6"/>
    <w:rPr>
      <w:rFonts w:ascii="Times New Roman" w:eastAsia="Times New Roman" w:hAnsi="Times New Roman" w:cs="Times New Roman"/>
      <w:sz w:val="20"/>
      <w:szCs w:val="20"/>
      <w:lang w:eastAsia="pl-PL"/>
    </w:rPr>
  </w:style>
  <w:style w:type="paragraph" w:customStyle="1" w:styleId="Akapitzlist11">
    <w:name w:val="Akapit z listą11"/>
    <w:basedOn w:val="Normalny"/>
    <w:rsid w:val="00A85DB6"/>
    <w:pPr>
      <w:ind w:left="720"/>
      <w:contextualSpacing/>
    </w:pPr>
  </w:style>
  <w:style w:type="character" w:styleId="Pogrubienie">
    <w:name w:val="Strong"/>
    <w:uiPriority w:val="99"/>
    <w:qFormat/>
    <w:rsid w:val="00A85DB6"/>
    <w:rPr>
      <w:rFonts w:cs="Times New Roman"/>
      <w:b/>
      <w:bCs/>
    </w:rPr>
  </w:style>
  <w:style w:type="paragraph" w:customStyle="1" w:styleId="center">
    <w:name w:val="center"/>
    <w:basedOn w:val="Normalny"/>
    <w:rsid w:val="00A85DB6"/>
    <w:pPr>
      <w:spacing w:before="100" w:beforeAutospacing="1" w:after="100" w:afterAutospacing="1"/>
      <w:jc w:val="center"/>
    </w:pPr>
  </w:style>
  <w:style w:type="paragraph" w:customStyle="1" w:styleId="Standard">
    <w:name w:val="Standard"/>
    <w:basedOn w:val="Normalny"/>
    <w:link w:val="StandardZnak"/>
    <w:rsid w:val="00A85DB6"/>
    <w:pPr>
      <w:jc w:val="both"/>
    </w:pPr>
    <w:rPr>
      <w:sz w:val="24"/>
      <w:szCs w:val="24"/>
    </w:rPr>
  </w:style>
  <w:style w:type="character" w:customStyle="1" w:styleId="StandardZnak">
    <w:name w:val="Standard Znak"/>
    <w:link w:val="Standard"/>
    <w:rsid w:val="00A85DB6"/>
    <w:rPr>
      <w:rFonts w:ascii="Times New Roman" w:eastAsia="Times New Roman" w:hAnsi="Times New Roman" w:cs="Times New Roman"/>
      <w:sz w:val="24"/>
      <w:szCs w:val="24"/>
      <w:lang w:eastAsia="pl-PL"/>
    </w:rPr>
  </w:style>
  <w:style w:type="paragraph" w:customStyle="1" w:styleId="Akapitzlist2">
    <w:name w:val="Akapit z listą2"/>
    <w:basedOn w:val="Normalny"/>
    <w:rsid w:val="00A85DB6"/>
    <w:pPr>
      <w:suppressAutoHyphens/>
      <w:ind w:left="708"/>
    </w:pPr>
    <w:rPr>
      <w:lang w:eastAsia="ar-SA"/>
    </w:rPr>
  </w:style>
  <w:style w:type="paragraph" w:customStyle="1" w:styleId="Tekstpodstawowy31">
    <w:name w:val="Tekst podstawowy 31"/>
    <w:basedOn w:val="Normalny"/>
    <w:rsid w:val="00A85DB6"/>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A85DB6"/>
    <w:pPr>
      <w:suppressLineNumbers/>
      <w:suppressAutoHyphens/>
    </w:pPr>
    <w:rPr>
      <w:rFonts w:cs="Tahoma"/>
      <w:lang w:eastAsia="ar-SA"/>
    </w:rPr>
  </w:style>
  <w:style w:type="paragraph" w:customStyle="1" w:styleId="Nagwektabeli">
    <w:name w:val="Nagłówek tabeli"/>
    <w:basedOn w:val="Normalny"/>
    <w:rsid w:val="00A85DB6"/>
    <w:pPr>
      <w:suppressLineNumbers/>
      <w:suppressAutoHyphens/>
      <w:jc w:val="center"/>
    </w:pPr>
    <w:rPr>
      <w:b/>
      <w:bCs/>
      <w:lang w:eastAsia="ar-SA"/>
    </w:rPr>
  </w:style>
  <w:style w:type="character" w:customStyle="1" w:styleId="ZnakZnak10">
    <w:name w:val="Znak Znak10"/>
    <w:locked/>
    <w:rsid w:val="00A85DB6"/>
    <w:rPr>
      <w:rFonts w:ascii="Univers Condensed" w:hAnsi="Univers Condensed" w:cs="Times New Roman"/>
      <w:sz w:val="24"/>
      <w:lang w:val="pl-PL" w:eastAsia="pl-PL" w:bidi="ar-SA"/>
    </w:rPr>
  </w:style>
  <w:style w:type="paragraph" w:customStyle="1" w:styleId="Zawartotabeli">
    <w:name w:val="Zawartość tabeli"/>
    <w:basedOn w:val="Normalny"/>
    <w:rsid w:val="00A85DB6"/>
    <w:pPr>
      <w:suppressLineNumbers/>
      <w:suppressAutoHyphens/>
    </w:pPr>
    <w:rPr>
      <w:lang w:eastAsia="ar-SA"/>
    </w:rPr>
  </w:style>
  <w:style w:type="paragraph" w:customStyle="1" w:styleId="Tekstpodstawowy21">
    <w:name w:val="Tekst podstawowy 21"/>
    <w:basedOn w:val="Normalny"/>
    <w:uiPriority w:val="99"/>
    <w:rsid w:val="00A85DB6"/>
    <w:pPr>
      <w:widowControl w:val="0"/>
      <w:jc w:val="both"/>
    </w:pPr>
    <w:rPr>
      <w:sz w:val="24"/>
      <w:szCs w:val="24"/>
    </w:rPr>
  </w:style>
  <w:style w:type="paragraph" w:customStyle="1" w:styleId="Akapitzlist3">
    <w:name w:val="Akapit z listą3"/>
    <w:basedOn w:val="Normalny"/>
    <w:rsid w:val="00A85DB6"/>
    <w:pPr>
      <w:ind w:left="720"/>
      <w:contextualSpacing/>
    </w:pPr>
  </w:style>
  <w:style w:type="paragraph" w:customStyle="1" w:styleId="tekstpodstawowywcity10">
    <w:name w:val="tekstpodstawowywcity1"/>
    <w:basedOn w:val="Normalny"/>
    <w:rsid w:val="00A85DB6"/>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A85DB6"/>
    <w:rPr>
      <w:sz w:val="24"/>
      <w:szCs w:val="24"/>
    </w:rPr>
  </w:style>
  <w:style w:type="paragraph" w:customStyle="1" w:styleId="NormalBold">
    <w:name w:val="NormalBold"/>
    <w:basedOn w:val="Normalny"/>
    <w:link w:val="NormalBoldChar"/>
    <w:rsid w:val="00A85DB6"/>
    <w:pPr>
      <w:widowControl w:val="0"/>
    </w:pPr>
    <w:rPr>
      <w:b/>
      <w:sz w:val="24"/>
      <w:szCs w:val="22"/>
      <w:lang w:eastAsia="en-GB"/>
    </w:rPr>
  </w:style>
  <w:style w:type="character" w:customStyle="1" w:styleId="NormalBoldChar">
    <w:name w:val="NormalBold Char"/>
    <w:link w:val="NormalBold"/>
    <w:locked/>
    <w:rsid w:val="00A85DB6"/>
    <w:rPr>
      <w:rFonts w:ascii="Times New Roman" w:eastAsia="Times New Roman" w:hAnsi="Times New Roman" w:cs="Times New Roman"/>
      <w:b/>
      <w:sz w:val="24"/>
      <w:lang w:eastAsia="en-GB"/>
    </w:rPr>
  </w:style>
  <w:style w:type="character" w:customStyle="1" w:styleId="DeltaViewInsertion">
    <w:name w:val="DeltaView Insertion"/>
    <w:rsid w:val="00A85DB6"/>
    <w:rPr>
      <w:b/>
      <w:i/>
      <w:spacing w:val="0"/>
    </w:rPr>
  </w:style>
  <w:style w:type="paragraph" w:customStyle="1" w:styleId="Text1">
    <w:name w:val="Text 1"/>
    <w:basedOn w:val="Normalny"/>
    <w:rsid w:val="00A85DB6"/>
    <w:pPr>
      <w:spacing w:before="120" w:after="120"/>
      <w:ind w:left="850"/>
      <w:jc w:val="both"/>
    </w:pPr>
    <w:rPr>
      <w:rFonts w:eastAsia="Calibri"/>
      <w:sz w:val="24"/>
      <w:szCs w:val="22"/>
      <w:lang w:eastAsia="en-GB"/>
    </w:rPr>
  </w:style>
  <w:style w:type="paragraph" w:customStyle="1" w:styleId="NormalLeft">
    <w:name w:val="Normal Left"/>
    <w:basedOn w:val="Normalny"/>
    <w:rsid w:val="00A85DB6"/>
    <w:pPr>
      <w:spacing w:before="120" w:after="120"/>
    </w:pPr>
    <w:rPr>
      <w:rFonts w:eastAsia="Calibri"/>
      <w:sz w:val="24"/>
      <w:szCs w:val="22"/>
      <w:lang w:eastAsia="en-GB"/>
    </w:rPr>
  </w:style>
  <w:style w:type="paragraph" w:customStyle="1" w:styleId="Tiret0">
    <w:name w:val="Tiret 0"/>
    <w:basedOn w:val="Normalny"/>
    <w:rsid w:val="00A85DB6"/>
    <w:pPr>
      <w:numPr>
        <w:numId w:val="21"/>
      </w:numPr>
      <w:spacing w:before="120" w:after="120"/>
      <w:jc w:val="both"/>
    </w:pPr>
    <w:rPr>
      <w:rFonts w:eastAsia="Calibri"/>
      <w:sz w:val="24"/>
      <w:szCs w:val="22"/>
      <w:lang w:eastAsia="en-GB"/>
    </w:rPr>
  </w:style>
  <w:style w:type="paragraph" w:customStyle="1" w:styleId="Tiret1">
    <w:name w:val="Tiret 1"/>
    <w:basedOn w:val="Normalny"/>
    <w:rsid w:val="00A85DB6"/>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A85DB6"/>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A85DB6"/>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A85DB6"/>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A85DB6"/>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A85DB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A85DB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A85DB6"/>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A85DB6"/>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A85DB6"/>
    <w:rPr>
      <w:rFonts w:cs="Arial"/>
      <w:color w:val="404040"/>
      <w:sz w:val="18"/>
      <w:szCs w:val="20"/>
      <w:lang w:val="en-GB"/>
    </w:rPr>
  </w:style>
  <w:style w:type="paragraph" w:styleId="Lista">
    <w:name w:val="List"/>
    <w:basedOn w:val="Normalny"/>
    <w:uiPriority w:val="99"/>
    <w:unhideWhenUsed/>
    <w:rsid w:val="00A85DB6"/>
    <w:pPr>
      <w:ind w:left="283" w:hanging="283"/>
      <w:contextualSpacing/>
    </w:pPr>
  </w:style>
  <w:style w:type="paragraph" w:styleId="Lista2">
    <w:name w:val="List 2"/>
    <w:basedOn w:val="Normalny"/>
    <w:uiPriority w:val="99"/>
    <w:unhideWhenUsed/>
    <w:rsid w:val="00A85DB6"/>
    <w:pPr>
      <w:ind w:left="566" w:hanging="283"/>
      <w:contextualSpacing/>
    </w:pPr>
  </w:style>
  <w:style w:type="paragraph" w:styleId="Lista3">
    <w:name w:val="List 3"/>
    <w:basedOn w:val="Normalny"/>
    <w:uiPriority w:val="99"/>
    <w:unhideWhenUsed/>
    <w:rsid w:val="00A85DB6"/>
    <w:pPr>
      <w:ind w:left="849" w:hanging="283"/>
      <w:contextualSpacing/>
    </w:pPr>
  </w:style>
  <w:style w:type="paragraph" w:styleId="Lista4">
    <w:name w:val="List 4"/>
    <w:basedOn w:val="Normalny"/>
    <w:uiPriority w:val="99"/>
    <w:unhideWhenUsed/>
    <w:rsid w:val="00A85DB6"/>
    <w:pPr>
      <w:ind w:left="1132" w:hanging="283"/>
      <w:contextualSpacing/>
    </w:pPr>
  </w:style>
  <w:style w:type="paragraph" w:styleId="Lista5">
    <w:name w:val="List 5"/>
    <w:basedOn w:val="Normalny"/>
    <w:uiPriority w:val="99"/>
    <w:unhideWhenUsed/>
    <w:rsid w:val="00A85DB6"/>
    <w:pPr>
      <w:ind w:left="1415" w:hanging="283"/>
      <w:contextualSpacing/>
    </w:pPr>
  </w:style>
  <w:style w:type="paragraph" w:styleId="Listapunktowana">
    <w:name w:val="List Bullet"/>
    <w:basedOn w:val="Normalny"/>
    <w:uiPriority w:val="99"/>
    <w:unhideWhenUsed/>
    <w:rsid w:val="00A85DB6"/>
    <w:pPr>
      <w:numPr>
        <w:numId w:val="24"/>
      </w:numPr>
      <w:contextualSpacing/>
    </w:pPr>
  </w:style>
  <w:style w:type="paragraph" w:styleId="Listapunktowana2">
    <w:name w:val="List Bullet 2"/>
    <w:basedOn w:val="Normalny"/>
    <w:uiPriority w:val="99"/>
    <w:unhideWhenUsed/>
    <w:rsid w:val="00A85DB6"/>
    <w:pPr>
      <w:numPr>
        <w:numId w:val="25"/>
      </w:numPr>
      <w:contextualSpacing/>
    </w:pPr>
  </w:style>
  <w:style w:type="paragraph" w:styleId="Listapunktowana3">
    <w:name w:val="List Bullet 3"/>
    <w:basedOn w:val="Normalny"/>
    <w:uiPriority w:val="99"/>
    <w:unhideWhenUsed/>
    <w:rsid w:val="00A85DB6"/>
    <w:pPr>
      <w:numPr>
        <w:numId w:val="26"/>
      </w:numPr>
      <w:contextualSpacing/>
    </w:pPr>
  </w:style>
  <w:style w:type="paragraph" w:styleId="Listapunktowana4">
    <w:name w:val="List Bullet 4"/>
    <w:basedOn w:val="Normalny"/>
    <w:uiPriority w:val="99"/>
    <w:unhideWhenUsed/>
    <w:rsid w:val="00A85DB6"/>
    <w:pPr>
      <w:numPr>
        <w:numId w:val="27"/>
      </w:numPr>
      <w:contextualSpacing/>
    </w:pPr>
  </w:style>
  <w:style w:type="paragraph" w:styleId="Listapunktowana5">
    <w:name w:val="List Bullet 5"/>
    <w:basedOn w:val="Normalny"/>
    <w:uiPriority w:val="99"/>
    <w:unhideWhenUsed/>
    <w:rsid w:val="00A85DB6"/>
    <w:pPr>
      <w:numPr>
        <w:numId w:val="28"/>
      </w:numPr>
      <w:contextualSpacing/>
    </w:pPr>
  </w:style>
  <w:style w:type="paragraph" w:styleId="Lista-kontynuacja">
    <w:name w:val="List Continue"/>
    <w:basedOn w:val="Normalny"/>
    <w:uiPriority w:val="99"/>
    <w:unhideWhenUsed/>
    <w:rsid w:val="00A85DB6"/>
    <w:pPr>
      <w:spacing w:after="120"/>
      <w:ind w:left="283"/>
      <w:contextualSpacing/>
    </w:pPr>
  </w:style>
  <w:style w:type="paragraph" w:styleId="Lista-kontynuacja2">
    <w:name w:val="List Continue 2"/>
    <w:basedOn w:val="Normalny"/>
    <w:uiPriority w:val="99"/>
    <w:unhideWhenUsed/>
    <w:rsid w:val="00A85DB6"/>
    <w:pPr>
      <w:spacing w:after="120"/>
      <w:ind w:left="566"/>
      <w:contextualSpacing/>
    </w:pPr>
  </w:style>
  <w:style w:type="paragraph" w:styleId="Tekstpodstawowyzwciciem">
    <w:name w:val="Body Text First Indent"/>
    <w:basedOn w:val="Tekstpodstawowy"/>
    <w:link w:val="TekstpodstawowyzwciciemZnak"/>
    <w:uiPriority w:val="99"/>
    <w:unhideWhenUsed/>
    <w:rsid w:val="00A85DB6"/>
    <w:pPr>
      <w:ind w:firstLine="210"/>
    </w:pPr>
  </w:style>
  <w:style w:type="character" w:customStyle="1" w:styleId="TekstpodstawowyzwciciemZnak">
    <w:name w:val="Tekst podstawowy z wcięciem Znak"/>
    <w:basedOn w:val="TekstpodstawowyZnak"/>
    <w:link w:val="Tekstpodstawowyzwciciem"/>
    <w:uiPriority w:val="99"/>
    <w:rsid w:val="00A85DB6"/>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A85DB6"/>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A85DB6"/>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A85DB6"/>
    <w:pPr>
      <w:ind w:left="720"/>
    </w:pPr>
    <w:rPr>
      <w:rFonts w:eastAsia="Calibri"/>
    </w:rPr>
  </w:style>
  <w:style w:type="paragraph" w:customStyle="1" w:styleId="oddzialadres">
    <w:name w:val="oddzial_adres"/>
    <w:basedOn w:val="Normalny"/>
    <w:rsid w:val="00A85DB6"/>
    <w:pPr>
      <w:spacing w:before="100" w:beforeAutospacing="1" w:after="100" w:afterAutospacing="1"/>
    </w:pPr>
    <w:rPr>
      <w:sz w:val="24"/>
      <w:szCs w:val="24"/>
    </w:rPr>
  </w:style>
  <w:style w:type="paragraph" w:customStyle="1" w:styleId="oddzialbezico">
    <w:name w:val="oddzial_bez_ico"/>
    <w:basedOn w:val="Normalny"/>
    <w:rsid w:val="00A85DB6"/>
    <w:pPr>
      <w:spacing w:before="100" w:beforeAutospacing="1" w:after="100" w:afterAutospacing="1"/>
    </w:pPr>
    <w:rPr>
      <w:sz w:val="24"/>
      <w:szCs w:val="24"/>
    </w:rPr>
  </w:style>
  <w:style w:type="paragraph" w:customStyle="1" w:styleId="Tekstpodstawowy22">
    <w:name w:val="Tekst podstawowy 22"/>
    <w:basedOn w:val="Normalny"/>
    <w:rsid w:val="00A85DB6"/>
    <w:pPr>
      <w:suppressAutoHyphens/>
      <w:jc w:val="center"/>
    </w:pPr>
    <w:rPr>
      <w:b/>
      <w:bCs/>
      <w:sz w:val="32"/>
      <w:szCs w:val="32"/>
      <w:lang w:eastAsia="ar-SA"/>
    </w:rPr>
  </w:style>
  <w:style w:type="paragraph" w:styleId="Bezodstpw">
    <w:name w:val="No Spacing"/>
    <w:link w:val="BezodstpwZnak"/>
    <w:uiPriority w:val="1"/>
    <w:qFormat/>
    <w:rsid w:val="00A85DB6"/>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A85DB6"/>
    <w:rPr>
      <w:rFonts w:ascii="Calibri" w:eastAsia="Times New Roman" w:hAnsi="Calibri" w:cs="Times New Roman"/>
      <w:lang w:eastAsia="pl-PL"/>
    </w:rPr>
  </w:style>
  <w:style w:type="character" w:customStyle="1" w:styleId="Nierozpoznanawzmianka2">
    <w:name w:val="Nierozpoznana wzmianka2"/>
    <w:basedOn w:val="Domylnaczcionkaakapitu"/>
    <w:uiPriority w:val="99"/>
    <w:semiHidden/>
    <w:unhideWhenUsed/>
    <w:rsid w:val="00CD0C13"/>
    <w:rPr>
      <w:color w:val="605E5C"/>
      <w:shd w:val="clear" w:color="auto" w:fill="E1DFDD"/>
    </w:rPr>
  </w:style>
  <w:style w:type="paragraph" w:styleId="Zwykytekst">
    <w:name w:val="Plain Text"/>
    <w:basedOn w:val="Normalny"/>
    <w:link w:val="ZwykytekstZnak"/>
    <w:uiPriority w:val="99"/>
    <w:semiHidden/>
    <w:unhideWhenUsed/>
    <w:rsid w:val="00F602D2"/>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F602D2"/>
    <w:rPr>
      <w:rFonts w:ascii="Arial" w:hAnsi="Arial" w:cs="Arial"/>
      <w:sz w:val="20"/>
      <w:szCs w:val="20"/>
    </w:rPr>
  </w:style>
  <w:style w:type="character" w:styleId="Tekstzastpczy">
    <w:name w:val="Placeholder Text"/>
    <w:basedOn w:val="Domylnaczcionkaakapitu"/>
    <w:uiPriority w:val="99"/>
    <w:semiHidden/>
    <w:rsid w:val="004B11B0"/>
    <w:rPr>
      <w:color w:val="808080"/>
    </w:rPr>
  </w:style>
  <w:style w:type="paragraph" w:customStyle="1" w:styleId="TekstpodstawowyTekstpodstawowyZnak">
    <w:name w:val="Tekst podstawowy.Tekst podstawowy Znak"/>
    <w:basedOn w:val="Normalny"/>
    <w:rsid w:val="008044AF"/>
    <w:pPr>
      <w:jc w:val="both"/>
    </w:pPr>
    <w:rPr>
      <w:sz w:val="24"/>
    </w:rPr>
  </w:style>
  <w:style w:type="table" w:styleId="Tabela-Siatka">
    <w:name w:val="Table Grid"/>
    <w:basedOn w:val="Standardowy"/>
    <w:uiPriority w:val="59"/>
    <w:rsid w:val="00B820D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p">
    <w:name w:val="Ustęp"/>
    <w:basedOn w:val="Tekstpodstawowy2"/>
    <w:link w:val="UstpZnak"/>
    <w:qFormat/>
    <w:rsid w:val="008B7E65"/>
    <w:pPr>
      <w:keepLines/>
      <w:widowControl w:val="0"/>
      <w:adjustRightInd w:val="0"/>
      <w:spacing w:before="120" w:after="0" w:line="288" w:lineRule="auto"/>
      <w:jc w:val="both"/>
      <w:textAlignment w:val="baseline"/>
    </w:pPr>
    <w:rPr>
      <w:sz w:val="24"/>
      <w:szCs w:val="24"/>
    </w:rPr>
  </w:style>
  <w:style w:type="character" w:customStyle="1" w:styleId="UstpZnak">
    <w:name w:val="Ustęp Znak"/>
    <w:basedOn w:val="Tekstpodstawowy2Znak"/>
    <w:link w:val="Ustp"/>
    <w:rsid w:val="008B7E65"/>
    <w:rPr>
      <w:rFonts w:ascii="Times New Roman" w:eastAsia="Times New Roman" w:hAnsi="Times New Roman" w:cs="Times New Roman"/>
      <w:sz w:val="24"/>
      <w:szCs w:val="24"/>
      <w:lang w:eastAsia="pl-PL"/>
    </w:rPr>
  </w:style>
  <w:style w:type="paragraph" w:customStyle="1" w:styleId="Punkt">
    <w:name w:val="Punkt"/>
    <w:basedOn w:val="Akapitzlist"/>
    <w:link w:val="PunktZnak"/>
    <w:qFormat/>
    <w:rsid w:val="008135A7"/>
    <w:pPr>
      <w:keepLines/>
      <w:spacing w:line="288" w:lineRule="auto"/>
      <w:ind w:left="0"/>
      <w:jc w:val="both"/>
    </w:pPr>
  </w:style>
  <w:style w:type="character" w:customStyle="1" w:styleId="PunktZnak">
    <w:name w:val="Punkt Znak"/>
    <w:basedOn w:val="Domylnaczcionkaakapitu"/>
    <w:link w:val="Punkt"/>
    <w:rsid w:val="008135A7"/>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29304">
      <w:bodyDiv w:val="1"/>
      <w:marLeft w:val="0"/>
      <w:marRight w:val="0"/>
      <w:marTop w:val="0"/>
      <w:marBottom w:val="0"/>
      <w:divBdr>
        <w:top w:val="none" w:sz="0" w:space="0" w:color="auto"/>
        <w:left w:val="none" w:sz="0" w:space="0" w:color="auto"/>
        <w:bottom w:val="none" w:sz="0" w:space="0" w:color="auto"/>
        <w:right w:val="none" w:sz="0" w:space="0" w:color="auto"/>
      </w:divBdr>
    </w:div>
    <w:div w:id="464351945">
      <w:bodyDiv w:val="1"/>
      <w:marLeft w:val="0"/>
      <w:marRight w:val="0"/>
      <w:marTop w:val="0"/>
      <w:marBottom w:val="0"/>
      <w:divBdr>
        <w:top w:val="none" w:sz="0" w:space="0" w:color="auto"/>
        <w:left w:val="none" w:sz="0" w:space="0" w:color="auto"/>
        <w:bottom w:val="none" w:sz="0" w:space="0" w:color="auto"/>
        <w:right w:val="none" w:sz="0" w:space="0" w:color="auto"/>
      </w:divBdr>
    </w:div>
    <w:div w:id="1249148792">
      <w:bodyDiv w:val="1"/>
      <w:marLeft w:val="0"/>
      <w:marRight w:val="0"/>
      <w:marTop w:val="0"/>
      <w:marBottom w:val="0"/>
      <w:divBdr>
        <w:top w:val="none" w:sz="0" w:space="0" w:color="auto"/>
        <w:left w:val="none" w:sz="0" w:space="0" w:color="auto"/>
        <w:bottom w:val="none" w:sz="0" w:space="0" w:color="auto"/>
        <w:right w:val="none" w:sz="0" w:space="0" w:color="auto"/>
      </w:divBdr>
    </w:div>
    <w:div w:id="1465733051">
      <w:bodyDiv w:val="1"/>
      <w:marLeft w:val="0"/>
      <w:marRight w:val="0"/>
      <w:marTop w:val="0"/>
      <w:marBottom w:val="0"/>
      <w:divBdr>
        <w:top w:val="none" w:sz="0" w:space="0" w:color="auto"/>
        <w:left w:val="none" w:sz="0" w:space="0" w:color="auto"/>
        <w:bottom w:val="none" w:sz="0" w:space="0" w:color="auto"/>
        <w:right w:val="none" w:sz="0" w:space="0" w:color="auto"/>
      </w:divBdr>
    </w:div>
    <w:div w:id="187488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6.png"/><Relationship Id="rId26" Type="http://schemas.openxmlformats.org/officeDocument/2006/relationships/image" Target="media/image10.png"/><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hyperlink" Target="http://www.pgg.pl" TargetMode="External"/><Relationship Id="rId7" Type="http://schemas.openxmlformats.org/officeDocument/2006/relationships/settings" Target="settings.xml"/><Relationship Id="rId12" Type="http://schemas.openxmlformats.org/officeDocument/2006/relationships/hyperlink" Target="https://efo.coig.biz" TargetMode="External"/><Relationship Id="rId17" Type="http://schemas.openxmlformats.org/officeDocument/2006/relationships/image" Target="media/image5.png"/><Relationship Id="rId33" Type="http://schemas.openxmlformats.org/officeDocument/2006/relationships/hyperlink" Target="mailto:umowaramowa_remont@pgg.pl"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fo.coig.biz" TargetMode="External"/><Relationship Id="rId32" Type="http://schemas.openxmlformats.org/officeDocument/2006/relationships/hyperlink" Target="https://espd.uzp.gov.pl/"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eg"/><Relationship Id="rId28" Type="http://schemas.openxmlformats.org/officeDocument/2006/relationships/image" Target="media/image12.png"/><Relationship Id="rId36"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hyperlink" Target="http://www.korporacja.pgg.pl/dostawcy/przetarg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7" Type="http://schemas.openxmlformats.org/officeDocument/2006/relationships/image" Target="media/image11.png"/><Relationship Id="rId30" Type="http://schemas.openxmlformats.org/officeDocument/2006/relationships/hyperlink" Target="http://www.korporacja.pgg.pl/dostawcy/przetargi" TargetMode="External"/><Relationship Id="rId35" Type="http://schemas.openxmlformats.org/officeDocument/2006/relationships/hyperlink" Target="https://www.pgg.pl/strefa-korporacyjna/firma/inne/polityka-antykorupcyjna" TargetMode="External"/><Relationship Id="rId8"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36F5DD-EC9F-45BE-8E9D-0A5CEB7B8B87}">
  <ds:schemaRefs>
    <ds:schemaRef ds:uri="http://schemas.microsoft.com/sharepoint/v3/contenttype/forms"/>
  </ds:schemaRefs>
</ds:datastoreItem>
</file>

<file path=customXml/itemProps2.xml><?xml version="1.0" encoding="utf-8"?>
<ds:datastoreItem xmlns:ds="http://schemas.openxmlformats.org/officeDocument/2006/customXml" ds:itemID="{3AEB882F-71A8-419D-B3AD-32EF6E30B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52E6ACE-6219-4115-A56B-D87B4F7E4A64}">
  <ds:schemaRefs>
    <ds:schemaRef ds:uri="http://schemas.openxmlformats.org/officeDocument/2006/bibliography"/>
  </ds:schemaRefs>
</ds:datastoreItem>
</file>

<file path=customXml/itemProps4.xml><?xml version="1.0" encoding="utf-8"?>
<ds:datastoreItem xmlns:ds="http://schemas.openxmlformats.org/officeDocument/2006/customXml" ds:itemID="{87251F49-54B7-4FB2-9013-8E7E609C25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76</Pages>
  <Words>27301</Words>
  <Characters>163810</Characters>
  <Application>Microsoft Office Word</Application>
  <DocSecurity>0</DocSecurity>
  <Lines>1365</Lines>
  <Paragraphs>381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Płóciennik</dc:creator>
  <cp:lastModifiedBy>Krystyna Hanzel</cp:lastModifiedBy>
  <cp:revision>8</cp:revision>
  <cp:lastPrinted>2025-07-03T10:19:00Z</cp:lastPrinted>
  <dcterms:created xsi:type="dcterms:W3CDTF">2025-06-24T08:29:00Z</dcterms:created>
  <dcterms:modified xsi:type="dcterms:W3CDTF">2025-07-03T10:19:00Z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