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349" w:rsidRPr="00A354E1" w:rsidRDefault="00FE645B" w:rsidP="00410A91">
      <w:pPr>
        <w:keepNext/>
        <w:pageBreakBefore/>
        <w:numPr>
          <w:ilvl w:val="4"/>
          <w:numId w:val="0"/>
        </w:numPr>
        <w:tabs>
          <w:tab w:val="num" w:pos="0"/>
        </w:tabs>
        <w:spacing w:after="240"/>
        <w:jc w:val="right"/>
        <w:outlineLvl w:val="4"/>
        <w:rPr>
          <w:rFonts w:ascii="Arial" w:hAnsi="Arial" w:cs="Arial"/>
          <w:bCs/>
          <w:color w:val="000000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bCs/>
          <w:color w:val="000000"/>
          <w:sz w:val="18"/>
          <w:szCs w:val="18"/>
        </w:rPr>
        <w:t>Załącznik Nr 6</w:t>
      </w:r>
      <w:r w:rsidR="00C37034" w:rsidRPr="00A354E1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="007B6A2C" w:rsidRPr="00A354E1">
        <w:rPr>
          <w:rFonts w:ascii="Arial" w:hAnsi="Arial" w:cs="Arial"/>
          <w:bCs/>
          <w:color w:val="000000"/>
          <w:sz w:val="18"/>
          <w:szCs w:val="18"/>
        </w:rPr>
        <w:t xml:space="preserve">do </w:t>
      </w:r>
      <w:r w:rsidR="00A354E1" w:rsidRPr="00A354E1">
        <w:rPr>
          <w:rFonts w:ascii="Arial" w:hAnsi="Arial" w:cs="Arial"/>
          <w:bCs/>
          <w:color w:val="000000"/>
          <w:sz w:val="18"/>
          <w:szCs w:val="18"/>
        </w:rPr>
        <w:t>S</w:t>
      </w:r>
      <w:r w:rsidR="007622B9" w:rsidRPr="00A354E1">
        <w:rPr>
          <w:rFonts w:ascii="Arial" w:hAnsi="Arial" w:cs="Arial"/>
          <w:bCs/>
          <w:color w:val="000000"/>
          <w:sz w:val="18"/>
          <w:szCs w:val="18"/>
        </w:rPr>
        <w:t>WZ</w:t>
      </w:r>
    </w:p>
    <w:tbl>
      <w:tblPr>
        <w:tblW w:w="1062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2"/>
        <w:gridCol w:w="6728"/>
      </w:tblGrid>
      <w:tr w:rsidR="00CA4349" w:rsidRPr="00CE266F" w:rsidTr="00276BCC">
        <w:tblPrEx>
          <w:tblCellMar>
            <w:top w:w="0" w:type="dxa"/>
            <w:bottom w:w="0" w:type="dxa"/>
          </w:tblCellMar>
        </w:tblPrEx>
        <w:tc>
          <w:tcPr>
            <w:tcW w:w="3892" w:type="dxa"/>
          </w:tcPr>
          <w:p w:rsidR="00CA4349" w:rsidRPr="00CE266F" w:rsidRDefault="00CA4349" w:rsidP="00276BCC">
            <w:pPr>
              <w:ind w:left="0"/>
              <w:jc w:val="center"/>
              <w:rPr>
                <w:rFonts w:ascii="Arial" w:hAnsi="Arial"/>
                <w:b/>
              </w:rPr>
            </w:pPr>
          </w:p>
          <w:p w:rsidR="00CA4349" w:rsidRPr="00CE266F" w:rsidRDefault="00CA4349" w:rsidP="00276BCC">
            <w:pPr>
              <w:ind w:left="0"/>
              <w:jc w:val="center"/>
              <w:rPr>
                <w:rFonts w:ascii="Arial" w:hAnsi="Arial"/>
                <w:b/>
              </w:rPr>
            </w:pPr>
          </w:p>
          <w:p w:rsidR="00CA4349" w:rsidRPr="00CE266F" w:rsidRDefault="00CA4349" w:rsidP="00276BCC">
            <w:pPr>
              <w:ind w:left="0"/>
              <w:jc w:val="center"/>
              <w:rPr>
                <w:rFonts w:ascii="Arial" w:hAnsi="Arial"/>
                <w:b/>
              </w:rPr>
            </w:pPr>
          </w:p>
          <w:p w:rsidR="00CA4349" w:rsidRPr="00CE266F" w:rsidRDefault="00CA4349" w:rsidP="00276BCC">
            <w:pPr>
              <w:ind w:left="0"/>
              <w:jc w:val="center"/>
              <w:rPr>
                <w:rFonts w:ascii="Arial" w:hAnsi="Arial"/>
                <w:b/>
              </w:rPr>
            </w:pPr>
          </w:p>
          <w:p w:rsidR="00CA4349" w:rsidRPr="008D2E02" w:rsidRDefault="00CA4349" w:rsidP="00276BCC">
            <w:pPr>
              <w:ind w:left="0"/>
              <w:rPr>
                <w:rFonts w:ascii="Arial" w:hAnsi="Arial"/>
                <w:i/>
                <w:sz w:val="16"/>
                <w:szCs w:val="16"/>
              </w:rPr>
            </w:pPr>
            <w:r w:rsidRPr="00CE266F">
              <w:rPr>
                <w:rFonts w:ascii="Arial" w:hAnsi="Arial"/>
                <w:i/>
                <w:sz w:val="18"/>
                <w:szCs w:val="18"/>
              </w:rPr>
              <w:t xml:space="preserve">    </w:t>
            </w:r>
            <w:r w:rsidRPr="008D2E02">
              <w:rPr>
                <w:rFonts w:ascii="Arial" w:hAnsi="Arial"/>
                <w:i/>
                <w:sz w:val="16"/>
                <w:szCs w:val="16"/>
              </w:rPr>
              <w:t>(pieczęć Wykonawcy/Wykonawców)</w:t>
            </w:r>
          </w:p>
        </w:tc>
        <w:tc>
          <w:tcPr>
            <w:tcW w:w="6728" w:type="dxa"/>
          </w:tcPr>
          <w:p w:rsidR="00CA4349" w:rsidRPr="00CE266F" w:rsidRDefault="00CA4349" w:rsidP="00276BCC">
            <w:pPr>
              <w:ind w:left="0"/>
              <w:rPr>
                <w:rFonts w:ascii="Arial" w:hAnsi="Arial"/>
                <w:b/>
              </w:rPr>
            </w:pPr>
          </w:p>
          <w:p w:rsidR="00CA4349" w:rsidRPr="00CE266F" w:rsidRDefault="00CA4349" w:rsidP="00276BCC">
            <w:pPr>
              <w:ind w:left="0"/>
              <w:rPr>
                <w:rFonts w:ascii="Arial" w:hAnsi="Arial"/>
                <w:b/>
              </w:rPr>
            </w:pPr>
          </w:p>
          <w:p w:rsidR="00CA4349" w:rsidRPr="00CE266F" w:rsidRDefault="00CA4349" w:rsidP="00276BCC">
            <w:pPr>
              <w:ind w:left="0"/>
              <w:jc w:val="center"/>
              <w:rPr>
                <w:rFonts w:ascii="Arial" w:hAnsi="Arial"/>
                <w:b/>
                <w:sz w:val="32"/>
              </w:rPr>
            </w:pPr>
            <w:r w:rsidRPr="00CE266F">
              <w:rPr>
                <w:rFonts w:ascii="Arial" w:hAnsi="Arial"/>
                <w:b/>
                <w:sz w:val="32"/>
              </w:rPr>
              <w:t>DOŚWIADCZENIE ZAWODOWE</w:t>
            </w:r>
          </w:p>
          <w:p w:rsidR="00CA4349" w:rsidRPr="00CE266F" w:rsidRDefault="00CA4349" w:rsidP="00276BCC">
            <w:pPr>
              <w:ind w:left="0"/>
              <w:jc w:val="center"/>
              <w:rPr>
                <w:rFonts w:ascii="Arial" w:hAnsi="Arial"/>
                <w:b/>
              </w:rPr>
            </w:pPr>
          </w:p>
        </w:tc>
      </w:tr>
    </w:tbl>
    <w:p w:rsidR="00CA4349" w:rsidRPr="00CE266F" w:rsidRDefault="00CA4349" w:rsidP="00CA4349">
      <w:pPr>
        <w:ind w:left="0"/>
        <w:rPr>
          <w:rFonts w:ascii="Arial" w:hAnsi="Arial"/>
          <w:b/>
        </w:rPr>
      </w:pPr>
    </w:p>
    <w:p w:rsidR="00CA4349" w:rsidRPr="00237EB2" w:rsidRDefault="00CA4349" w:rsidP="00A354E1">
      <w:pPr>
        <w:spacing w:after="120"/>
        <w:ind w:left="0"/>
        <w:rPr>
          <w:rFonts w:ascii="Arial" w:hAnsi="Arial"/>
          <w:b/>
          <w:sz w:val="22"/>
          <w:szCs w:val="22"/>
        </w:rPr>
      </w:pPr>
      <w:r w:rsidRPr="00237EB2">
        <w:rPr>
          <w:rFonts w:ascii="Arial" w:hAnsi="Arial"/>
          <w:sz w:val="22"/>
          <w:szCs w:val="22"/>
        </w:rPr>
        <w:t xml:space="preserve">Składając ofertę </w:t>
      </w:r>
      <w:r>
        <w:rPr>
          <w:rFonts w:ascii="Arial" w:hAnsi="Arial"/>
          <w:sz w:val="22"/>
          <w:szCs w:val="22"/>
        </w:rPr>
        <w:t>w</w:t>
      </w:r>
      <w:r w:rsidRPr="00237EB2">
        <w:rPr>
          <w:rFonts w:ascii="Arial" w:hAnsi="Arial"/>
          <w:sz w:val="22"/>
          <w:szCs w:val="22"/>
        </w:rPr>
        <w:t xml:space="preserve"> </w:t>
      </w:r>
      <w:r w:rsidR="004E2C2B">
        <w:rPr>
          <w:rFonts w:ascii="Arial" w:hAnsi="Arial"/>
          <w:sz w:val="22"/>
          <w:szCs w:val="22"/>
        </w:rPr>
        <w:t>zapytaniu ofertowym</w:t>
      </w:r>
      <w:r w:rsidRPr="00237EB2">
        <w:rPr>
          <w:rFonts w:ascii="Arial" w:hAnsi="Arial"/>
          <w:sz w:val="22"/>
          <w:szCs w:val="22"/>
        </w:rPr>
        <w:t xml:space="preserve"> na</w:t>
      </w:r>
      <w:r w:rsidRPr="00237EB2">
        <w:rPr>
          <w:rFonts w:ascii="Arial" w:hAnsi="Arial"/>
          <w:b/>
          <w:sz w:val="22"/>
          <w:szCs w:val="22"/>
        </w:rPr>
        <w:t xml:space="preserve"> </w:t>
      </w:r>
      <w:r w:rsidRPr="00237EB2">
        <w:rPr>
          <w:rFonts w:ascii="Arial" w:hAnsi="Arial"/>
          <w:sz w:val="22"/>
          <w:szCs w:val="22"/>
        </w:rPr>
        <w:t>wykonanie zadania:</w:t>
      </w:r>
      <w:r w:rsidRPr="00237EB2">
        <w:rPr>
          <w:rFonts w:ascii="Arial" w:hAnsi="Arial"/>
          <w:b/>
          <w:sz w:val="22"/>
          <w:szCs w:val="22"/>
        </w:rPr>
        <w:t xml:space="preserve"> </w:t>
      </w:r>
    </w:p>
    <w:p w:rsidR="00201B13" w:rsidRDefault="00201B13" w:rsidP="006F0BCC">
      <w:pPr>
        <w:ind w:left="0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177EF">
        <w:rPr>
          <w:rFonts w:ascii="Arial" w:hAnsi="Arial" w:cs="Arial"/>
          <w:bCs/>
          <w:sz w:val="22"/>
          <w:szCs w:val="22"/>
        </w:rPr>
        <w:t>„</w:t>
      </w:r>
      <w:r w:rsidR="00FE645B" w:rsidRPr="00FE645B">
        <w:rPr>
          <w:rFonts w:ascii="Arial" w:hAnsi="Arial" w:cs="Arial"/>
          <w:b/>
          <w:spacing w:val="-15"/>
          <w:sz w:val="22"/>
          <w:szCs w:val="22"/>
          <w:lang w:eastAsia="pl-PL"/>
        </w:rPr>
        <w:t>Roczny przegląd oraz serwis systemów sygnalizacji pożaru (SSP) oraz stałych urządzeń gaśniczych (SUG) w obszarze działania Zakładu Linii Kolejowych w Warszawie.”</w:t>
      </w:r>
      <w:r w:rsidR="00FE645B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6F0BCC" w:rsidRPr="004177EF" w:rsidRDefault="006F0BCC" w:rsidP="006F0BCC">
      <w:pPr>
        <w:ind w:left="0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CA4349" w:rsidRPr="00CA4349" w:rsidRDefault="00CA4349" w:rsidP="00A354E1">
      <w:pPr>
        <w:ind w:left="0"/>
        <w:rPr>
          <w:rFonts w:ascii="Arial" w:hAnsi="Arial"/>
          <w:sz w:val="22"/>
          <w:szCs w:val="22"/>
        </w:rPr>
      </w:pPr>
      <w:r w:rsidRPr="008D2E02">
        <w:rPr>
          <w:rFonts w:ascii="Arial" w:hAnsi="Arial" w:cs="Arial"/>
          <w:sz w:val="22"/>
          <w:szCs w:val="22"/>
        </w:rPr>
        <w:t>oświadczamy, że reprezentowana</w:t>
      </w:r>
      <w:r w:rsidRPr="008D2E02">
        <w:rPr>
          <w:rFonts w:ascii="Arial" w:hAnsi="Arial"/>
          <w:szCs w:val="22"/>
        </w:rPr>
        <w:t xml:space="preserve"> </w:t>
      </w:r>
      <w:r w:rsidRPr="00CA4349">
        <w:rPr>
          <w:rFonts w:ascii="Arial" w:hAnsi="Arial"/>
          <w:sz w:val="22"/>
          <w:szCs w:val="22"/>
        </w:rPr>
        <w:t>przez nas firma zrealizowała</w:t>
      </w:r>
      <w:r w:rsidR="006F0BCC">
        <w:rPr>
          <w:rFonts w:ascii="Arial" w:hAnsi="Arial"/>
          <w:sz w:val="22"/>
          <w:szCs w:val="22"/>
        </w:rPr>
        <w:t xml:space="preserve"> </w:t>
      </w:r>
      <w:r w:rsidR="006F0BCC">
        <w:rPr>
          <w:rFonts w:ascii="Arial" w:hAnsi="Arial" w:cs="Arial"/>
          <w:sz w:val="22"/>
          <w:szCs w:val="22"/>
        </w:rPr>
        <w:t xml:space="preserve">należycie </w:t>
      </w:r>
      <w:r w:rsidR="004F6682">
        <w:rPr>
          <w:rFonts w:ascii="Arial" w:hAnsi="Arial" w:cs="Arial"/>
          <w:sz w:val="22"/>
          <w:szCs w:val="22"/>
        </w:rPr>
        <w:t xml:space="preserve">minimum 2 </w:t>
      </w:r>
      <w:r w:rsidR="006F0BCC">
        <w:rPr>
          <w:rFonts w:ascii="Arial" w:hAnsi="Arial" w:cs="Arial"/>
          <w:sz w:val="22"/>
          <w:szCs w:val="22"/>
        </w:rPr>
        <w:t>Usługi</w:t>
      </w:r>
      <w:r w:rsidR="006F0BCC" w:rsidRPr="006F0BCC">
        <w:rPr>
          <w:rFonts w:ascii="Arial" w:hAnsi="Arial" w:cs="Arial"/>
          <w:sz w:val="22"/>
          <w:szCs w:val="22"/>
        </w:rPr>
        <w:t xml:space="preserve"> </w:t>
      </w:r>
      <w:r w:rsidR="004F6682">
        <w:rPr>
          <w:rFonts w:ascii="Arial" w:hAnsi="Arial" w:cs="Arial"/>
          <w:sz w:val="22"/>
          <w:szCs w:val="22"/>
        </w:rPr>
        <w:t xml:space="preserve">     </w:t>
      </w:r>
      <w:r w:rsidR="006F0BCC" w:rsidRPr="006F0BCC">
        <w:rPr>
          <w:rFonts w:ascii="Arial" w:hAnsi="Arial" w:cs="Arial"/>
          <w:sz w:val="22"/>
          <w:szCs w:val="22"/>
        </w:rPr>
        <w:t xml:space="preserve">o tożsamym rodzaju i wielkości jak przedmiot zamówienia </w:t>
      </w:r>
      <w:r w:rsidR="007617B3">
        <w:rPr>
          <w:rFonts w:ascii="Arial" w:hAnsi="Arial" w:cs="Arial"/>
          <w:sz w:val="22"/>
          <w:szCs w:val="22"/>
        </w:rPr>
        <w:t xml:space="preserve">w okresie ostatnich 3 lat przed terminem składania ofert </w:t>
      </w:r>
      <w:r w:rsidR="006F0BCC" w:rsidRPr="006F0BCC">
        <w:rPr>
          <w:rFonts w:ascii="Arial" w:hAnsi="Arial" w:cs="Arial"/>
          <w:sz w:val="22"/>
          <w:szCs w:val="22"/>
        </w:rPr>
        <w:t xml:space="preserve">o łącznej </w:t>
      </w:r>
      <w:r w:rsidR="00FE645B">
        <w:rPr>
          <w:rFonts w:ascii="Arial" w:hAnsi="Arial" w:cs="Arial"/>
          <w:sz w:val="22"/>
          <w:szCs w:val="22"/>
        </w:rPr>
        <w:t>wartości minimum 1</w:t>
      </w:r>
      <w:r w:rsidR="006F0BCC" w:rsidRPr="006F0BCC">
        <w:rPr>
          <w:rFonts w:ascii="Arial" w:hAnsi="Arial" w:cs="Arial"/>
          <w:sz w:val="22"/>
          <w:szCs w:val="22"/>
        </w:rPr>
        <w:t>00 000,00 PLN netto, zrealizowaną dla potrzeb Zarządcy infrastruktury kolejowej w rozumieniu Ustawy o transporcie kolejowym.</w:t>
      </w:r>
      <w:r w:rsidRPr="00CA4349">
        <w:rPr>
          <w:rFonts w:ascii="Arial" w:hAnsi="Arial"/>
          <w:sz w:val="22"/>
          <w:szCs w:val="22"/>
        </w:rPr>
        <w:t>, tj. od ............................ d</w:t>
      </w:r>
      <w:r w:rsidR="006F0BCC">
        <w:rPr>
          <w:rFonts w:ascii="Arial" w:hAnsi="Arial"/>
          <w:sz w:val="22"/>
          <w:szCs w:val="22"/>
        </w:rPr>
        <w:t>o .............................</w:t>
      </w:r>
      <w:r w:rsidR="006F0BCC">
        <w:rPr>
          <w:rFonts w:ascii="Arial" w:hAnsi="Arial"/>
          <w:sz w:val="22"/>
          <w:szCs w:val="22"/>
        </w:rPr>
        <w:br/>
        <w:t xml:space="preserve">Poniżej w tabeli </w:t>
      </w:r>
      <w:r w:rsidRPr="00CA4349">
        <w:rPr>
          <w:rFonts w:ascii="Arial" w:hAnsi="Arial"/>
          <w:sz w:val="22"/>
          <w:szCs w:val="22"/>
        </w:rPr>
        <w:t>następujące zamówi</w:t>
      </w:r>
      <w:r w:rsidR="00A354E1">
        <w:rPr>
          <w:rFonts w:ascii="Arial" w:hAnsi="Arial"/>
          <w:sz w:val="22"/>
          <w:szCs w:val="22"/>
        </w:rPr>
        <w:t>enia zgodnie z Rozdzia</w:t>
      </w:r>
      <w:r w:rsidR="00240B22">
        <w:rPr>
          <w:rFonts w:ascii="Arial" w:hAnsi="Arial"/>
          <w:sz w:val="22"/>
          <w:szCs w:val="22"/>
        </w:rPr>
        <w:t>łem III ust. 4 pkt 3</w:t>
      </w:r>
      <w:r w:rsidR="006F0BCC">
        <w:rPr>
          <w:rFonts w:ascii="Arial" w:hAnsi="Arial"/>
          <w:sz w:val="22"/>
          <w:szCs w:val="22"/>
        </w:rPr>
        <w:t>)</w:t>
      </w:r>
      <w:r w:rsidR="00A354E1">
        <w:rPr>
          <w:rFonts w:ascii="Arial" w:hAnsi="Arial"/>
          <w:sz w:val="22"/>
          <w:szCs w:val="22"/>
        </w:rPr>
        <w:t>:</w:t>
      </w:r>
    </w:p>
    <w:p w:rsidR="00CA4349" w:rsidRPr="00934BFE" w:rsidRDefault="00CA4349" w:rsidP="00CA4349">
      <w:pPr>
        <w:ind w:left="0"/>
        <w:rPr>
          <w:rFonts w:ascii="Arial" w:hAnsi="Arial"/>
          <w:b/>
          <w:color w:val="FF0000"/>
        </w:rPr>
      </w:pPr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1730"/>
        <w:gridCol w:w="2523"/>
        <w:gridCol w:w="1417"/>
        <w:gridCol w:w="1559"/>
      </w:tblGrid>
      <w:tr w:rsidR="00CA4349" w:rsidRPr="00934BFE" w:rsidTr="008E3F69">
        <w:tblPrEx>
          <w:tblCellMar>
            <w:top w:w="0" w:type="dxa"/>
            <w:bottom w:w="0" w:type="dxa"/>
          </w:tblCellMar>
        </w:tblPrEx>
        <w:trPr>
          <w:cantSplit/>
          <w:trHeight w:val="657"/>
        </w:trPr>
        <w:tc>
          <w:tcPr>
            <w:tcW w:w="2977" w:type="dxa"/>
            <w:vMerge w:val="restart"/>
            <w:vAlign w:val="center"/>
          </w:tcPr>
          <w:p w:rsidR="00CA4349" w:rsidRPr="00CE266F" w:rsidRDefault="00CA4349" w:rsidP="008E3F69">
            <w:pPr>
              <w:ind w:left="0"/>
              <w:jc w:val="center"/>
              <w:rPr>
                <w:rFonts w:ascii="Arial" w:hAnsi="Arial"/>
                <w:b/>
              </w:rPr>
            </w:pPr>
          </w:p>
          <w:p w:rsidR="00CA4349" w:rsidRPr="00CE266F" w:rsidRDefault="00CA4349" w:rsidP="008E3F69">
            <w:pPr>
              <w:ind w:left="0"/>
              <w:jc w:val="center"/>
              <w:rPr>
                <w:rFonts w:ascii="Arial" w:hAnsi="Arial"/>
                <w:b/>
              </w:rPr>
            </w:pPr>
          </w:p>
          <w:p w:rsidR="00CA4349" w:rsidRPr="00CE266F" w:rsidRDefault="00CA4349" w:rsidP="008E3F69">
            <w:pPr>
              <w:ind w:left="0"/>
              <w:jc w:val="center"/>
              <w:rPr>
                <w:rFonts w:ascii="Arial" w:hAnsi="Arial"/>
                <w:b/>
              </w:rPr>
            </w:pPr>
            <w:r w:rsidRPr="00CE266F">
              <w:rPr>
                <w:rFonts w:ascii="Arial" w:hAnsi="Arial"/>
                <w:b/>
              </w:rPr>
              <w:t>Nazwa i adres Zamawiającego</w:t>
            </w:r>
          </w:p>
        </w:tc>
        <w:tc>
          <w:tcPr>
            <w:tcW w:w="1730" w:type="dxa"/>
            <w:vMerge w:val="restart"/>
            <w:vAlign w:val="center"/>
          </w:tcPr>
          <w:p w:rsidR="00CA4349" w:rsidRPr="00CE266F" w:rsidRDefault="00CA4349" w:rsidP="008E3F69">
            <w:pPr>
              <w:ind w:left="0"/>
              <w:jc w:val="center"/>
              <w:rPr>
                <w:rFonts w:ascii="Arial" w:hAnsi="Arial"/>
                <w:b/>
              </w:rPr>
            </w:pPr>
            <w:r w:rsidRPr="00CE266F">
              <w:rPr>
                <w:rFonts w:ascii="Arial" w:hAnsi="Arial"/>
                <w:b/>
              </w:rPr>
              <w:t xml:space="preserve">Wartość </w:t>
            </w:r>
            <w:r w:rsidR="000F4BC4">
              <w:rPr>
                <w:rFonts w:ascii="Arial" w:hAnsi="Arial"/>
                <w:b/>
              </w:rPr>
              <w:t xml:space="preserve">netto </w:t>
            </w:r>
            <w:r w:rsidRPr="00CE266F">
              <w:rPr>
                <w:rFonts w:ascii="Arial" w:hAnsi="Arial"/>
                <w:b/>
              </w:rPr>
              <w:t>zamówienia wykonanego przez W</w:t>
            </w:r>
            <w:r>
              <w:rPr>
                <w:rFonts w:ascii="Arial" w:hAnsi="Arial"/>
                <w:b/>
              </w:rPr>
              <w:t>ykonawcę</w:t>
            </w:r>
          </w:p>
        </w:tc>
        <w:tc>
          <w:tcPr>
            <w:tcW w:w="2523" w:type="dxa"/>
            <w:vMerge w:val="restart"/>
            <w:vAlign w:val="center"/>
          </w:tcPr>
          <w:p w:rsidR="00CA4349" w:rsidRPr="00CE266F" w:rsidRDefault="00CA4349" w:rsidP="008E3F69">
            <w:pPr>
              <w:ind w:left="0"/>
              <w:jc w:val="center"/>
              <w:rPr>
                <w:rFonts w:ascii="Arial" w:hAnsi="Arial"/>
                <w:b/>
              </w:rPr>
            </w:pPr>
          </w:p>
          <w:p w:rsidR="00CA4349" w:rsidRPr="00CE266F" w:rsidRDefault="00CA4349" w:rsidP="008E3F69">
            <w:pPr>
              <w:ind w:left="0"/>
              <w:jc w:val="center"/>
              <w:rPr>
                <w:rFonts w:ascii="Arial" w:hAnsi="Arial"/>
                <w:b/>
              </w:rPr>
            </w:pPr>
          </w:p>
          <w:p w:rsidR="00CA4349" w:rsidRPr="00CE266F" w:rsidRDefault="00CA4349" w:rsidP="008E3F69">
            <w:pPr>
              <w:ind w:left="0"/>
              <w:jc w:val="center"/>
              <w:rPr>
                <w:rFonts w:ascii="Arial" w:hAnsi="Arial"/>
                <w:b/>
              </w:rPr>
            </w:pPr>
            <w:r w:rsidRPr="00CE266F">
              <w:rPr>
                <w:rFonts w:ascii="Arial" w:hAnsi="Arial"/>
                <w:b/>
              </w:rPr>
              <w:t xml:space="preserve">Miejsce i zakres wykonania </w:t>
            </w:r>
            <w:r w:rsidR="008D2E02">
              <w:rPr>
                <w:rFonts w:ascii="Arial" w:hAnsi="Arial"/>
                <w:b/>
              </w:rPr>
              <w:t>usług</w:t>
            </w:r>
          </w:p>
          <w:p w:rsidR="00CA4349" w:rsidRPr="00CE266F" w:rsidRDefault="00CA4349" w:rsidP="008E3F69">
            <w:pPr>
              <w:ind w:left="0"/>
              <w:jc w:val="center"/>
              <w:rPr>
                <w:rFonts w:ascii="Arial" w:hAnsi="Arial"/>
                <w:b/>
              </w:rPr>
            </w:pPr>
          </w:p>
          <w:p w:rsidR="00CA4349" w:rsidRPr="00CE266F" w:rsidRDefault="00CA4349" w:rsidP="008E3F69">
            <w:pPr>
              <w:ind w:left="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CA4349" w:rsidRPr="00CE266F" w:rsidRDefault="00CA4349" w:rsidP="008E3F69">
            <w:pPr>
              <w:ind w:left="0"/>
              <w:jc w:val="center"/>
              <w:rPr>
                <w:rFonts w:ascii="Arial" w:hAnsi="Arial"/>
                <w:b/>
              </w:rPr>
            </w:pPr>
          </w:p>
          <w:p w:rsidR="00CA4349" w:rsidRPr="00CE266F" w:rsidRDefault="00CA4349" w:rsidP="008E3F69">
            <w:pPr>
              <w:ind w:left="0"/>
              <w:jc w:val="center"/>
              <w:rPr>
                <w:rFonts w:ascii="Arial" w:hAnsi="Arial"/>
                <w:b/>
              </w:rPr>
            </w:pPr>
            <w:r w:rsidRPr="00CE266F">
              <w:rPr>
                <w:rFonts w:ascii="Arial" w:hAnsi="Arial"/>
                <w:b/>
              </w:rPr>
              <w:t>Czas realizacji</w:t>
            </w:r>
          </w:p>
        </w:tc>
      </w:tr>
      <w:tr w:rsidR="00CA4349" w:rsidRPr="00934BFE" w:rsidTr="008E3F69">
        <w:tblPrEx>
          <w:tblCellMar>
            <w:top w:w="0" w:type="dxa"/>
            <w:bottom w:w="0" w:type="dxa"/>
          </w:tblCellMar>
        </w:tblPrEx>
        <w:trPr>
          <w:cantSplit/>
          <w:trHeight w:val="760"/>
        </w:trPr>
        <w:tc>
          <w:tcPr>
            <w:tcW w:w="2977" w:type="dxa"/>
            <w:vMerge/>
            <w:vAlign w:val="center"/>
          </w:tcPr>
          <w:p w:rsidR="00CA4349" w:rsidRPr="00CE266F" w:rsidRDefault="00CA4349" w:rsidP="008E3F69">
            <w:pPr>
              <w:ind w:left="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730" w:type="dxa"/>
            <w:vMerge/>
            <w:vAlign w:val="center"/>
          </w:tcPr>
          <w:p w:rsidR="00CA4349" w:rsidRPr="00CE266F" w:rsidRDefault="00CA4349" w:rsidP="008E3F69">
            <w:pPr>
              <w:ind w:left="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523" w:type="dxa"/>
            <w:vMerge/>
            <w:vAlign w:val="center"/>
          </w:tcPr>
          <w:p w:rsidR="00CA4349" w:rsidRPr="00CE266F" w:rsidRDefault="00CA4349" w:rsidP="008E3F69">
            <w:pPr>
              <w:ind w:left="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417" w:type="dxa"/>
            <w:vAlign w:val="center"/>
          </w:tcPr>
          <w:p w:rsidR="00CA4349" w:rsidRPr="00CE266F" w:rsidRDefault="00CA4349" w:rsidP="008E3F69">
            <w:pPr>
              <w:ind w:left="0"/>
              <w:jc w:val="center"/>
              <w:rPr>
                <w:rFonts w:ascii="Arial" w:hAnsi="Arial"/>
                <w:b/>
              </w:rPr>
            </w:pPr>
          </w:p>
          <w:p w:rsidR="00CA4349" w:rsidRPr="00CE266F" w:rsidRDefault="00CA4349" w:rsidP="008E3F69">
            <w:pPr>
              <w:ind w:left="0"/>
              <w:jc w:val="center"/>
              <w:rPr>
                <w:rFonts w:ascii="Arial" w:hAnsi="Arial"/>
                <w:b/>
              </w:rPr>
            </w:pPr>
            <w:r w:rsidRPr="00CE266F">
              <w:rPr>
                <w:rFonts w:ascii="Arial" w:hAnsi="Arial"/>
                <w:b/>
              </w:rPr>
              <w:t>początek</w:t>
            </w:r>
          </w:p>
        </w:tc>
        <w:tc>
          <w:tcPr>
            <w:tcW w:w="1559" w:type="dxa"/>
            <w:vAlign w:val="center"/>
          </w:tcPr>
          <w:p w:rsidR="00CA4349" w:rsidRPr="00CE266F" w:rsidRDefault="00CA4349" w:rsidP="008E3F69">
            <w:pPr>
              <w:ind w:left="0"/>
              <w:jc w:val="center"/>
              <w:rPr>
                <w:rFonts w:ascii="Arial" w:hAnsi="Arial"/>
                <w:b/>
              </w:rPr>
            </w:pPr>
          </w:p>
          <w:p w:rsidR="00CA4349" w:rsidRPr="00CE266F" w:rsidRDefault="00CA4349" w:rsidP="008E3F69">
            <w:pPr>
              <w:ind w:left="0"/>
              <w:jc w:val="center"/>
              <w:rPr>
                <w:rFonts w:ascii="Arial" w:hAnsi="Arial"/>
                <w:b/>
              </w:rPr>
            </w:pPr>
            <w:r w:rsidRPr="00CE266F">
              <w:rPr>
                <w:rFonts w:ascii="Arial" w:hAnsi="Arial"/>
                <w:b/>
              </w:rPr>
              <w:t>koniec</w:t>
            </w:r>
          </w:p>
        </w:tc>
      </w:tr>
      <w:tr w:rsidR="00CA4349" w:rsidRPr="00934BFE" w:rsidTr="00410A91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CA4349" w:rsidRPr="00CE266F" w:rsidRDefault="00CA4349" w:rsidP="00276BCC">
            <w:pPr>
              <w:ind w:left="0"/>
              <w:jc w:val="center"/>
              <w:rPr>
                <w:rFonts w:ascii="Arial" w:hAnsi="Arial"/>
              </w:rPr>
            </w:pPr>
            <w:r w:rsidRPr="00CE266F">
              <w:rPr>
                <w:rFonts w:ascii="Arial" w:hAnsi="Arial"/>
              </w:rPr>
              <w:t>1</w:t>
            </w:r>
          </w:p>
        </w:tc>
        <w:tc>
          <w:tcPr>
            <w:tcW w:w="1730" w:type="dxa"/>
          </w:tcPr>
          <w:p w:rsidR="00CA4349" w:rsidRPr="00CE266F" w:rsidRDefault="00CA4349" w:rsidP="00276BCC">
            <w:pPr>
              <w:ind w:left="0"/>
              <w:jc w:val="center"/>
              <w:rPr>
                <w:rFonts w:ascii="Arial" w:hAnsi="Arial"/>
              </w:rPr>
            </w:pPr>
            <w:r w:rsidRPr="00CE266F">
              <w:rPr>
                <w:rFonts w:ascii="Arial" w:hAnsi="Arial"/>
              </w:rPr>
              <w:t>2</w:t>
            </w:r>
          </w:p>
        </w:tc>
        <w:tc>
          <w:tcPr>
            <w:tcW w:w="2523" w:type="dxa"/>
          </w:tcPr>
          <w:p w:rsidR="00CA4349" w:rsidRPr="00CE266F" w:rsidRDefault="00CA4349" w:rsidP="00276BCC">
            <w:pPr>
              <w:ind w:left="0"/>
              <w:jc w:val="center"/>
              <w:rPr>
                <w:rFonts w:ascii="Arial" w:hAnsi="Arial"/>
              </w:rPr>
            </w:pPr>
            <w:r w:rsidRPr="00CE266F">
              <w:rPr>
                <w:rFonts w:ascii="Arial" w:hAnsi="Arial"/>
              </w:rPr>
              <w:t>3</w:t>
            </w:r>
          </w:p>
        </w:tc>
        <w:tc>
          <w:tcPr>
            <w:tcW w:w="1417" w:type="dxa"/>
          </w:tcPr>
          <w:p w:rsidR="00CA4349" w:rsidRPr="00CE266F" w:rsidRDefault="00CA4349" w:rsidP="00276BCC">
            <w:pPr>
              <w:ind w:left="0"/>
              <w:jc w:val="center"/>
              <w:rPr>
                <w:rFonts w:ascii="Arial" w:hAnsi="Arial"/>
              </w:rPr>
            </w:pPr>
            <w:r w:rsidRPr="00CE266F">
              <w:rPr>
                <w:rFonts w:ascii="Arial" w:hAnsi="Arial"/>
              </w:rPr>
              <w:t>4</w:t>
            </w:r>
          </w:p>
        </w:tc>
        <w:tc>
          <w:tcPr>
            <w:tcW w:w="1559" w:type="dxa"/>
          </w:tcPr>
          <w:p w:rsidR="00CA4349" w:rsidRPr="00CE266F" w:rsidRDefault="00CA4349" w:rsidP="00276BCC">
            <w:pPr>
              <w:ind w:left="0"/>
              <w:jc w:val="center"/>
              <w:rPr>
                <w:rFonts w:ascii="Arial" w:hAnsi="Arial"/>
              </w:rPr>
            </w:pPr>
            <w:r w:rsidRPr="00CE266F">
              <w:rPr>
                <w:rFonts w:ascii="Arial" w:hAnsi="Arial"/>
              </w:rPr>
              <w:t>5</w:t>
            </w:r>
          </w:p>
        </w:tc>
      </w:tr>
      <w:tr w:rsidR="00CA4349" w:rsidRPr="00934BFE" w:rsidTr="00410A91">
        <w:tblPrEx>
          <w:tblCellMar>
            <w:top w:w="0" w:type="dxa"/>
            <w:bottom w:w="0" w:type="dxa"/>
          </w:tblCellMar>
        </w:tblPrEx>
        <w:trPr>
          <w:trHeight w:val="858"/>
        </w:trPr>
        <w:tc>
          <w:tcPr>
            <w:tcW w:w="2977" w:type="dxa"/>
          </w:tcPr>
          <w:p w:rsidR="00CA4349" w:rsidRPr="00CE266F" w:rsidRDefault="00CA4349" w:rsidP="00276BCC">
            <w:pPr>
              <w:ind w:left="0"/>
              <w:rPr>
                <w:rFonts w:ascii="Arial" w:hAnsi="Arial"/>
                <w:b/>
              </w:rPr>
            </w:pPr>
          </w:p>
        </w:tc>
        <w:tc>
          <w:tcPr>
            <w:tcW w:w="1730" w:type="dxa"/>
          </w:tcPr>
          <w:p w:rsidR="00CA4349" w:rsidRPr="00CE266F" w:rsidRDefault="00CA4349" w:rsidP="00276BCC">
            <w:pPr>
              <w:ind w:left="0"/>
              <w:rPr>
                <w:rFonts w:ascii="Arial" w:hAnsi="Arial"/>
                <w:b/>
              </w:rPr>
            </w:pPr>
          </w:p>
        </w:tc>
        <w:tc>
          <w:tcPr>
            <w:tcW w:w="2523" w:type="dxa"/>
          </w:tcPr>
          <w:p w:rsidR="00CA4349" w:rsidRPr="00CE266F" w:rsidRDefault="00CA4349" w:rsidP="00276BCC">
            <w:pPr>
              <w:ind w:left="0"/>
              <w:rPr>
                <w:rFonts w:ascii="Arial" w:hAnsi="Arial"/>
                <w:b/>
              </w:rPr>
            </w:pPr>
          </w:p>
        </w:tc>
        <w:tc>
          <w:tcPr>
            <w:tcW w:w="1417" w:type="dxa"/>
          </w:tcPr>
          <w:p w:rsidR="00CA4349" w:rsidRPr="00CE266F" w:rsidRDefault="00CA4349" w:rsidP="00276BCC">
            <w:pPr>
              <w:ind w:left="0"/>
              <w:rPr>
                <w:rFonts w:ascii="Arial" w:hAnsi="Arial"/>
                <w:b/>
              </w:rPr>
            </w:pPr>
          </w:p>
        </w:tc>
        <w:tc>
          <w:tcPr>
            <w:tcW w:w="1559" w:type="dxa"/>
          </w:tcPr>
          <w:p w:rsidR="00CA4349" w:rsidRPr="00CE266F" w:rsidRDefault="00CA4349" w:rsidP="00276BCC">
            <w:pPr>
              <w:ind w:left="0"/>
              <w:rPr>
                <w:rFonts w:ascii="Arial" w:hAnsi="Arial"/>
                <w:b/>
              </w:rPr>
            </w:pPr>
          </w:p>
        </w:tc>
      </w:tr>
      <w:tr w:rsidR="00CA4349" w:rsidRPr="00934BFE" w:rsidTr="00410A91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2977" w:type="dxa"/>
          </w:tcPr>
          <w:p w:rsidR="00CA4349" w:rsidRPr="00CE266F" w:rsidRDefault="00CA4349" w:rsidP="00276BCC">
            <w:pPr>
              <w:ind w:left="0"/>
              <w:rPr>
                <w:rFonts w:ascii="Arial" w:hAnsi="Arial"/>
                <w:b/>
              </w:rPr>
            </w:pPr>
          </w:p>
          <w:p w:rsidR="00CA4349" w:rsidRPr="00CE266F" w:rsidRDefault="00CA4349" w:rsidP="00276BCC">
            <w:pPr>
              <w:ind w:left="0"/>
              <w:rPr>
                <w:rFonts w:ascii="Arial" w:hAnsi="Arial"/>
                <w:b/>
              </w:rPr>
            </w:pPr>
          </w:p>
          <w:p w:rsidR="00CA4349" w:rsidRPr="00CE266F" w:rsidRDefault="00CA4349" w:rsidP="00276BCC">
            <w:pPr>
              <w:ind w:left="0"/>
              <w:rPr>
                <w:rFonts w:ascii="Arial" w:hAnsi="Arial"/>
                <w:b/>
              </w:rPr>
            </w:pPr>
          </w:p>
        </w:tc>
        <w:tc>
          <w:tcPr>
            <w:tcW w:w="1730" w:type="dxa"/>
          </w:tcPr>
          <w:p w:rsidR="00CA4349" w:rsidRPr="00CE266F" w:rsidRDefault="00CA4349" w:rsidP="00276BCC">
            <w:pPr>
              <w:ind w:left="0"/>
              <w:rPr>
                <w:rFonts w:ascii="Arial" w:hAnsi="Arial"/>
                <w:b/>
              </w:rPr>
            </w:pPr>
          </w:p>
        </w:tc>
        <w:tc>
          <w:tcPr>
            <w:tcW w:w="2523" w:type="dxa"/>
          </w:tcPr>
          <w:p w:rsidR="00CA4349" w:rsidRPr="00CE266F" w:rsidRDefault="00CA4349" w:rsidP="00276BCC">
            <w:pPr>
              <w:ind w:left="0"/>
              <w:rPr>
                <w:rFonts w:ascii="Arial" w:hAnsi="Arial"/>
                <w:b/>
              </w:rPr>
            </w:pPr>
          </w:p>
        </w:tc>
        <w:tc>
          <w:tcPr>
            <w:tcW w:w="1417" w:type="dxa"/>
          </w:tcPr>
          <w:p w:rsidR="00CA4349" w:rsidRPr="00CE266F" w:rsidRDefault="00CA4349" w:rsidP="00276BCC">
            <w:pPr>
              <w:ind w:left="0"/>
              <w:rPr>
                <w:rFonts w:ascii="Arial" w:hAnsi="Arial"/>
                <w:b/>
              </w:rPr>
            </w:pPr>
          </w:p>
        </w:tc>
        <w:tc>
          <w:tcPr>
            <w:tcW w:w="1559" w:type="dxa"/>
          </w:tcPr>
          <w:p w:rsidR="00CA4349" w:rsidRPr="00CE266F" w:rsidRDefault="00CA4349" w:rsidP="00276BCC">
            <w:pPr>
              <w:ind w:left="0"/>
              <w:rPr>
                <w:rFonts w:ascii="Arial" w:hAnsi="Arial"/>
                <w:b/>
              </w:rPr>
            </w:pPr>
          </w:p>
        </w:tc>
      </w:tr>
      <w:tr w:rsidR="00CA4349" w:rsidRPr="00934BFE" w:rsidTr="00410A91">
        <w:tblPrEx>
          <w:tblCellMar>
            <w:top w:w="0" w:type="dxa"/>
            <w:bottom w:w="0" w:type="dxa"/>
          </w:tblCellMar>
        </w:tblPrEx>
        <w:trPr>
          <w:trHeight w:val="879"/>
        </w:trPr>
        <w:tc>
          <w:tcPr>
            <w:tcW w:w="2977" w:type="dxa"/>
          </w:tcPr>
          <w:p w:rsidR="00CA4349" w:rsidRPr="00CE266F" w:rsidRDefault="00CA4349" w:rsidP="00276BCC">
            <w:pPr>
              <w:ind w:left="0"/>
              <w:rPr>
                <w:rFonts w:ascii="Arial" w:hAnsi="Arial"/>
                <w:b/>
              </w:rPr>
            </w:pPr>
          </w:p>
        </w:tc>
        <w:tc>
          <w:tcPr>
            <w:tcW w:w="1730" w:type="dxa"/>
          </w:tcPr>
          <w:p w:rsidR="00CA4349" w:rsidRPr="00CE266F" w:rsidRDefault="00CA4349" w:rsidP="00276BCC">
            <w:pPr>
              <w:ind w:left="0"/>
              <w:rPr>
                <w:rFonts w:ascii="Arial" w:hAnsi="Arial"/>
                <w:b/>
              </w:rPr>
            </w:pPr>
          </w:p>
        </w:tc>
        <w:tc>
          <w:tcPr>
            <w:tcW w:w="2523" w:type="dxa"/>
          </w:tcPr>
          <w:p w:rsidR="00CA4349" w:rsidRPr="00CE266F" w:rsidRDefault="00CA4349" w:rsidP="00276BCC">
            <w:pPr>
              <w:ind w:left="0"/>
              <w:rPr>
                <w:rFonts w:ascii="Arial" w:hAnsi="Arial"/>
                <w:b/>
              </w:rPr>
            </w:pPr>
          </w:p>
        </w:tc>
        <w:tc>
          <w:tcPr>
            <w:tcW w:w="1417" w:type="dxa"/>
          </w:tcPr>
          <w:p w:rsidR="00CA4349" w:rsidRPr="00CE266F" w:rsidRDefault="00CA4349" w:rsidP="00276BCC">
            <w:pPr>
              <w:ind w:left="0"/>
              <w:rPr>
                <w:rFonts w:ascii="Arial" w:hAnsi="Arial"/>
                <w:b/>
              </w:rPr>
            </w:pPr>
          </w:p>
        </w:tc>
        <w:tc>
          <w:tcPr>
            <w:tcW w:w="1559" w:type="dxa"/>
          </w:tcPr>
          <w:p w:rsidR="00CA4349" w:rsidRPr="00CE266F" w:rsidRDefault="00CA4349" w:rsidP="00276BCC">
            <w:pPr>
              <w:ind w:left="0"/>
              <w:rPr>
                <w:rFonts w:ascii="Arial" w:hAnsi="Arial"/>
                <w:b/>
              </w:rPr>
            </w:pPr>
          </w:p>
        </w:tc>
      </w:tr>
      <w:tr w:rsidR="00CA4349" w:rsidRPr="00934BFE" w:rsidTr="00410A91">
        <w:tblPrEx>
          <w:tblCellMar>
            <w:top w:w="0" w:type="dxa"/>
            <w:bottom w:w="0" w:type="dxa"/>
          </w:tblCellMar>
        </w:tblPrEx>
        <w:trPr>
          <w:trHeight w:val="879"/>
        </w:trPr>
        <w:tc>
          <w:tcPr>
            <w:tcW w:w="2977" w:type="dxa"/>
          </w:tcPr>
          <w:p w:rsidR="00CA4349" w:rsidRPr="00CE266F" w:rsidRDefault="00CA4349" w:rsidP="00276BCC">
            <w:pPr>
              <w:ind w:left="0"/>
              <w:rPr>
                <w:rFonts w:ascii="Arial" w:hAnsi="Arial"/>
                <w:b/>
              </w:rPr>
            </w:pPr>
          </w:p>
        </w:tc>
        <w:tc>
          <w:tcPr>
            <w:tcW w:w="1730" w:type="dxa"/>
          </w:tcPr>
          <w:p w:rsidR="00CA4349" w:rsidRPr="00CE266F" w:rsidRDefault="00CA4349" w:rsidP="00276BCC">
            <w:pPr>
              <w:ind w:left="0"/>
              <w:rPr>
                <w:rFonts w:ascii="Arial" w:hAnsi="Arial"/>
                <w:b/>
              </w:rPr>
            </w:pPr>
          </w:p>
        </w:tc>
        <w:tc>
          <w:tcPr>
            <w:tcW w:w="2523" w:type="dxa"/>
          </w:tcPr>
          <w:p w:rsidR="00CA4349" w:rsidRPr="00CE266F" w:rsidRDefault="00CA4349" w:rsidP="00276BCC">
            <w:pPr>
              <w:ind w:left="0"/>
              <w:rPr>
                <w:rFonts w:ascii="Arial" w:hAnsi="Arial"/>
                <w:b/>
              </w:rPr>
            </w:pPr>
          </w:p>
        </w:tc>
        <w:tc>
          <w:tcPr>
            <w:tcW w:w="1417" w:type="dxa"/>
          </w:tcPr>
          <w:p w:rsidR="00CA4349" w:rsidRPr="00CE266F" w:rsidRDefault="00CA4349" w:rsidP="00276BCC">
            <w:pPr>
              <w:ind w:left="0"/>
              <w:rPr>
                <w:rFonts w:ascii="Arial" w:hAnsi="Arial"/>
                <w:b/>
              </w:rPr>
            </w:pPr>
          </w:p>
        </w:tc>
        <w:tc>
          <w:tcPr>
            <w:tcW w:w="1559" w:type="dxa"/>
          </w:tcPr>
          <w:p w:rsidR="00CA4349" w:rsidRPr="00CE266F" w:rsidRDefault="00CA4349" w:rsidP="00276BCC">
            <w:pPr>
              <w:ind w:left="0"/>
              <w:rPr>
                <w:rFonts w:ascii="Arial" w:hAnsi="Arial"/>
                <w:b/>
              </w:rPr>
            </w:pPr>
          </w:p>
        </w:tc>
      </w:tr>
    </w:tbl>
    <w:p w:rsidR="00CA4349" w:rsidRPr="00934BFE" w:rsidRDefault="00CA4349" w:rsidP="00CA4349">
      <w:pPr>
        <w:ind w:left="0"/>
        <w:rPr>
          <w:rFonts w:ascii="Arial" w:hAnsi="Arial"/>
          <w:b/>
          <w:color w:val="FF0000"/>
        </w:rPr>
      </w:pPr>
    </w:p>
    <w:p w:rsidR="00CA4349" w:rsidRPr="00237EB2" w:rsidRDefault="00CA4349" w:rsidP="00CA4349">
      <w:pPr>
        <w:ind w:left="0"/>
        <w:rPr>
          <w:rFonts w:ascii="Arial" w:hAnsi="Arial"/>
          <w:sz w:val="22"/>
          <w:szCs w:val="22"/>
        </w:rPr>
      </w:pPr>
      <w:r w:rsidRPr="00CE266F">
        <w:rPr>
          <w:rFonts w:ascii="Arial" w:hAnsi="Arial"/>
          <w:sz w:val="22"/>
          <w:szCs w:val="22"/>
        </w:rPr>
        <w:t>W załączeniu</w:t>
      </w:r>
      <w:r w:rsidR="006F0BCC">
        <w:rPr>
          <w:rFonts w:ascii="Arial" w:hAnsi="Arial"/>
          <w:sz w:val="22"/>
          <w:szCs w:val="22"/>
        </w:rPr>
        <w:t xml:space="preserve"> dowody (np.</w:t>
      </w:r>
      <w:r w:rsidRPr="00CE266F">
        <w:rPr>
          <w:rFonts w:ascii="Arial" w:hAnsi="Arial"/>
          <w:sz w:val="22"/>
          <w:szCs w:val="22"/>
        </w:rPr>
        <w:t xml:space="preserve"> referencje</w:t>
      </w:r>
      <w:r w:rsidR="006F0BCC">
        <w:rPr>
          <w:rFonts w:ascii="Arial" w:hAnsi="Arial"/>
          <w:sz w:val="22"/>
          <w:szCs w:val="22"/>
        </w:rPr>
        <w:t>)</w:t>
      </w:r>
      <w:r w:rsidRPr="00CE266F">
        <w:rPr>
          <w:rFonts w:ascii="Arial" w:hAnsi="Arial"/>
          <w:sz w:val="22"/>
          <w:szCs w:val="22"/>
        </w:rPr>
        <w:t xml:space="preserve"> potwierdzające właściwe w</w:t>
      </w:r>
      <w:r w:rsidR="00206078">
        <w:rPr>
          <w:rFonts w:ascii="Arial" w:hAnsi="Arial"/>
          <w:sz w:val="22"/>
          <w:szCs w:val="22"/>
        </w:rPr>
        <w:t>ykonanie wyżej wymienionych usług</w:t>
      </w:r>
      <w:r w:rsidRPr="00CE266F">
        <w:rPr>
          <w:rFonts w:ascii="Arial" w:hAnsi="Arial"/>
          <w:sz w:val="22"/>
          <w:szCs w:val="22"/>
        </w:rPr>
        <w:t>.</w:t>
      </w:r>
    </w:p>
    <w:p w:rsidR="00CA4349" w:rsidRPr="00CE266F" w:rsidRDefault="00CA4349" w:rsidP="00CA4349">
      <w:pPr>
        <w:suppressAutoHyphens w:val="0"/>
        <w:ind w:left="0"/>
        <w:rPr>
          <w:rFonts w:ascii="Arial" w:hAnsi="Arial"/>
          <w:sz w:val="22"/>
          <w:szCs w:val="20"/>
          <w:lang w:eastAsia="pl-PL"/>
        </w:rPr>
      </w:pPr>
      <w:r w:rsidRPr="00CE266F">
        <w:rPr>
          <w:rFonts w:ascii="Arial" w:hAnsi="Arial"/>
          <w:sz w:val="22"/>
          <w:szCs w:val="20"/>
          <w:lang w:eastAsia="pl-PL"/>
        </w:rPr>
        <w:t>W przypadku Wykonawców sk</w:t>
      </w:r>
      <w:r w:rsidRPr="00CE266F">
        <w:rPr>
          <w:rFonts w:ascii="Arial" w:hAnsi="Arial" w:hint="eastAsia"/>
          <w:sz w:val="22"/>
          <w:szCs w:val="20"/>
          <w:lang w:eastAsia="pl-PL"/>
        </w:rPr>
        <w:t>ł</w:t>
      </w:r>
      <w:r w:rsidRPr="00CE266F">
        <w:rPr>
          <w:rFonts w:ascii="Arial" w:hAnsi="Arial"/>
          <w:sz w:val="22"/>
          <w:szCs w:val="20"/>
          <w:lang w:eastAsia="pl-PL"/>
        </w:rPr>
        <w:t>adaj</w:t>
      </w:r>
      <w:r w:rsidRPr="00CE266F">
        <w:rPr>
          <w:rFonts w:ascii="Arial" w:hAnsi="Arial" w:hint="eastAsia"/>
          <w:sz w:val="22"/>
          <w:szCs w:val="20"/>
          <w:lang w:eastAsia="pl-PL"/>
        </w:rPr>
        <w:t>ą</w:t>
      </w:r>
      <w:r w:rsidRPr="00CE266F">
        <w:rPr>
          <w:rFonts w:ascii="Arial" w:hAnsi="Arial"/>
          <w:sz w:val="22"/>
          <w:szCs w:val="20"/>
          <w:lang w:eastAsia="pl-PL"/>
        </w:rPr>
        <w:t>cych wspóln</w:t>
      </w:r>
      <w:r w:rsidRPr="00CE266F">
        <w:rPr>
          <w:rFonts w:ascii="Arial" w:hAnsi="Arial" w:hint="eastAsia"/>
          <w:sz w:val="22"/>
          <w:szCs w:val="20"/>
          <w:lang w:eastAsia="pl-PL"/>
        </w:rPr>
        <w:t>ą</w:t>
      </w:r>
      <w:r w:rsidRPr="00CE266F">
        <w:rPr>
          <w:rFonts w:ascii="Arial" w:hAnsi="Arial"/>
          <w:sz w:val="22"/>
          <w:szCs w:val="20"/>
          <w:lang w:eastAsia="pl-PL"/>
        </w:rPr>
        <w:t xml:space="preserve"> ofert</w:t>
      </w:r>
      <w:r w:rsidRPr="00CE266F">
        <w:rPr>
          <w:rFonts w:ascii="Arial" w:hAnsi="Arial" w:hint="eastAsia"/>
          <w:sz w:val="22"/>
          <w:szCs w:val="20"/>
          <w:lang w:eastAsia="pl-PL"/>
        </w:rPr>
        <w:t>ę</w:t>
      </w:r>
      <w:r w:rsidRPr="00CE266F">
        <w:rPr>
          <w:rFonts w:ascii="Arial" w:hAnsi="Arial"/>
          <w:sz w:val="22"/>
          <w:szCs w:val="20"/>
          <w:lang w:eastAsia="pl-PL"/>
        </w:rPr>
        <w:t xml:space="preserve"> warunek ten winien by</w:t>
      </w:r>
      <w:r w:rsidRPr="00CE266F">
        <w:rPr>
          <w:rFonts w:ascii="Arial" w:hAnsi="Arial" w:hint="eastAsia"/>
          <w:sz w:val="22"/>
          <w:szCs w:val="20"/>
          <w:lang w:eastAsia="pl-PL"/>
        </w:rPr>
        <w:t>ć</w:t>
      </w:r>
      <w:r w:rsidRPr="00CE266F">
        <w:rPr>
          <w:rFonts w:ascii="Arial" w:hAnsi="Arial"/>
          <w:sz w:val="22"/>
          <w:szCs w:val="20"/>
          <w:lang w:eastAsia="pl-PL"/>
        </w:rPr>
        <w:t xml:space="preserve"> spe</w:t>
      </w:r>
      <w:r w:rsidRPr="00CE266F">
        <w:rPr>
          <w:rFonts w:ascii="Arial" w:hAnsi="Arial" w:hint="eastAsia"/>
          <w:sz w:val="22"/>
          <w:szCs w:val="20"/>
          <w:lang w:eastAsia="pl-PL"/>
        </w:rPr>
        <w:t>ł</w:t>
      </w:r>
      <w:r w:rsidRPr="00CE266F">
        <w:rPr>
          <w:rFonts w:ascii="Arial" w:hAnsi="Arial"/>
          <w:sz w:val="22"/>
          <w:szCs w:val="20"/>
          <w:lang w:eastAsia="pl-PL"/>
        </w:rPr>
        <w:t xml:space="preserve">niony </w:t>
      </w:r>
      <w:r w:rsidRPr="00CE266F">
        <w:rPr>
          <w:rFonts w:ascii="Arial" w:hAnsi="Arial" w:hint="eastAsia"/>
          <w:sz w:val="22"/>
          <w:szCs w:val="20"/>
          <w:lang w:eastAsia="pl-PL"/>
        </w:rPr>
        <w:t>łą</w:t>
      </w:r>
      <w:r w:rsidRPr="00CE266F">
        <w:rPr>
          <w:rFonts w:ascii="Arial" w:hAnsi="Arial"/>
          <w:sz w:val="22"/>
          <w:szCs w:val="20"/>
          <w:lang w:eastAsia="pl-PL"/>
        </w:rPr>
        <w:t>cznie przez sk</w:t>
      </w:r>
      <w:r w:rsidRPr="00CE266F">
        <w:rPr>
          <w:rFonts w:ascii="Arial" w:hAnsi="Arial" w:hint="eastAsia"/>
          <w:sz w:val="22"/>
          <w:szCs w:val="20"/>
          <w:lang w:eastAsia="pl-PL"/>
        </w:rPr>
        <w:t>ł</w:t>
      </w:r>
      <w:r w:rsidRPr="00CE266F">
        <w:rPr>
          <w:rFonts w:ascii="Arial" w:hAnsi="Arial"/>
          <w:sz w:val="22"/>
          <w:szCs w:val="20"/>
          <w:lang w:eastAsia="pl-PL"/>
        </w:rPr>
        <w:t>adaj</w:t>
      </w:r>
      <w:r w:rsidRPr="00CE266F">
        <w:rPr>
          <w:rFonts w:ascii="Arial" w:hAnsi="Arial" w:hint="eastAsia"/>
          <w:sz w:val="22"/>
          <w:szCs w:val="20"/>
          <w:lang w:eastAsia="pl-PL"/>
        </w:rPr>
        <w:t>ą</w:t>
      </w:r>
      <w:r w:rsidRPr="00CE266F">
        <w:rPr>
          <w:rFonts w:ascii="Arial" w:hAnsi="Arial"/>
          <w:sz w:val="22"/>
          <w:szCs w:val="20"/>
          <w:lang w:eastAsia="pl-PL"/>
        </w:rPr>
        <w:t>cych wspóln</w:t>
      </w:r>
      <w:r w:rsidRPr="00CE266F">
        <w:rPr>
          <w:rFonts w:ascii="Arial" w:hAnsi="Arial" w:hint="eastAsia"/>
          <w:sz w:val="22"/>
          <w:szCs w:val="20"/>
          <w:lang w:eastAsia="pl-PL"/>
        </w:rPr>
        <w:t>ą</w:t>
      </w:r>
      <w:r w:rsidRPr="00CE266F">
        <w:rPr>
          <w:rFonts w:ascii="Arial" w:hAnsi="Arial"/>
          <w:sz w:val="22"/>
          <w:szCs w:val="20"/>
          <w:lang w:eastAsia="pl-PL"/>
        </w:rPr>
        <w:t xml:space="preserve"> ofert</w:t>
      </w:r>
      <w:r w:rsidRPr="00CE266F">
        <w:rPr>
          <w:rFonts w:ascii="Arial" w:hAnsi="Arial" w:hint="eastAsia"/>
          <w:sz w:val="22"/>
          <w:szCs w:val="20"/>
          <w:lang w:eastAsia="pl-PL"/>
        </w:rPr>
        <w:t>ę</w:t>
      </w:r>
      <w:r w:rsidRPr="00CE266F">
        <w:rPr>
          <w:rFonts w:ascii="Arial" w:hAnsi="Arial"/>
          <w:sz w:val="22"/>
          <w:szCs w:val="20"/>
          <w:lang w:eastAsia="pl-PL"/>
        </w:rPr>
        <w:t>.</w:t>
      </w:r>
    </w:p>
    <w:p w:rsidR="00CA4349" w:rsidRPr="00237EB2" w:rsidRDefault="00CA4349" w:rsidP="00CA4349">
      <w:pPr>
        <w:ind w:left="0"/>
        <w:rPr>
          <w:rFonts w:ascii="Arial" w:hAnsi="Arial"/>
          <w:sz w:val="22"/>
          <w:szCs w:val="22"/>
        </w:rPr>
      </w:pPr>
    </w:p>
    <w:p w:rsidR="00CA4349" w:rsidRPr="008D2E02" w:rsidRDefault="00CA4349" w:rsidP="00CA4349">
      <w:pPr>
        <w:ind w:left="0"/>
        <w:rPr>
          <w:rFonts w:ascii="Arial" w:hAnsi="Arial"/>
          <w:b/>
          <w:sz w:val="16"/>
          <w:szCs w:val="16"/>
        </w:rPr>
      </w:pPr>
    </w:p>
    <w:p w:rsidR="00CA4349" w:rsidRDefault="00CA4349" w:rsidP="00CA4349">
      <w:pPr>
        <w:ind w:left="0"/>
        <w:rPr>
          <w:rFonts w:ascii="Arial" w:hAnsi="Arial"/>
          <w:color w:val="FF0000"/>
          <w:sz w:val="16"/>
          <w:szCs w:val="16"/>
        </w:rPr>
      </w:pPr>
    </w:p>
    <w:p w:rsidR="00206078" w:rsidRDefault="00206078" w:rsidP="00CA4349">
      <w:pPr>
        <w:ind w:left="0"/>
        <w:rPr>
          <w:rFonts w:ascii="Arial" w:hAnsi="Arial"/>
          <w:color w:val="FF0000"/>
          <w:sz w:val="16"/>
          <w:szCs w:val="16"/>
        </w:rPr>
      </w:pPr>
    </w:p>
    <w:p w:rsidR="00206078" w:rsidRDefault="00206078" w:rsidP="00CA4349">
      <w:pPr>
        <w:ind w:left="0"/>
        <w:rPr>
          <w:rFonts w:ascii="Arial" w:hAnsi="Arial"/>
          <w:color w:val="FF0000"/>
          <w:sz w:val="16"/>
          <w:szCs w:val="16"/>
        </w:rPr>
      </w:pPr>
    </w:p>
    <w:p w:rsidR="00206078" w:rsidRPr="008D2E02" w:rsidRDefault="00206078" w:rsidP="00CA4349">
      <w:pPr>
        <w:ind w:left="0"/>
        <w:rPr>
          <w:rFonts w:ascii="Arial" w:hAnsi="Arial"/>
          <w:color w:val="FF0000"/>
          <w:sz w:val="16"/>
          <w:szCs w:val="16"/>
        </w:rPr>
      </w:pPr>
    </w:p>
    <w:p w:rsidR="00CA4349" w:rsidRPr="008D2E02" w:rsidRDefault="00CA4349" w:rsidP="00CA4349">
      <w:pPr>
        <w:ind w:left="0"/>
        <w:rPr>
          <w:rFonts w:ascii="Arial" w:hAnsi="Arial"/>
          <w:color w:val="FF0000"/>
          <w:sz w:val="16"/>
          <w:szCs w:val="16"/>
        </w:rPr>
      </w:pPr>
    </w:p>
    <w:p w:rsidR="00CA4349" w:rsidRPr="008D2E02" w:rsidRDefault="00CA4349" w:rsidP="00CA4349">
      <w:pPr>
        <w:ind w:left="0"/>
        <w:rPr>
          <w:rFonts w:ascii="Arial" w:hAnsi="Arial"/>
          <w:sz w:val="16"/>
          <w:szCs w:val="16"/>
        </w:rPr>
      </w:pPr>
      <w:r w:rsidRPr="008D2E02">
        <w:rPr>
          <w:rFonts w:ascii="Arial" w:hAnsi="Arial"/>
          <w:sz w:val="16"/>
          <w:szCs w:val="16"/>
        </w:rPr>
        <w:t>..............................................</w:t>
      </w:r>
    </w:p>
    <w:p w:rsidR="00CA4349" w:rsidRPr="008D2E02" w:rsidRDefault="00206078" w:rsidP="00CA4349">
      <w:pPr>
        <w:ind w:left="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     </w:t>
      </w:r>
      <w:r w:rsidR="00CA4349" w:rsidRPr="008D2E02">
        <w:rPr>
          <w:rFonts w:ascii="Arial" w:hAnsi="Arial"/>
          <w:sz w:val="16"/>
          <w:szCs w:val="16"/>
        </w:rPr>
        <w:t>(miejscowość i data)</w:t>
      </w:r>
    </w:p>
    <w:p w:rsidR="00CA4349" w:rsidRPr="008D2E02" w:rsidRDefault="00CA4349" w:rsidP="00CA4349">
      <w:pPr>
        <w:ind w:left="0"/>
        <w:jc w:val="right"/>
        <w:rPr>
          <w:rFonts w:ascii="Arial" w:hAnsi="Arial"/>
          <w:sz w:val="16"/>
          <w:szCs w:val="16"/>
        </w:rPr>
      </w:pPr>
      <w:r w:rsidRPr="008D2E02">
        <w:rPr>
          <w:rFonts w:ascii="Arial" w:hAnsi="Arial"/>
          <w:sz w:val="16"/>
          <w:szCs w:val="16"/>
        </w:rPr>
        <w:t>.........................................................</w:t>
      </w:r>
    </w:p>
    <w:p w:rsidR="00CA4349" w:rsidRPr="008D2E02" w:rsidRDefault="00CA4349" w:rsidP="00CA4349">
      <w:pPr>
        <w:tabs>
          <w:tab w:val="left" w:pos="360"/>
        </w:tabs>
        <w:ind w:left="0"/>
        <w:jc w:val="center"/>
        <w:rPr>
          <w:rFonts w:ascii="Arial" w:hAnsi="Arial"/>
          <w:sz w:val="16"/>
          <w:szCs w:val="16"/>
        </w:rPr>
      </w:pPr>
      <w:r w:rsidRPr="008D2E02">
        <w:rPr>
          <w:rFonts w:ascii="Arial" w:hAnsi="Arial"/>
          <w:sz w:val="16"/>
          <w:szCs w:val="16"/>
        </w:rPr>
        <w:t xml:space="preserve">                                                                                         </w:t>
      </w:r>
      <w:r w:rsidR="00206078">
        <w:rPr>
          <w:rFonts w:ascii="Arial" w:hAnsi="Arial"/>
          <w:sz w:val="16"/>
          <w:szCs w:val="16"/>
        </w:rPr>
        <w:tab/>
      </w:r>
      <w:r w:rsidR="00206078">
        <w:rPr>
          <w:rFonts w:ascii="Arial" w:hAnsi="Arial"/>
          <w:sz w:val="16"/>
          <w:szCs w:val="16"/>
        </w:rPr>
        <w:tab/>
      </w:r>
      <w:r w:rsidR="00206078">
        <w:rPr>
          <w:rFonts w:ascii="Arial" w:hAnsi="Arial"/>
          <w:sz w:val="16"/>
          <w:szCs w:val="16"/>
        </w:rPr>
        <w:tab/>
      </w:r>
      <w:r w:rsidR="00206078">
        <w:rPr>
          <w:rFonts w:ascii="Arial" w:hAnsi="Arial"/>
          <w:sz w:val="16"/>
          <w:szCs w:val="16"/>
        </w:rPr>
        <w:tab/>
      </w:r>
      <w:r w:rsidRPr="008D2E02">
        <w:rPr>
          <w:rFonts w:ascii="Arial" w:hAnsi="Arial"/>
          <w:sz w:val="16"/>
          <w:szCs w:val="16"/>
        </w:rPr>
        <w:t xml:space="preserve">    (podpis Wykonawcy/Wykonawców)</w:t>
      </w:r>
    </w:p>
    <w:sectPr w:rsidR="00CA4349" w:rsidRPr="008D2E02" w:rsidSect="00322A49">
      <w:footerReference w:type="even" r:id="rId7"/>
      <w:footerReference w:type="default" r:id="rId8"/>
      <w:footerReference w:type="first" r:id="rId9"/>
      <w:pgSz w:w="11906" w:h="16838"/>
      <w:pgMar w:top="1079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752" w:rsidRDefault="008A6752">
      <w:r>
        <w:separator/>
      </w:r>
    </w:p>
  </w:endnote>
  <w:endnote w:type="continuationSeparator" w:id="0">
    <w:p w:rsidR="008A6752" w:rsidRDefault="008A6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BC4" w:rsidRDefault="000F4BC4" w:rsidP="00096E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F4BC4" w:rsidRDefault="000F4B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BC4" w:rsidRDefault="000F4BC4" w:rsidP="00AF44D6">
    <w:pPr>
      <w:pStyle w:val="Stopka"/>
      <w:tabs>
        <w:tab w:val="clear" w:pos="5556"/>
        <w:tab w:val="clear" w:pos="10092"/>
        <w:tab w:val="center" w:pos="5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A354E1">
      <w:rPr>
        <w:noProof/>
      </w:rPr>
      <w:t>2</w:t>
    </w:r>
    <w:r>
      <w:fldChar w:fldCharType="end"/>
    </w:r>
    <w:r>
      <w:t xml:space="preserve"> z </w:t>
    </w:r>
    <w:fldSimple w:instr=" NUMPAGES ">
      <w:r w:rsidR="00A354E1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BC4" w:rsidRPr="00322A49" w:rsidRDefault="000F4BC4" w:rsidP="00322A49">
    <w:pPr>
      <w:pStyle w:val="Stopka"/>
      <w:ind w:left="0"/>
      <w:jc w:val="center"/>
    </w:pPr>
    <w:r w:rsidRPr="00322A49">
      <w:rPr>
        <w:bCs/>
      </w:rPr>
      <w:fldChar w:fldCharType="begin"/>
    </w:r>
    <w:r w:rsidRPr="00322A49">
      <w:rPr>
        <w:bCs/>
      </w:rPr>
      <w:instrText>PAGE</w:instrText>
    </w:r>
    <w:r w:rsidRPr="00322A49">
      <w:rPr>
        <w:bCs/>
      </w:rPr>
      <w:fldChar w:fldCharType="separate"/>
    </w:r>
    <w:r w:rsidR="00E92BD2">
      <w:rPr>
        <w:bCs/>
        <w:noProof/>
      </w:rPr>
      <w:t>1</w:t>
    </w:r>
    <w:r w:rsidRPr="00322A49">
      <w:rPr>
        <w:bCs/>
      </w:rPr>
      <w:fldChar w:fldCharType="end"/>
    </w:r>
    <w:r w:rsidRPr="00322A49">
      <w:t xml:space="preserve"> z </w:t>
    </w:r>
    <w:r w:rsidRPr="00322A49">
      <w:rPr>
        <w:bCs/>
      </w:rPr>
      <w:fldChar w:fldCharType="begin"/>
    </w:r>
    <w:r w:rsidRPr="00322A49">
      <w:rPr>
        <w:bCs/>
      </w:rPr>
      <w:instrText>NUMPAGES</w:instrText>
    </w:r>
    <w:r w:rsidRPr="00322A49">
      <w:rPr>
        <w:bCs/>
      </w:rPr>
      <w:fldChar w:fldCharType="separate"/>
    </w:r>
    <w:r w:rsidR="00E92BD2">
      <w:rPr>
        <w:bCs/>
        <w:noProof/>
      </w:rPr>
      <w:t>1</w:t>
    </w:r>
    <w:r w:rsidRPr="00322A49">
      <w:rPr>
        <w:bCs/>
      </w:rPr>
      <w:fldChar w:fldCharType="end"/>
    </w:r>
  </w:p>
  <w:p w:rsidR="000F4BC4" w:rsidRDefault="000F4B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752" w:rsidRDefault="008A6752">
      <w:r>
        <w:separator/>
      </w:r>
    </w:p>
  </w:footnote>
  <w:footnote w:type="continuationSeparator" w:id="0">
    <w:p w:rsidR="008A6752" w:rsidRDefault="008A67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2" w15:restartNumberingAfterBreak="0">
    <w:nsid w:val="00000008"/>
    <w:multiLevelType w:val="multilevel"/>
    <w:tmpl w:val="550AC686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3" w15:restartNumberingAfterBreak="0">
    <w:nsid w:val="0000000E"/>
    <w:multiLevelType w:val="multilevel"/>
    <w:tmpl w:val="C4128CB6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color w:val="auto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5" w15:restartNumberingAfterBreak="0">
    <w:nsid w:val="00000012"/>
    <w:multiLevelType w:val="singleLevel"/>
    <w:tmpl w:val="D8C23436"/>
    <w:name w:val="WW8Num18"/>
    <w:lvl w:ilvl="0">
      <w:start w:val="4"/>
      <w:numFmt w:val="decimal"/>
      <w:lvlText w:val="%1."/>
      <w:lvlJc w:val="left"/>
      <w:pPr>
        <w:tabs>
          <w:tab w:val="num" w:pos="2160"/>
        </w:tabs>
      </w:pPr>
      <w:rPr>
        <w:color w:val="auto"/>
      </w:rPr>
    </w:lvl>
  </w:abstractNum>
  <w:abstractNum w:abstractNumId="6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8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9" w15:restartNumberingAfterBreak="0">
    <w:nsid w:val="00000019"/>
    <w:multiLevelType w:val="multilevel"/>
    <w:tmpl w:val="CC268D22"/>
    <w:lvl w:ilvl="0">
      <w:start w:val="2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11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12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13" w15:restartNumberingAfterBreak="0">
    <w:nsid w:val="0000001D"/>
    <w:multiLevelType w:val="multilevel"/>
    <w:tmpl w:val="3A0A184E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14" w15:restartNumberingAfterBreak="0">
    <w:nsid w:val="00000020"/>
    <w:multiLevelType w:val="multilevel"/>
    <w:tmpl w:val="00000020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5" w15:restartNumberingAfterBreak="0">
    <w:nsid w:val="0394703C"/>
    <w:multiLevelType w:val="hybridMultilevel"/>
    <w:tmpl w:val="DD9AD9C4"/>
    <w:lvl w:ilvl="0" w:tplc="A3101BB8">
      <w:start w:val="1"/>
      <w:numFmt w:val="bullet"/>
      <w:lvlText w:val="-"/>
      <w:lvlJc w:val="left"/>
      <w:pPr>
        <w:ind w:left="172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6" w15:restartNumberingAfterBreak="0">
    <w:nsid w:val="09302F8B"/>
    <w:multiLevelType w:val="hybridMultilevel"/>
    <w:tmpl w:val="FC005904"/>
    <w:lvl w:ilvl="0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entative="1">
      <w:start w:val="1"/>
      <w:numFmt w:val="lowerLetter"/>
      <w:lvlText w:val="%2."/>
      <w:lvlJc w:val="left"/>
      <w:pPr>
        <w:ind w:left="2880" w:hanging="360"/>
      </w:pPr>
    </w:lvl>
    <w:lvl w:ilvl="2" w:tentative="1">
      <w:start w:val="1"/>
      <w:numFmt w:val="lowerRoman"/>
      <w:lvlText w:val="%3."/>
      <w:lvlJc w:val="right"/>
      <w:pPr>
        <w:ind w:left="3600" w:hanging="180"/>
      </w:pPr>
    </w:lvl>
    <w:lvl w:ilvl="3" w:tentative="1">
      <w:start w:val="1"/>
      <w:numFmt w:val="decimal"/>
      <w:lvlText w:val="%4."/>
      <w:lvlJc w:val="left"/>
      <w:pPr>
        <w:ind w:left="4320" w:hanging="360"/>
      </w:pPr>
    </w:lvl>
    <w:lvl w:ilvl="4" w:tentative="1">
      <w:start w:val="1"/>
      <w:numFmt w:val="lowerLetter"/>
      <w:lvlText w:val="%5."/>
      <w:lvlJc w:val="left"/>
      <w:pPr>
        <w:ind w:left="5040" w:hanging="360"/>
      </w:pPr>
    </w:lvl>
    <w:lvl w:ilvl="5" w:tentative="1">
      <w:start w:val="1"/>
      <w:numFmt w:val="lowerRoman"/>
      <w:lvlText w:val="%6."/>
      <w:lvlJc w:val="right"/>
      <w:pPr>
        <w:ind w:left="5760" w:hanging="180"/>
      </w:pPr>
    </w:lvl>
    <w:lvl w:ilvl="6" w:tentative="1">
      <w:start w:val="1"/>
      <w:numFmt w:val="decimal"/>
      <w:lvlText w:val="%7."/>
      <w:lvlJc w:val="left"/>
      <w:pPr>
        <w:ind w:left="6480" w:hanging="360"/>
      </w:pPr>
    </w:lvl>
    <w:lvl w:ilvl="7" w:tentative="1">
      <w:start w:val="1"/>
      <w:numFmt w:val="lowerLetter"/>
      <w:lvlText w:val="%8."/>
      <w:lvlJc w:val="left"/>
      <w:pPr>
        <w:ind w:left="7200" w:hanging="360"/>
      </w:pPr>
    </w:lvl>
    <w:lvl w:ilvl="8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09B75EEC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9F53C6E"/>
    <w:multiLevelType w:val="hybridMultilevel"/>
    <w:tmpl w:val="34FE3E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5A56EB"/>
    <w:multiLevelType w:val="hybridMultilevel"/>
    <w:tmpl w:val="54B2A7CE"/>
    <w:lvl w:ilvl="0" w:tplc="122A432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0AA0078"/>
    <w:multiLevelType w:val="multilevel"/>
    <w:tmpl w:val="1D465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128E0FD5"/>
    <w:multiLevelType w:val="multilevel"/>
    <w:tmpl w:val="CFC668B2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866"/>
        </w:tabs>
        <w:ind w:left="426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766"/>
        </w:tabs>
        <w:ind w:left="426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3306"/>
        </w:tabs>
        <w:ind w:left="426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4026"/>
        </w:tabs>
        <w:ind w:left="426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26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426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42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426" w:firstLine="0"/>
      </w:pPr>
      <w:rPr>
        <w:rFonts w:hint="default"/>
      </w:rPr>
    </w:lvl>
  </w:abstractNum>
  <w:abstractNum w:abstractNumId="22" w15:restartNumberingAfterBreak="0">
    <w:nsid w:val="12CC57D1"/>
    <w:multiLevelType w:val="hybridMultilevel"/>
    <w:tmpl w:val="5E5697D8"/>
    <w:lvl w:ilvl="0" w:tplc="3EF00A32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14041CC5"/>
    <w:multiLevelType w:val="hybridMultilevel"/>
    <w:tmpl w:val="CF14E80C"/>
    <w:lvl w:ilvl="0" w:tplc="A3101B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B91AA0E8">
      <w:start w:val="1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45074B1"/>
    <w:multiLevelType w:val="hybridMultilevel"/>
    <w:tmpl w:val="D70699E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14727C9E"/>
    <w:multiLevelType w:val="hybridMultilevel"/>
    <w:tmpl w:val="6AC0B886"/>
    <w:lvl w:ilvl="0" w:tplc="0415000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>
      <w:start w:val="10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08CB442">
      <w:start w:val="6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15144ACD"/>
    <w:multiLevelType w:val="hybridMultilevel"/>
    <w:tmpl w:val="9CC837A6"/>
    <w:lvl w:ilvl="0" w:tplc="5A8E69D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5800AD8"/>
    <w:multiLevelType w:val="hybridMultilevel"/>
    <w:tmpl w:val="84FC1D1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5824E50"/>
    <w:multiLevelType w:val="multilevel"/>
    <w:tmpl w:val="C4D485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15DD6725"/>
    <w:multiLevelType w:val="multilevel"/>
    <w:tmpl w:val="F60EFC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16630926"/>
    <w:multiLevelType w:val="hybridMultilevel"/>
    <w:tmpl w:val="5D90C57C"/>
    <w:lvl w:ilvl="0" w:tplc="FFFFFFFF">
      <w:start w:val="1"/>
      <w:numFmt w:val="bullet"/>
      <w:lvlText w:val="-"/>
      <w:lvlJc w:val="left"/>
      <w:pPr>
        <w:ind w:left="172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1" w15:restartNumberingAfterBreak="0">
    <w:nsid w:val="172B7F66"/>
    <w:multiLevelType w:val="hybridMultilevel"/>
    <w:tmpl w:val="C4161C28"/>
    <w:lvl w:ilvl="0" w:tplc="A4E428A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8DB4B1A"/>
    <w:multiLevelType w:val="hybridMultilevel"/>
    <w:tmpl w:val="B31A811C"/>
    <w:lvl w:ilvl="0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9C544AD"/>
    <w:multiLevelType w:val="hybridMultilevel"/>
    <w:tmpl w:val="6772EC5A"/>
    <w:lvl w:ilvl="0" w:tplc="E68294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i w:val="0"/>
      </w:rPr>
    </w:lvl>
    <w:lvl w:ilvl="2" w:tplc="430CB4DE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B3A3575"/>
    <w:multiLevelType w:val="hybridMultilevel"/>
    <w:tmpl w:val="581A383A"/>
    <w:lvl w:ilvl="0" w:tplc="6232B038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35" w15:restartNumberingAfterBreak="0">
    <w:nsid w:val="1EEE4AD2"/>
    <w:multiLevelType w:val="hybridMultilevel"/>
    <w:tmpl w:val="42D41112"/>
    <w:lvl w:ilvl="0" w:tplc="639A78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7AA5D0C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22D4CF4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2FD6A14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5560C79"/>
    <w:multiLevelType w:val="hybridMultilevel"/>
    <w:tmpl w:val="92AA1A86"/>
    <w:lvl w:ilvl="0" w:tplc="0415000F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27937889"/>
    <w:multiLevelType w:val="hybridMultilevel"/>
    <w:tmpl w:val="C3262CB0"/>
    <w:lvl w:ilvl="0" w:tplc="00AE5A38">
      <w:start w:val="1"/>
      <w:numFmt w:val="lowerLetter"/>
      <w:lvlText w:val="%1."/>
      <w:lvlJc w:val="left"/>
      <w:pPr>
        <w:ind w:left="177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58" w:hanging="360"/>
      </w:pPr>
    </w:lvl>
    <w:lvl w:ilvl="2" w:tplc="0415001B" w:tentative="1">
      <w:start w:val="1"/>
      <w:numFmt w:val="lowerRoman"/>
      <w:lvlText w:val="%3."/>
      <w:lvlJc w:val="right"/>
      <w:pPr>
        <w:ind w:left="1778" w:hanging="180"/>
      </w:pPr>
    </w:lvl>
    <w:lvl w:ilvl="3" w:tplc="0415000F" w:tentative="1">
      <w:start w:val="1"/>
      <w:numFmt w:val="decimal"/>
      <w:lvlText w:val="%4."/>
      <w:lvlJc w:val="left"/>
      <w:pPr>
        <w:ind w:left="2498" w:hanging="360"/>
      </w:pPr>
    </w:lvl>
    <w:lvl w:ilvl="4" w:tplc="04150019" w:tentative="1">
      <w:start w:val="1"/>
      <w:numFmt w:val="lowerLetter"/>
      <w:lvlText w:val="%5."/>
      <w:lvlJc w:val="left"/>
      <w:pPr>
        <w:ind w:left="3218" w:hanging="360"/>
      </w:pPr>
    </w:lvl>
    <w:lvl w:ilvl="5" w:tplc="0415001B" w:tentative="1">
      <w:start w:val="1"/>
      <w:numFmt w:val="lowerRoman"/>
      <w:lvlText w:val="%6."/>
      <w:lvlJc w:val="right"/>
      <w:pPr>
        <w:ind w:left="3938" w:hanging="180"/>
      </w:pPr>
    </w:lvl>
    <w:lvl w:ilvl="6" w:tplc="0415000F" w:tentative="1">
      <w:start w:val="1"/>
      <w:numFmt w:val="decimal"/>
      <w:lvlText w:val="%7."/>
      <w:lvlJc w:val="left"/>
      <w:pPr>
        <w:ind w:left="4658" w:hanging="360"/>
      </w:pPr>
    </w:lvl>
    <w:lvl w:ilvl="7" w:tplc="04150019" w:tentative="1">
      <w:start w:val="1"/>
      <w:numFmt w:val="lowerLetter"/>
      <w:lvlText w:val="%8."/>
      <w:lvlJc w:val="left"/>
      <w:pPr>
        <w:ind w:left="5378" w:hanging="360"/>
      </w:pPr>
    </w:lvl>
    <w:lvl w:ilvl="8" w:tplc="0415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41" w15:restartNumberingAfterBreak="0">
    <w:nsid w:val="2966608B"/>
    <w:multiLevelType w:val="hybridMultilevel"/>
    <w:tmpl w:val="900A43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BDD8BD6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9CD6759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CC834B7"/>
    <w:multiLevelType w:val="hybridMultilevel"/>
    <w:tmpl w:val="87C862C8"/>
    <w:name w:val="WW8Num783222222222222222222222222222"/>
    <w:lvl w:ilvl="0" w:tplc="FFFFFFFF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/>
      </w:rPr>
    </w:lvl>
    <w:lvl w:ilvl="1" w:tplc="FFFFFFFF" w:tentative="1">
      <w:start w:val="1"/>
      <w:numFmt w:val="lowerLetter"/>
      <w:lvlText w:val="%2."/>
      <w:lvlJc w:val="left"/>
      <w:pPr>
        <w:ind w:left="2216" w:hanging="360"/>
      </w:pPr>
    </w:lvl>
    <w:lvl w:ilvl="2" w:tplc="FFFFFFFF" w:tentative="1">
      <w:start w:val="1"/>
      <w:numFmt w:val="lowerRoman"/>
      <w:lvlText w:val="%3."/>
      <w:lvlJc w:val="right"/>
      <w:pPr>
        <w:ind w:left="2936" w:hanging="180"/>
      </w:pPr>
    </w:lvl>
    <w:lvl w:ilvl="3" w:tplc="FFFFFFFF" w:tentative="1">
      <w:start w:val="1"/>
      <w:numFmt w:val="decimal"/>
      <w:lvlText w:val="%4."/>
      <w:lvlJc w:val="left"/>
      <w:pPr>
        <w:ind w:left="3656" w:hanging="360"/>
      </w:pPr>
    </w:lvl>
    <w:lvl w:ilvl="4" w:tplc="FFFFFFFF" w:tentative="1">
      <w:start w:val="1"/>
      <w:numFmt w:val="lowerLetter"/>
      <w:lvlText w:val="%5."/>
      <w:lvlJc w:val="left"/>
      <w:pPr>
        <w:ind w:left="4376" w:hanging="360"/>
      </w:pPr>
    </w:lvl>
    <w:lvl w:ilvl="5" w:tplc="FFFFFFFF" w:tentative="1">
      <w:start w:val="1"/>
      <w:numFmt w:val="lowerRoman"/>
      <w:lvlText w:val="%6."/>
      <w:lvlJc w:val="right"/>
      <w:pPr>
        <w:ind w:left="5096" w:hanging="180"/>
      </w:pPr>
    </w:lvl>
    <w:lvl w:ilvl="6" w:tplc="FFFFFFFF" w:tentative="1">
      <w:start w:val="1"/>
      <w:numFmt w:val="decimal"/>
      <w:lvlText w:val="%7."/>
      <w:lvlJc w:val="left"/>
      <w:pPr>
        <w:ind w:left="5816" w:hanging="360"/>
      </w:pPr>
    </w:lvl>
    <w:lvl w:ilvl="7" w:tplc="FFFFFFFF" w:tentative="1">
      <w:start w:val="1"/>
      <w:numFmt w:val="lowerLetter"/>
      <w:lvlText w:val="%8."/>
      <w:lvlJc w:val="left"/>
      <w:pPr>
        <w:ind w:left="6536" w:hanging="360"/>
      </w:pPr>
    </w:lvl>
    <w:lvl w:ilvl="8" w:tplc="FFFFFFFF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44" w15:restartNumberingAfterBreak="0">
    <w:nsid w:val="30E324AD"/>
    <w:multiLevelType w:val="hybridMultilevel"/>
    <w:tmpl w:val="5032DEE8"/>
    <w:lvl w:ilvl="0" w:tplc="8278A6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1F24BC4"/>
    <w:multiLevelType w:val="hybridMultilevel"/>
    <w:tmpl w:val="E08AC57A"/>
    <w:lvl w:ilvl="0" w:tplc="A3101BB8">
      <w:start w:val="1"/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7" w15:restartNumberingAfterBreak="0">
    <w:nsid w:val="36FA4CF1"/>
    <w:multiLevelType w:val="hybridMultilevel"/>
    <w:tmpl w:val="3072CC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7B016FD"/>
    <w:multiLevelType w:val="hybridMultilevel"/>
    <w:tmpl w:val="7B062270"/>
    <w:lvl w:ilvl="0" w:tplc="04150001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E682941E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3AF16136"/>
    <w:multiLevelType w:val="hybridMultilevel"/>
    <w:tmpl w:val="2ECEE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685722"/>
    <w:multiLevelType w:val="hybridMultilevel"/>
    <w:tmpl w:val="00CABA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C235D1B"/>
    <w:multiLevelType w:val="hybridMultilevel"/>
    <w:tmpl w:val="F7DAECB6"/>
    <w:lvl w:ilvl="0" w:tplc="AB3467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C3E5BCE"/>
    <w:multiLevelType w:val="hybridMultilevel"/>
    <w:tmpl w:val="E5A0B44C"/>
    <w:lvl w:ilvl="0" w:tplc="0D946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BB139A"/>
    <w:multiLevelType w:val="hybridMultilevel"/>
    <w:tmpl w:val="1D5468B0"/>
    <w:lvl w:ilvl="0" w:tplc="EB386A6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B2469BEC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i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DFF14E1"/>
    <w:multiLevelType w:val="multilevel"/>
    <w:tmpl w:val="F10E53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6" w15:restartNumberingAfterBreak="0">
    <w:nsid w:val="3EAE51CE"/>
    <w:multiLevelType w:val="hybridMultilevel"/>
    <w:tmpl w:val="01428C64"/>
    <w:lvl w:ilvl="0" w:tplc="550077C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EEB0EBB"/>
    <w:multiLevelType w:val="hybridMultilevel"/>
    <w:tmpl w:val="BA8ABADE"/>
    <w:lvl w:ilvl="0" w:tplc="F88CD2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4452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0D4523C"/>
    <w:multiLevelType w:val="hybridMultilevel"/>
    <w:tmpl w:val="399442EA"/>
    <w:lvl w:ilvl="0" w:tplc="3EF00A32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9" w15:restartNumberingAfterBreak="0">
    <w:nsid w:val="41285673"/>
    <w:multiLevelType w:val="hybridMultilevel"/>
    <w:tmpl w:val="DEB698D6"/>
    <w:lvl w:ilvl="0" w:tplc="C8BEBBBE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2BD0632"/>
    <w:multiLevelType w:val="hybridMultilevel"/>
    <w:tmpl w:val="DE560DD0"/>
    <w:lvl w:ilvl="0" w:tplc="A3101BB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664310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2" w15:restartNumberingAfterBreak="0">
    <w:nsid w:val="46D217F2"/>
    <w:multiLevelType w:val="hybridMultilevel"/>
    <w:tmpl w:val="69402314"/>
    <w:lvl w:ilvl="0" w:tplc="3AAC2C5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7C050BE"/>
    <w:multiLevelType w:val="hybridMultilevel"/>
    <w:tmpl w:val="838CF1D2"/>
    <w:lvl w:ilvl="0" w:tplc="101A025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B943EAC"/>
    <w:multiLevelType w:val="hybridMultilevel"/>
    <w:tmpl w:val="0ECAC08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A3101BB8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4C133782"/>
    <w:multiLevelType w:val="multilevel"/>
    <w:tmpl w:val="FA6EE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6" w15:restartNumberingAfterBreak="0">
    <w:nsid w:val="4CA4027C"/>
    <w:multiLevelType w:val="hybridMultilevel"/>
    <w:tmpl w:val="E256BC7A"/>
    <w:lvl w:ilvl="0" w:tplc="3EF00A32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7" w15:restartNumberingAfterBreak="0">
    <w:nsid w:val="4DCA751C"/>
    <w:multiLevelType w:val="hybridMultilevel"/>
    <w:tmpl w:val="4E740C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F4C40E4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4E2073D3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4F622B01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03E1E9F"/>
    <w:multiLevelType w:val="hybridMultilevel"/>
    <w:tmpl w:val="142A00FC"/>
    <w:lvl w:ilvl="0" w:tplc="3EF00A32">
      <w:start w:val="1"/>
      <w:numFmt w:val="bullet"/>
      <w:lvlText w:val="-"/>
      <w:lvlJc w:val="left"/>
      <w:pPr>
        <w:ind w:left="1140" w:hanging="360"/>
      </w:pPr>
      <w:rPr>
        <w:rFonts w:ascii="Courier New" w:hAnsi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1" w15:restartNumberingAfterBreak="0">
    <w:nsid w:val="52D50CD2"/>
    <w:multiLevelType w:val="hybridMultilevel"/>
    <w:tmpl w:val="847ABCCE"/>
    <w:name w:val="WW8Num783222222222222222222222222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52DE6516"/>
    <w:multiLevelType w:val="hybridMultilevel"/>
    <w:tmpl w:val="B628BF2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3" w15:restartNumberingAfterBreak="0">
    <w:nsid w:val="53A413F5"/>
    <w:multiLevelType w:val="hybridMultilevel"/>
    <w:tmpl w:val="C3B80CF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549A66AF"/>
    <w:multiLevelType w:val="hybridMultilevel"/>
    <w:tmpl w:val="29725F9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5" w15:restartNumberingAfterBreak="0">
    <w:nsid w:val="567E56BF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6" w15:restartNumberingAfterBreak="0">
    <w:nsid w:val="573602B3"/>
    <w:multiLevelType w:val="hybridMultilevel"/>
    <w:tmpl w:val="176E151E"/>
    <w:lvl w:ilvl="0" w:tplc="0660F5E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770380D"/>
    <w:multiLevelType w:val="hybridMultilevel"/>
    <w:tmpl w:val="3006B6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59183B81"/>
    <w:multiLevelType w:val="hybridMultilevel"/>
    <w:tmpl w:val="BB902390"/>
    <w:lvl w:ilvl="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79" w15:restartNumberingAfterBreak="0">
    <w:nsid w:val="5A93070C"/>
    <w:multiLevelType w:val="multilevel"/>
    <w:tmpl w:val="583ED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0" w15:restartNumberingAfterBreak="0">
    <w:nsid w:val="5B907BD6"/>
    <w:multiLevelType w:val="multilevel"/>
    <w:tmpl w:val="6944E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5BD96B90"/>
    <w:multiLevelType w:val="multilevel"/>
    <w:tmpl w:val="67EC6826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2" w15:restartNumberingAfterBreak="0">
    <w:nsid w:val="5BF225EA"/>
    <w:multiLevelType w:val="multilevel"/>
    <w:tmpl w:val="F1B2DAFC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3" w15:restartNumberingAfterBreak="0">
    <w:nsid w:val="5DA37B05"/>
    <w:multiLevelType w:val="hybridMultilevel"/>
    <w:tmpl w:val="ACAE2F02"/>
    <w:name w:val="WW8Num783222222222222222222222222"/>
    <w:lvl w:ilvl="0" w:tplc="FFFFFFFF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A8B267DE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29822E1"/>
    <w:multiLevelType w:val="multilevel"/>
    <w:tmpl w:val="2D707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31613CE"/>
    <w:multiLevelType w:val="hybridMultilevel"/>
    <w:tmpl w:val="E20437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44B536B"/>
    <w:multiLevelType w:val="multilevel"/>
    <w:tmpl w:val="B7EAF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7" w15:restartNumberingAfterBreak="0">
    <w:nsid w:val="64543C73"/>
    <w:multiLevelType w:val="hybridMultilevel"/>
    <w:tmpl w:val="B2FC06F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 w15:restartNumberingAfterBreak="0">
    <w:nsid w:val="64625EDF"/>
    <w:multiLevelType w:val="hybridMultilevel"/>
    <w:tmpl w:val="75D271A8"/>
    <w:name w:val="WW8Num78322222222222222222223"/>
    <w:lvl w:ilvl="0" w:tplc="62582270">
      <w:start w:val="2"/>
      <w:numFmt w:val="lowerLetter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DA301316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9" w15:restartNumberingAfterBreak="0">
    <w:nsid w:val="6B490AC0"/>
    <w:multiLevelType w:val="hybridMultilevel"/>
    <w:tmpl w:val="98905D46"/>
    <w:lvl w:ilvl="0" w:tplc="BE622988">
      <w:start w:val="1"/>
      <w:numFmt w:val="decimal"/>
      <w:lvlText w:val="%1)"/>
      <w:lvlJc w:val="left"/>
      <w:pPr>
        <w:ind w:left="928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0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06A536D"/>
    <w:multiLevelType w:val="multilevel"/>
    <w:tmpl w:val="24B6C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2" w15:restartNumberingAfterBreak="0">
    <w:nsid w:val="706E0E4E"/>
    <w:multiLevelType w:val="multilevel"/>
    <w:tmpl w:val="9772571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75D54419"/>
    <w:multiLevelType w:val="hybridMultilevel"/>
    <w:tmpl w:val="87EE4C10"/>
    <w:lvl w:ilvl="0" w:tplc="8278A6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838604E"/>
    <w:multiLevelType w:val="hybridMultilevel"/>
    <w:tmpl w:val="8982A914"/>
    <w:lvl w:ilvl="0" w:tplc="13A6290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90513AD"/>
    <w:multiLevelType w:val="multilevel"/>
    <w:tmpl w:val="DB7CC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6" w15:restartNumberingAfterBreak="0">
    <w:nsid w:val="7A7358C8"/>
    <w:multiLevelType w:val="multilevel"/>
    <w:tmpl w:val="324E5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7" w15:restartNumberingAfterBreak="0">
    <w:nsid w:val="7BA4279B"/>
    <w:multiLevelType w:val="hybridMultilevel"/>
    <w:tmpl w:val="E1C61018"/>
    <w:lvl w:ilvl="0" w:tplc="CA5EF39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CE94D2F"/>
    <w:multiLevelType w:val="hybridMultilevel"/>
    <w:tmpl w:val="52B2D6DC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7D5C015A"/>
    <w:multiLevelType w:val="hybridMultilevel"/>
    <w:tmpl w:val="17846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5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1"/>
  </w:num>
  <w:num w:numId="13">
    <w:abstractNumId w:val="13"/>
  </w:num>
  <w:num w:numId="14">
    <w:abstractNumId w:val="52"/>
  </w:num>
  <w:num w:numId="15">
    <w:abstractNumId w:val="21"/>
  </w:num>
  <w:num w:numId="16">
    <w:abstractNumId w:val="78"/>
  </w:num>
  <w:num w:numId="17">
    <w:abstractNumId w:val="23"/>
  </w:num>
  <w:num w:numId="18">
    <w:abstractNumId w:val="51"/>
  </w:num>
  <w:num w:numId="19">
    <w:abstractNumId w:val="80"/>
  </w:num>
  <w:num w:numId="20">
    <w:abstractNumId w:val="16"/>
  </w:num>
  <w:num w:numId="21">
    <w:abstractNumId w:val="99"/>
  </w:num>
  <w:num w:numId="22">
    <w:abstractNumId w:val="33"/>
  </w:num>
  <w:num w:numId="23">
    <w:abstractNumId w:val="83"/>
  </w:num>
  <w:num w:numId="24">
    <w:abstractNumId w:val="55"/>
  </w:num>
  <w:num w:numId="25">
    <w:abstractNumId w:val="35"/>
  </w:num>
  <w:num w:numId="26">
    <w:abstractNumId w:val="84"/>
  </w:num>
  <w:num w:numId="27">
    <w:abstractNumId w:val="60"/>
  </w:num>
  <w:num w:numId="28">
    <w:abstractNumId w:val="40"/>
  </w:num>
  <w:num w:numId="29">
    <w:abstractNumId w:val="38"/>
  </w:num>
  <w:num w:numId="30">
    <w:abstractNumId w:val="48"/>
  </w:num>
  <w:num w:numId="31">
    <w:abstractNumId w:val="81"/>
  </w:num>
  <w:num w:numId="32">
    <w:abstractNumId w:val="82"/>
  </w:num>
  <w:num w:numId="33">
    <w:abstractNumId w:val="32"/>
  </w:num>
  <w:num w:numId="34">
    <w:abstractNumId w:val="25"/>
  </w:num>
  <w:num w:numId="35">
    <w:abstractNumId w:val="61"/>
  </w:num>
  <w:num w:numId="36">
    <w:abstractNumId w:val="100"/>
  </w:num>
  <w:num w:numId="37">
    <w:abstractNumId w:val="41"/>
  </w:num>
  <w:num w:numId="38">
    <w:abstractNumId w:val="24"/>
  </w:num>
  <w:num w:numId="39">
    <w:abstractNumId w:val="87"/>
  </w:num>
  <w:num w:numId="40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6"/>
  </w:num>
  <w:num w:numId="54">
    <w:abstractNumId w:val="97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68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2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69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6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97"/>
  </w:num>
  <w:num w:numId="65">
    <w:abstractNumId w:val="90"/>
  </w:num>
  <w:num w:numId="66">
    <w:abstractNumId w:val="45"/>
  </w:num>
  <w:num w:numId="67">
    <w:abstractNumId w:val="19"/>
  </w:num>
  <w:num w:numId="68">
    <w:abstractNumId w:val="64"/>
  </w:num>
  <w:num w:numId="69">
    <w:abstractNumId w:val="34"/>
  </w:num>
  <w:num w:numId="70">
    <w:abstractNumId w:val="46"/>
  </w:num>
  <w:num w:numId="71">
    <w:abstractNumId w:val="47"/>
  </w:num>
  <w:num w:numId="72">
    <w:abstractNumId w:val="67"/>
  </w:num>
  <w:num w:numId="73">
    <w:abstractNumId w:val="93"/>
  </w:num>
  <w:num w:numId="74">
    <w:abstractNumId w:val="57"/>
  </w:num>
  <w:num w:numId="75">
    <w:abstractNumId w:val="70"/>
  </w:num>
  <w:num w:numId="76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9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8">
    <w:abstractNumId w:val="62"/>
  </w:num>
  <w:num w:numId="7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4"/>
  </w:num>
  <w:num w:numId="82">
    <w:abstractNumId w:val="44"/>
  </w:num>
  <w:num w:numId="83">
    <w:abstractNumId w:val="77"/>
  </w:num>
  <w:num w:numId="84">
    <w:abstractNumId w:val="58"/>
  </w:num>
  <w:num w:numId="85">
    <w:abstractNumId w:val="22"/>
  </w:num>
  <w:num w:numId="86">
    <w:abstractNumId w:val="66"/>
  </w:num>
  <w:num w:numId="87">
    <w:abstractNumId w:val="74"/>
  </w:num>
  <w:num w:numId="88">
    <w:abstractNumId w:val="73"/>
  </w:num>
  <w:num w:numId="89">
    <w:abstractNumId w:val="30"/>
  </w:num>
  <w:num w:numId="90">
    <w:abstractNumId w:val="18"/>
  </w:num>
  <w:num w:numId="91">
    <w:abstractNumId w:val="15"/>
  </w:num>
  <w:num w:numId="92">
    <w:abstractNumId w:val="76"/>
  </w:num>
  <w:num w:numId="93">
    <w:abstractNumId w:val="27"/>
  </w:num>
  <w:num w:numId="94">
    <w:abstractNumId w:val="50"/>
  </w:num>
  <w:num w:numId="95">
    <w:abstractNumId w:val="72"/>
  </w:num>
  <w:num w:numId="96">
    <w:abstractNumId w:val="85"/>
  </w:num>
  <w:num w:numId="97">
    <w:abstractNumId w:val="53"/>
  </w:num>
  <w:num w:numId="98">
    <w:abstractNumId w:val="59"/>
  </w:num>
  <w:num w:numId="99">
    <w:abstractNumId w:val="89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207"/>
    <w:rsid w:val="00000253"/>
    <w:rsid w:val="000006C3"/>
    <w:rsid w:val="0000083F"/>
    <w:rsid w:val="00000947"/>
    <w:rsid w:val="000017C6"/>
    <w:rsid w:val="00002013"/>
    <w:rsid w:val="000023DD"/>
    <w:rsid w:val="000031AA"/>
    <w:rsid w:val="000037BB"/>
    <w:rsid w:val="000039A6"/>
    <w:rsid w:val="00003A11"/>
    <w:rsid w:val="00003ABE"/>
    <w:rsid w:val="00003B85"/>
    <w:rsid w:val="0000448E"/>
    <w:rsid w:val="000051AC"/>
    <w:rsid w:val="00005444"/>
    <w:rsid w:val="00005895"/>
    <w:rsid w:val="00005C07"/>
    <w:rsid w:val="00005CE7"/>
    <w:rsid w:val="00006120"/>
    <w:rsid w:val="000063DC"/>
    <w:rsid w:val="000067FA"/>
    <w:rsid w:val="00006AD6"/>
    <w:rsid w:val="00007614"/>
    <w:rsid w:val="0000763D"/>
    <w:rsid w:val="00010710"/>
    <w:rsid w:val="000112C4"/>
    <w:rsid w:val="00011A45"/>
    <w:rsid w:val="00012092"/>
    <w:rsid w:val="00012215"/>
    <w:rsid w:val="00012A40"/>
    <w:rsid w:val="00012CA0"/>
    <w:rsid w:val="00013045"/>
    <w:rsid w:val="0001333E"/>
    <w:rsid w:val="00014173"/>
    <w:rsid w:val="00014FFB"/>
    <w:rsid w:val="00015323"/>
    <w:rsid w:val="000155C5"/>
    <w:rsid w:val="0001611C"/>
    <w:rsid w:val="0001656D"/>
    <w:rsid w:val="000165E8"/>
    <w:rsid w:val="000166D3"/>
    <w:rsid w:val="0001731E"/>
    <w:rsid w:val="00017BAB"/>
    <w:rsid w:val="00020348"/>
    <w:rsid w:val="000203AA"/>
    <w:rsid w:val="00021315"/>
    <w:rsid w:val="00021792"/>
    <w:rsid w:val="000217D3"/>
    <w:rsid w:val="000219D4"/>
    <w:rsid w:val="000220AF"/>
    <w:rsid w:val="000229F7"/>
    <w:rsid w:val="00022B62"/>
    <w:rsid w:val="00022C18"/>
    <w:rsid w:val="000230D7"/>
    <w:rsid w:val="000230EE"/>
    <w:rsid w:val="00023B04"/>
    <w:rsid w:val="00023D24"/>
    <w:rsid w:val="00024385"/>
    <w:rsid w:val="00025294"/>
    <w:rsid w:val="00025369"/>
    <w:rsid w:val="0002556F"/>
    <w:rsid w:val="00025A53"/>
    <w:rsid w:val="00026162"/>
    <w:rsid w:val="000271A6"/>
    <w:rsid w:val="0002742B"/>
    <w:rsid w:val="00027F86"/>
    <w:rsid w:val="000302E0"/>
    <w:rsid w:val="00030AEC"/>
    <w:rsid w:val="00030D15"/>
    <w:rsid w:val="00031080"/>
    <w:rsid w:val="00031601"/>
    <w:rsid w:val="000316DF"/>
    <w:rsid w:val="000317EB"/>
    <w:rsid w:val="000328D7"/>
    <w:rsid w:val="00032B16"/>
    <w:rsid w:val="00032F04"/>
    <w:rsid w:val="000332FE"/>
    <w:rsid w:val="0003352F"/>
    <w:rsid w:val="00034360"/>
    <w:rsid w:val="000343AB"/>
    <w:rsid w:val="000344E5"/>
    <w:rsid w:val="00034EDF"/>
    <w:rsid w:val="0003547B"/>
    <w:rsid w:val="00035798"/>
    <w:rsid w:val="00035DD6"/>
    <w:rsid w:val="00035E97"/>
    <w:rsid w:val="000360E9"/>
    <w:rsid w:val="00036BC6"/>
    <w:rsid w:val="000374F2"/>
    <w:rsid w:val="00037A33"/>
    <w:rsid w:val="00037BEE"/>
    <w:rsid w:val="00037EE9"/>
    <w:rsid w:val="000406EB"/>
    <w:rsid w:val="00040D04"/>
    <w:rsid w:val="00040D85"/>
    <w:rsid w:val="00040DDC"/>
    <w:rsid w:val="00040E25"/>
    <w:rsid w:val="00042118"/>
    <w:rsid w:val="000433C0"/>
    <w:rsid w:val="000444ED"/>
    <w:rsid w:val="00044BEB"/>
    <w:rsid w:val="00045344"/>
    <w:rsid w:val="00045435"/>
    <w:rsid w:val="0004573A"/>
    <w:rsid w:val="00045BF2"/>
    <w:rsid w:val="00045D5D"/>
    <w:rsid w:val="00045DBB"/>
    <w:rsid w:val="00046185"/>
    <w:rsid w:val="00046671"/>
    <w:rsid w:val="00046ADA"/>
    <w:rsid w:val="00047839"/>
    <w:rsid w:val="000501B1"/>
    <w:rsid w:val="000504CE"/>
    <w:rsid w:val="00050CD1"/>
    <w:rsid w:val="00050E1B"/>
    <w:rsid w:val="000511CF"/>
    <w:rsid w:val="0005161C"/>
    <w:rsid w:val="000517B1"/>
    <w:rsid w:val="00051A68"/>
    <w:rsid w:val="00051CDB"/>
    <w:rsid w:val="000529B5"/>
    <w:rsid w:val="000529DC"/>
    <w:rsid w:val="00052A39"/>
    <w:rsid w:val="0005380E"/>
    <w:rsid w:val="000538DB"/>
    <w:rsid w:val="00054876"/>
    <w:rsid w:val="000548D2"/>
    <w:rsid w:val="00054AB9"/>
    <w:rsid w:val="00054E64"/>
    <w:rsid w:val="000557CE"/>
    <w:rsid w:val="000557FD"/>
    <w:rsid w:val="00055D2B"/>
    <w:rsid w:val="00056839"/>
    <w:rsid w:val="00056A20"/>
    <w:rsid w:val="000570F8"/>
    <w:rsid w:val="00060278"/>
    <w:rsid w:val="0006065B"/>
    <w:rsid w:val="0006251C"/>
    <w:rsid w:val="00064AFD"/>
    <w:rsid w:val="00066686"/>
    <w:rsid w:val="00066A7A"/>
    <w:rsid w:val="00066BB1"/>
    <w:rsid w:val="00067273"/>
    <w:rsid w:val="0006780B"/>
    <w:rsid w:val="00067E19"/>
    <w:rsid w:val="00067FB9"/>
    <w:rsid w:val="00070410"/>
    <w:rsid w:val="00070412"/>
    <w:rsid w:val="00070873"/>
    <w:rsid w:val="00070A75"/>
    <w:rsid w:val="000728B8"/>
    <w:rsid w:val="00072A78"/>
    <w:rsid w:val="00073242"/>
    <w:rsid w:val="0007336D"/>
    <w:rsid w:val="000735FA"/>
    <w:rsid w:val="00074070"/>
    <w:rsid w:val="000742A8"/>
    <w:rsid w:val="000743EC"/>
    <w:rsid w:val="00074818"/>
    <w:rsid w:val="00074A6E"/>
    <w:rsid w:val="00074E33"/>
    <w:rsid w:val="0007517A"/>
    <w:rsid w:val="0007609F"/>
    <w:rsid w:val="00076E17"/>
    <w:rsid w:val="000774F0"/>
    <w:rsid w:val="000805F5"/>
    <w:rsid w:val="0008176E"/>
    <w:rsid w:val="000819F4"/>
    <w:rsid w:val="0008242D"/>
    <w:rsid w:val="000828BA"/>
    <w:rsid w:val="0008290D"/>
    <w:rsid w:val="00082955"/>
    <w:rsid w:val="0008318D"/>
    <w:rsid w:val="0008323B"/>
    <w:rsid w:val="00083C3B"/>
    <w:rsid w:val="00083D79"/>
    <w:rsid w:val="000848E3"/>
    <w:rsid w:val="000849CF"/>
    <w:rsid w:val="00086584"/>
    <w:rsid w:val="00086D70"/>
    <w:rsid w:val="00086F5B"/>
    <w:rsid w:val="00087C6D"/>
    <w:rsid w:val="00087C8A"/>
    <w:rsid w:val="000900F5"/>
    <w:rsid w:val="00091B75"/>
    <w:rsid w:val="00092A96"/>
    <w:rsid w:val="00092AEF"/>
    <w:rsid w:val="00092C1A"/>
    <w:rsid w:val="00093DD3"/>
    <w:rsid w:val="00094189"/>
    <w:rsid w:val="00094368"/>
    <w:rsid w:val="000943BF"/>
    <w:rsid w:val="00094BB1"/>
    <w:rsid w:val="00095819"/>
    <w:rsid w:val="0009585A"/>
    <w:rsid w:val="00096561"/>
    <w:rsid w:val="000966BD"/>
    <w:rsid w:val="00096E00"/>
    <w:rsid w:val="000A0112"/>
    <w:rsid w:val="000A06B2"/>
    <w:rsid w:val="000A0DC9"/>
    <w:rsid w:val="000A12B9"/>
    <w:rsid w:val="000A13CF"/>
    <w:rsid w:val="000A1A11"/>
    <w:rsid w:val="000A25DB"/>
    <w:rsid w:val="000A2830"/>
    <w:rsid w:val="000A356A"/>
    <w:rsid w:val="000A497E"/>
    <w:rsid w:val="000A50E9"/>
    <w:rsid w:val="000A5930"/>
    <w:rsid w:val="000A5ACB"/>
    <w:rsid w:val="000A5BAC"/>
    <w:rsid w:val="000A5FF6"/>
    <w:rsid w:val="000A60D5"/>
    <w:rsid w:val="000A60DE"/>
    <w:rsid w:val="000A62C4"/>
    <w:rsid w:val="000A6774"/>
    <w:rsid w:val="000A6CD5"/>
    <w:rsid w:val="000A707E"/>
    <w:rsid w:val="000A74CB"/>
    <w:rsid w:val="000B10E4"/>
    <w:rsid w:val="000B11A1"/>
    <w:rsid w:val="000B11FF"/>
    <w:rsid w:val="000B1784"/>
    <w:rsid w:val="000B1D09"/>
    <w:rsid w:val="000B27FF"/>
    <w:rsid w:val="000B2CBC"/>
    <w:rsid w:val="000B2D2C"/>
    <w:rsid w:val="000B2E82"/>
    <w:rsid w:val="000B3213"/>
    <w:rsid w:val="000B351B"/>
    <w:rsid w:val="000B44F6"/>
    <w:rsid w:val="000B45C2"/>
    <w:rsid w:val="000B4A5A"/>
    <w:rsid w:val="000B4B41"/>
    <w:rsid w:val="000B4F4B"/>
    <w:rsid w:val="000B53E4"/>
    <w:rsid w:val="000B5FCE"/>
    <w:rsid w:val="000B600D"/>
    <w:rsid w:val="000B6ABA"/>
    <w:rsid w:val="000B6DC3"/>
    <w:rsid w:val="000B6E3C"/>
    <w:rsid w:val="000B6E9B"/>
    <w:rsid w:val="000B724E"/>
    <w:rsid w:val="000B7AF6"/>
    <w:rsid w:val="000B7BEE"/>
    <w:rsid w:val="000C0EFD"/>
    <w:rsid w:val="000C150E"/>
    <w:rsid w:val="000C1625"/>
    <w:rsid w:val="000C18D6"/>
    <w:rsid w:val="000C213C"/>
    <w:rsid w:val="000C21CD"/>
    <w:rsid w:val="000C21DD"/>
    <w:rsid w:val="000C2228"/>
    <w:rsid w:val="000C2724"/>
    <w:rsid w:val="000C284B"/>
    <w:rsid w:val="000C2F60"/>
    <w:rsid w:val="000C3FA4"/>
    <w:rsid w:val="000C496B"/>
    <w:rsid w:val="000C4F7A"/>
    <w:rsid w:val="000C5022"/>
    <w:rsid w:val="000C50D6"/>
    <w:rsid w:val="000C59E4"/>
    <w:rsid w:val="000C5AF9"/>
    <w:rsid w:val="000C5CAF"/>
    <w:rsid w:val="000C7691"/>
    <w:rsid w:val="000C76D3"/>
    <w:rsid w:val="000D06E0"/>
    <w:rsid w:val="000D1231"/>
    <w:rsid w:val="000D18AA"/>
    <w:rsid w:val="000D232C"/>
    <w:rsid w:val="000D26D6"/>
    <w:rsid w:val="000D41EB"/>
    <w:rsid w:val="000D479E"/>
    <w:rsid w:val="000D5217"/>
    <w:rsid w:val="000D5261"/>
    <w:rsid w:val="000D5A95"/>
    <w:rsid w:val="000D5C72"/>
    <w:rsid w:val="000D5CA1"/>
    <w:rsid w:val="000D5D69"/>
    <w:rsid w:val="000D5DAC"/>
    <w:rsid w:val="000D7F84"/>
    <w:rsid w:val="000E0D7E"/>
    <w:rsid w:val="000E1399"/>
    <w:rsid w:val="000E181B"/>
    <w:rsid w:val="000E1E60"/>
    <w:rsid w:val="000E2B07"/>
    <w:rsid w:val="000E32D7"/>
    <w:rsid w:val="000E3423"/>
    <w:rsid w:val="000E3B15"/>
    <w:rsid w:val="000E3B34"/>
    <w:rsid w:val="000E3CDA"/>
    <w:rsid w:val="000E3D37"/>
    <w:rsid w:val="000E3FF1"/>
    <w:rsid w:val="000E4277"/>
    <w:rsid w:val="000E54C0"/>
    <w:rsid w:val="000E594C"/>
    <w:rsid w:val="000E6485"/>
    <w:rsid w:val="000E6D25"/>
    <w:rsid w:val="000E6E52"/>
    <w:rsid w:val="000E7608"/>
    <w:rsid w:val="000F027B"/>
    <w:rsid w:val="000F0A82"/>
    <w:rsid w:val="000F30EA"/>
    <w:rsid w:val="000F339F"/>
    <w:rsid w:val="000F35D5"/>
    <w:rsid w:val="000F3958"/>
    <w:rsid w:val="000F3BEE"/>
    <w:rsid w:val="000F3CA9"/>
    <w:rsid w:val="000F3E89"/>
    <w:rsid w:val="000F4BC4"/>
    <w:rsid w:val="000F594E"/>
    <w:rsid w:val="000F6326"/>
    <w:rsid w:val="000F66BB"/>
    <w:rsid w:val="000F6CAD"/>
    <w:rsid w:val="000F6EBD"/>
    <w:rsid w:val="000F7160"/>
    <w:rsid w:val="000F754D"/>
    <w:rsid w:val="000F7F5F"/>
    <w:rsid w:val="00100225"/>
    <w:rsid w:val="00100717"/>
    <w:rsid w:val="00100B87"/>
    <w:rsid w:val="00101544"/>
    <w:rsid w:val="001015AB"/>
    <w:rsid w:val="0010172F"/>
    <w:rsid w:val="00101992"/>
    <w:rsid w:val="0010203C"/>
    <w:rsid w:val="00102F5B"/>
    <w:rsid w:val="0010359D"/>
    <w:rsid w:val="00104177"/>
    <w:rsid w:val="001041F7"/>
    <w:rsid w:val="001046F6"/>
    <w:rsid w:val="0010477E"/>
    <w:rsid w:val="00104CCF"/>
    <w:rsid w:val="0010552E"/>
    <w:rsid w:val="001060EA"/>
    <w:rsid w:val="00106312"/>
    <w:rsid w:val="0010759E"/>
    <w:rsid w:val="00107D5B"/>
    <w:rsid w:val="001101EC"/>
    <w:rsid w:val="00110ABC"/>
    <w:rsid w:val="00110AD9"/>
    <w:rsid w:val="001113A2"/>
    <w:rsid w:val="00111EEA"/>
    <w:rsid w:val="001122FE"/>
    <w:rsid w:val="00112863"/>
    <w:rsid w:val="00112CD4"/>
    <w:rsid w:val="00112F00"/>
    <w:rsid w:val="00113D4F"/>
    <w:rsid w:val="00114105"/>
    <w:rsid w:val="00114972"/>
    <w:rsid w:val="00114FCD"/>
    <w:rsid w:val="001169A1"/>
    <w:rsid w:val="00116EAE"/>
    <w:rsid w:val="001172EB"/>
    <w:rsid w:val="00121304"/>
    <w:rsid w:val="0012165B"/>
    <w:rsid w:val="0012166A"/>
    <w:rsid w:val="00121D71"/>
    <w:rsid w:val="00122283"/>
    <w:rsid w:val="00123B64"/>
    <w:rsid w:val="0012458F"/>
    <w:rsid w:val="001247F7"/>
    <w:rsid w:val="00124BA0"/>
    <w:rsid w:val="001250EE"/>
    <w:rsid w:val="0012596C"/>
    <w:rsid w:val="0012641E"/>
    <w:rsid w:val="00126744"/>
    <w:rsid w:val="00127A0A"/>
    <w:rsid w:val="00127A52"/>
    <w:rsid w:val="00127A5D"/>
    <w:rsid w:val="00127AA5"/>
    <w:rsid w:val="0013046A"/>
    <w:rsid w:val="001308B2"/>
    <w:rsid w:val="00133E3F"/>
    <w:rsid w:val="001344D2"/>
    <w:rsid w:val="0013454D"/>
    <w:rsid w:val="001347D1"/>
    <w:rsid w:val="0013482C"/>
    <w:rsid w:val="00134A22"/>
    <w:rsid w:val="00134E67"/>
    <w:rsid w:val="0013560A"/>
    <w:rsid w:val="001358A2"/>
    <w:rsid w:val="00136167"/>
    <w:rsid w:val="0013650A"/>
    <w:rsid w:val="001369C1"/>
    <w:rsid w:val="00136F63"/>
    <w:rsid w:val="00137B0F"/>
    <w:rsid w:val="001409A0"/>
    <w:rsid w:val="00140B33"/>
    <w:rsid w:val="00140DD4"/>
    <w:rsid w:val="00141270"/>
    <w:rsid w:val="00141750"/>
    <w:rsid w:val="00141CDD"/>
    <w:rsid w:val="00141EBB"/>
    <w:rsid w:val="001420E1"/>
    <w:rsid w:val="001421C7"/>
    <w:rsid w:val="001428F5"/>
    <w:rsid w:val="00142C7C"/>
    <w:rsid w:val="001431F3"/>
    <w:rsid w:val="00143270"/>
    <w:rsid w:val="0014331E"/>
    <w:rsid w:val="0014460E"/>
    <w:rsid w:val="001450EE"/>
    <w:rsid w:val="001469A6"/>
    <w:rsid w:val="0014705A"/>
    <w:rsid w:val="0014754A"/>
    <w:rsid w:val="0014787D"/>
    <w:rsid w:val="00150B56"/>
    <w:rsid w:val="00150FA6"/>
    <w:rsid w:val="0015100F"/>
    <w:rsid w:val="00151B52"/>
    <w:rsid w:val="00151FA8"/>
    <w:rsid w:val="00152169"/>
    <w:rsid w:val="00152567"/>
    <w:rsid w:val="00153D91"/>
    <w:rsid w:val="001544F4"/>
    <w:rsid w:val="001547C6"/>
    <w:rsid w:val="00154888"/>
    <w:rsid w:val="00154971"/>
    <w:rsid w:val="00154B0B"/>
    <w:rsid w:val="001556A7"/>
    <w:rsid w:val="0015584D"/>
    <w:rsid w:val="00155C30"/>
    <w:rsid w:val="00155CFA"/>
    <w:rsid w:val="00155F6A"/>
    <w:rsid w:val="0015625F"/>
    <w:rsid w:val="00156426"/>
    <w:rsid w:val="001565A6"/>
    <w:rsid w:val="00157D68"/>
    <w:rsid w:val="00157F71"/>
    <w:rsid w:val="00160049"/>
    <w:rsid w:val="0016040F"/>
    <w:rsid w:val="00160758"/>
    <w:rsid w:val="00160879"/>
    <w:rsid w:val="00161DE5"/>
    <w:rsid w:val="00161E64"/>
    <w:rsid w:val="00161F7C"/>
    <w:rsid w:val="001633D2"/>
    <w:rsid w:val="00163656"/>
    <w:rsid w:val="00163714"/>
    <w:rsid w:val="00164B8C"/>
    <w:rsid w:val="00164B94"/>
    <w:rsid w:val="00164D46"/>
    <w:rsid w:val="00164DA2"/>
    <w:rsid w:val="001653C8"/>
    <w:rsid w:val="001678F3"/>
    <w:rsid w:val="001713D0"/>
    <w:rsid w:val="00171491"/>
    <w:rsid w:val="00171A9D"/>
    <w:rsid w:val="00171D48"/>
    <w:rsid w:val="00172136"/>
    <w:rsid w:val="00172E69"/>
    <w:rsid w:val="00172F91"/>
    <w:rsid w:val="0017341B"/>
    <w:rsid w:val="00173EFD"/>
    <w:rsid w:val="0017402A"/>
    <w:rsid w:val="00174612"/>
    <w:rsid w:val="001747B2"/>
    <w:rsid w:val="00174DA1"/>
    <w:rsid w:val="00175B71"/>
    <w:rsid w:val="00176E81"/>
    <w:rsid w:val="00180A1F"/>
    <w:rsid w:val="00181374"/>
    <w:rsid w:val="001813F0"/>
    <w:rsid w:val="00181861"/>
    <w:rsid w:val="0018231E"/>
    <w:rsid w:val="00183389"/>
    <w:rsid w:val="001833F5"/>
    <w:rsid w:val="0018363E"/>
    <w:rsid w:val="00183973"/>
    <w:rsid w:val="0018474E"/>
    <w:rsid w:val="00185099"/>
    <w:rsid w:val="00186B94"/>
    <w:rsid w:val="00186C03"/>
    <w:rsid w:val="00187321"/>
    <w:rsid w:val="00187F25"/>
    <w:rsid w:val="00190170"/>
    <w:rsid w:val="00190F60"/>
    <w:rsid w:val="001910A0"/>
    <w:rsid w:val="00191178"/>
    <w:rsid w:val="001914A3"/>
    <w:rsid w:val="001915F2"/>
    <w:rsid w:val="001921A6"/>
    <w:rsid w:val="00192369"/>
    <w:rsid w:val="0019238F"/>
    <w:rsid w:val="00193073"/>
    <w:rsid w:val="00193457"/>
    <w:rsid w:val="001944F6"/>
    <w:rsid w:val="001946AE"/>
    <w:rsid w:val="001951A3"/>
    <w:rsid w:val="00195418"/>
    <w:rsid w:val="0019577C"/>
    <w:rsid w:val="00196331"/>
    <w:rsid w:val="001963D3"/>
    <w:rsid w:val="00197334"/>
    <w:rsid w:val="001A0941"/>
    <w:rsid w:val="001A0C93"/>
    <w:rsid w:val="001A0E54"/>
    <w:rsid w:val="001A102D"/>
    <w:rsid w:val="001A1124"/>
    <w:rsid w:val="001A1202"/>
    <w:rsid w:val="001A18E9"/>
    <w:rsid w:val="001A194A"/>
    <w:rsid w:val="001A250B"/>
    <w:rsid w:val="001A2716"/>
    <w:rsid w:val="001A2C6E"/>
    <w:rsid w:val="001A2E5B"/>
    <w:rsid w:val="001A3F60"/>
    <w:rsid w:val="001A404F"/>
    <w:rsid w:val="001A45B8"/>
    <w:rsid w:val="001A55AD"/>
    <w:rsid w:val="001A5AA3"/>
    <w:rsid w:val="001A6550"/>
    <w:rsid w:val="001A79A2"/>
    <w:rsid w:val="001B084D"/>
    <w:rsid w:val="001B0CDB"/>
    <w:rsid w:val="001B0D99"/>
    <w:rsid w:val="001B224A"/>
    <w:rsid w:val="001B2301"/>
    <w:rsid w:val="001B23CD"/>
    <w:rsid w:val="001B2CB1"/>
    <w:rsid w:val="001B3CCB"/>
    <w:rsid w:val="001B431C"/>
    <w:rsid w:val="001B4352"/>
    <w:rsid w:val="001B487A"/>
    <w:rsid w:val="001B565D"/>
    <w:rsid w:val="001B61C9"/>
    <w:rsid w:val="001B655C"/>
    <w:rsid w:val="001B6E50"/>
    <w:rsid w:val="001B7DC9"/>
    <w:rsid w:val="001C0676"/>
    <w:rsid w:val="001C0EF1"/>
    <w:rsid w:val="001C10F7"/>
    <w:rsid w:val="001C18E6"/>
    <w:rsid w:val="001C195E"/>
    <w:rsid w:val="001C198E"/>
    <w:rsid w:val="001C1BF9"/>
    <w:rsid w:val="001C2757"/>
    <w:rsid w:val="001C2A9A"/>
    <w:rsid w:val="001C3AF3"/>
    <w:rsid w:val="001C413C"/>
    <w:rsid w:val="001C428B"/>
    <w:rsid w:val="001C467E"/>
    <w:rsid w:val="001C4E63"/>
    <w:rsid w:val="001C4F2A"/>
    <w:rsid w:val="001C549E"/>
    <w:rsid w:val="001C5A9A"/>
    <w:rsid w:val="001C5D7D"/>
    <w:rsid w:val="001C66CF"/>
    <w:rsid w:val="001C6F67"/>
    <w:rsid w:val="001C713C"/>
    <w:rsid w:val="001C7ADE"/>
    <w:rsid w:val="001C7D10"/>
    <w:rsid w:val="001D1B91"/>
    <w:rsid w:val="001D2AEC"/>
    <w:rsid w:val="001D344B"/>
    <w:rsid w:val="001D3689"/>
    <w:rsid w:val="001D402E"/>
    <w:rsid w:val="001D4102"/>
    <w:rsid w:val="001D4163"/>
    <w:rsid w:val="001D4E63"/>
    <w:rsid w:val="001D53D9"/>
    <w:rsid w:val="001D589B"/>
    <w:rsid w:val="001D5EB7"/>
    <w:rsid w:val="001D6724"/>
    <w:rsid w:val="001E1577"/>
    <w:rsid w:val="001E16D9"/>
    <w:rsid w:val="001E1B6D"/>
    <w:rsid w:val="001E1F1D"/>
    <w:rsid w:val="001E1FCC"/>
    <w:rsid w:val="001E2BA6"/>
    <w:rsid w:val="001E3B4C"/>
    <w:rsid w:val="001E3D4B"/>
    <w:rsid w:val="001E3F01"/>
    <w:rsid w:val="001E3FBB"/>
    <w:rsid w:val="001E40B6"/>
    <w:rsid w:val="001E457F"/>
    <w:rsid w:val="001E4BAA"/>
    <w:rsid w:val="001E5969"/>
    <w:rsid w:val="001E5E63"/>
    <w:rsid w:val="001E6B44"/>
    <w:rsid w:val="001E6BF4"/>
    <w:rsid w:val="001E6E14"/>
    <w:rsid w:val="001E7C7C"/>
    <w:rsid w:val="001E7D45"/>
    <w:rsid w:val="001E7EA1"/>
    <w:rsid w:val="001F10A9"/>
    <w:rsid w:val="001F2275"/>
    <w:rsid w:val="001F2721"/>
    <w:rsid w:val="001F296E"/>
    <w:rsid w:val="001F2A4C"/>
    <w:rsid w:val="001F32F0"/>
    <w:rsid w:val="001F32FD"/>
    <w:rsid w:val="001F3379"/>
    <w:rsid w:val="001F3614"/>
    <w:rsid w:val="001F3C71"/>
    <w:rsid w:val="001F4373"/>
    <w:rsid w:val="001F4F8F"/>
    <w:rsid w:val="001F5347"/>
    <w:rsid w:val="001F56C9"/>
    <w:rsid w:val="001F5A6F"/>
    <w:rsid w:val="001F5CD4"/>
    <w:rsid w:val="001F616E"/>
    <w:rsid w:val="001F6670"/>
    <w:rsid w:val="001F6C13"/>
    <w:rsid w:val="001F711E"/>
    <w:rsid w:val="001F71EF"/>
    <w:rsid w:val="001F74EA"/>
    <w:rsid w:val="001F7780"/>
    <w:rsid w:val="001F779D"/>
    <w:rsid w:val="0020037F"/>
    <w:rsid w:val="0020097C"/>
    <w:rsid w:val="00200A3D"/>
    <w:rsid w:val="00201180"/>
    <w:rsid w:val="00201438"/>
    <w:rsid w:val="0020144D"/>
    <w:rsid w:val="0020160B"/>
    <w:rsid w:val="002017C3"/>
    <w:rsid w:val="00201B13"/>
    <w:rsid w:val="00202010"/>
    <w:rsid w:val="0020210C"/>
    <w:rsid w:val="0020292A"/>
    <w:rsid w:val="0020327A"/>
    <w:rsid w:val="00203D93"/>
    <w:rsid w:val="00204254"/>
    <w:rsid w:val="00205D0D"/>
    <w:rsid w:val="00206078"/>
    <w:rsid w:val="00206B79"/>
    <w:rsid w:val="0020760B"/>
    <w:rsid w:val="0020795F"/>
    <w:rsid w:val="00210B3B"/>
    <w:rsid w:val="00210CDA"/>
    <w:rsid w:val="002115DA"/>
    <w:rsid w:val="002133D1"/>
    <w:rsid w:val="00213D98"/>
    <w:rsid w:val="0021402B"/>
    <w:rsid w:val="002140B1"/>
    <w:rsid w:val="00214820"/>
    <w:rsid w:val="00214AB1"/>
    <w:rsid w:val="00214CB4"/>
    <w:rsid w:val="0021530C"/>
    <w:rsid w:val="0021596C"/>
    <w:rsid w:val="00215AF4"/>
    <w:rsid w:val="00215CC6"/>
    <w:rsid w:val="002164E9"/>
    <w:rsid w:val="0021650B"/>
    <w:rsid w:val="002173AE"/>
    <w:rsid w:val="002176B8"/>
    <w:rsid w:val="002178E6"/>
    <w:rsid w:val="00217CAD"/>
    <w:rsid w:val="00220E0D"/>
    <w:rsid w:val="0022166C"/>
    <w:rsid w:val="0022177C"/>
    <w:rsid w:val="00221894"/>
    <w:rsid w:val="00221C57"/>
    <w:rsid w:val="00221D63"/>
    <w:rsid w:val="0022233D"/>
    <w:rsid w:val="00223234"/>
    <w:rsid w:val="0022348A"/>
    <w:rsid w:val="002235D6"/>
    <w:rsid w:val="00223790"/>
    <w:rsid w:val="00223BE9"/>
    <w:rsid w:val="002240D4"/>
    <w:rsid w:val="0022434F"/>
    <w:rsid w:val="00224489"/>
    <w:rsid w:val="00224ADA"/>
    <w:rsid w:val="00225B57"/>
    <w:rsid w:val="00226077"/>
    <w:rsid w:val="002262BA"/>
    <w:rsid w:val="002267D1"/>
    <w:rsid w:val="00226A51"/>
    <w:rsid w:val="00226AB5"/>
    <w:rsid w:val="002278E0"/>
    <w:rsid w:val="002279E8"/>
    <w:rsid w:val="00227BB4"/>
    <w:rsid w:val="00227C4C"/>
    <w:rsid w:val="00227D6E"/>
    <w:rsid w:val="00231016"/>
    <w:rsid w:val="00231942"/>
    <w:rsid w:val="0023229F"/>
    <w:rsid w:val="00232DBB"/>
    <w:rsid w:val="00233CB6"/>
    <w:rsid w:val="00233EB4"/>
    <w:rsid w:val="00233F09"/>
    <w:rsid w:val="00234160"/>
    <w:rsid w:val="002351C4"/>
    <w:rsid w:val="002353DE"/>
    <w:rsid w:val="00235CCA"/>
    <w:rsid w:val="00235E3D"/>
    <w:rsid w:val="00236298"/>
    <w:rsid w:val="00237304"/>
    <w:rsid w:val="002373BE"/>
    <w:rsid w:val="00240B22"/>
    <w:rsid w:val="00242016"/>
    <w:rsid w:val="00242095"/>
    <w:rsid w:val="002423D3"/>
    <w:rsid w:val="002423F1"/>
    <w:rsid w:val="00243255"/>
    <w:rsid w:val="002436C1"/>
    <w:rsid w:val="002437F1"/>
    <w:rsid w:val="0024409A"/>
    <w:rsid w:val="00244B19"/>
    <w:rsid w:val="00244BA8"/>
    <w:rsid w:val="00244ED9"/>
    <w:rsid w:val="00245883"/>
    <w:rsid w:val="00245D15"/>
    <w:rsid w:val="00245F09"/>
    <w:rsid w:val="002469C4"/>
    <w:rsid w:val="00247254"/>
    <w:rsid w:val="0024762C"/>
    <w:rsid w:val="00247687"/>
    <w:rsid w:val="00247DA1"/>
    <w:rsid w:val="00247EAA"/>
    <w:rsid w:val="002507F9"/>
    <w:rsid w:val="0025102F"/>
    <w:rsid w:val="00251AD4"/>
    <w:rsid w:val="00251ED2"/>
    <w:rsid w:val="00252089"/>
    <w:rsid w:val="0025234B"/>
    <w:rsid w:val="00252AE7"/>
    <w:rsid w:val="00252B70"/>
    <w:rsid w:val="00252F8E"/>
    <w:rsid w:val="00253A3F"/>
    <w:rsid w:val="00253B49"/>
    <w:rsid w:val="0025430A"/>
    <w:rsid w:val="002548FA"/>
    <w:rsid w:val="00254AEA"/>
    <w:rsid w:val="00255958"/>
    <w:rsid w:val="00255F31"/>
    <w:rsid w:val="002561A5"/>
    <w:rsid w:val="0025640A"/>
    <w:rsid w:val="0026003B"/>
    <w:rsid w:val="00260415"/>
    <w:rsid w:val="002604B9"/>
    <w:rsid w:val="00260F33"/>
    <w:rsid w:val="00261410"/>
    <w:rsid w:val="00261629"/>
    <w:rsid w:val="00261EE8"/>
    <w:rsid w:val="00262936"/>
    <w:rsid w:val="002634D4"/>
    <w:rsid w:val="002639C1"/>
    <w:rsid w:val="002639D6"/>
    <w:rsid w:val="00263F27"/>
    <w:rsid w:val="002640B4"/>
    <w:rsid w:val="0026514D"/>
    <w:rsid w:val="00265F07"/>
    <w:rsid w:val="0026632D"/>
    <w:rsid w:val="00266459"/>
    <w:rsid w:val="002665C0"/>
    <w:rsid w:val="00267713"/>
    <w:rsid w:val="00270AE4"/>
    <w:rsid w:val="00270FB0"/>
    <w:rsid w:val="00271530"/>
    <w:rsid w:val="0027166D"/>
    <w:rsid w:val="002716E3"/>
    <w:rsid w:val="002717BF"/>
    <w:rsid w:val="0027197A"/>
    <w:rsid w:val="00272153"/>
    <w:rsid w:val="00272BBB"/>
    <w:rsid w:val="00273424"/>
    <w:rsid w:val="00273BF7"/>
    <w:rsid w:val="0027408A"/>
    <w:rsid w:val="0027475F"/>
    <w:rsid w:val="00274CD4"/>
    <w:rsid w:val="00275198"/>
    <w:rsid w:val="00275DA5"/>
    <w:rsid w:val="002765EF"/>
    <w:rsid w:val="00276BCC"/>
    <w:rsid w:val="002774A8"/>
    <w:rsid w:val="00277D0E"/>
    <w:rsid w:val="00280466"/>
    <w:rsid w:val="002805D5"/>
    <w:rsid w:val="00280B3E"/>
    <w:rsid w:val="00281117"/>
    <w:rsid w:val="002811D9"/>
    <w:rsid w:val="002814FD"/>
    <w:rsid w:val="0028159C"/>
    <w:rsid w:val="00282558"/>
    <w:rsid w:val="0028354C"/>
    <w:rsid w:val="0028368E"/>
    <w:rsid w:val="00284951"/>
    <w:rsid w:val="00285710"/>
    <w:rsid w:val="00285E1D"/>
    <w:rsid w:val="00285F4B"/>
    <w:rsid w:val="002865CB"/>
    <w:rsid w:val="00287112"/>
    <w:rsid w:val="00291590"/>
    <w:rsid w:val="002915BF"/>
    <w:rsid w:val="002917C1"/>
    <w:rsid w:val="00291F30"/>
    <w:rsid w:val="00293376"/>
    <w:rsid w:val="002936A8"/>
    <w:rsid w:val="002940EC"/>
    <w:rsid w:val="00294602"/>
    <w:rsid w:val="0029497D"/>
    <w:rsid w:val="00294A90"/>
    <w:rsid w:val="00294E9E"/>
    <w:rsid w:val="00295349"/>
    <w:rsid w:val="0029567B"/>
    <w:rsid w:val="00295CCB"/>
    <w:rsid w:val="00295EC6"/>
    <w:rsid w:val="002969D9"/>
    <w:rsid w:val="00297711"/>
    <w:rsid w:val="00297D70"/>
    <w:rsid w:val="002A0033"/>
    <w:rsid w:val="002A039E"/>
    <w:rsid w:val="002A0706"/>
    <w:rsid w:val="002A0E96"/>
    <w:rsid w:val="002A138D"/>
    <w:rsid w:val="002A1EF2"/>
    <w:rsid w:val="002A24CA"/>
    <w:rsid w:val="002A35DD"/>
    <w:rsid w:val="002A4443"/>
    <w:rsid w:val="002A689A"/>
    <w:rsid w:val="002A6938"/>
    <w:rsid w:val="002A705A"/>
    <w:rsid w:val="002A735B"/>
    <w:rsid w:val="002A78D3"/>
    <w:rsid w:val="002A7E6A"/>
    <w:rsid w:val="002A7E6E"/>
    <w:rsid w:val="002B0CE2"/>
    <w:rsid w:val="002B12CA"/>
    <w:rsid w:val="002B28F3"/>
    <w:rsid w:val="002B2A87"/>
    <w:rsid w:val="002B346C"/>
    <w:rsid w:val="002B349F"/>
    <w:rsid w:val="002B34DB"/>
    <w:rsid w:val="002B3FB5"/>
    <w:rsid w:val="002B4E8F"/>
    <w:rsid w:val="002B60E2"/>
    <w:rsid w:val="002B6745"/>
    <w:rsid w:val="002B70C6"/>
    <w:rsid w:val="002B710D"/>
    <w:rsid w:val="002B71A1"/>
    <w:rsid w:val="002C0BAC"/>
    <w:rsid w:val="002C10B5"/>
    <w:rsid w:val="002C1972"/>
    <w:rsid w:val="002C1F26"/>
    <w:rsid w:val="002C212F"/>
    <w:rsid w:val="002C359E"/>
    <w:rsid w:val="002C3CB5"/>
    <w:rsid w:val="002C4083"/>
    <w:rsid w:val="002C43A5"/>
    <w:rsid w:val="002C4611"/>
    <w:rsid w:val="002C463B"/>
    <w:rsid w:val="002C4AFE"/>
    <w:rsid w:val="002C526F"/>
    <w:rsid w:val="002C6A2E"/>
    <w:rsid w:val="002C6B0D"/>
    <w:rsid w:val="002C6D4F"/>
    <w:rsid w:val="002C6EFF"/>
    <w:rsid w:val="002D005C"/>
    <w:rsid w:val="002D0BCF"/>
    <w:rsid w:val="002D1E1D"/>
    <w:rsid w:val="002D229C"/>
    <w:rsid w:val="002D260F"/>
    <w:rsid w:val="002D2F59"/>
    <w:rsid w:val="002D39D9"/>
    <w:rsid w:val="002D3D46"/>
    <w:rsid w:val="002D3E4F"/>
    <w:rsid w:val="002D4250"/>
    <w:rsid w:val="002D5316"/>
    <w:rsid w:val="002D58F2"/>
    <w:rsid w:val="002D6703"/>
    <w:rsid w:val="002D6E4A"/>
    <w:rsid w:val="002D7162"/>
    <w:rsid w:val="002D7985"/>
    <w:rsid w:val="002E011E"/>
    <w:rsid w:val="002E02CF"/>
    <w:rsid w:val="002E0A71"/>
    <w:rsid w:val="002E0B83"/>
    <w:rsid w:val="002E12F7"/>
    <w:rsid w:val="002E1D95"/>
    <w:rsid w:val="002E208E"/>
    <w:rsid w:val="002E2280"/>
    <w:rsid w:val="002E2766"/>
    <w:rsid w:val="002E3587"/>
    <w:rsid w:val="002E377E"/>
    <w:rsid w:val="002E37DA"/>
    <w:rsid w:val="002E3907"/>
    <w:rsid w:val="002E39FE"/>
    <w:rsid w:val="002E3E4C"/>
    <w:rsid w:val="002E4798"/>
    <w:rsid w:val="002E55D0"/>
    <w:rsid w:val="002E5763"/>
    <w:rsid w:val="002E5CB1"/>
    <w:rsid w:val="002E5D37"/>
    <w:rsid w:val="002E6BF6"/>
    <w:rsid w:val="002E787D"/>
    <w:rsid w:val="002E7945"/>
    <w:rsid w:val="002E7994"/>
    <w:rsid w:val="002F00F7"/>
    <w:rsid w:val="002F0E11"/>
    <w:rsid w:val="002F10F4"/>
    <w:rsid w:val="002F2489"/>
    <w:rsid w:val="002F2F50"/>
    <w:rsid w:val="002F342A"/>
    <w:rsid w:val="002F3A24"/>
    <w:rsid w:val="002F44B8"/>
    <w:rsid w:val="002F5B3B"/>
    <w:rsid w:val="002F5B74"/>
    <w:rsid w:val="002F5B85"/>
    <w:rsid w:val="002F5E39"/>
    <w:rsid w:val="002F656B"/>
    <w:rsid w:val="002F65D2"/>
    <w:rsid w:val="002F7DEB"/>
    <w:rsid w:val="00300F81"/>
    <w:rsid w:val="00301548"/>
    <w:rsid w:val="00301788"/>
    <w:rsid w:val="00301CE1"/>
    <w:rsid w:val="0030224A"/>
    <w:rsid w:val="0030240A"/>
    <w:rsid w:val="003027C3"/>
    <w:rsid w:val="0030303B"/>
    <w:rsid w:val="0030344B"/>
    <w:rsid w:val="00303922"/>
    <w:rsid w:val="00303999"/>
    <w:rsid w:val="00304DC9"/>
    <w:rsid w:val="00304E99"/>
    <w:rsid w:val="0030501F"/>
    <w:rsid w:val="00305173"/>
    <w:rsid w:val="00305379"/>
    <w:rsid w:val="00305CE1"/>
    <w:rsid w:val="003062C3"/>
    <w:rsid w:val="003068F0"/>
    <w:rsid w:val="0030690A"/>
    <w:rsid w:val="0030722F"/>
    <w:rsid w:val="003078CD"/>
    <w:rsid w:val="00307935"/>
    <w:rsid w:val="00307D37"/>
    <w:rsid w:val="00307D9E"/>
    <w:rsid w:val="0031033A"/>
    <w:rsid w:val="00310800"/>
    <w:rsid w:val="00310B47"/>
    <w:rsid w:val="00311376"/>
    <w:rsid w:val="003119F9"/>
    <w:rsid w:val="00311A94"/>
    <w:rsid w:val="00314D0A"/>
    <w:rsid w:val="0031570F"/>
    <w:rsid w:val="00315AAB"/>
    <w:rsid w:val="00316231"/>
    <w:rsid w:val="0031676B"/>
    <w:rsid w:val="00316881"/>
    <w:rsid w:val="003169CB"/>
    <w:rsid w:val="00316B97"/>
    <w:rsid w:val="00316EA4"/>
    <w:rsid w:val="00317A51"/>
    <w:rsid w:val="00317FBC"/>
    <w:rsid w:val="003201EF"/>
    <w:rsid w:val="003203F1"/>
    <w:rsid w:val="003205E6"/>
    <w:rsid w:val="00320633"/>
    <w:rsid w:val="003206EB"/>
    <w:rsid w:val="0032129C"/>
    <w:rsid w:val="003215A0"/>
    <w:rsid w:val="0032195A"/>
    <w:rsid w:val="00321B16"/>
    <w:rsid w:val="00322205"/>
    <w:rsid w:val="0032227D"/>
    <w:rsid w:val="0032275E"/>
    <w:rsid w:val="00322A49"/>
    <w:rsid w:val="00323737"/>
    <w:rsid w:val="00323EEB"/>
    <w:rsid w:val="003241B8"/>
    <w:rsid w:val="003247BB"/>
    <w:rsid w:val="00325B7C"/>
    <w:rsid w:val="00325C04"/>
    <w:rsid w:val="00325CEC"/>
    <w:rsid w:val="00325ED3"/>
    <w:rsid w:val="00326561"/>
    <w:rsid w:val="003269F8"/>
    <w:rsid w:val="00327867"/>
    <w:rsid w:val="00327B7A"/>
    <w:rsid w:val="00327C00"/>
    <w:rsid w:val="0033079F"/>
    <w:rsid w:val="00330C5F"/>
    <w:rsid w:val="0033169A"/>
    <w:rsid w:val="00331844"/>
    <w:rsid w:val="0033203E"/>
    <w:rsid w:val="00332843"/>
    <w:rsid w:val="0033296D"/>
    <w:rsid w:val="00333775"/>
    <w:rsid w:val="00333BE2"/>
    <w:rsid w:val="003342F8"/>
    <w:rsid w:val="0033475F"/>
    <w:rsid w:val="00334E5E"/>
    <w:rsid w:val="00335017"/>
    <w:rsid w:val="003358FF"/>
    <w:rsid w:val="00335CCB"/>
    <w:rsid w:val="0033622D"/>
    <w:rsid w:val="00337030"/>
    <w:rsid w:val="003400FB"/>
    <w:rsid w:val="00340260"/>
    <w:rsid w:val="0034035E"/>
    <w:rsid w:val="00340B27"/>
    <w:rsid w:val="00341B32"/>
    <w:rsid w:val="00341B84"/>
    <w:rsid w:val="00342636"/>
    <w:rsid w:val="00342770"/>
    <w:rsid w:val="00344C88"/>
    <w:rsid w:val="00345D35"/>
    <w:rsid w:val="00346D1B"/>
    <w:rsid w:val="003475D6"/>
    <w:rsid w:val="00347A88"/>
    <w:rsid w:val="00347CCA"/>
    <w:rsid w:val="00350670"/>
    <w:rsid w:val="003517AF"/>
    <w:rsid w:val="003519E7"/>
    <w:rsid w:val="00351E1A"/>
    <w:rsid w:val="003526C5"/>
    <w:rsid w:val="003529F1"/>
    <w:rsid w:val="00352BA9"/>
    <w:rsid w:val="00352FA1"/>
    <w:rsid w:val="003530F6"/>
    <w:rsid w:val="00353BD4"/>
    <w:rsid w:val="00353C4A"/>
    <w:rsid w:val="00353D9B"/>
    <w:rsid w:val="00354FC7"/>
    <w:rsid w:val="00354FEB"/>
    <w:rsid w:val="00355311"/>
    <w:rsid w:val="00356F96"/>
    <w:rsid w:val="003570A9"/>
    <w:rsid w:val="00357792"/>
    <w:rsid w:val="00357980"/>
    <w:rsid w:val="00357C19"/>
    <w:rsid w:val="00357F9A"/>
    <w:rsid w:val="0036016F"/>
    <w:rsid w:val="00360501"/>
    <w:rsid w:val="0036076C"/>
    <w:rsid w:val="00360A38"/>
    <w:rsid w:val="00360D33"/>
    <w:rsid w:val="00361180"/>
    <w:rsid w:val="00361279"/>
    <w:rsid w:val="00361323"/>
    <w:rsid w:val="003615DA"/>
    <w:rsid w:val="00361888"/>
    <w:rsid w:val="00361F25"/>
    <w:rsid w:val="003624E5"/>
    <w:rsid w:val="00362E52"/>
    <w:rsid w:val="00362EBC"/>
    <w:rsid w:val="003635FF"/>
    <w:rsid w:val="003641B3"/>
    <w:rsid w:val="0036447F"/>
    <w:rsid w:val="003646D9"/>
    <w:rsid w:val="00364738"/>
    <w:rsid w:val="00364761"/>
    <w:rsid w:val="00364903"/>
    <w:rsid w:val="0036504A"/>
    <w:rsid w:val="00365611"/>
    <w:rsid w:val="0036595B"/>
    <w:rsid w:val="00365D23"/>
    <w:rsid w:val="00366260"/>
    <w:rsid w:val="00366E43"/>
    <w:rsid w:val="00367606"/>
    <w:rsid w:val="0037001A"/>
    <w:rsid w:val="00370700"/>
    <w:rsid w:val="003715E4"/>
    <w:rsid w:val="00371744"/>
    <w:rsid w:val="00371791"/>
    <w:rsid w:val="00371E16"/>
    <w:rsid w:val="00372B1B"/>
    <w:rsid w:val="00372D96"/>
    <w:rsid w:val="00372FA4"/>
    <w:rsid w:val="003732CD"/>
    <w:rsid w:val="003733FB"/>
    <w:rsid w:val="00374DC8"/>
    <w:rsid w:val="0037503C"/>
    <w:rsid w:val="003762DD"/>
    <w:rsid w:val="003764AF"/>
    <w:rsid w:val="0037680C"/>
    <w:rsid w:val="003768C6"/>
    <w:rsid w:val="00377351"/>
    <w:rsid w:val="00377E34"/>
    <w:rsid w:val="00377FAB"/>
    <w:rsid w:val="003800CD"/>
    <w:rsid w:val="003807AC"/>
    <w:rsid w:val="003809ED"/>
    <w:rsid w:val="00380C38"/>
    <w:rsid w:val="00380D14"/>
    <w:rsid w:val="00380D41"/>
    <w:rsid w:val="003817DE"/>
    <w:rsid w:val="00381E22"/>
    <w:rsid w:val="00381F58"/>
    <w:rsid w:val="00382227"/>
    <w:rsid w:val="00382960"/>
    <w:rsid w:val="003833EE"/>
    <w:rsid w:val="00383642"/>
    <w:rsid w:val="00383EFF"/>
    <w:rsid w:val="003847F5"/>
    <w:rsid w:val="00384CAD"/>
    <w:rsid w:val="00384FAF"/>
    <w:rsid w:val="003855B7"/>
    <w:rsid w:val="00385786"/>
    <w:rsid w:val="00385CB4"/>
    <w:rsid w:val="003868D6"/>
    <w:rsid w:val="00386B91"/>
    <w:rsid w:val="00386D7B"/>
    <w:rsid w:val="00386E36"/>
    <w:rsid w:val="0038745D"/>
    <w:rsid w:val="003902EA"/>
    <w:rsid w:val="00390755"/>
    <w:rsid w:val="003909AD"/>
    <w:rsid w:val="003915FD"/>
    <w:rsid w:val="0039162B"/>
    <w:rsid w:val="00391AAE"/>
    <w:rsid w:val="00391B9C"/>
    <w:rsid w:val="00391C0D"/>
    <w:rsid w:val="003920B8"/>
    <w:rsid w:val="0039257E"/>
    <w:rsid w:val="00393E90"/>
    <w:rsid w:val="00394A13"/>
    <w:rsid w:val="00394DC6"/>
    <w:rsid w:val="00395091"/>
    <w:rsid w:val="003958D9"/>
    <w:rsid w:val="00395DC7"/>
    <w:rsid w:val="0039623A"/>
    <w:rsid w:val="00397F1E"/>
    <w:rsid w:val="003A0D9C"/>
    <w:rsid w:val="003A1431"/>
    <w:rsid w:val="003A200F"/>
    <w:rsid w:val="003A2A29"/>
    <w:rsid w:val="003A44FC"/>
    <w:rsid w:val="003A4CA8"/>
    <w:rsid w:val="003A4DAC"/>
    <w:rsid w:val="003A5130"/>
    <w:rsid w:val="003A5863"/>
    <w:rsid w:val="003A5AA2"/>
    <w:rsid w:val="003A5D99"/>
    <w:rsid w:val="003A61E8"/>
    <w:rsid w:val="003A620D"/>
    <w:rsid w:val="003A651D"/>
    <w:rsid w:val="003A690A"/>
    <w:rsid w:val="003A72A9"/>
    <w:rsid w:val="003A7744"/>
    <w:rsid w:val="003B029E"/>
    <w:rsid w:val="003B0CC3"/>
    <w:rsid w:val="003B1289"/>
    <w:rsid w:val="003B18E5"/>
    <w:rsid w:val="003B20FE"/>
    <w:rsid w:val="003B27EB"/>
    <w:rsid w:val="003B2924"/>
    <w:rsid w:val="003B3438"/>
    <w:rsid w:val="003B468A"/>
    <w:rsid w:val="003B4696"/>
    <w:rsid w:val="003B6F7B"/>
    <w:rsid w:val="003C0054"/>
    <w:rsid w:val="003C05FF"/>
    <w:rsid w:val="003C0770"/>
    <w:rsid w:val="003C0975"/>
    <w:rsid w:val="003C1176"/>
    <w:rsid w:val="003C11F1"/>
    <w:rsid w:val="003C1543"/>
    <w:rsid w:val="003C1F89"/>
    <w:rsid w:val="003C223E"/>
    <w:rsid w:val="003C3078"/>
    <w:rsid w:val="003C324A"/>
    <w:rsid w:val="003C350B"/>
    <w:rsid w:val="003C36C7"/>
    <w:rsid w:val="003C4031"/>
    <w:rsid w:val="003C4057"/>
    <w:rsid w:val="003C5119"/>
    <w:rsid w:val="003C60B5"/>
    <w:rsid w:val="003C63B0"/>
    <w:rsid w:val="003C6E73"/>
    <w:rsid w:val="003C6FEC"/>
    <w:rsid w:val="003C731D"/>
    <w:rsid w:val="003D0068"/>
    <w:rsid w:val="003D03A7"/>
    <w:rsid w:val="003D0FBE"/>
    <w:rsid w:val="003D10E3"/>
    <w:rsid w:val="003D1612"/>
    <w:rsid w:val="003D1A03"/>
    <w:rsid w:val="003D2517"/>
    <w:rsid w:val="003D3342"/>
    <w:rsid w:val="003D3D41"/>
    <w:rsid w:val="003D3E35"/>
    <w:rsid w:val="003D410E"/>
    <w:rsid w:val="003D418F"/>
    <w:rsid w:val="003D54A7"/>
    <w:rsid w:val="003D56FF"/>
    <w:rsid w:val="003D5FDD"/>
    <w:rsid w:val="003D66FA"/>
    <w:rsid w:val="003D7512"/>
    <w:rsid w:val="003E0469"/>
    <w:rsid w:val="003E0F86"/>
    <w:rsid w:val="003E1AEA"/>
    <w:rsid w:val="003E1F3B"/>
    <w:rsid w:val="003E1FDF"/>
    <w:rsid w:val="003E2437"/>
    <w:rsid w:val="003E2CBA"/>
    <w:rsid w:val="003E2E98"/>
    <w:rsid w:val="003E310C"/>
    <w:rsid w:val="003E32DC"/>
    <w:rsid w:val="003E3B07"/>
    <w:rsid w:val="003E4359"/>
    <w:rsid w:val="003E44A6"/>
    <w:rsid w:val="003E4910"/>
    <w:rsid w:val="003E55DA"/>
    <w:rsid w:val="003E6AE0"/>
    <w:rsid w:val="003E7E9F"/>
    <w:rsid w:val="003F082E"/>
    <w:rsid w:val="003F1BD9"/>
    <w:rsid w:val="003F3400"/>
    <w:rsid w:val="003F3599"/>
    <w:rsid w:val="003F38CD"/>
    <w:rsid w:val="003F5653"/>
    <w:rsid w:val="003F5BF3"/>
    <w:rsid w:val="003F6116"/>
    <w:rsid w:val="003F62AA"/>
    <w:rsid w:val="003F67C7"/>
    <w:rsid w:val="003F67CA"/>
    <w:rsid w:val="003F69A3"/>
    <w:rsid w:val="003F6CB2"/>
    <w:rsid w:val="003F6F2D"/>
    <w:rsid w:val="003F749D"/>
    <w:rsid w:val="003F7609"/>
    <w:rsid w:val="003F784D"/>
    <w:rsid w:val="00400112"/>
    <w:rsid w:val="004003A2"/>
    <w:rsid w:val="00400C31"/>
    <w:rsid w:val="00400CB4"/>
    <w:rsid w:val="00400DCC"/>
    <w:rsid w:val="0040148B"/>
    <w:rsid w:val="00401602"/>
    <w:rsid w:val="00401812"/>
    <w:rsid w:val="00401852"/>
    <w:rsid w:val="00401C9C"/>
    <w:rsid w:val="004021B1"/>
    <w:rsid w:val="004027DD"/>
    <w:rsid w:val="00402A46"/>
    <w:rsid w:val="00402C3C"/>
    <w:rsid w:val="004033F4"/>
    <w:rsid w:val="00403731"/>
    <w:rsid w:val="00404046"/>
    <w:rsid w:val="004049E6"/>
    <w:rsid w:val="00404A38"/>
    <w:rsid w:val="004051AA"/>
    <w:rsid w:val="004055C5"/>
    <w:rsid w:val="00406E65"/>
    <w:rsid w:val="00407534"/>
    <w:rsid w:val="00410A91"/>
    <w:rsid w:val="00411A0C"/>
    <w:rsid w:val="00413255"/>
    <w:rsid w:val="00413443"/>
    <w:rsid w:val="004136AC"/>
    <w:rsid w:val="00415695"/>
    <w:rsid w:val="004162FA"/>
    <w:rsid w:val="004164DE"/>
    <w:rsid w:val="0041654E"/>
    <w:rsid w:val="00416C07"/>
    <w:rsid w:val="00417604"/>
    <w:rsid w:val="004177EF"/>
    <w:rsid w:val="00417C06"/>
    <w:rsid w:val="004202C2"/>
    <w:rsid w:val="00420E92"/>
    <w:rsid w:val="00420F8F"/>
    <w:rsid w:val="004215EF"/>
    <w:rsid w:val="004221AF"/>
    <w:rsid w:val="0042273B"/>
    <w:rsid w:val="0042279C"/>
    <w:rsid w:val="00422B32"/>
    <w:rsid w:val="00422C37"/>
    <w:rsid w:val="004234FF"/>
    <w:rsid w:val="004235A7"/>
    <w:rsid w:val="00423986"/>
    <w:rsid w:val="00423F9D"/>
    <w:rsid w:val="00424611"/>
    <w:rsid w:val="0042529D"/>
    <w:rsid w:val="00426786"/>
    <w:rsid w:val="0042725A"/>
    <w:rsid w:val="00427273"/>
    <w:rsid w:val="004279B0"/>
    <w:rsid w:val="00431025"/>
    <w:rsid w:val="0043130C"/>
    <w:rsid w:val="00431881"/>
    <w:rsid w:val="00432F1E"/>
    <w:rsid w:val="0043358D"/>
    <w:rsid w:val="0043369F"/>
    <w:rsid w:val="00433C1D"/>
    <w:rsid w:val="00433E69"/>
    <w:rsid w:val="00434505"/>
    <w:rsid w:val="004348CC"/>
    <w:rsid w:val="004366F9"/>
    <w:rsid w:val="00436D83"/>
    <w:rsid w:val="004371C7"/>
    <w:rsid w:val="00440797"/>
    <w:rsid w:val="00440DDE"/>
    <w:rsid w:val="00441AA4"/>
    <w:rsid w:val="00441B38"/>
    <w:rsid w:val="0044258F"/>
    <w:rsid w:val="004425CE"/>
    <w:rsid w:val="00442657"/>
    <w:rsid w:val="00442924"/>
    <w:rsid w:val="00443EF0"/>
    <w:rsid w:val="00443F9C"/>
    <w:rsid w:val="004444CF"/>
    <w:rsid w:val="00445E85"/>
    <w:rsid w:val="00446864"/>
    <w:rsid w:val="00446EAC"/>
    <w:rsid w:val="0044737C"/>
    <w:rsid w:val="00447563"/>
    <w:rsid w:val="00447589"/>
    <w:rsid w:val="00447700"/>
    <w:rsid w:val="004501AB"/>
    <w:rsid w:val="00450406"/>
    <w:rsid w:val="00450429"/>
    <w:rsid w:val="00450638"/>
    <w:rsid w:val="00450983"/>
    <w:rsid w:val="00450E90"/>
    <w:rsid w:val="0045149C"/>
    <w:rsid w:val="0045174E"/>
    <w:rsid w:val="00451C19"/>
    <w:rsid w:val="00452839"/>
    <w:rsid w:val="00452BEE"/>
    <w:rsid w:val="00452E26"/>
    <w:rsid w:val="00453DF3"/>
    <w:rsid w:val="00454106"/>
    <w:rsid w:val="00454ADF"/>
    <w:rsid w:val="00455455"/>
    <w:rsid w:val="00455A8E"/>
    <w:rsid w:val="00456C6F"/>
    <w:rsid w:val="004576B6"/>
    <w:rsid w:val="0046024F"/>
    <w:rsid w:val="004610D5"/>
    <w:rsid w:val="004610EA"/>
    <w:rsid w:val="00461358"/>
    <w:rsid w:val="004614C4"/>
    <w:rsid w:val="00461CC7"/>
    <w:rsid w:val="0046217A"/>
    <w:rsid w:val="00462847"/>
    <w:rsid w:val="00463727"/>
    <w:rsid w:val="00463798"/>
    <w:rsid w:val="004637C3"/>
    <w:rsid w:val="00464348"/>
    <w:rsid w:val="00465041"/>
    <w:rsid w:val="00465CA3"/>
    <w:rsid w:val="00466116"/>
    <w:rsid w:val="004662C8"/>
    <w:rsid w:val="004676AD"/>
    <w:rsid w:val="00467927"/>
    <w:rsid w:val="00470A01"/>
    <w:rsid w:val="00470E7D"/>
    <w:rsid w:val="0047199D"/>
    <w:rsid w:val="00472657"/>
    <w:rsid w:val="004734EB"/>
    <w:rsid w:val="00474809"/>
    <w:rsid w:val="00474ADE"/>
    <w:rsid w:val="00475C47"/>
    <w:rsid w:val="00476378"/>
    <w:rsid w:val="004769A3"/>
    <w:rsid w:val="00477F95"/>
    <w:rsid w:val="00480ED0"/>
    <w:rsid w:val="00480F37"/>
    <w:rsid w:val="004811EB"/>
    <w:rsid w:val="004817AE"/>
    <w:rsid w:val="004819C0"/>
    <w:rsid w:val="00482620"/>
    <w:rsid w:val="00482D4B"/>
    <w:rsid w:val="00485913"/>
    <w:rsid w:val="0048604E"/>
    <w:rsid w:val="00486606"/>
    <w:rsid w:val="00486868"/>
    <w:rsid w:val="0048690E"/>
    <w:rsid w:val="0048700C"/>
    <w:rsid w:val="004873EE"/>
    <w:rsid w:val="004875AE"/>
    <w:rsid w:val="004879B4"/>
    <w:rsid w:val="00487DBE"/>
    <w:rsid w:val="00487F0D"/>
    <w:rsid w:val="00487FEC"/>
    <w:rsid w:val="00490408"/>
    <w:rsid w:val="00490ECA"/>
    <w:rsid w:val="0049178D"/>
    <w:rsid w:val="0049240F"/>
    <w:rsid w:val="004924F1"/>
    <w:rsid w:val="00492B2E"/>
    <w:rsid w:val="0049357B"/>
    <w:rsid w:val="00494138"/>
    <w:rsid w:val="0049442A"/>
    <w:rsid w:val="00494BC2"/>
    <w:rsid w:val="00494DBA"/>
    <w:rsid w:val="00495018"/>
    <w:rsid w:val="00495618"/>
    <w:rsid w:val="00495759"/>
    <w:rsid w:val="00495957"/>
    <w:rsid w:val="004970D5"/>
    <w:rsid w:val="00497748"/>
    <w:rsid w:val="00497947"/>
    <w:rsid w:val="004A04C5"/>
    <w:rsid w:val="004A0ADA"/>
    <w:rsid w:val="004A1493"/>
    <w:rsid w:val="004A230D"/>
    <w:rsid w:val="004A2A17"/>
    <w:rsid w:val="004A3A26"/>
    <w:rsid w:val="004A3B27"/>
    <w:rsid w:val="004A413D"/>
    <w:rsid w:val="004A42BB"/>
    <w:rsid w:val="004A5402"/>
    <w:rsid w:val="004A6936"/>
    <w:rsid w:val="004A697B"/>
    <w:rsid w:val="004A6C5F"/>
    <w:rsid w:val="004A6E33"/>
    <w:rsid w:val="004A767E"/>
    <w:rsid w:val="004A7E02"/>
    <w:rsid w:val="004B0219"/>
    <w:rsid w:val="004B05AD"/>
    <w:rsid w:val="004B14DA"/>
    <w:rsid w:val="004B1F88"/>
    <w:rsid w:val="004B212F"/>
    <w:rsid w:val="004B2377"/>
    <w:rsid w:val="004B29C5"/>
    <w:rsid w:val="004B345C"/>
    <w:rsid w:val="004B3D23"/>
    <w:rsid w:val="004B43FC"/>
    <w:rsid w:val="004B4663"/>
    <w:rsid w:val="004B4A3B"/>
    <w:rsid w:val="004B59FE"/>
    <w:rsid w:val="004B5D28"/>
    <w:rsid w:val="004B67F1"/>
    <w:rsid w:val="004B6C21"/>
    <w:rsid w:val="004B7173"/>
    <w:rsid w:val="004B7765"/>
    <w:rsid w:val="004B792F"/>
    <w:rsid w:val="004C0218"/>
    <w:rsid w:val="004C08B2"/>
    <w:rsid w:val="004C25B2"/>
    <w:rsid w:val="004C3780"/>
    <w:rsid w:val="004C420F"/>
    <w:rsid w:val="004C4282"/>
    <w:rsid w:val="004C4373"/>
    <w:rsid w:val="004C48BB"/>
    <w:rsid w:val="004C4EF7"/>
    <w:rsid w:val="004C4F6A"/>
    <w:rsid w:val="004C54CD"/>
    <w:rsid w:val="004C629E"/>
    <w:rsid w:val="004C643C"/>
    <w:rsid w:val="004C662C"/>
    <w:rsid w:val="004C70AB"/>
    <w:rsid w:val="004C7CC7"/>
    <w:rsid w:val="004D05CA"/>
    <w:rsid w:val="004D0973"/>
    <w:rsid w:val="004D0AB5"/>
    <w:rsid w:val="004D10B6"/>
    <w:rsid w:val="004D140C"/>
    <w:rsid w:val="004D1599"/>
    <w:rsid w:val="004D18DC"/>
    <w:rsid w:val="004D1986"/>
    <w:rsid w:val="004D19E1"/>
    <w:rsid w:val="004D1F7F"/>
    <w:rsid w:val="004D2219"/>
    <w:rsid w:val="004D2334"/>
    <w:rsid w:val="004D24DD"/>
    <w:rsid w:val="004D286F"/>
    <w:rsid w:val="004D2AB5"/>
    <w:rsid w:val="004D3259"/>
    <w:rsid w:val="004D3DE2"/>
    <w:rsid w:val="004D4004"/>
    <w:rsid w:val="004D4288"/>
    <w:rsid w:val="004D4732"/>
    <w:rsid w:val="004D5665"/>
    <w:rsid w:val="004D5CA2"/>
    <w:rsid w:val="004D622F"/>
    <w:rsid w:val="004D6719"/>
    <w:rsid w:val="004D7023"/>
    <w:rsid w:val="004D7425"/>
    <w:rsid w:val="004D7B1C"/>
    <w:rsid w:val="004E0642"/>
    <w:rsid w:val="004E1319"/>
    <w:rsid w:val="004E1600"/>
    <w:rsid w:val="004E210D"/>
    <w:rsid w:val="004E258E"/>
    <w:rsid w:val="004E2772"/>
    <w:rsid w:val="004E2C2B"/>
    <w:rsid w:val="004E2C7B"/>
    <w:rsid w:val="004E3853"/>
    <w:rsid w:val="004E3F14"/>
    <w:rsid w:val="004E40CA"/>
    <w:rsid w:val="004E4857"/>
    <w:rsid w:val="004E49C0"/>
    <w:rsid w:val="004E4CC1"/>
    <w:rsid w:val="004E4EF1"/>
    <w:rsid w:val="004E503C"/>
    <w:rsid w:val="004E516F"/>
    <w:rsid w:val="004E5199"/>
    <w:rsid w:val="004E5871"/>
    <w:rsid w:val="004E5C0E"/>
    <w:rsid w:val="004E5F81"/>
    <w:rsid w:val="004E6329"/>
    <w:rsid w:val="004E64BE"/>
    <w:rsid w:val="004E675E"/>
    <w:rsid w:val="004E6B8F"/>
    <w:rsid w:val="004E7879"/>
    <w:rsid w:val="004E7F01"/>
    <w:rsid w:val="004F0509"/>
    <w:rsid w:val="004F0A7B"/>
    <w:rsid w:val="004F0BC0"/>
    <w:rsid w:val="004F128D"/>
    <w:rsid w:val="004F1838"/>
    <w:rsid w:val="004F1A5C"/>
    <w:rsid w:val="004F271C"/>
    <w:rsid w:val="004F2E38"/>
    <w:rsid w:val="004F3050"/>
    <w:rsid w:val="004F30B9"/>
    <w:rsid w:val="004F315B"/>
    <w:rsid w:val="004F35F1"/>
    <w:rsid w:val="004F3782"/>
    <w:rsid w:val="004F4D0A"/>
    <w:rsid w:val="004F5E66"/>
    <w:rsid w:val="004F6682"/>
    <w:rsid w:val="004F6717"/>
    <w:rsid w:val="004F67EA"/>
    <w:rsid w:val="004F72FC"/>
    <w:rsid w:val="004F75E8"/>
    <w:rsid w:val="004F77B2"/>
    <w:rsid w:val="005009FC"/>
    <w:rsid w:val="00500C00"/>
    <w:rsid w:val="00500F7C"/>
    <w:rsid w:val="005016CD"/>
    <w:rsid w:val="00502749"/>
    <w:rsid w:val="005027B5"/>
    <w:rsid w:val="00502C2B"/>
    <w:rsid w:val="00502C83"/>
    <w:rsid w:val="00503658"/>
    <w:rsid w:val="005036BE"/>
    <w:rsid w:val="0050446E"/>
    <w:rsid w:val="00505F25"/>
    <w:rsid w:val="005072A1"/>
    <w:rsid w:val="005074C3"/>
    <w:rsid w:val="00507612"/>
    <w:rsid w:val="00507F97"/>
    <w:rsid w:val="005100E5"/>
    <w:rsid w:val="00510487"/>
    <w:rsid w:val="005104D7"/>
    <w:rsid w:val="005105B0"/>
    <w:rsid w:val="00510947"/>
    <w:rsid w:val="005118B6"/>
    <w:rsid w:val="005119FB"/>
    <w:rsid w:val="00511D6E"/>
    <w:rsid w:val="00512325"/>
    <w:rsid w:val="005133A6"/>
    <w:rsid w:val="00514F06"/>
    <w:rsid w:val="00515BF8"/>
    <w:rsid w:val="00515D56"/>
    <w:rsid w:val="00516257"/>
    <w:rsid w:val="00516880"/>
    <w:rsid w:val="00516BBF"/>
    <w:rsid w:val="00517CCB"/>
    <w:rsid w:val="00517FF4"/>
    <w:rsid w:val="005203FA"/>
    <w:rsid w:val="00521223"/>
    <w:rsid w:val="0052194D"/>
    <w:rsid w:val="00522631"/>
    <w:rsid w:val="00522AE1"/>
    <w:rsid w:val="00524609"/>
    <w:rsid w:val="00525427"/>
    <w:rsid w:val="0052566E"/>
    <w:rsid w:val="00525A43"/>
    <w:rsid w:val="00525F33"/>
    <w:rsid w:val="00525F86"/>
    <w:rsid w:val="0052796E"/>
    <w:rsid w:val="00527B5C"/>
    <w:rsid w:val="00527E8D"/>
    <w:rsid w:val="005303AA"/>
    <w:rsid w:val="00530ACA"/>
    <w:rsid w:val="00530B6A"/>
    <w:rsid w:val="00532100"/>
    <w:rsid w:val="0053217A"/>
    <w:rsid w:val="005323F9"/>
    <w:rsid w:val="00532624"/>
    <w:rsid w:val="00532627"/>
    <w:rsid w:val="00532660"/>
    <w:rsid w:val="005330BE"/>
    <w:rsid w:val="005337D3"/>
    <w:rsid w:val="005337FD"/>
    <w:rsid w:val="005338D2"/>
    <w:rsid w:val="00533A4E"/>
    <w:rsid w:val="00533BD5"/>
    <w:rsid w:val="00534084"/>
    <w:rsid w:val="005355AA"/>
    <w:rsid w:val="00535B44"/>
    <w:rsid w:val="00535F89"/>
    <w:rsid w:val="00536A83"/>
    <w:rsid w:val="00536FDD"/>
    <w:rsid w:val="005371F2"/>
    <w:rsid w:val="00537238"/>
    <w:rsid w:val="005372D7"/>
    <w:rsid w:val="00537A4D"/>
    <w:rsid w:val="00537DB1"/>
    <w:rsid w:val="005407C0"/>
    <w:rsid w:val="0054093B"/>
    <w:rsid w:val="0054107F"/>
    <w:rsid w:val="0054181C"/>
    <w:rsid w:val="00541CF6"/>
    <w:rsid w:val="00541E16"/>
    <w:rsid w:val="0054219C"/>
    <w:rsid w:val="0054268B"/>
    <w:rsid w:val="0054334E"/>
    <w:rsid w:val="005433C0"/>
    <w:rsid w:val="00543B93"/>
    <w:rsid w:val="005443E1"/>
    <w:rsid w:val="00544C08"/>
    <w:rsid w:val="00544C3D"/>
    <w:rsid w:val="00545D57"/>
    <w:rsid w:val="005461FA"/>
    <w:rsid w:val="005465CC"/>
    <w:rsid w:val="00546850"/>
    <w:rsid w:val="00546F26"/>
    <w:rsid w:val="00546F28"/>
    <w:rsid w:val="00550AB1"/>
    <w:rsid w:val="00550AB9"/>
    <w:rsid w:val="00550AF8"/>
    <w:rsid w:val="00550B41"/>
    <w:rsid w:val="00550C95"/>
    <w:rsid w:val="0055162C"/>
    <w:rsid w:val="00551B35"/>
    <w:rsid w:val="0055212D"/>
    <w:rsid w:val="0055221A"/>
    <w:rsid w:val="00552A4D"/>
    <w:rsid w:val="00552DBF"/>
    <w:rsid w:val="0055358B"/>
    <w:rsid w:val="00553D57"/>
    <w:rsid w:val="0055420C"/>
    <w:rsid w:val="00554A5F"/>
    <w:rsid w:val="00555F72"/>
    <w:rsid w:val="00556959"/>
    <w:rsid w:val="00556C83"/>
    <w:rsid w:val="00560292"/>
    <w:rsid w:val="00560D79"/>
    <w:rsid w:val="00561124"/>
    <w:rsid w:val="0056137F"/>
    <w:rsid w:val="005616A6"/>
    <w:rsid w:val="00561801"/>
    <w:rsid w:val="005618DE"/>
    <w:rsid w:val="0056328F"/>
    <w:rsid w:val="005635D1"/>
    <w:rsid w:val="00563DB9"/>
    <w:rsid w:val="00564184"/>
    <w:rsid w:val="00565174"/>
    <w:rsid w:val="00565473"/>
    <w:rsid w:val="00565902"/>
    <w:rsid w:val="0056655D"/>
    <w:rsid w:val="00567417"/>
    <w:rsid w:val="00567987"/>
    <w:rsid w:val="00567DD9"/>
    <w:rsid w:val="00570047"/>
    <w:rsid w:val="00570A73"/>
    <w:rsid w:val="0057123D"/>
    <w:rsid w:val="005712E3"/>
    <w:rsid w:val="0057265C"/>
    <w:rsid w:val="00572C1B"/>
    <w:rsid w:val="00572CC3"/>
    <w:rsid w:val="00572D2B"/>
    <w:rsid w:val="005737ED"/>
    <w:rsid w:val="005740F6"/>
    <w:rsid w:val="00574B04"/>
    <w:rsid w:val="0057671A"/>
    <w:rsid w:val="00576BA9"/>
    <w:rsid w:val="00576D5F"/>
    <w:rsid w:val="00577A43"/>
    <w:rsid w:val="00577D92"/>
    <w:rsid w:val="005813E8"/>
    <w:rsid w:val="00581CAA"/>
    <w:rsid w:val="00581DB8"/>
    <w:rsid w:val="00582072"/>
    <w:rsid w:val="00582340"/>
    <w:rsid w:val="00582AC6"/>
    <w:rsid w:val="00582D84"/>
    <w:rsid w:val="00582F50"/>
    <w:rsid w:val="00583CB3"/>
    <w:rsid w:val="005845E9"/>
    <w:rsid w:val="00584651"/>
    <w:rsid w:val="005847CA"/>
    <w:rsid w:val="00584E0B"/>
    <w:rsid w:val="005850E4"/>
    <w:rsid w:val="005852F2"/>
    <w:rsid w:val="0058563E"/>
    <w:rsid w:val="00585CEF"/>
    <w:rsid w:val="00585E01"/>
    <w:rsid w:val="00586131"/>
    <w:rsid w:val="00586160"/>
    <w:rsid w:val="0058621F"/>
    <w:rsid w:val="0058649E"/>
    <w:rsid w:val="00586641"/>
    <w:rsid w:val="0058667B"/>
    <w:rsid w:val="00586693"/>
    <w:rsid w:val="00586B6B"/>
    <w:rsid w:val="00586B7E"/>
    <w:rsid w:val="00586BAD"/>
    <w:rsid w:val="005873ED"/>
    <w:rsid w:val="005876C2"/>
    <w:rsid w:val="00587B7E"/>
    <w:rsid w:val="00587CA3"/>
    <w:rsid w:val="00587F12"/>
    <w:rsid w:val="005912DE"/>
    <w:rsid w:val="005913C0"/>
    <w:rsid w:val="00591895"/>
    <w:rsid w:val="005919E4"/>
    <w:rsid w:val="00592309"/>
    <w:rsid w:val="005924E0"/>
    <w:rsid w:val="005930B2"/>
    <w:rsid w:val="00593183"/>
    <w:rsid w:val="005934E2"/>
    <w:rsid w:val="00593913"/>
    <w:rsid w:val="0059527C"/>
    <w:rsid w:val="00595B0B"/>
    <w:rsid w:val="00595BE1"/>
    <w:rsid w:val="00595E21"/>
    <w:rsid w:val="00596451"/>
    <w:rsid w:val="00596590"/>
    <w:rsid w:val="00596BC3"/>
    <w:rsid w:val="005A045C"/>
    <w:rsid w:val="005A06C3"/>
    <w:rsid w:val="005A08E1"/>
    <w:rsid w:val="005A091C"/>
    <w:rsid w:val="005A0AB4"/>
    <w:rsid w:val="005A0C27"/>
    <w:rsid w:val="005A19D8"/>
    <w:rsid w:val="005A2027"/>
    <w:rsid w:val="005A24BB"/>
    <w:rsid w:val="005A2D3B"/>
    <w:rsid w:val="005A36FA"/>
    <w:rsid w:val="005A41B3"/>
    <w:rsid w:val="005A4264"/>
    <w:rsid w:val="005A4338"/>
    <w:rsid w:val="005A44B6"/>
    <w:rsid w:val="005A4763"/>
    <w:rsid w:val="005A5D51"/>
    <w:rsid w:val="005A62AE"/>
    <w:rsid w:val="005A6978"/>
    <w:rsid w:val="005A6BBE"/>
    <w:rsid w:val="005A6D8A"/>
    <w:rsid w:val="005A6D9F"/>
    <w:rsid w:val="005A6E85"/>
    <w:rsid w:val="005A75D5"/>
    <w:rsid w:val="005A7BD5"/>
    <w:rsid w:val="005B027D"/>
    <w:rsid w:val="005B0D02"/>
    <w:rsid w:val="005B1A64"/>
    <w:rsid w:val="005B1EBD"/>
    <w:rsid w:val="005B1F85"/>
    <w:rsid w:val="005B2E2A"/>
    <w:rsid w:val="005B3357"/>
    <w:rsid w:val="005B3631"/>
    <w:rsid w:val="005B37AC"/>
    <w:rsid w:val="005B3A0B"/>
    <w:rsid w:val="005B450C"/>
    <w:rsid w:val="005B4B8D"/>
    <w:rsid w:val="005B4CBB"/>
    <w:rsid w:val="005B4CDA"/>
    <w:rsid w:val="005B4D7E"/>
    <w:rsid w:val="005B524A"/>
    <w:rsid w:val="005B629E"/>
    <w:rsid w:val="005C05DC"/>
    <w:rsid w:val="005C150B"/>
    <w:rsid w:val="005C1525"/>
    <w:rsid w:val="005C1C5B"/>
    <w:rsid w:val="005C2660"/>
    <w:rsid w:val="005C3268"/>
    <w:rsid w:val="005C342D"/>
    <w:rsid w:val="005C353C"/>
    <w:rsid w:val="005C68BB"/>
    <w:rsid w:val="005C720E"/>
    <w:rsid w:val="005C7EAF"/>
    <w:rsid w:val="005D0DC1"/>
    <w:rsid w:val="005D169A"/>
    <w:rsid w:val="005D237F"/>
    <w:rsid w:val="005D23CD"/>
    <w:rsid w:val="005D31AF"/>
    <w:rsid w:val="005D3474"/>
    <w:rsid w:val="005D37C3"/>
    <w:rsid w:val="005D4C88"/>
    <w:rsid w:val="005D576C"/>
    <w:rsid w:val="005D6E99"/>
    <w:rsid w:val="005D77E1"/>
    <w:rsid w:val="005E0232"/>
    <w:rsid w:val="005E0B12"/>
    <w:rsid w:val="005E1428"/>
    <w:rsid w:val="005E1C4C"/>
    <w:rsid w:val="005E2028"/>
    <w:rsid w:val="005E281B"/>
    <w:rsid w:val="005E294D"/>
    <w:rsid w:val="005E29A6"/>
    <w:rsid w:val="005E2A86"/>
    <w:rsid w:val="005E2AD9"/>
    <w:rsid w:val="005E2E00"/>
    <w:rsid w:val="005E2E61"/>
    <w:rsid w:val="005E2EDF"/>
    <w:rsid w:val="005E382D"/>
    <w:rsid w:val="005E415E"/>
    <w:rsid w:val="005E4179"/>
    <w:rsid w:val="005E4251"/>
    <w:rsid w:val="005E4FA7"/>
    <w:rsid w:val="005E6A64"/>
    <w:rsid w:val="005E6F1E"/>
    <w:rsid w:val="005E703F"/>
    <w:rsid w:val="005E7E40"/>
    <w:rsid w:val="005F0665"/>
    <w:rsid w:val="005F0FC0"/>
    <w:rsid w:val="005F157A"/>
    <w:rsid w:val="005F16AD"/>
    <w:rsid w:val="005F1731"/>
    <w:rsid w:val="005F17DA"/>
    <w:rsid w:val="005F19FF"/>
    <w:rsid w:val="005F2C8F"/>
    <w:rsid w:val="005F2D90"/>
    <w:rsid w:val="005F2DEE"/>
    <w:rsid w:val="005F302D"/>
    <w:rsid w:val="005F30D5"/>
    <w:rsid w:val="005F3292"/>
    <w:rsid w:val="005F3386"/>
    <w:rsid w:val="005F37BF"/>
    <w:rsid w:val="005F41C5"/>
    <w:rsid w:val="005F42F4"/>
    <w:rsid w:val="005F5443"/>
    <w:rsid w:val="005F5A2E"/>
    <w:rsid w:val="005F61D9"/>
    <w:rsid w:val="005F694F"/>
    <w:rsid w:val="005F6D37"/>
    <w:rsid w:val="005F6F00"/>
    <w:rsid w:val="005F71EE"/>
    <w:rsid w:val="005F7B96"/>
    <w:rsid w:val="005F7DD6"/>
    <w:rsid w:val="006004D3"/>
    <w:rsid w:val="006018A9"/>
    <w:rsid w:val="00601D05"/>
    <w:rsid w:val="0060380D"/>
    <w:rsid w:val="00603E8D"/>
    <w:rsid w:val="00603EF8"/>
    <w:rsid w:val="006047C2"/>
    <w:rsid w:val="006047E4"/>
    <w:rsid w:val="00605DEC"/>
    <w:rsid w:val="00605EEA"/>
    <w:rsid w:val="006063B7"/>
    <w:rsid w:val="00607086"/>
    <w:rsid w:val="0060713E"/>
    <w:rsid w:val="006076D0"/>
    <w:rsid w:val="0060776B"/>
    <w:rsid w:val="0061031D"/>
    <w:rsid w:val="0061068A"/>
    <w:rsid w:val="00611441"/>
    <w:rsid w:val="006116A2"/>
    <w:rsid w:val="006116AF"/>
    <w:rsid w:val="00611712"/>
    <w:rsid w:val="00612BB9"/>
    <w:rsid w:val="00612ECA"/>
    <w:rsid w:val="006131A4"/>
    <w:rsid w:val="006138EF"/>
    <w:rsid w:val="00613CB8"/>
    <w:rsid w:val="006141DD"/>
    <w:rsid w:val="006142CA"/>
    <w:rsid w:val="00614C1F"/>
    <w:rsid w:val="00615658"/>
    <w:rsid w:val="006161C9"/>
    <w:rsid w:val="0062073C"/>
    <w:rsid w:val="0062088C"/>
    <w:rsid w:val="00620D72"/>
    <w:rsid w:val="00620F84"/>
    <w:rsid w:val="00621372"/>
    <w:rsid w:val="006222C3"/>
    <w:rsid w:val="00622E80"/>
    <w:rsid w:val="00623559"/>
    <w:rsid w:val="006239A9"/>
    <w:rsid w:val="00623CD8"/>
    <w:rsid w:val="00623DA3"/>
    <w:rsid w:val="006245AB"/>
    <w:rsid w:val="00624B3D"/>
    <w:rsid w:val="00626276"/>
    <w:rsid w:val="0062635E"/>
    <w:rsid w:val="00626C8A"/>
    <w:rsid w:val="00626E69"/>
    <w:rsid w:val="00626F36"/>
    <w:rsid w:val="0062792C"/>
    <w:rsid w:val="006279B2"/>
    <w:rsid w:val="00630316"/>
    <w:rsid w:val="00630ABE"/>
    <w:rsid w:val="00630D55"/>
    <w:rsid w:val="00631A2B"/>
    <w:rsid w:val="00632350"/>
    <w:rsid w:val="00632AB1"/>
    <w:rsid w:val="006335D0"/>
    <w:rsid w:val="00634582"/>
    <w:rsid w:val="00634AEE"/>
    <w:rsid w:val="00634B06"/>
    <w:rsid w:val="0063589F"/>
    <w:rsid w:val="00635F05"/>
    <w:rsid w:val="006362AA"/>
    <w:rsid w:val="0063693A"/>
    <w:rsid w:val="00636D85"/>
    <w:rsid w:val="00636F6D"/>
    <w:rsid w:val="00637704"/>
    <w:rsid w:val="00641269"/>
    <w:rsid w:val="00641290"/>
    <w:rsid w:val="006419EE"/>
    <w:rsid w:val="00641E53"/>
    <w:rsid w:val="0064222F"/>
    <w:rsid w:val="0064252B"/>
    <w:rsid w:val="006427E9"/>
    <w:rsid w:val="00642A1C"/>
    <w:rsid w:val="0064319C"/>
    <w:rsid w:val="006433E7"/>
    <w:rsid w:val="0064464D"/>
    <w:rsid w:val="0064493A"/>
    <w:rsid w:val="00644B93"/>
    <w:rsid w:val="00644D88"/>
    <w:rsid w:val="006452D5"/>
    <w:rsid w:val="00645F30"/>
    <w:rsid w:val="00646769"/>
    <w:rsid w:val="0064683C"/>
    <w:rsid w:val="00650F4E"/>
    <w:rsid w:val="00650FF5"/>
    <w:rsid w:val="006513AA"/>
    <w:rsid w:val="00651D99"/>
    <w:rsid w:val="00652DA1"/>
    <w:rsid w:val="00652F17"/>
    <w:rsid w:val="00653CE4"/>
    <w:rsid w:val="00653DA5"/>
    <w:rsid w:val="00654763"/>
    <w:rsid w:val="0065479D"/>
    <w:rsid w:val="0065481A"/>
    <w:rsid w:val="00654C95"/>
    <w:rsid w:val="00654EF7"/>
    <w:rsid w:val="00655141"/>
    <w:rsid w:val="00655DB3"/>
    <w:rsid w:val="006560B0"/>
    <w:rsid w:val="00656378"/>
    <w:rsid w:val="006566D0"/>
    <w:rsid w:val="00656C51"/>
    <w:rsid w:val="00656CEA"/>
    <w:rsid w:val="00656F3A"/>
    <w:rsid w:val="00657C1C"/>
    <w:rsid w:val="00660722"/>
    <w:rsid w:val="00660774"/>
    <w:rsid w:val="006608AC"/>
    <w:rsid w:val="00660A88"/>
    <w:rsid w:val="00660AE5"/>
    <w:rsid w:val="0066120E"/>
    <w:rsid w:val="0066243B"/>
    <w:rsid w:val="00662E58"/>
    <w:rsid w:val="00663766"/>
    <w:rsid w:val="0066484A"/>
    <w:rsid w:val="00665759"/>
    <w:rsid w:val="00665D5B"/>
    <w:rsid w:val="00666094"/>
    <w:rsid w:val="0066708C"/>
    <w:rsid w:val="006670D7"/>
    <w:rsid w:val="006676DE"/>
    <w:rsid w:val="00667BBC"/>
    <w:rsid w:val="00670251"/>
    <w:rsid w:val="0067076B"/>
    <w:rsid w:val="00670D11"/>
    <w:rsid w:val="00671304"/>
    <w:rsid w:val="006722EA"/>
    <w:rsid w:val="00672369"/>
    <w:rsid w:val="0067298F"/>
    <w:rsid w:val="00672E0E"/>
    <w:rsid w:val="00674019"/>
    <w:rsid w:val="00675097"/>
    <w:rsid w:val="00675CFA"/>
    <w:rsid w:val="00675D42"/>
    <w:rsid w:val="0067602A"/>
    <w:rsid w:val="006762EA"/>
    <w:rsid w:val="00676D7D"/>
    <w:rsid w:val="00676FD2"/>
    <w:rsid w:val="0067746B"/>
    <w:rsid w:val="00677C1F"/>
    <w:rsid w:val="00677C33"/>
    <w:rsid w:val="00680131"/>
    <w:rsid w:val="00680E09"/>
    <w:rsid w:val="006811BE"/>
    <w:rsid w:val="006812A3"/>
    <w:rsid w:val="006822B7"/>
    <w:rsid w:val="006833B9"/>
    <w:rsid w:val="0068344A"/>
    <w:rsid w:val="00684720"/>
    <w:rsid w:val="00684BB6"/>
    <w:rsid w:val="0068563F"/>
    <w:rsid w:val="00685AA2"/>
    <w:rsid w:val="006860C8"/>
    <w:rsid w:val="00686727"/>
    <w:rsid w:val="00687DAB"/>
    <w:rsid w:val="006906D7"/>
    <w:rsid w:val="00691624"/>
    <w:rsid w:val="00691B1D"/>
    <w:rsid w:val="00691C5F"/>
    <w:rsid w:val="00691D53"/>
    <w:rsid w:val="00691D98"/>
    <w:rsid w:val="006921A6"/>
    <w:rsid w:val="006923B0"/>
    <w:rsid w:val="0069262F"/>
    <w:rsid w:val="006929C4"/>
    <w:rsid w:val="00692CFD"/>
    <w:rsid w:val="00693356"/>
    <w:rsid w:val="006948B4"/>
    <w:rsid w:val="00694BEA"/>
    <w:rsid w:val="0069532F"/>
    <w:rsid w:val="00695E33"/>
    <w:rsid w:val="006971DA"/>
    <w:rsid w:val="006971F8"/>
    <w:rsid w:val="00697C1C"/>
    <w:rsid w:val="006A0EC1"/>
    <w:rsid w:val="006A17AE"/>
    <w:rsid w:val="006A2472"/>
    <w:rsid w:val="006A27EB"/>
    <w:rsid w:val="006A2D11"/>
    <w:rsid w:val="006A4620"/>
    <w:rsid w:val="006A4760"/>
    <w:rsid w:val="006A64A4"/>
    <w:rsid w:val="006A67A4"/>
    <w:rsid w:val="006A6AC6"/>
    <w:rsid w:val="006A6FDD"/>
    <w:rsid w:val="006A75E7"/>
    <w:rsid w:val="006A769B"/>
    <w:rsid w:val="006A7DE4"/>
    <w:rsid w:val="006B02ED"/>
    <w:rsid w:val="006B0371"/>
    <w:rsid w:val="006B05C3"/>
    <w:rsid w:val="006B0980"/>
    <w:rsid w:val="006B0F6E"/>
    <w:rsid w:val="006B11BB"/>
    <w:rsid w:val="006B245B"/>
    <w:rsid w:val="006B2A40"/>
    <w:rsid w:val="006B2A76"/>
    <w:rsid w:val="006B4A9C"/>
    <w:rsid w:val="006B50BD"/>
    <w:rsid w:val="006B54B2"/>
    <w:rsid w:val="006B73FE"/>
    <w:rsid w:val="006B748F"/>
    <w:rsid w:val="006B7B83"/>
    <w:rsid w:val="006C007A"/>
    <w:rsid w:val="006C03BD"/>
    <w:rsid w:val="006C091C"/>
    <w:rsid w:val="006C0FD8"/>
    <w:rsid w:val="006C1270"/>
    <w:rsid w:val="006C12C9"/>
    <w:rsid w:val="006C1818"/>
    <w:rsid w:val="006C1D08"/>
    <w:rsid w:val="006C22B5"/>
    <w:rsid w:val="006C24F2"/>
    <w:rsid w:val="006C2CA8"/>
    <w:rsid w:val="006C2CD3"/>
    <w:rsid w:val="006C3BD0"/>
    <w:rsid w:val="006C4118"/>
    <w:rsid w:val="006C44AC"/>
    <w:rsid w:val="006C45C1"/>
    <w:rsid w:val="006C521A"/>
    <w:rsid w:val="006C57AF"/>
    <w:rsid w:val="006C58A7"/>
    <w:rsid w:val="006C5EC9"/>
    <w:rsid w:val="006C653F"/>
    <w:rsid w:val="006C6B72"/>
    <w:rsid w:val="006C6F89"/>
    <w:rsid w:val="006D020E"/>
    <w:rsid w:val="006D02BF"/>
    <w:rsid w:val="006D0A8E"/>
    <w:rsid w:val="006D2B1D"/>
    <w:rsid w:val="006D2B2D"/>
    <w:rsid w:val="006D3177"/>
    <w:rsid w:val="006D3F76"/>
    <w:rsid w:val="006D449D"/>
    <w:rsid w:val="006D457B"/>
    <w:rsid w:val="006D45AE"/>
    <w:rsid w:val="006D4FAE"/>
    <w:rsid w:val="006D510F"/>
    <w:rsid w:val="006D6631"/>
    <w:rsid w:val="006D79ED"/>
    <w:rsid w:val="006D7A5D"/>
    <w:rsid w:val="006D7E43"/>
    <w:rsid w:val="006E03C0"/>
    <w:rsid w:val="006E1670"/>
    <w:rsid w:val="006E37A5"/>
    <w:rsid w:val="006E3F52"/>
    <w:rsid w:val="006E4496"/>
    <w:rsid w:val="006E4BBA"/>
    <w:rsid w:val="006E4CF5"/>
    <w:rsid w:val="006E4EF1"/>
    <w:rsid w:val="006E5138"/>
    <w:rsid w:val="006E52F1"/>
    <w:rsid w:val="006E5584"/>
    <w:rsid w:val="006E56A6"/>
    <w:rsid w:val="006E5D79"/>
    <w:rsid w:val="006E64A4"/>
    <w:rsid w:val="006E70B3"/>
    <w:rsid w:val="006E73AF"/>
    <w:rsid w:val="006E74BF"/>
    <w:rsid w:val="006E7BA8"/>
    <w:rsid w:val="006E7CB4"/>
    <w:rsid w:val="006F0246"/>
    <w:rsid w:val="006F067A"/>
    <w:rsid w:val="006F0787"/>
    <w:rsid w:val="006F08A5"/>
    <w:rsid w:val="006F0BCC"/>
    <w:rsid w:val="006F1EAF"/>
    <w:rsid w:val="006F2D68"/>
    <w:rsid w:val="006F3213"/>
    <w:rsid w:val="006F32A4"/>
    <w:rsid w:val="006F3569"/>
    <w:rsid w:val="006F3723"/>
    <w:rsid w:val="006F3B1B"/>
    <w:rsid w:val="006F3FAD"/>
    <w:rsid w:val="006F418D"/>
    <w:rsid w:val="006F452D"/>
    <w:rsid w:val="006F4810"/>
    <w:rsid w:val="006F58C4"/>
    <w:rsid w:val="006F5E34"/>
    <w:rsid w:val="006F6E57"/>
    <w:rsid w:val="006F727F"/>
    <w:rsid w:val="0070064F"/>
    <w:rsid w:val="007006ED"/>
    <w:rsid w:val="0070150B"/>
    <w:rsid w:val="00701ACD"/>
    <w:rsid w:val="00701BC2"/>
    <w:rsid w:val="00701DD6"/>
    <w:rsid w:val="00702B94"/>
    <w:rsid w:val="00703387"/>
    <w:rsid w:val="00703BEA"/>
    <w:rsid w:val="00703FFB"/>
    <w:rsid w:val="00704224"/>
    <w:rsid w:val="007043B2"/>
    <w:rsid w:val="007047BE"/>
    <w:rsid w:val="007049FC"/>
    <w:rsid w:val="00704D6B"/>
    <w:rsid w:val="00705D29"/>
    <w:rsid w:val="00706A8E"/>
    <w:rsid w:val="00706EF2"/>
    <w:rsid w:val="007076FA"/>
    <w:rsid w:val="00707850"/>
    <w:rsid w:val="00707B4C"/>
    <w:rsid w:val="00707BF4"/>
    <w:rsid w:val="00707CE4"/>
    <w:rsid w:val="00707F6C"/>
    <w:rsid w:val="0071061D"/>
    <w:rsid w:val="00710B06"/>
    <w:rsid w:val="00710B73"/>
    <w:rsid w:val="00710B8D"/>
    <w:rsid w:val="007113F1"/>
    <w:rsid w:val="00712F27"/>
    <w:rsid w:val="0071326E"/>
    <w:rsid w:val="007138CD"/>
    <w:rsid w:val="00713D47"/>
    <w:rsid w:val="00714026"/>
    <w:rsid w:val="007141B4"/>
    <w:rsid w:val="00714201"/>
    <w:rsid w:val="007142D3"/>
    <w:rsid w:val="007151AE"/>
    <w:rsid w:val="007168D1"/>
    <w:rsid w:val="00716957"/>
    <w:rsid w:val="00717426"/>
    <w:rsid w:val="007179C8"/>
    <w:rsid w:val="00717B27"/>
    <w:rsid w:val="00717C34"/>
    <w:rsid w:val="00717F46"/>
    <w:rsid w:val="007202E4"/>
    <w:rsid w:val="00721F8F"/>
    <w:rsid w:val="00722326"/>
    <w:rsid w:val="007224A7"/>
    <w:rsid w:val="007229FF"/>
    <w:rsid w:val="00722D32"/>
    <w:rsid w:val="00722D9E"/>
    <w:rsid w:val="00722E4F"/>
    <w:rsid w:val="00722E94"/>
    <w:rsid w:val="00723335"/>
    <w:rsid w:val="00723563"/>
    <w:rsid w:val="00723984"/>
    <w:rsid w:val="00724619"/>
    <w:rsid w:val="00724932"/>
    <w:rsid w:val="00725584"/>
    <w:rsid w:val="00725B00"/>
    <w:rsid w:val="00726523"/>
    <w:rsid w:val="00726630"/>
    <w:rsid w:val="00726A4F"/>
    <w:rsid w:val="00727D71"/>
    <w:rsid w:val="007300FE"/>
    <w:rsid w:val="00730FC2"/>
    <w:rsid w:val="0073103B"/>
    <w:rsid w:val="007310BB"/>
    <w:rsid w:val="00731264"/>
    <w:rsid w:val="00732502"/>
    <w:rsid w:val="0073277C"/>
    <w:rsid w:val="00733337"/>
    <w:rsid w:val="0073490A"/>
    <w:rsid w:val="00734B13"/>
    <w:rsid w:val="00734E35"/>
    <w:rsid w:val="00735217"/>
    <w:rsid w:val="00735340"/>
    <w:rsid w:val="00735C80"/>
    <w:rsid w:val="00735D6F"/>
    <w:rsid w:val="00736CE5"/>
    <w:rsid w:val="00737553"/>
    <w:rsid w:val="00737B52"/>
    <w:rsid w:val="007404FA"/>
    <w:rsid w:val="0074097C"/>
    <w:rsid w:val="00740AD2"/>
    <w:rsid w:val="00741065"/>
    <w:rsid w:val="00741C73"/>
    <w:rsid w:val="00742034"/>
    <w:rsid w:val="00742500"/>
    <w:rsid w:val="007427FC"/>
    <w:rsid w:val="00742886"/>
    <w:rsid w:val="00743AC3"/>
    <w:rsid w:val="00744303"/>
    <w:rsid w:val="007445F6"/>
    <w:rsid w:val="00744924"/>
    <w:rsid w:val="00744F29"/>
    <w:rsid w:val="007452B7"/>
    <w:rsid w:val="0074565F"/>
    <w:rsid w:val="00745A4F"/>
    <w:rsid w:val="00745B2C"/>
    <w:rsid w:val="0074600E"/>
    <w:rsid w:val="007500F6"/>
    <w:rsid w:val="007503E7"/>
    <w:rsid w:val="00750735"/>
    <w:rsid w:val="007509E7"/>
    <w:rsid w:val="00750C57"/>
    <w:rsid w:val="00750F90"/>
    <w:rsid w:val="0075123F"/>
    <w:rsid w:val="0075131B"/>
    <w:rsid w:val="0075138D"/>
    <w:rsid w:val="00751597"/>
    <w:rsid w:val="00751ADF"/>
    <w:rsid w:val="00751CE0"/>
    <w:rsid w:val="00751DA1"/>
    <w:rsid w:val="00753D7A"/>
    <w:rsid w:val="00754709"/>
    <w:rsid w:val="007557A5"/>
    <w:rsid w:val="007558D0"/>
    <w:rsid w:val="007562C1"/>
    <w:rsid w:val="0075650F"/>
    <w:rsid w:val="00756947"/>
    <w:rsid w:val="00757596"/>
    <w:rsid w:val="00757708"/>
    <w:rsid w:val="00757FD9"/>
    <w:rsid w:val="007603E5"/>
    <w:rsid w:val="0076088F"/>
    <w:rsid w:val="00760FC4"/>
    <w:rsid w:val="00761221"/>
    <w:rsid w:val="007617B3"/>
    <w:rsid w:val="00761AD0"/>
    <w:rsid w:val="007622B9"/>
    <w:rsid w:val="0076256E"/>
    <w:rsid w:val="00762F7E"/>
    <w:rsid w:val="007630B2"/>
    <w:rsid w:val="00763B1E"/>
    <w:rsid w:val="00763BEE"/>
    <w:rsid w:val="00764674"/>
    <w:rsid w:val="00764681"/>
    <w:rsid w:val="00765BFF"/>
    <w:rsid w:val="00765CFC"/>
    <w:rsid w:val="00766434"/>
    <w:rsid w:val="00766436"/>
    <w:rsid w:val="0076644A"/>
    <w:rsid w:val="00766F71"/>
    <w:rsid w:val="00767ED8"/>
    <w:rsid w:val="00771031"/>
    <w:rsid w:val="007717CE"/>
    <w:rsid w:val="0077181A"/>
    <w:rsid w:val="007722D9"/>
    <w:rsid w:val="007729B6"/>
    <w:rsid w:val="00772F2C"/>
    <w:rsid w:val="00773D72"/>
    <w:rsid w:val="00774FA6"/>
    <w:rsid w:val="00775980"/>
    <w:rsid w:val="00776531"/>
    <w:rsid w:val="00777B06"/>
    <w:rsid w:val="00777ECD"/>
    <w:rsid w:val="00777EF2"/>
    <w:rsid w:val="00780553"/>
    <w:rsid w:val="007806D8"/>
    <w:rsid w:val="00781760"/>
    <w:rsid w:val="00781E40"/>
    <w:rsid w:val="00781EA1"/>
    <w:rsid w:val="00782F99"/>
    <w:rsid w:val="0078345B"/>
    <w:rsid w:val="007838E8"/>
    <w:rsid w:val="00784021"/>
    <w:rsid w:val="00784264"/>
    <w:rsid w:val="00784891"/>
    <w:rsid w:val="00784A0C"/>
    <w:rsid w:val="00784B1B"/>
    <w:rsid w:val="0078512D"/>
    <w:rsid w:val="00785607"/>
    <w:rsid w:val="00786242"/>
    <w:rsid w:val="00787AC4"/>
    <w:rsid w:val="00787E5E"/>
    <w:rsid w:val="007906BC"/>
    <w:rsid w:val="00790789"/>
    <w:rsid w:val="00790EC4"/>
    <w:rsid w:val="007913BE"/>
    <w:rsid w:val="007916CA"/>
    <w:rsid w:val="007916E0"/>
    <w:rsid w:val="00792083"/>
    <w:rsid w:val="0079236E"/>
    <w:rsid w:val="00792560"/>
    <w:rsid w:val="00793025"/>
    <w:rsid w:val="00793A01"/>
    <w:rsid w:val="00793FA7"/>
    <w:rsid w:val="00794ECA"/>
    <w:rsid w:val="00795C5C"/>
    <w:rsid w:val="00795CFF"/>
    <w:rsid w:val="00796228"/>
    <w:rsid w:val="00796553"/>
    <w:rsid w:val="0079673E"/>
    <w:rsid w:val="00796FF2"/>
    <w:rsid w:val="007A0D7A"/>
    <w:rsid w:val="007A1860"/>
    <w:rsid w:val="007A1AB6"/>
    <w:rsid w:val="007A1CC0"/>
    <w:rsid w:val="007A1DCF"/>
    <w:rsid w:val="007A2DAF"/>
    <w:rsid w:val="007A2FE6"/>
    <w:rsid w:val="007A3EEA"/>
    <w:rsid w:val="007A4269"/>
    <w:rsid w:val="007A4F47"/>
    <w:rsid w:val="007A55DC"/>
    <w:rsid w:val="007A58C2"/>
    <w:rsid w:val="007A5A95"/>
    <w:rsid w:val="007A602A"/>
    <w:rsid w:val="007A6954"/>
    <w:rsid w:val="007A6A93"/>
    <w:rsid w:val="007A6EE7"/>
    <w:rsid w:val="007A757D"/>
    <w:rsid w:val="007A76BA"/>
    <w:rsid w:val="007A7AC5"/>
    <w:rsid w:val="007B2354"/>
    <w:rsid w:val="007B253E"/>
    <w:rsid w:val="007B2FF3"/>
    <w:rsid w:val="007B32AC"/>
    <w:rsid w:val="007B3322"/>
    <w:rsid w:val="007B3377"/>
    <w:rsid w:val="007B419F"/>
    <w:rsid w:val="007B4456"/>
    <w:rsid w:val="007B4878"/>
    <w:rsid w:val="007B49AC"/>
    <w:rsid w:val="007B4C11"/>
    <w:rsid w:val="007B64EC"/>
    <w:rsid w:val="007B6A2C"/>
    <w:rsid w:val="007B6F81"/>
    <w:rsid w:val="007B702C"/>
    <w:rsid w:val="007B7441"/>
    <w:rsid w:val="007B7C38"/>
    <w:rsid w:val="007C082E"/>
    <w:rsid w:val="007C0A11"/>
    <w:rsid w:val="007C0D09"/>
    <w:rsid w:val="007C210D"/>
    <w:rsid w:val="007C24CC"/>
    <w:rsid w:val="007C24DC"/>
    <w:rsid w:val="007C2EDE"/>
    <w:rsid w:val="007C3290"/>
    <w:rsid w:val="007C41AE"/>
    <w:rsid w:val="007C4A22"/>
    <w:rsid w:val="007C4EB0"/>
    <w:rsid w:val="007C58DB"/>
    <w:rsid w:val="007C5D2F"/>
    <w:rsid w:val="007C62E5"/>
    <w:rsid w:val="007C6A20"/>
    <w:rsid w:val="007C6A4A"/>
    <w:rsid w:val="007C70A9"/>
    <w:rsid w:val="007C710E"/>
    <w:rsid w:val="007C7E3A"/>
    <w:rsid w:val="007C7ED5"/>
    <w:rsid w:val="007D0B1B"/>
    <w:rsid w:val="007D0CA9"/>
    <w:rsid w:val="007D1227"/>
    <w:rsid w:val="007D12A2"/>
    <w:rsid w:val="007D1E83"/>
    <w:rsid w:val="007D21F7"/>
    <w:rsid w:val="007D253C"/>
    <w:rsid w:val="007D27B9"/>
    <w:rsid w:val="007D2986"/>
    <w:rsid w:val="007D32AE"/>
    <w:rsid w:val="007D356B"/>
    <w:rsid w:val="007D3F88"/>
    <w:rsid w:val="007D4061"/>
    <w:rsid w:val="007D4AD2"/>
    <w:rsid w:val="007D5539"/>
    <w:rsid w:val="007D63AE"/>
    <w:rsid w:val="007D661E"/>
    <w:rsid w:val="007D7D2A"/>
    <w:rsid w:val="007E005C"/>
    <w:rsid w:val="007E02F6"/>
    <w:rsid w:val="007E156C"/>
    <w:rsid w:val="007E1811"/>
    <w:rsid w:val="007E225E"/>
    <w:rsid w:val="007E2476"/>
    <w:rsid w:val="007E2E67"/>
    <w:rsid w:val="007E2F13"/>
    <w:rsid w:val="007E3B57"/>
    <w:rsid w:val="007E3F67"/>
    <w:rsid w:val="007E4572"/>
    <w:rsid w:val="007E4712"/>
    <w:rsid w:val="007E4C75"/>
    <w:rsid w:val="007E5746"/>
    <w:rsid w:val="007E5A10"/>
    <w:rsid w:val="007E64C1"/>
    <w:rsid w:val="007E6645"/>
    <w:rsid w:val="007E720E"/>
    <w:rsid w:val="007E7C9C"/>
    <w:rsid w:val="007E7DCF"/>
    <w:rsid w:val="007F02D3"/>
    <w:rsid w:val="007F0E95"/>
    <w:rsid w:val="007F1488"/>
    <w:rsid w:val="007F16A8"/>
    <w:rsid w:val="007F1AFE"/>
    <w:rsid w:val="007F1C20"/>
    <w:rsid w:val="007F215A"/>
    <w:rsid w:val="007F22FE"/>
    <w:rsid w:val="007F2FBC"/>
    <w:rsid w:val="007F3DFB"/>
    <w:rsid w:val="007F3F0C"/>
    <w:rsid w:val="007F404C"/>
    <w:rsid w:val="007F442F"/>
    <w:rsid w:val="007F5240"/>
    <w:rsid w:val="007F5700"/>
    <w:rsid w:val="007F57B5"/>
    <w:rsid w:val="007F5F4E"/>
    <w:rsid w:val="007F6C60"/>
    <w:rsid w:val="007F6C9B"/>
    <w:rsid w:val="007F710F"/>
    <w:rsid w:val="007F7245"/>
    <w:rsid w:val="007F78C9"/>
    <w:rsid w:val="007F7A91"/>
    <w:rsid w:val="00800862"/>
    <w:rsid w:val="00800DBC"/>
    <w:rsid w:val="00800E36"/>
    <w:rsid w:val="00800E7F"/>
    <w:rsid w:val="00801212"/>
    <w:rsid w:val="00802711"/>
    <w:rsid w:val="008027CD"/>
    <w:rsid w:val="00802812"/>
    <w:rsid w:val="00802897"/>
    <w:rsid w:val="00802EA7"/>
    <w:rsid w:val="00803883"/>
    <w:rsid w:val="00803C96"/>
    <w:rsid w:val="008040E9"/>
    <w:rsid w:val="008045A9"/>
    <w:rsid w:val="00804649"/>
    <w:rsid w:val="00804759"/>
    <w:rsid w:val="00804FCA"/>
    <w:rsid w:val="008051D4"/>
    <w:rsid w:val="0080538A"/>
    <w:rsid w:val="008055D0"/>
    <w:rsid w:val="0080582A"/>
    <w:rsid w:val="00805ACB"/>
    <w:rsid w:val="0080678D"/>
    <w:rsid w:val="00806B0B"/>
    <w:rsid w:val="008070E1"/>
    <w:rsid w:val="008076C9"/>
    <w:rsid w:val="0081043B"/>
    <w:rsid w:val="00811869"/>
    <w:rsid w:val="008128D1"/>
    <w:rsid w:val="008130FB"/>
    <w:rsid w:val="00814AE7"/>
    <w:rsid w:val="00814C27"/>
    <w:rsid w:val="0081572D"/>
    <w:rsid w:val="00815B69"/>
    <w:rsid w:val="00815FA8"/>
    <w:rsid w:val="008166A0"/>
    <w:rsid w:val="00816B2B"/>
    <w:rsid w:val="00817797"/>
    <w:rsid w:val="008201EE"/>
    <w:rsid w:val="00820CFC"/>
    <w:rsid w:val="00820D3C"/>
    <w:rsid w:val="00820E86"/>
    <w:rsid w:val="00821D9B"/>
    <w:rsid w:val="00822012"/>
    <w:rsid w:val="0082216E"/>
    <w:rsid w:val="008221BE"/>
    <w:rsid w:val="00822BA9"/>
    <w:rsid w:val="00823180"/>
    <w:rsid w:val="00823BE1"/>
    <w:rsid w:val="00823C1E"/>
    <w:rsid w:val="0082472C"/>
    <w:rsid w:val="0082496B"/>
    <w:rsid w:val="00824E16"/>
    <w:rsid w:val="008255BF"/>
    <w:rsid w:val="00825D1C"/>
    <w:rsid w:val="00825EFA"/>
    <w:rsid w:val="008261F7"/>
    <w:rsid w:val="0082649E"/>
    <w:rsid w:val="00826899"/>
    <w:rsid w:val="00826B92"/>
    <w:rsid w:val="00827263"/>
    <w:rsid w:val="00827368"/>
    <w:rsid w:val="00827656"/>
    <w:rsid w:val="00830D55"/>
    <w:rsid w:val="00830DF8"/>
    <w:rsid w:val="00830FF8"/>
    <w:rsid w:val="00831485"/>
    <w:rsid w:val="008327CE"/>
    <w:rsid w:val="00833117"/>
    <w:rsid w:val="00833122"/>
    <w:rsid w:val="00833966"/>
    <w:rsid w:val="00834DD0"/>
    <w:rsid w:val="008353E2"/>
    <w:rsid w:val="0083649A"/>
    <w:rsid w:val="008364DE"/>
    <w:rsid w:val="00836D48"/>
    <w:rsid w:val="00836E3C"/>
    <w:rsid w:val="0083757F"/>
    <w:rsid w:val="00837B39"/>
    <w:rsid w:val="008406B5"/>
    <w:rsid w:val="0084143B"/>
    <w:rsid w:val="008415F6"/>
    <w:rsid w:val="0084241F"/>
    <w:rsid w:val="00842B92"/>
    <w:rsid w:val="008433C4"/>
    <w:rsid w:val="00843C4E"/>
    <w:rsid w:val="00844603"/>
    <w:rsid w:val="00844BD5"/>
    <w:rsid w:val="00845619"/>
    <w:rsid w:val="00845649"/>
    <w:rsid w:val="008456BA"/>
    <w:rsid w:val="008458C1"/>
    <w:rsid w:val="00845D4E"/>
    <w:rsid w:val="0084626D"/>
    <w:rsid w:val="00846E0B"/>
    <w:rsid w:val="00847049"/>
    <w:rsid w:val="00847BE0"/>
    <w:rsid w:val="008503EE"/>
    <w:rsid w:val="0085051C"/>
    <w:rsid w:val="00850822"/>
    <w:rsid w:val="00850921"/>
    <w:rsid w:val="00850AB3"/>
    <w:rsid w:val="00851269"/>
    <w:rsid w:val="0085204C"/>
    <w:rsid w:val="008520B5"/>
    <w:rsid w:val="0085217F"/>
    <w:rsid w:val="00852486"/>
    <w:rsid w:val="00852639"/>
    <w:rsid w:val="00852BE7"/>
    <w:rsid w:val="00854EF0"/>
    <w:rsid w:val="00855A0B"/>
    <w:rsid w:val="00855B86"/>
    <w:rsid w:val="00855E0F"/>
    <w:rsid w:val="0085607E"/>
    <w:rsid w:val="0085653D"/>
    <w:rsid w:val="0085675F"/>
    <w:rsid w:val="008569EE"/>
    <w:rsid w:val="008601FD"/>
    <w:rsid w:val="00860B8F"/>
    <w:rsid w:val="00861385"/>
    <w:rsid w:val="0086148B"/>
    <w:rsid w:val="00861EF5"/>
    <w:rsid w:val="008624C1"/>
    <w:rsid w:val="0086278D"/>
    <w:rsid w:val="00862949"/>
    <w:rsid w:val="00863021"/>
    <w:rsid w:val="00863E2A"/>
    <w:rsid w:val="00863E38"/>
    <w:rsid w:val="00864A3E"/>
    <w:rsid w:val="008661A2"/>
    <w:rsid w:val="00866241"/>
    <w:rsid w:val="008668E0"/>
    <w:rsid w:val="0086690D"/>
    <w:rsid w:val="00866D7D"/>
    <w:rsid w:val="00866FA7"/>
    <w:rsid w:val="008671EB"/>
    <w:rsid w:val="00867363"/>
    <w:rsid w:val="00867F63"/>
    <w:rsid w:val="00870164"/>
    <w:rsid w:val="00870828"/>
    <w:rsid w:val="00871896"/>
    <w:rsid w:val="0087198A"/>
    <w:rsid w:val="00871C2D"/>
    <w:rsid w:val="008722B9"/>
    <w:rsid w:val="00873BA1"/>
    <w:rsid w:val="0087434B"/>
    <w:rsid w:val="008746C8"/>
    <w:rsid w:val="0087518C"/>
    <w:rsid w:val="008756E6"/>
    <w:rsid w:val="00875712"/>
    <w:rsid w:val="00875A4D"/>
    <w:rsid w:val="00875DA2"/>
    <w:rsid w:val="0087604F"/>
    <w:rsid w:val="00876777"/>
    <w:rsid w:val="00876899"/>
    <w:rsid w:val="00876935"/>
    <w:rsid w:val="0087708E"/>
    <w:rsid w:val="008777D3"/>
    <w:rsid w:val="00877AE8"/>
    <w:rsid w:val="008801FA"/>
    <w:rsid w:val="00880416"/>
    <w:rsid w:val="008804B4"/>
    <w:rsid w:val="00880811"/>
    <w:rsid w:val="0088129B"/>
    <w:rsid w:val="0088162C"/>
    <w:rsid w:val="0088168F"/>
    <w:rsid w:val="00881901"/>
    <w:rsid w:val="00881EDC"/>
    <w:rsid w:val="00881FCB"/>
    <w:rsid w:val="008822D2"/>
    <w:rsid w:val="0088243C"/>
    <w:rsid w:val="00882C4F"/>
    <w:rsid w:val="00883085"/>
    <w:rsid w:val="00883C6F"/>
    <w:rsid w:val="00884294"/>
    <w:rsid w:val="00884522"/>
    <w:rsid w:val="00884BA0"/>
    <w:rsid w:val="008851EB"/>
    <w:rsid w:val="00886AAA"/>
    <w:rsid w:val="00886E3A"/>
    <w:rsid w:val="008903D7"/>
    <w:rsid w:val="00890DA3"/>
    <w:rsid w:val="00890FE1"/>
    <w:rsid w:val="00891007"/>
    <w:rsid w:val="00891536"/>
    <w:rsid w:val="00891A5B"/>
    <w:rsid w:val="008926D1"/>
    <w:rsid w:val="00893DC7"/>
    <w:rsid w:val="00894495"/>
    <w:rsid w:val="0089450B"/>
    <w:rsid w:val="00894D1D"/>
    <w:rsid w:val="00896877"/>
    <w:rsid w:val="00896B16"/>
    <w:rsid w:val="00897704"/>
    <w:rsid w:val="00897A8A"/>
    <w:rsid w:val="00897A9F"/>
    <w:rsid w:val="008A06DA"/>
    <w:rsid w:val="008A12E6"/>
    <w:rsid w:val="008A150D"/>
    <w:rsid w:val="008A1DCC"/>
    <w:rsid w:val="008A1FCB"/>
    <w:rsid w:val="008A213E"/>
    <w:rsid w:val="008A27CB"/>
    <w:rsid w:val="008A38BE"/>
    <w:rsid w:val="008A4125"/>
    <w:rsid w:val="008A479F"/>
    <w:rsid w:val="008A4F49"/>
    <w:rsid w:val="008A6376"/>
    <w:rsid w:val="008A6752"/>
    <w:rsid w:val="008A6A00"/>
    <w:rsid w:val="008A7467"/>
    <w:rsid w:val="008B0118"/>
    <w:rsid w:val="008B0ED5"/>
    <w:rsid w:val="008B10D1"/>
    <w:rsid w:val="008B1259"/>
    <w:rsid w:val="008B1377"/>
    <w:rsid w:val="008B274A"/>
    <w:rsid w:val="008B36BC"/>
    <w:rsid w:val="008B43E2"/>
    <w:rsid w:val="008B4EBD"/>
    <w:rsid w:val="008B4F66"/>
    <w:rsid w:val="008B54D9"/>
    <w:rsid w:val="008B5574"/>
    <w:rsid w:val="008B57D1"/>
    <w:rsid w:val="008B584E"/>
    <w:rsid w:val="008B630D"/>
    <w:rsid w:val="008B646E"/>
    <w:rsid w:val="008B6703"/>
    <w:rsid w:val="008B69BB"/>
    <w:rsid w:val="008B6A4D"/>
    <w:rsid w:val="008B6D25"/>
    <w:rsid w:val="008B6F83"/>
    <w:rsid w:val="008B766A"/>
    <w:rsid w:val="008B76AC"/>
    <w:rsid w:val="008C033D"/>
    <w:rsid w:val="008C0375"/>
    <w:rsid w:val="008C094B"/>
    <w:rsid w:val="008C0FD7"/>
    <w:rsid w:val="008C1A5E"/>
    <w:rsid w:val="008C2EB7"/>
    <w:rsid w:val="008C3B4C"/>
    <w:rsid w:val="008C44C8"/>
    <w:rsid w:val="008C4B0B"/>
    <w:rsid w:val="008C5618"/>
    <w:rsid w:val="008C576F"/>
    <w:rsid w:val="008C5C3E"/>
    <w:rsid w:val="008C6E1F"/>
    <w:rsid w:val="008C6F76"/>
    <w:rsid w:val="008D0014"/>
    <w:rsid w:val="008D0296"/>
    <w:rsid w:val="008D072F"/>
    <w:rsid w:val="008D15EA"/>
    <w:rsid w:val="008D1E1C"/>
    <w:rsid w:val="008D2541"/>
    <w:rsid w:val="008D2CF1"/>
    <w:rsid w:val="008D2E02"/>
    <w:rsid w:val="008D3295"/>
    <w:rsid w:val="008D3372"/>
    <w:rsid w:val="008D3703"/>
    <w:rsid w:val="008D3972"/>
    <w:rsid w:val="008D3C62"/>
    <w:rsid w:val="008D41DC"/>
    <w:rsid w:val="008D4A3B"/>
    <w:rsid w:val="008D5E05"/>
    <w:rsid w:val="008D63B2"/>
    <w:rsid w:val="008D6777"/>
    <w:rsid w:val="008D6D10"/>
    <w:rsid w:val="008D6F15"/>
    <w:rsid w:val="008D700D"/>
    <w:rsid w:val="008D7442"/>
    <w:rsid w:val="008E0C8E"/>
    <w:rsid w:val="008E0D13"/>
    <w:rsid w:val="008E1C1F"/>
    <w:rsid w:val="008E1E6F"/>
    <w:rsid w:val="008E2D9E"/>
    <w:rsid w:val="008E2FFD"/>
    <w:rsid w:val="008E31CD"/>
    <w:rsid w:val="008E3792"/>
    <w:rsid w:val="008E3891"/>
    <w:rsid w:val="008E3F69"/>
    <w:rsid w:val="008E675A"/>
    <w:rsid w:val="008E6F74"/>
    <w:rsid w:val="008E7855"/>
    <w:rsid w:val="008E795D"/>
    <w:rsid w:val="008F02A0"/>
    <w:rsid w:val="008F0C06"/>
    <w:rsid w:val="008F12FD"/>
    <w:rsid w:val="008F1F20"/>
    <w:rsid w:val="008F1F55"/>
    <w:rsid w:val="008F2C50"/>
    <w:rsid w:val="008F3794"/>
    <w:rsid w:val="008F3B8B"/>
    <w:rsid w:val="008F3BCD"/>
    <w:rsid w:val="008F3F89"/>
    <w:rsid w:val="008F4199"/>
    <w:rsid w:val="008F42C8"/>
    <w:rsid w:val="008F4F5C"/>
    <w:rsid w:val="008F5808"/>
    <w:rsid w:val="008F631A"/>
    <w:rsid w:val="008F64E0"/>
    <w:rsid w:val="008F702F"/>
    <w:rsid w:val="008F7C32"/>
    <w:rsid w:val="0090000F"/>
    <w:rsid w:val="00900C8D"/>
    <w:rsid w:val="00901CB7"/>
    <w:rsid w:val="00901EA4"/>
    <w:rsid w:val="0090271C"/>
    <w:rsid w:val="009030A2"/>
    <w:rsid w:val="009043E2"/>
    <w:rsid w:val="00904F99"/>
    <w:rsid w:val="009051B6"/>
    <w:rsid w:val="009062C0"/>
    <w:rsid w:val="00906358"/>
    <w:rsid w:val="009064C8"/>
    <w:rsid w:val="009064F4"/>
    <w:rsid w:val="00906979"/>
    <w:rsid w:val="00906B91"/>
    <w:rsid w:val="009071AA"/>
    <w:rsid w:val="0090730B"/>
    <w:rsid w:val="009079C0"/>
    <w:rsid w:val="00907B24"/>
    <w:rsid w:val="0091020E"/>
    <w:rsid w:val="00910AF8"/>
    <w:rsid w:val="00910EDF"/>
    <w:rsid w:val="0091133C"/>
    <w:rsid w:val="0091157A"/>
    <w:rsid w:val="00911B4D"/>
    <w:rsid w:val="00912A3B"/>
    <w:rsid w:val="00913264"/>
    <w:rsid w:val="00913DBD"/>
    <w:rsid w:val="00913F1A"/>
    <w:rsid w:val="00914622"/>
    <w:rsid w:val="00914CAD"/>
    <w:rsid w:val="00914CEA"/>
    <w:rsid w:val="00914F9A"/>
    <w:rsid w:val="0091520A"/>
    <w:rsid w:val="00915408"/>
    <w:rsid w:val="00915AAF"/>
    <w:rsid w:val="00916B6E"/>
    <w:rsid w:val="00916C96"/>
    <w:rsid w:val="0091744C"/>
    <w:rsid w:val="00920893"/>
    <w:rsid w:val="00920D49"/>
    <w:rsid w:val="0092226A"/>
    <w:rsid w:val="009227C7"/>
    <w:rsid w:val="00922BBC"/>
    <w:rsid w:val="00922F14"/>
    <w:rsid w:val="009230FD"/>
    <w:rsid w:val="0092386E"/>
    <w:rsid w:val="009240EA"/>
    <w:rsid w:val="00924B0B"/>
    <w:rsid w:val="00925576"/>
    <w:rsid w:val="009266CF"/>
    <w:rsid w:val="009269B7"/>
    <w:rsid w:val="00927530"/>
    <w:rsid w:val="00927591"/>
    <w:rsid w:val="00927AD1"/>
    <w:rsid w:val="00927CF5"/>
    <w:rsid w:val="009334E1"/>
    <w:rsid w:val="00933543"/>
    <w:rsid w:val="0093372C"/>
    <w:rsid w:val="00933B83"/>
    <w:rsid w:val="00933CA8"/>
    <w:rsid w:val="009341CA"/>
    <w:rsid w:val="00934364"/>
    <w:rsid w:val="0093487D"/>
    <w:rsid w:val="00935FF8"/>
    <w:rsid w:val="0093635F"/>
    <w:rsid w:val="009367AA"/>
    <w:rsid w:val="009369A8"/>
    <w:rsid w:val="00936D3F"/>
    <w:rsid w:val="00936E5A"/>
    <w:rsid w:val="0093755B"/>
    <w:rsid w:val="0093771C"/>
    <w:rsid w:val="00937932"/>
    <w:rsid w:val="0094028B"/>
    <w:rsid w:val="0094061B"/>
    <w:rsid w:val="00941955"/>
    <w:rsid w:val="00941CC1"/>
    <w:rsid w:val="00942D6D"/>
    <w:rsid w:val="009439EE"/>
    <w:rsid w:val="00943B3E"/>
    <w:rsid w:val="00943B52"/>
    <w:rsid w:val="0094402D"/>
    <w:rsid w:val="00944A71"/>
    <w:rsid w:val="00945209"/>
    <w:rsid w:val="00945826"/>
    <w:rsid w:val="00945B44"/>
    <w:rsid w:val="00945CBC"/>
    <w:rsid w:val="009467D8"/>
    <w:rsid w:val="00946BF6"/>
    <w:rsid w:val="00946E98"/>
    <w:rsid w:val="0094774D"/>
    <w:rsid w:val="00947B7C"/>
    <w:rsid w:val="00950593"/>
    <w:rsid w:val="009517B1"/>
    <w:rsid w:val="00951D05"/>
    <w:rsid w:val="009530EF"/>
    <w:rsid w:val="009531FA"/>
    <w:rsid w:val="009534EF"/>
    <w:rsid w:val="009539BA"/>
    <w:rsid w:val="00954CA5"/>
    <w:rsid w:val="00954FEC"/>
    <w:rsid w:val="0095518B"/>
    <w:rsid w:val="009555A8"/>
    <w:rsid w:val="00956A33"/>
    <w:rsid w:val="0095784E"/>
    <w:rsid w:val="00960246"/>
    <w:rsid w:val="0096032B"/>
    <w:rsid w:val="0096062B"/>
    <w:rsid w:val="009612FC"/>
    <w:rsid w:val="00961CA8"/>
    <w:rsid w:val="009622CD"/>
    <w:rsid w:val="0096268E"/>
    <w:rsid w:val="00962AFB"/>
    <w:rsid w:val="00962C94"/>
    <w:rsid w:val="00963077"/>
    <w:rsid w:val="00963B84"/>
    <w:rsid w:val="00964378"/>
    <w:rsid w:val="00964438"/>
    <w:rsid w:val="00964849"/>
    <w:rsid w:val="00965292"/>
    <w:rsid w:val="00965912"/>
    <w:rsid w:val="009666DA"/>
    <w:rsid w:val="00967C6C"/>
    <w:rsid w:val="00967D28"/>
    <w:rsid w:val="00970186"/>
    <w:rsid w:val="00970389"/>
    <w:rsid w:val="00970697"/>
    <w:rsid w:val="00970AC1"/>
    <w:rsid w:val="009712F1"/>
    <w:rsid w:val="00971EEB"/>
    <w:rsid w:val="0097284A"/>
    <w:rsid w:val="00973D6C"/>
    <w:rsid w:val="00974081"/>
    <w:rsid w:val="009745E3"/>
    <w:rsid w:val="00974E0A"/>
    <w:rsid w:val="00975171"/>
    <w:rsid w:val="0097638A"/>
    <w:rsid w:val="0097674A"/>
    <w:rsid w:val="00976D1E"/>
    <w:rsid w:val="00976F21"/>
    <w:rsid w:val="00977434"/>
    <w:rsid w:val="00977595"/>
    <w:rsid w:val="00977886"/>
    <w:rsid w:val="0097789A"/>
    <w:rsid w:val="00977A8C"/>
    <w:rsid w:val="00977C0E"/>
    <w:rsid w:val="00977CA1"/>
    <w:rsid w:val="00980AB4"/>
    <w:rsid w:val="00981BE4"/>
    <w:rsid w:val="00981FEF"/>
    <w:rsid w:val="00982384"/>
    <w:rsid w:val="00982E03"/>
    <w:rsid w:val="00982FE7"/>
    <w:rsid w:val="00983022"/>
    <w:rsid w:val="00983621"/>
    <w:rsid w:val="00983DB1"/>
    <w:rsid w:val="00983E65"/>
    <w:rsid w:val="00983F43"/>
    <w:rsid w:val="0098422A"/>
    <w:rsid w:val="00984B75"/>
    <w:rsid w:val="00984BAE"/>
    <w:rsid w:val="00984CFB"/>
    <w:rsid w:val="009856E5"/>
    <w:rsid w:val="00985BEF"/>
    <w:rsid w:val="00986A38"/>
    <w:rsid w:val="00986B7D"/>
    <w:rsid w:val="00986E8D"/>
    <w:rsid w:val="00987959"/>
    <w:rsid w:val="009903E2"/>
    <w:rsid w:val="0099149A"/>
    <w:rsid w:val="00991985"/>
    <w:rsid w:val="00992151"/>
    <w:rsid w:val="0099253C"/>
    <w:rsid w:val="009932F1"/>
    <w:rsid w:val="009936B7"/>
    <w:rsid w:val="00993D3A"/>
    <w:rsid w:val="00993D79"/>
    <w:rsid w:val="00994309"/>
    <w:rsid w:val="009944CB"/>
    <w:rsid w:val="009946E0"/>
    <w:rsid w:val="009947B9"/>
    <w:rsid w:val="009951C9"/>
    <w:rsid w:val="00995389"/>
    <w:rsid w:val="00995A8D"/>
    <w:rsid w:val="00995EC2"/>
    <w:rsid w:val="009962C0"/>
    <w:rsid w:val="00996B90"/>
    <w:rsid w:val="00997732"/>
    <w:rsid w:val="00997D69"/>
    <w:rsid w:val="00997E29"/>
    <w:rsid w:val="009A0D53"/>
    <w:rsid w:val="009A1449"/>
    <w:rsid w:val="009A1A25"/>
    <w:rsid w:val="009A25CD"/>
    <w:rsid w:val="009A29E5"/>
    <w:rsid w:val="009A2A44"/>
    <w:rsid w:val="009A2E20"/>
    <w:rsid w:val="009A3313"/>
    <w:rsid w:val="009A39BB"/>
    <w:rsid w:val="009A3D2B"/>
    <w:rsid w:val="009A3FFA"/>
    <w:rsid w:val="009A44DE"/>
    <w:rsid w:val="009A549F"/>
    <w:rsid w:val="009A62C8"/>
    <w:rsid w:val="009A64D4"/>
    <w:rsid w:val="009A711E"/>
    <w:rsid w:val="009A783B"/>
    <w:rsid w:val="009A7C40"/>
    <w:rsid w:val="009A7FA8"/>
    <w:rsid w:val="009B00A4"/>
    <w:rsid w:val="009B16F9"/>
    <w:rsid w:val="009B2432"/>
    <w:rsid w:val="009B276F"/>
    <w:rsid w:val="009B33DB"/>
    <w:rsid w:val="009B3935"/>
    <w:rsid w:val="009B39B5"/>
    <w:rsid w:val="009B45B3"/>
    <w:rsid w:val="009B4F32"/>
    <w:rsid w:val="009B50C6"/>
    <w:rsid w:val="009B53BB"/>
    <w:rsid w:val="009B5598"/>
    <w:rsid w:val="009B5EB3"/>
    <w:rsid w:val="009B5F78"/>
    <w:rsid w:val="009B68D5"/>
    <w:rsid w:val="009B71BA"/>
    <w:rsid w:val="009B749E"/>
    <w:rsid w:val="009B7BD8"/>
    <w:rsid w:val="009C0347"/>
    <w:rsid w:val="009C05B2"/>
    <w:rsid w:val="009C0ED8"/>
    <w:rsid w:val="009C15C1"/>
    <w:rsid w:val="009C3195"/>
    <w:rsid w:val="009C3F3E"/>
    <w:rsid w:val="009C44AD"/>
    <w:rsid w:val="009C47DA"/>
    <w:rsid w:val="009C49E6"/>
    <w:rsid w:val="009C55C9"/>
    <w:rsid w:val="009C568D"/>
    <w:rsid w:val="009C56FD"/>
    <w:rsid w:val="009C5CCF"/>
    <w:rsid w:val="009C5EFF"/>
    <w:rsid w:val="009C60D2"/>
    <w:rsid w:val="009C64C3"/>
    <w:rsid w:val="009D037D"/>
    <w:rsid w:val="009D06F8"/>
    <w:rsid w:val="009D0A51"/>
    <w:rsid w:val="009D106C"/>
    <w:rsid w:val="009D10E8"/>
    <w:rsid w:val="009D1979"/>
    <w:rsid w:val="009D1F1B"/>
    <w:rsid w:val="009D2117"/>
    <w:rsid w:val="009D22D8"/>
    <w:rsid w:val="009D2876"/>
    <w:rsid w:val="009D2A84"/>
    <w:rsid w:val="009D329C"/>
    <w:rsid w:val="009D3476"/>
    <w:rsid w:val="009D3987"/>
    <w:rsid w:val="009D3DC8"/>
    <w:rsid w:val="009D3E25"/>
    <w:rsid w:val="009D432B"/>
    <w:rsid w:val="009D4640"/>
    <w:rsid w:val="009D4644"/>
    <w:rsid w:val="009D521F"/>
    <w:rsid w:val="009D6195"/>
    <w:rsid w:val="009D61B7"/>
    <w:rsid w:val="009D6259"/>
    <w:rsid w:val="009D6420"/>
    <w:rsid w:val="009D681C"/>
    <w:rsid w:val="009E049F"/>
    <w:rsid w:val="009E0631"/>
    <w:rsid w:val="009E0F1A"/>
    <w:rsid w:val="009E13F7"/>
    <w:rsid w:val="009E1495"/>
    <w:rsid w:val="009E1B5F"/>
    <w:rsid w:val="009E1E3A"/>
    <w:rsid w:val="009E1E76"/>
    <w:rsid w:val="009E27B4"/>
    <w:rsid w:val="009E2CD4"/>
    <w:rsid w:val="009E377A"/>
    <w:rsid w:val="009E50B6"/>
    <w:rsid w:val="009E55EF"/>
    <w:rsid w:val="009E589B"/>
    <w:rsid w:val="009E5986"/>
    <w:rsid w:val="009E59BF"/>
    <w:rsid w:val="009E5D05"/>
    <w:rsid w:val="009E6171"/>
    <w:rsid w:val="009E6189"/>
    <w:rsid w:val="009E634D"/>
    <w:rsid w:val="009F08E7"/>
    <w:rsid w:val="009F173F"/>
    <w:rsid w:val="009F20BE"/>
    <w:rsid w:val="009F2C57"/>
    <w:rsid w:val="009F310B"/>
    <w:rsid w:val="009F4286"/>
    <w:rsid w:val="009F42BC"/>
    <w:rsid w:val="009F44B4"/>
    <w:rsid w:val="009F519F"/>
    <w:rsid w:val="009F56B0"/>
    <w:rsid w:val="009F5D27"/>
    <w:rsid w:val="009F5F84"/>
    <w:rsid w:val="009F6577"/>
    <w:rsid w:val="009F6CE0"/>
    <w:rsid w:val="009F6D7A"/>
    <w:rsid w:val="009F6E9F"/>
    <w:rsid w:val="009F70BB"/>
    <w:rsid w:val="009F7326"/>
    <w:rsid w:val="009F76A9"/>
    <w:rsid w:val="009F770D"/>
    <w:rsid w:val="009F7C4C"/>
    <w:rsid w:val="00A00AF1"/>
    <w:rsid w:val="00A00B7B"/>
    <w:rsid w:val="00A01D9D"/>
    <w:rsid w:val="00A04529"/>
    <w:rsid w:val="00A04769"/>
    <w:rsid w:val="00A04908"/>
    <w:rsid w:val="00A04BE2"/>
    <w:rsid w:val="00A053FF"/>
    <w:rsid w:val="00A05895"/>
    <w:rsid w:val="00A05E2D"/>
    <w:rsid w:val="00A06123"/>
    <w:rsid w:val="00A06140"/>
    <w:rsid w:val="00A07483"/>
    <w:rsid w:val="00A07537"/>
    <w:rsid w:val="00A07623"/>
    <w:rsid w:val="00A076CD"/>
    <w:rsid w:val="00A078CA"/>
    <w:rsid w:val="00A07CF3"/>
    <w:rsid w:val="00A103B1"/>
    <w:rsid w:val="00A10900"/>
    <w:rsid w:val="00A10D5E"/>
    <w:rsid w:val="00A10D97"/>
    <w:rsid w:val="00A110CB"/>
    <w:rsid w:val="00A110DD"/>
    <w:rsid w:val="00A1140B"/>
    <w:rsid w:val="00A12147"/>
    <w:rsid w:val="00A12241"/>
    <w:rsid w:val="00A122E2"/>
    <w:rsid w:val="00A12711"/>
    <w:rsid w:val="00A12ABD"/>
    <w:rsid w:val="00A131F4"/>
    <w:rsid w:val="00A136F0"/>
    <w:rsid w:val="00A13DEB"/>
    <w:rsid w:val="00A14666"/>
    <w:rsid w:val="00A14989"/>
    <w:rsid w:val="00A149AB"/>
    <w:rsid w:val="00A14C3D"/>
    <w:rsid w:val="00A15BED"/>
    <w:rsid w:val="00A161A4"/>
    <w:rsid w:val="00A1776D"/>
    <w:rsid w:val="00A17A0D"/>
    <w:rsid w:val="00A20196"/>
    <w:rsid w:val="00A208D6"/>
    <w:rsid w:val="00A20A6E"/>
    <w:rsid w:val="00A20E63"/>
    <w:rsid w:val="00A210BB"/>
    <w:rsid w:val="00A212C7"/>
    <w:rsid w:val="00A212D8"/>
    <w:rsid w:val="00A2166D"/>
    <w:rsid w:val="00A22313"/>
    <w:rsid w:val="00A22C5A"/>
    <w:rsid w:val="00A22CC5"/>
    <w:rsid w:val="00A23003"/>
    <w:rsid w:val="00A23702"/>
    <w:rsid w:val="00A23BF8"/>
    <w:rsid w:val="00A23CCA"/>
    <w:rsid w:val="00A24094"/>
    <w:rsid w:val="00A24501"/>
    <w:rsid w:val="00A24662"/>
    <w:rsid w:val="00A24691"/>
    <w:rsid w:val="00A254D9"/>
    <w:rsid w:val="00A25F38"/>
    <w:rsid w:val="00A261E7"/>
    <w:rsid w:val="00A2634D"/>
    <w:rsid w:val="00A264CE"/>
    <w:rsid w:val="00A26D5D"/>
    <w:rsid w:val="00A2738F"/>
    <w:rsid w:val="00A276DA"/>
    <w:rsid w:val="00A27C98"/>
    <w:rsid w:val="00A27CAC"/>
    <w:rsid w:val="00A30DF4"/>
    <w:rsid w:val="00A3159C"/>
    <w:rsid w:val="00A317E6"/>
    <w:rsid w:val="00A31D49"/>
    <w:rsid w:val="00A323A7"/>
    <w:rsid w:val="00A32771"/>
    <w:rsid w:val="00A328A9"/>
    <w:rsid w:val="00A32C7E"/>
    <w:rsid w:val="00A32D53"/>
    <w:rsid w:val="00A33C5E"/>
    <w:rsid w:val="00A33D29"/>
    <w:rsid w:val="00A34299"/>
    <w:rsid w:val="00A34E57"/>
    <w:rsid w:val="00A35075"/>
    <w:rsid w:val="00A35193"/>
    <w:rsid w:val="00A354E1"/>
    <w:rsid w:val="00A35877"/>
    <w:rsid w:val="00A35C39"/>
    <w:rsid w:val="00A35C6C"/>
    <w:rsid w:val="00A35D7B"/>
    <w:rsid w:val="00A35D84"/>
    <w:rsid w:val="00A363B1"/>
    <w:rsid w:val="00A366D6"/>
    <w:rsid w:val="00A36787"/>
    <w:rsid w:val="00A367F4"/>
    <w:rsid w:val="00A3703F"/>
    <w:rsid w:val="00A374D8"/>
    <w:rsid w:val="00A37CEE"/>
    <w:rsid w:val="00A40730"/>
    <w:rsid w:val="00A40D50"/>
    <w:rsid w:val="00A40FB6"/>
    <w:rsid w:val="00A41597"/>
    <w:rsid w:val="00A424FB"/>
    <w:rsid w:val="00A42C8E"/>
    <w:rsid w:val="00A42E6E"/>
    <w:rsid w:val="00A44067"/>
    <w:rsid w:val="00A44BF0"/>
    <w:rsid w:val="00A45022"/>
    <w:rsid w:val="00A45374"/>
    <w:rsid w:val="00A45FED"/>
    <w:rsid w:val="00A46254"/>
    <w:rsid w:val="00A4625F"/>
    <w:rsid w:val="00A470FE"/>
    <w:rsid w:val="00A47D6A"/>
    <w:rsid w:val="00A47EB3"/>
    <w:rsid w:val="00A500EC"/>
    <w:rsid w:val="00A50574"/>
    <w:rsid w:val="00A50A35"/>
    <w:rsid w:val="00A51234"/>
    <w:rsid w:val="00A51608"/>
    <w:rsid w:val="00A520BF"/>
    <w:rsid w:val="00A52967"/>
    <w:rsid w:val="00A52EA1"/>
    <w:rsid w:val="00A530AF"/>
    <w:rsid w:val="00A5372F"/>
    <w:rsid w:val="00A53895"/>
    <w:rsid w:val="00A53FC2"/>
    <w:rsid w:val="00A54052"/>
    <w:rsid w:val="00A54468"/>
    <w:rsid w:val="00A54550"/>
    <w:rsid w:val="00A54982"/>
    <w:rsid w:val="00A55C52"/>
    <w:rsid w:val="00A56483"/>
    <w:rsid w:val="00A564F9"/>
    <w:rsid w:val="00A5657A"/>
    <w:rsid w:val="00A565A4"/>
    <w:rsid w:val="00A57245"/>
    <w:rsid w:val="00A6172B"/>
    <w:rsid w:val="00A61941"/>
    <w:rsid w:val="00A61B43"/>
    <w:rsid w:val="00A61C98"/>
    <w:rsid w:val="00A61C9C"/>
    <w:rsid w:val="00A624C0"/>
    <w:rsid w:val="00A6264B"/>
    <w:rsid w:val="00A62690"/>
    <w:rsid w:val="00A632FC"/>
    <w:rsid w:val="00A634BA"/>
    <w:rsid w:val="00A649D4"/>
    <w:rsid w:val="00A64FD6"/>
    <w:rsid w:val="00A6558B"/>
    <w:rsid w:val="00A65AF9"/>
    <w:rsid w:val="00A66175"/>
    <w:rsid w:val="00A66186"/>
    <w:rsid w:val="00A665A2"/>
    <w:rsid w:val="00A66D92"/>
    <w:rsid w:val="00A66F87"/>
    <w:rsid w:val="00A6704D"/>
    <w:rsid w:val="00A677B3"/>
    <w:rsid w:val="00A67930"/>
    <w:rsid w:val="00A700AB"/>
    <w:rsid w:val="00A7016E"/>
    <w:rsid w:val="00A7046A"/>
    <w:rsid w:val="00A705AC"/>
    <w:rsid w:val="00A7195E"/>
    <w:rsid w:val="00A728E4"/>
    <w:rsid w:val="00A7293A"/>
    <w:rsid w:val="00A73623"/>
    <w:rsid w:val="00A73CDE"/>
    <w:rsid w:val="00A74880"/>
    <w:rsid w:val="00A748A5"/>
    <w:rsid w:val="00A748B5"/>
    <w:rsid w:val="00A75827"/>
    <w:rsid w:val="00A76362"/>
    <w:rsid w:val="00A769EF"/>
    <w:rsid w:val="00A76E13"/>
    <w:rsid w:val="00A76EBA"/>
    <w:rsid w:val="00A77147"/>
    <w:rsid w:val="00A778C5"/>
    <w:rsid w:val="00A77C18"/>
    <w:rsid w:val="00A8066C"/>
    <w:rsid w:val="00A80A0C"/>
    <w:rsid w:val="00A80FF7"/>
    <w:rsid w:val="00A84593"/>
    <w:rsid w:val="00A84A37"/>
    <w:rsid w:val="00A84F76"/>
    <w:rsid w:val="00A85BAF"/>
    <w:rsid w:val="00A85D31"/>
    <w:rsid w:val="00A86066"/>
    <w:rsid w:val="00A86833"/>
    <w:rsid w:val="00A86E27"/>
    <w:rsid w:val="00A87027"/>
    <w:rsid w:val="00A876B6"/>
    <w:rsid w:val="00A878DE"/>
    <w:rsid w:val="00A87CCC"/>
    <w:rsid w:val="00A919E4"/>
    <w:rsid w:val="00A91F22"/>
    <w:rsid w:val="00A91F32"/>
    <w:rsid w:val="00A9273E"/>
    <w:rsid w:val="00A931FC"/>
    <w:rsid w:val="00A93BF2"/>
    <w:rsid w:val="00A93DBA"/>
    <w:rsid w:val="00A93ED0"/>
    <w:rsid w:val="00A93F15"/>
    <w:rsid w:val="00A94459"/>
    <w:rsid w:val="00A95A4D"/>
    <w:rsid w:val="00A963C2"/>
    <w:rsid w:val="00AA03DB"/>
    <w:rsid w:val="00AA05DB"/>
    <w:rsid w:val="00AA0764"/>
    <w:rsid w:val="00AA0818"/>
    <w:rsid w:val="00AA0DE4"/>
    <w:rsid w:val="00AA0F56"/>
    <w:rsid w:val="00AA14F3"/>
    <w:rsid w:val="00AA18E1"/>
    <w:rsid w:val="00AA2A2D"/>
    <w:rsid w:val="00AA2F1F"/>
    <w:rsid w:val="00AA33DC"/>
    <w:rsid w:val="00AA38D9"/>
    <w:rsid w:val="00AA3A0A"/>
    <w:rsid w:val="00AA4489"/>
    <w:rsid w:val="00AA4A41"/>
    <w:rsid w:val="00AA4A87"/>
    <w:rsid w:val="00AA4D0D"/>
    <w:rsid w:val="00AA50B4"/>
    <w:rsid w:val="00AA6432"/>
    <w:rsid w:val="00AA6B39"/>
    <w:rsid w:val="00AA6F65"/>
    <w:rsid w:val="00AA78E4"/>
    <w:rsid w:val="00AB0323"/>
    <w:rsid w:val="00AB035D"/>
    <w:rsid w:val="00AB0D0D"/>
    <w:rsid w:val="00AB1798"/>
    <w:rsid w:val="00AB21FB"/>
    <w:rsid w:val="00AB2876"/>
    <w:rsid w:val="00AB2EDF"/>
    <w:rsid w:val="00AB3972"/>
    <w:rsid w:val="00AB3BBD"/>
    <w:rsid w:val="00AB4F22"/>
    <w:rsid w:val="00AB549D"/>
    <w:rsid w:val="00AB54DA"/>
    <w:rsid w:val="00AB591D"/>
    <w:rsid w:val="00AB65D8"/>
    <w:rsid w:val="00AB7671"/>
    <w:rsid w:val="00AB7C51"/>
    <w:rsid w:val="00AB7CC6"/>
    <w:rsid w:val="00AC0015"/>
    <w:rsid w:val="00AC0269"/>
    <w:rsid w:val="00AC0D05"/>
    <w:rsid w:val="00AC1391"/>
    <w:rsid w:val="00AC149A"/>
    <w:rsid w:val="00AC1AE6"/>
    <w:rsid w:val="00AC1C06"/>
    <w:rsid w:val="00AC2233"/>
    <w:rsid w:val="00AC2A1B"/>
    <w:rsid w:val="00AC368F"/>
    <w:rsid w:val="00AC3A28"/>
    <w:rsid w:val="00AC41C8"/>
    <w:rsid w:val="00AC4248"/>
    <w:rsid w:val="00AC43F0"/>
    <w:rsid w:val="00AC56B5"/>
    <w:rsid w:val="00AC5B35"/>
    <w:rsid w:val="00AC6046"/>
    <w:rsid w:val="00AC621B"/>
    <w:rsid w:val="00AC62D0"/>
    <w:rsid w:val="00AC65A9"/>
    <w:rsid w:val="00AC687B"/>
    <w:rsid w:val="00AC6EB1"/>
    <w:rsid w:val="00AC7B5D"/>
    <w:rsid w:val="00AD0431"/>
    <w:rsid w:val="00AD127F"/>
    <w:rsid w:val="00AD1B9D"/>
    <w:rsid w:val="00AD1CB2"/>
    <w:rsid w:val="00AD207E"/>
    <w:rsid w:val="00AD2530"/>
    <w:rsid w:val="00AD2950"/>
    <w:rsid w:val="00AD2982"/>
    <w:rsid w:val="00AD3343"/>
    <w:rsid w:val="00AD39C8"/>
    <w:rsid w:val="00AD45E1"/>
    <w:rsid w:val="00AD56EC"/>
    <w:rsid w:val="00AD5F10"/>
    <w:rsid w:val="00AD60B2"/>
    <w:rsid w:val="00AD6594"/>
    <w:rsid w:val="00AD6751"/>
    <w:rsid w:val="00AD7199"/>
    <w:rsid w:val="00AD7706"/>
    <w:rsid w:val="00AD78E6"/>
    <w:rsid w:val="00AE015C"/>
    <w:rsid w:val="00AE04B1"/>
    <w:rsid w:val="00AE15A4"/>
    <w:rsid w:val="00AE15B2"/>
    <w:rsid w:val="00AE1678"/>
    <w:rsid w:val="00AE18CC"/>
    <w:rsid w:val="00AE25C2"/>
    <w:rsid w:val="00AE328A"/>
    <w:rsid w:val="00AE3511"/>
    <w:rsid w:val="00AE3EA9"/>
    <w:rsid w:val="00AE45B8"/>
    <w:rsid w:val="00AE4C30"/>
    <w:rsid w:val="00AE5024"/>
    <w:rsid w:val="00AE6283"/>
    <w:rsid w:val="00AE6614"/>
    <w:rsid w:val="00AE789F"/>
    <w:rsid w:val="00AE7F2E"/>
    <w:rsid w:val="00AF017F"/>
    <w:rsid w:val="00AF0918"/>
    <w:rsid w:val="00AF0B9D"/>
    <w:rsid w:val="00AF0BBA"/>
    <w:rsid w:val="00AF0D96"/>
    <w:rsid w:val="00AF26FD"/>
    <w:rsid w:val="00AF367A"/>
    <w:rsid w:val="00AF3783"/>
    <w:rsid w:val="00AF44D6"/>
    <w:rsid w:val="00AF49B6"/>
    <w:rsid w:val="00AF699F"/>
    <w:rsid w:val="00AF714E"/>
    <w:rsid w:val="00AF7547"/>
    <w:rsid w:val="00AF75F9"/>
    <w:rsid w:val="00B0036F"/>
    <w:rsid w:val="00B00569"/>
    <w:rsid w:val="00B00C49"/>
    <w:rsid w:val="00B01377"/>
    <w:rsid w:val="00B0160D"/>
    <w:rsid w:val="00B01617"/>
    <w:rsid w:val="00B0215D"/>
    <w:rsid w:val="00B021A6"/>
    <w:rsid w:val="00B02AFE"/>
    <w:rsid w:val="00B02F35"/>
    <w:rsid w:val="00B030BD"/>
    <w:rsid w:val="00B044DE"/>
    <w:rsid w:val="00B0472F"/>
    <w:rsid w:val="00B04DC1"/>
    <w:rsid w:val="00B05366"/>
    <w:rsid w:val="00B0588F"/>
    <w:rsid w:val="00B05D49"/>
    <w:rsid w:val="00B05E70"/>
    <w:rsid w:val="00B06094"/>
    <w:rsid w:val="00B06805"/>
    <w:rsid w:val="00B06C5B"/>
    <w:rsid w:val="00B07795"/>
    <w:rsid w:val="00B07860"/>
    <w:rsid w:val="00B07ED0"/>
    <w:rsid w:val="00B101C2"/>
    <w:rsid w:val="00B1048C"/>
    <w:rsid w:val="00B10D08"/>
    <w:rsid w:val="00B1125B"/>
    <w:rsid w:val="00B113BF"/>
    <w:rsid w:val="00B114EA"/>
    <w:rsid w:val="00B1215C"/>
    <w:rsid w:val="00B13503"/>
    <w:rsid w:val="00B13727"/>
    <w:rsid w:val="00B13895"/>
    <w:rsid w:val="00B1392B"/>
    <w:rsid w:val="00B13938"/>
    <w:rsid w:val="00B14CC2"/>
    <w:rsid w:val="00B14F25"/>
    <w:rsid w:val="00B14FD1"/>
    <w:rsid w:val="00B152C8"/>
    <w:rsid w:val="00B15C0A"/>
    <w:rsid w:val="00B161FC"/>
    <w:rsid w:val="00B168DE"/>
    <w:rsid w:val="00B16958"/>
    <w:rsid w:val="00B16E59"/>
    <w:rsid w:val="00B16F0D"/>
    <w:rsid w:val="00B1711D"/>
    <w:rsid w:val="00B172A7"/>
    <w:rsid w:val="00B2137B"/>
    <w:rsid w:val="00B2264E"/>
    <w:rsid w:val="00B2295D"/>
    <w:rsid w:val="00B22EDF"/>
    <w:rsid w:val="00B24726"/>
    <w:rsid w:val="00B24C71"/>
    <w:rsid w:val="00B26673"/>
    <w:rsid w:val="00B26C9B"/>
    <w:rsid w:val="00B2735F"/>
    <w:rsid w:val="00B27959"/>
    <w:rsid w:val="00B27DCD"/>
    <w:rsid w:val="00B30B36"/>
    <w:rsid w:val="00B316B3"/>
    <w:rsid w:val="00B31E11"/>
    <w:rsid w:val="00B33BA9"/>
    <w:rsid w:val="00B33CB0"/>
    <w:rsid w:val="00B3444F"/>
    <w:rsid w:val="00B34536"/>
    <w:rsid w:val="00B345A7"/>
    <w:rsid w:val="00B34BD4"/>
    <w:rsid w:val="00B35575"/>
    <w:rsid w:val="00B35646"/>
    <w:rsid w:val="00B35F89"/>
    <w:rsid w:val="00B36337"/>
    <w:rsid w:val="00B36E83"/>
    <w:rsid w:val="00B377EE"/>
    <w:rsid w:val="00B37FA2"/>
    <w:rsid w:val="00B400E8"/>
    <w:rsid w:val="00B407A7"/>
    <w:rsid w:val="00B40AE2"/>
    <w:rsid w:val="00B417E7"/>
    <w:rsid w:val="00B41B4A"/>
    <w:rsid w:val="00B42F68"/>
    <w:rsid w:val="00B4328C"/>
    <w:rsid w:val="00B4350A"/>
    <w:rsid w:val="00B45352"/>
    <w:rsid w:val="00B45AE6"/>
    <w:rsid w:val="00B46399"/>
    <w:rsid w:val="00B46D53"/>
    <w:rsid w:val="00B46E73"/>
    <w:rsid w:val="00B46EF8"/>
    <w:rsid w:val="00B47122"/>
    <w:rsid w:val="00B47635"/>
    <w:rsid w:val="00B476BF"/>
    <w:rsid w:val="00B5096C"/>
    <w:rsid w:val="00B513B2"/>
    <w:rsid w:val="00B51567"/>
    <w:rsid w:val="00B5164B"/>
    <w:rsid w:val="00B52A4C"/>
    <w:rsid w:val="00B52A9F"/>
    <w:rsid w:val="00B52F22"/>
    <w:rsid w:val="00B53593"/>
    <w:rsid w:val="00B5393D"/>
    <w:rsid w:val="00B54170"/>
    <w:rsid w:val="00B5500C"/>
    <w:rsid w:val="00B552CB"/>
    <w:rsid w:val="00B563F2"/>
    <w:rsid w:val="00B568B6"/>
    <w:rsid w:val="00B577CC"/>
    <w:rsid w:val="00B60374"/>
    <w:rsid w:val="00B60FBE"/>
    <w:rsid w:val="00B61509"/>
    <w:rsid w:val="00B617EA"/>
    <w:rsid w:val="00B61995"/>
    <w:rsid w:val="00B61C78"/>
    <w:rsid w:val="00B61CE7"/>
    <w:rsid w:val="00B622D8"/>
    <w:rsid w:val="00B62345"/>
    <w:rsid w:val="00B627E3"/>
    <w:rsid w:val="00B630ED"/>
    <w:rsid w:val="00B63488"/>
    <w:rsid w:val="00B6363D"/>
    <w:rsid w:val="00B63BC2"/>
    <w:rsid w:val="00B64263"/>
    <w:rsid w:val="00B6432D"/>
    <w:rsid w:val="00B648F8"/>
    <w:rsid w:val="00B64A14"/>
    <w:rsid w:val="00B65982"/>
    <w:rsid w:val="00B65AFE"/>
    <w:rsid w:val="00B65C31"/>
    <w:rsid w:val="00B65D5B"/>
    <w:rsid w:val="00B67352"/>
    <w:rsid w:val="00B67487"/>
    <w:rsid w:val="00B67B01"/>
    <w:rsid w:val="00B7052D"/>
    <w:rsid w:val="00B70673"/>
    <w:rsid w:val="00B7069B"/>
    <w:rsid w:val="00B70A26"/>
    <w:rsid w:val="00B70A84"/>
    <w:rsid w:val="00B71D05"/>
    <w:rsid w:val="00B729C9"/>
    <w:rsid w:val="00B72A7C"/>
    <w:rsid w:val="00B72BC0"/>
    <w:rsid w:val="00B72E4B"/>
    <w:rsid w:val="00B73862"/>
    <w:rsid w:val="00B7592C"/>
    <w:rsid w:val="00B75A5E"/>
    <w:rsid w:val="00B761DD"/>
    <w:rsid w:val="00B766C1"/>
    <w:rsid w:val="00B76C72"/>
    <w:rsid w:val="00B77306"/>
    <w:rsid w:val="00B775DF"/>
    <w:rsid w:val="00B77BFB"/>
    <w:rsid w:val="00B80354"/>
    <w:rsid w:val="00B8082E"/>
    <w:rsid w:val="00B817A3"/>
    <w:rsid w:val="00B81AC0"/>
    <w:rsid w:val="00B81B30"/>
    <w:rsid w:val="00B822B3"/>
    <w:rsid w:val="00B82962"/>
    <w:rsid w:val="00B82D5D"/>
    <w:rsid w:val="00B833DE"/>
    <w:rsid w:val="00B84771"/>
    <w:rsid w:val="00B84E3F"/>
    <w:rsid w:val="00B84FC4"/>
    <w:rsid w:val="00B851A8"/>
    <w:rsid w:val="00B853EB"/>
    <w:rsid w:val="00B867F7"/>
    <w:rsid w:val="00B90E5F"/>
    <w:rsid w:val="00B910FD"/>
    <w:rsid w:val="00B916B6"/>
    <w:rsid w:val="00B91784"/>
    <w:rsid w:val="00B91879"/>
    <w:rsid w:val="00B92543"/>
    <w:rsid w:val="00B929E5"/>
    <w:rsid w:val="00B930D2"/>
    <w:rsid w:val="00B930E1"/>
    <w:rsid w:val="00B93560"/>
    <w:rsid w:val="00B93A84"/>
    <w:rsid w:val="00B93FB7"/>
    <w:rsid w:val="00B93FCD"/>
    <w:rsid w:val="00B94482"/>
    <w:rsid w:val="00B94B9B"/>
    <w:rsid w:val="00B956DB"/>
    <w:rsid w:val="00B95983"/>
    <w:rsid w:val="00B9607C"/>
    <w:rsid w:val="00B96363"/>
    <w:rsid w:val="00B964B2"/>
    <w:rsid w:val="00B96599"/>
    <w:rsid w:val="00B96B7B"/>
    <w:rsid w:val="00B97E2B"/>
    <w:rsid w:val="00B97FF5"/>
    <w:rsid w:val="00BA00CC"/>
    <w:rsid w:val="00BA0386"/>
    <w:rsid w:val="00BA1222"/>
    <w:rsid w:val="00BA1252"/>
    <w:rsid w:val="00BA13CB"/>
    <w:rsid w:val="00BA2DDC"/>
    <w:rsid w:val="00BA2E0D"/>
    <w:rsid w:val="00BA30FF"/>
    <w:rsid w:val="00BA3C50"/>
    <w:rsid w:val="00BA3F4B"/>
    <w:rsid w:val="00BA46CC"/>
    <w:rsid w:val="00BA50E1"/>
    <w:rsid w:val="00BA558B"/>
    <w:rsid w:val="00BA60B2"/>
    <w:rsid w:val="00BA6BD2"/>
    <w:rsid w:val="00BA6E6A"/>
    <w:rsid w:val="00BA76AA"/>
    <w:rsid w:val="00BB00F6"/>
    <w:rsid w:val="00BB01D4"/>
    <w:rsid w:val="00BB09C5"/>
    <w:rsid w:val="00BB0D03"/>
    <w:rsid w:val="00BB0EEB"/>
    <w:rsid w:val="00BB1636"/>
    <w:rsid w:val="00BB177B"/>
    <w:rsid w:val="00BB1898"/>
    <w:rsid w:val="00BB2B09"/>
    <w:rsid w:val="00BB4153"/>
    <w:rsid w:val="00BB45B4"/>
    <w:rsid w:val="00BB481F"/>
    <w:rsid w:val="00BB59A9"/>
    <w:rsid w:val="00BB6261"/>
    <w:rsid w:val="00BB6C6D"/>
    <w:rsid w:val="00BB705C"/>
    <w:rsid w:val="00BB70EE"/>
    <w:rsid w:val="00BB7D66"/>
    <w:rsid w:val="00BC000E"/>
    <w:rsid w:val="00BC0697"/>
    <w:rsid w:val="00BC10BD"/>
    <w:rsid w:val="00BC1298"/>
    <w:rsid w:val="00BC19E1"/>
    <w:rsid w:val="00BC1DDE"/>
    <w:rsid w:val="00BC20E8"/>
    <w:rsid w:val="00BC3FE2"/>
    <w:rsid w:val="00BC463A"/>
    <w:rsid w:val="00BC48F9"/>
    <w:rsid w:val="00BC507A"/>
    <w:rsid w:val="00BC52BC"/>
    <w:rsid w:val="00BC59F0"/>
    <w:rsid w:val="00BC5AE7"/>
    <w:rsid w:val="00BC62BC"/>
    <w:rsid w:val="00BC6357"/>
    <w:rsid w:val="00BC674B"/>
    <w:rsid w:val="00BC7A0A"/>
    <w:rsid w:val="00BC7E77"/>
    <w:rsid w:val="00BC7F1B"/>
    <w:rsid w:val="00BD064C"/>
    <w:rsid w:val="00BD06EC"/>
    <w:rsid w:val="00BD1084"/>
    <w:rsid w:val="00BD23B9"/>
    <w:rsid w:val="00BD27DB"/>
    <w:rsid w:val="00BD283B"/>
    <w:rsid w:val="00BD35D1"/>
    <w:rsid w:val="00BD4878"/>
    <w:rsid w:val="00BD4C16"/>
    <w:rsid w:val="00BD61C4"/>
    <w:rsid w:val="00BD7389"/>
    <w:rsid w:val="00BD7E95"/>
    <w:rsid w:val="00BE0F10"/>
    <w:rsid w:val="00BE216E"/>
    <w:rsid w:val="00BE2207"/>
    <w:rsid w:val="00BE23E6"/>
    <w:rsid w:val="00BE26D2"/>
    <w:rsid w:val="00BE2999"/>
    <w:rsid w:val="00BE2DF6"/>
    <w:rsid w:val="00BE3504"/>
    <w:rsid w:val="00BE3774"/>
    <w:rsid w:val="00BE4797"/>
    <w:rsid w:val="00BE48EB"/>
    <w:rsid w:val="00BE573C"/>
    <w:rsid w:val="00BE5BAF"/>
    <w:rsid w:val="00BE5E50"/>
    <w:rsid w:val="00BE6943"/>
    <w:rsid w:val="00BE69D9"/>
    <w:rsid w:val="00BE7207"/>
    <w:rsid w:val="00BE7936"/>
    <w:rsid w:val="00BF0B66"/>
    <w:rsid w:val="00BF1014"/>
    <w:rsid w:val="00BF14CE"/>
    <w:rsid w:val="00BF1ABF"/>
    <w:rsid w:val="00BF230D"/>
    <w:rsid w:val="00BF2550"/>
    <w:rsid w:val="00BF2C6A"/>
    <w:rsid w:val="00BF33C8"/>
    <w:rsid w:val="00BF3B28"/>
    <w:rsid w:val="00BF480B"/>
    <w:rsid w:val="00BF5DE9"/>
    <w:rsid w:val="00BF60F9"/>
    <w:rsid w:val="00BF68D8"/>
    <w:rsid w:val="00BF6FCA"/>
    <w:rsid w:val="00BF7160"/>
    <w:rsid w:val="00C00796"/>
    <w:rsid w:val="00C01C9E"/>
    <w:rsid w:val="00C01CC1"/>
    <w:rsid w:val="00C0231B"/>
    <w:rsid w:val="00C0241F"/>
    <w:rsid w:val="00C02FF6"/>
    <w:rsid w:val="00C03647"/>
    <w:rsid w:val="00C0408D"/>
    <w:rsid w:val="00C044B5"/>
    <w:rsid w:val="00C044F6"/>
    <w:rsid w:val="00C0483D"/>
    <w:rsid w:val="00C0500E"/>
    <w:rsid w:val="00C052EF"/>
    <w:rsid w:val="00C05B19"/>
    <w:rsid w:val="00C06349"/>
    <w:rsid w:val="00C07140"/>
    <w:rsid w:val="00C071C5"/>
    <w:rsid w:val="00C071DE"/>
    <w:rsid w:val="00C07982"/>
    <w:rsid w:val="00C10197"/>
    <w:rsid w:val="00C10585"/>
    <w:rsid w:val="00C11655"/>
    <w:rsid w:val="00C11CB5"/>
    <w:rsid w:val="00C11E72"/>
    <w:rsid w:val="00C124EE"/>
    <w:rsid w:val="00C126A8"/>
    <w:rsid w:val="00C12BCE"/>
    <w:rsid w:val="00C12C61"/>
    <w:rsid w:val="00C13114"/>
    <w:rsid w:val="00C134D3"/>
    <w:rsid w:val="00C15503"/>
    <w:rsid w:val="00C1562E"/>
    <w:rsid w:val="00C1588F"/>
    <w:rsid w:val="00C15AB1"/>
    <w:rsid w:val="00C15D68"/>
    <w:rsid w:val="00C16399"/>
    <w:rsid w:val="00C16CC0"/>
    <w:rsid w:val="00C16EA2"/>
    <w:rsid w:val="00C16FF5"/>
    <w:rsid w:val="00C17A80"/>
    <w:rsid w:val="00C206DD"/>
    <w:rsid w:val="00C2188C"/>
    <w:rsid w:val="00C21A71"/>
    <w:rsid w:val="00C22525"/>
    <w:rsid w:val="00C2256E"/>
    <w:rsid w:val="00C22790"/>
    <w:rsid w:val="00C22BB4"/>
    <w:rsid w:val="00C22C97"/>
    <w:rsid w:val="00C238A8"/>
    <w:rsid w:val="00C2422A"/>
    <w:rsid w:val="00C24291"/>
    <w:rsid w:val="00C251EA"/>
    <w:rsid w:val="00C26524"/>
    <w:rsid w:val="00C26658"/>
    <w:rsid w:val="00C2698E"/>
    <w:rsid w:val="00C26EEC"/>
    <w:rsid w:val="00C27258"/>
    <w:rsid w:val="00C2746E"/>
    <w:rsid w:val="00C27E5C"/>
    <w:rsid w:val="00C32F08"/>
    <w:rsid w:val="00C33D9B"/>
    <w:rsid w:val="00C33EEE"/>
    <w:rsid w:val="00C3498C"/>
    <w:rsid w:val="00C34EF7"/>
    <w:rsid w:val="00C35B58"/>
    <w:rsid w:val="00C36ACF"/>
    <w:rsid w:val="00C37034"/>
    <w:rsid w:val="00C37455"/>
    <w:rsid w:val="00C37B73"/>
    <w:rsid w:val="00C4015E"/>
    <w:rsid w:val="00C401FF"/>
    <w:rsid w:val="00C402FF"/>
    <w:rsid w:val="00C40C53"/>
    <w:rsid w:val="00C40D8A"/>
    <w:rsid w:val="00C40F48"/>
    <w:rsid w:val="00C41650"/>
    <w:rsid w:val="00C417E9"/>
    <w:rsid w:val="00C41A9E"/>
    <w:rsid w:val="00C42330"/>
    <w:rsid w:val="00C42EE1"/>
    <w:rsid w:val="00C430FA"/>
    <w:rsid w:val="00C43897"/>
    <w:rsid w:val="00C44101"/>
    <w:rsid w:val="00C44288"/>
    <w:rsid w:val="00C44CA8"/>
    <w:rsid w:val="00C45143"/>
    <w:rsid w:val="00C45533"/>
    <w:rsid w:val="00C4554A"/>
    <w:rsid w:val="00C45868"/>
    <w:rsid w:val="00C45F96"/>
    <w:rsid w:val="00C45FF4"/>
    <w:rsid w:val="00C46FB9"/>
    <w:rsid w:val="00C47422"/>
    <w:rsid w:val="00C50C34"/>
    <w:rsid w:val="00C519C5"/>
    <w:rsid w:val="00C51E54"/>
    <w:rsid w:val="00C526AD"/>
    <w:rsid w:val="00C52775"/>
    <w:rsid w:val="00C52FB0"/>
    <w:rsid w:val="00C53491"/>
    <w:rsid w:val="00C53562"/>
    <w:rsid w:val="00C53F4E"/>
    <w:rsid w:val="00C54427"/>
    <w:rsid w:val="00C54A12"/>
    <w:rsid w:val="00C556A1"/>
    <w:rsid w:val="00C55E2B"/>
    <w:rsid w:val="00C56AE0"/>
    <w:rsid w:val="00C56C9F"/>
    <w:rsid w:val="00C57940"/>
    <w:rsid w:val="00C57BF5"/>
    <w:rsid w:val="00C57D93"/>
    <w:rsid w:val="00C6098F"/>
    <w:rsid w:val="00C6156C"/>
    <w:rsid w:val="00C619F8"/>
    <w:rsid w:val="00C620B4"/>
    <w:rsid w:val="00C62DC5"/>
    <w:rsid w:val="00C62E5D"/>
    <w:rsid w:val="00C635C9"/>
    <w:rsid w:val="00C63A93"/>
    <w:rsid w:val="00C63FF4"/>
    <w:rsid w:val="00C64CE6"/>
    <w:rsid w:val="00C65E2C"/>
    <w:rsid w:val="00C66D76"/>
    <w:rsid w:val="00C6792D"/>
    <w:rsid w:val="00C67D66"/>
    <w:rsid w:val="00C70011"/>
    <w:rsid w:val="00C703DC"/>
    <w:rsid w:val="00C70909"/>
    <w:rsid w:val="00C70A89"/>
    <w:rsid w:val="00C70C73"/>
    <w:rsid w:val="00C722AA"/>
    <w:rsid w:val="00C73CCC"/>
    <w:rsid w:val="00C73D68"/>
    <w:rsid w:val="00C73EEA"/>
    <w:rsid w:val="00C74764"/>
    <w:rsid w:val="00C74F43"/>
    <w:rsid w:val="00C74FB0"/>
    <w:rsid w:val="00C7541D"/>
    <w:rsid w:val="00C75AB7"/>
    <w:rsid w:val="00C75C3A"/>
    <w:rsid w:val="00C75D70"/>
    <w:rsid w:val="00C76911"/>
    <w:rsid w:val="00C7731D"/>
    <w:rsid w:val="00C7744D"/>
    <w:rsid w:val="00C77731"/>
    <w:rsid w:val="00C77775"/>
    <w:rsid w:val="00C777F9"/>
    <w:rsid w:val="00C802A5"/>
    <w:rsid w:val="00C81B26"/>
    <w:rsid w:val="00C81F85"/>
    <w:rsid w:val="00C82672"/>
    <w:rsid w:val="00C82778"/>
    <w:rsid w:val="00C82884"/>
    <w:rsid w:val="00C83A04"/>
    <w:rsid w:val="00C84DE0"/>
    <w:rsid w:val="00C850FE"/>
    <w:rsid w:val="00C854CC"/>
    <w:rsid w:val="00C85C1B"/>
    <w:rsid w:val="00C866BF"/>
    <w:rsid w:val="00C87252"/>
    <w:rsid w:val="00C876DA"/>
    <w:rsid w:val="00C87F21"/>
    <w:rsid w:val="00C901D3"/>
    <w:rsid w:val="00C903A1"/>
    <w:rsid w:val="00C90619"/>
    <w:rsid w:val="00C90816"/>
    <w:rsid w:val="00C911E5"/>
    <w:rsid w:val="00C91200"/>
    <w:rsid w:val="00C91C09"/>
    <w:rsid w:val="00C91F12"/>
    <w:rsid w:val="00C91FE0"/>
    <w:rsid w:val="00C92D03"/>
    <w:rsid w:val="00C92EB8"/>
    <w:rsid w:val="00C92FF4"/>
    <w:rsid w:val="00C93957"/>
    <w:rsid w:val="00C9405D"/>
    <w:rsid w:val="00C94070"/>
    <w:rsid w:val="00C94BD7"/>
    <w:rsid w:val="00C95195"/>
    <w:rsid w:val="00C9601D"/>
    <w:rsid w:val="00C966A0"/>
    <w:rsid w:val="00C9699D"/>
    <w:rsid w:val="00C96A99"/>
    <w:rsid w:val="00C96F40"/>
    <w:rsid w:val="00C97647"/>
    <w:rsid w:val="00CA08C1"/>
    <w:rsid w:val="00CA1226"/>
    <w:rsid w:val="00CA16F7"/>
    <w:rsid w:val="00CA1AB5"/>
    <w:rsid w:val="00CA1F6B"/>
    <w:rsid w:val="00CA269F"/>
    <w:rsid w:val="00CA2C3B"/>
    <w:rsid w:val="00CA398A"/>
    <w:rsid w:val="00CA40E1"/>
    <w:rsid w:val="00CA428E"/>
    <w:rsid w:val="00CA4349"/>
    <w:rsid w:val="00CA4A85"/>
    <w:rsid w:val="00CA5248"/>
    <w:rsid w:val="00CA5967"/>
    <w:rsid w:val="00CA5DF2"/>
    <w:rsid w:val="00CA6924"/>
    <w:rsid w:val="00CA6A65"/>
    <w:rsid w:val="00CA6F42"/>
    <w:rsid w:val="00CA735B"/>
    <w:rsid w:val="00CA74D9"/>
    <w:rsid w:val="00CA7841"/>
    <w:rsid w:val="00CA7CBB"/>
    <w:rsid w:val="00CB0C49"/>
    <w:rsid w:val="00CB0CE1"/>
    <w:rsid w:val="00CB0DF1"/>
    <w:rsid w:val="00CB19A9"/>
    <w:rsid w:val="00CB1FB9"/>
    <w:rsid w:val="00CB27AD"/>
    <w:rsid w:val="00CB294D"/>
    <w:rsid w:val="00CB2A3E"/>
    <w:rsid w:val="00CB303E"/>
    <w:rsid w:val="00CB362C"/>
    <w:rsid w:val="00CB387E"/>
    <w:rsid w:val="00CB39B7"/>
    <w:rsid w:val="00CB47F3"/>
    <w:rsid w:val="00CB519D"/>
    <w:rsid w:val="00CB6992"/>
    <w:rsid w:val="00CB6B0E"/>
    <w:rsid w:val="00CC1556"/>
    <w:rsid w:val="00CC165B"/>
    <w:rsid w:val="00CC1B5B"/>
    <w:rsid w:val="00CC1F81"/>
    <w:rsid w:val="00CC34FF"/>
    <w:rsid w:val="00CC369F"/>
    <w:rsid w:val="00CC36E5"/>
    <w:rsid w:val="00CC3B71"/>
    <w:rsid w:val="00CC4081"/>
    <w:rsid w:val="00CC4D8B"/>
    <w:rsid w:val="00CC61D2"/>
    <w:rsid w:val="00CC6A32"/>
    <w:rsid w:val="00CC7014"/>
    <w:rsid w:val="00CC7C01"/>
    <w:rsid w:val="00CD018D"/>
    <w:rsid w:val="00CD0BC3"/>
    <w:rsid w:val="00CD1421"/>
    <w:rsid w:val="00CD16B5"/>
    <w:rsid w:val="00CD16D9"/>
    <w:rsid w:val="00CD1E38"/>
    <w:rsid w:val="00CD22AE"/>
    <w:rsid w:val="00CD24F4"/>
    <w:rsid w:val="00CD25BB"/>
    <w:rsid w:val="00CD2747"/>
    <w:rsid w:val="00CD2FC4"/>
    <w:rsid w:val="00CD434B"/>
    <w:rsid w:val="00CD4782"/>
    <w:rsid w:val="00CD555B"/>
    <w:rsid w:val="00CD595B"/>
    <w:rsid w:val="00CD5A84"/>
    <w:rsid w:val="00CD5A9A"/>
    <w:rsid w:val="00CD5CBC"/>
    <w:rsid w:val="00CD67BA"/>
    <w:rsid w:val="00CD67ED"/>
    <w:rsid w:val="00CD696C"/>
    <w:rsid w:val="00CD6D11"/>
    <w:rsid w:val="00CD6D31"/>
    <w:rsid w:val="00CD7399"/>
    <w:rsid w:val="00CD7572"/>
    <w:rsid w:val="00CD77A1"/>
    <w:rsid w:val="00CD7AE9"/>
    <w:rsid w:val="00CE198C"/>
    <w:rsid w:val="00CE1D69"/>
    <w:rsid w:val="00CE1DE6"/>
    <w:rsid w:val="00CE20CF"/>
    <w:rsid w:val="00CE2348"/>
    <w:rsid w:val="00CE2B3A"/>
    <w:rsid w:val="00CE2BC5"/>
    <w:rsid w:val="00CE32CC"/>
    <w:rsid w:val="00CE3734"/>
    <w:rsid w:val="00CE3A32"/>
    <w:rsid w:val="00CE4392"/>
    <w:rsid w:val="00CE4B3D"/>
    <w:rsid w:val="00CE5990"/>
    <w:rsid w:val="00CE5F85"/>
    <w:rsid w:val="00CE65C3"/>
    <w:rsid w:val="00CE6C12"/>
    <w:rsid w:val="00CE6DA2"/>
    <w:rsid w:val="00CE72EB"/>
    <w:rsid w:val="00CE7486"/>
    <w:rsid w:val="00CE751F"/>
    <w:rsid w:val="00CE7820"/>
    <w:rsid w:val="00CF00BE"/>
    <w:rsid w:val="00CF03F1"/>
    <w:rsid w:val="00CF0454"/>
    <w:rsid w:val="00CF0584"/>
    <w:rsid w:val="00CF08DA"/>
    <w:rsid w:val="00CF174D"/>
    <w:rsid w:val="00CF1967"/>
    <w:rsid w:val="00CF28CD"/>
    <w:rsid w:val="00CF3809"/>
    <w:rsid w:val="00CF41CF"/>
    <w:rsid w:val="00CF5592"/>
    <w:rsid w:val="00CF5DDA"/>
    <w:rsid w:val="00CF5E6D"/>
    <w:rsid w:val="00CF7A88"/>
    <w:rsid w:val="00CF7D97"/>
    <w:rsid w:val="00D0032E"/>
    <w:rsid w:val="00D011CE"/>
    <w:rsid w:val="00D01465"/>
    <w:rsid w:val="00D0263E"/>
    <w:rsid w:val="00D02A07"/>
    <w:rsid w:val="00D02CE6"/>
    <w:rsid w:val="00D039E2"/>
    <w:rsid w:val="00D03FEA"/>
    <w:rsid w:val="00D04692"/>
    <w:rsid w:val="00D0579E"/>
    <w:rsid w:val="00D05B60"/>
    <w:rsid w:val="00D06F5E"/>
    <w:rsid w:val="00D077CA"/>
    <w:rsid w:val="00D101F2"/>
    <w:rsid w:val="00D106A2"/>
    <w:rsid w:val="00D108FA"/>
    <w:rsid w:val="00D11359"/>
    <w:rsid w:val="00D12095"/>
    <w:rsid w:val="00D1245C"/>
    <w:rsid w:val="00D126F4"/>
    <w:rsid w:val="00D1280A"/>
    <w:rsid w:val="00D12E0B"/>
    <w:rsid w:val="00D13344"/>
    <w:rsid w:val="00D13424"/>
    <w:rsid w:val="00D14137"/>
    <w:rsid w:val="00D144FB"/>
    <w:rsid w:val="00D14579"/>
    <w:rsid w:val="00D14D84"/>
    <w:rsid w:val="00D1579B"/>
    <w:rsid w:val="00D15B88"/>
    <w:rsid w:val="00D15C89"/>
    <w:rsid w:val="00D16282"/>
    <w:rsid w:val="00D16949"/>
    <w:rsid w:val="00D174AC"/>
    <w:rsid w:val="00D17587"/>
    <w:rsid w:val="00D20023"/>
    <w:rsid w:val="00D20129"/>
    <w:rsid w:val="00D201BA"/>
    <w:rsid w:val="00D203D8"/>
    <w:rsid w:val="00D20624"/>
    <w:rsid w:val="00D2091D"/>
    <w:rsid w:val="00D215A6"/>
    <w:rsid w:val="00D21C7B"/>
    <w:rsid w:val="00D21D14"/>
    <w:rsid w:val="00D22E1C"/>
    <w:rsid w:val="00D235AD"/>
    <w:rsid w:val="00D2387F"/>
    <w:rsid w:val="00D23A98"/>
    <w:rsid w:val="00D24963"/>
    <w:rsid w:val="00D24AB8"/>
    <w:rsid w:val="00D24BA6"/>
    <w:rsid w:val="00D2518F"/>
    <w:rsid w:val="00D2577F"/>
    <w:rsid w:val="00D26347"/>
    <w:rsid w:val="00D26939"/>
    <w:rsid w:val="00D26AF8"/>
    <w:rsid w:val="00D26DAD"/>
    <w:rsid w:val="00D27683"/>
    <w:rsid w:val="00D27F51"/>
    <w:rsid w:val="00D30551"/>
    <w:rsid w:val="00D305A0"/>
    <w:rsid w:val="00D30C5E"/>
    <w:rsid w:val="00D30CFC"/>
    <w:rsid w:val="00D317D4"/>
    <w:rsid w:val="00D31DCE"/>
    <w:rsid w:val="00D32298"/>
    <w:rsid w:val="00D32669"/>
    <w:rsid w:val="00D327E1"/>
    <w:rsid w:val="00D33137"/>
    <w:rsid w:val="00D33554"/>
    <w:rsid w:val="00D340DE"/>
    <w:rsid w:val="00D3410F"/>
    <w:rsid w:val="00D3450D"/>
    <w:rsid w:val="00D345BF"/>
    <w:rsid w:val="00D34F26"/>
    <w:rsid w:val="00D36ADE"/>
    <w:rsid w:val="00D3731B"/>
    <w:rsid w:val="00D37499"/>
    <w:rsid w:val="00D378DD"/>
    <w:rsid w:val="00D37C18"/>
    <w:rsid w:val="00D37FA2"/>
    <w:rsid w:val="00D40783"/>
    <w:rsid w:val="00D41E18"/>
    <w:rsid w:val="00D42304"/>
    <w:rsid w:val="00D42B87"/>
    <w:rsid w:val="00D42DB8"/>
    <w:rsid w:val="00D42E47"/>
    <w:rsid w:val="00D43AF9"/>
    <w:rsid w:val="00D43EA5"/>
    <w:rsid w:val="00D44371"/>
    <w:rsid w:val="00D448A8"/>
    <w:rsid w:val="00D44B93"/>
    <w:rsid w:val="00D45088"/>
    <w:rsid w:val="00D450AB"/>
    <w:rsid w:val="00D45318"/>
    <w:rsid w:val="00D45D87"/>
    <w:rsid w:val="00D465E3"/>
    <w:rsid w:val="00D46A55"/>
    <w:rsid w:val="00D47096"/>
    <w:rsid w:val="00D470CE"/>
    <w:rsid w:val="00D471ED"/>
    <w:rsid w:val="00D47C0B"/>
    <w:rsid w:val="00D50013"/>
    <w:rsid w:val="00D5019F"/>
    <w:rsid w:val="00D51204"/>
    <w:rsid w:val="00D51CA0"/>
    <w:rsid w:val="00D51E0C"/>
    <w:rsid w:val="00D522E0"/>
    <w:rsid w:val="00D52553"/>
    <w:rsid w:val="00D52E62"/>
    <w:rsid w:val="00D5385E"/>
    <w:rsid w:val="00D53A65"/>
    <w:rsid w:val="00D54055"/>
    <w:rsid w:val="00D542D2"/>
    <w:rsid w:val="00D54338"/>
    <w:rsid w:val="00D54AF1"/>
    <w:rsid w:val="00D54B83"/>
    <w:rsid w:val="00D554E0"/>
    <w:rsid w:val="00D555EB"/>
    <w:rsid w:val="00D55C97"/>
    <w:rsid w:val="00D55D39"/>
    <w:rsid w:val="00D56C31"/>
    <w:rsid w:val="00D56CA8"/>
    <w:rsid w:val="00D57ED5"/>
    <w:rsid w:val="00D60279"/>
    <w:rsid w:val="00D6073D"/>
    <w:rsid w:val="00D613CD"/>
    <w:rsid w:val="00D6163C"/>
    <w:rsid w:val="00D639E5"/>
    <w:rsid w:val="00D63F60"/>
    <w:rsid w:val="00D6420F"/>
    <w:rsid w:val="00D64C92"/>
    <w:rsid w:val="00D65CB4"/>
    <w:rsid w:val="00D65D12"/>
    <w:rsid w:val="00D66354"/>
    <w:rsid w:val="00D66526"/>
    <w:rsid w:val="00D66659"/>
    <w:rsid w:val="00D6677D"/>
    <w:rsid w:val="00D66A40"/>
    <w:rsid w:val="00D708E5"/>
    <w:rsid w:val="00D70BE6"/>
    <w:rsid w:val="00D70C4C"/>
    <w:rsid w:val="00D70DF8"/>
    <w:rsid w:val="00D71941"/>
    <w:rsid w:val="00D72061"/>
    <w:rsid w:val="00D72AC4"/>
    <w:rsid w:val="00D7319B"/>
    <w:rsid w:val="00D733F6"/>
    <w:rsid w:val="00D7349D"/>
    <w:rsid w:val="00D737F0"/>
    <w:rsid w:val="00D73CC7"/>
    <w:rsid w:val="00D73D21"/>
    <w:rsid w:val="00D775F6"/>
    <w:rsid w:val="00D77D58"/>
    <w:rsid w:val="00D80679"/>
    <w:rsid w:val="00D80EAE"/>
    <w:rsid w:val="00D80EC0"/>
    <w:rsid w:val="00D8145B"/>
    <w:rsid w:val="00D81A2C"/>
    <w:rsid w:val="00D81EB4"/>
    <w:rsid w:val="00D820BA"/>
    <w:rsid w:val="00D8255F"/>
    <w:rsid w:val="00D82AF3"/>
    <w:rsid w:val="00D831BB"/>
    <w:rsid w:val="00D834F2"/>
    <w:rsid w:val="00D8467E"/>
    <w:rsid w:val="00D8496B"/>
    <w:rsid w:val="00D853C5"/>
    <w:rsid w:val="00D85663"/>
    <w:rsid w:val="00D86473"/>
    <w:rsid w:val="00D86551"/>
    <w:rsid w:val="00D87012"/>
    <w:rsid w:val="00D87D60"/>
    <w:rsid w:val="00D9055D"/>
    <w:rsid w:val="00D905B5"/>
    <w:rsid w:val="00D90EBD"/>
    <w:rsid w:val="00D91517"/>
    <w:rsid w:val="00D918ED"/>
    <w:rsid w:val="00D91973"/>
    <w:rsid w:val="00D91B5F"/>
    <w:rsid w:val="00D92A2C"/>
    <w:rsid w:val="00D92E5B"/>
    <w:rsid w:val="00D93F66"/>
    <w:rsid w:val="00D9446C"/>
    <w:rsid w:val="00D94AC9"/>
    <w:rsid w:val="00D9533A"/>
    <w:rsid w:val="00D95A71"/>
    <w:rsid w:val="00D969F5"/>
    <w:rsid w:val="00D973FD"/>
    <w:rsid w:val="00D9780A"/>
    <w:rsid w:val="00DA069D"/>
    <w:rsid w:val="00DA0BB6"/>
    <w:rsid w:val="00DA0BCF"/>
    <w:rsid w:val="00DA1D9F"/>
    <w:rsid w:val="00DA2C04"/>
    <w:rsid w:val="00DA366E"/>
    <w:rsid w:val="00DA3865"/>
    <w:rsid w:val="00DA4273"/>
    <w:rsid w:val="00DA4588"/>
    <w:rsid w:val="00DA4861"/>
    <w:rsid w:val="00DA4A3F"/>
    <w:rsid w:val="00DA4CF3"/>
    <w:rsid w:val="00DA4DA5"/>
    <w:rsid w:val="00DA6242"/>
    <w:rsid w:val="00DA64C7"/>
    <w:rsid w:val="00DA69A9"/>
    <w:rsid w:val="00DA6D6F"/>
    <w:rsid w:val="00DA6EC8"/>
    <w:rsid w:val="00DA73BD"/>
    <w:rsid w:val="00DA7534"/>
    <w:rsid w:val="00DA75A6"/>
    <w:rsid w:val="00DA7739"/>
    <w:rsid w:val="00DB0199"/>
    <w:rsid w:val="00DB0750"/>
    <w:rsid w:val="00DB0FA8"/>
    <w:rsid w:val="00DB1086"/>
    <w:rsid w:val="00DB13FB"/>
    <w:rsid w:val="00DB16C0"/>
    <w:rsid w:val="00DB2866"/>
    <w:rsid w:val="00DB32CB"/>
    <w:rsid w:val="00DB39E8"/>
    <w:rsid w:val="00DB3BC0"/>
    <w:rsid w:val="00DB48D4"/>
    <w:rsid w:val="00DB4F6E"/>
    <w:rsid w:val="00DB5310"/>
    <w:rsid w:val="00DB584F"/>
    <w:rsid w:val="00DB6700"/>
    <w:rsid w:val="00DB6814"/>
    <w:rsid w:val="00DB6A40"/>
    <w:rsid w:val="00DB7089"/>
    <w:rsid w:val="00DB76F8"/>
    <w:rsid w:val="00DB7871"/>
    <w:rsid w:val="00DB7998"/>
    <w:rsid w:val="00DC11E5"/>
    <w:rsid w:val="00DC130A"/>
    <w:rsid w:val="00DC33CC"/>
    <w:rsid w:val="00DC3A4F"/>
    <w:rsid w:val="00DC3E05"/>
    <w:rsid w:val="00DC3F90"/>
    <w:rsid w:val="00DC4AE9"/>
    <w:rsid w:val="00DC5015"/>
    <w:rsid w:val="00DC5390"/>
    <w:rsid w:val="00DC549C"/>
    <w:rsid w:val="00DC5E96"/>
    <w:rsid w:val="00DC64D5"/>
    <w:rsid w:val="00DC6CB3"/>
    <w:rsid w:val="00DC6E2C"/>
    <w:rsid w:val="00DC7045"/>
    <w:rsid w:val="00DC7857"/>
    <w:rsid w:val="00DD062F"/>
    <w:rsid w:val="00DD075D"/>
    <w:rsid w:val="00DD16EB"/>
    <w:rsid w:val="00DD2052"/>
    <w:rsid w:val="00DD234B"/>
    <w:rsid w:val="00DD266B"/>
    <w:rsid w:val="00DD2C7D"/>
    <w:rsid w:val="00DD3206"/>
    <w:rsid w:val="00DD3935"/>
    <w:rsid w:val="00DD3B90"/>
    <w:rsid w:val="00DD46FC"/>
    <w:rsid w:val="00DD4823"/>
    <w:rsid w:val="00DD4853"/>
    <w:rsid w:val="00DD5C05"/>
    <w:rsid w:val="00DD6A7A"/>
    <w:rsid w:val="00DD710A"/>
    <w:rsid w:val="00DE0474"/>
    <w:rsid w:val="00DE148A"/>
    <w:rsid w:val="00DE14A2"/>
    <w:rsid w:val="00DE1B33"/>
    <w:rsid w:val="00DE1ED6"/>
    <w:rsid w:val="00DE2B5F"/>
    <w:rsid w:val="00DE3203"/>
    <w:rsid w:val="00DE33B4"/>
    <w:rsid w:val="00DE35BC"/>
    <w:rsid w:val="00DE3A82"/>
    <w:rsid w:val="00DE3D32"/>
    <w:rsid w:val="00DE3F10"/>
    <w:rsid w:val="00DE4085"/>
    <w:rsid w:val="00DE4D58"/>
    <w:rsid w:val="00DE5141"/>
    <w:rsid w:val="00DE5F6D"/>
    <w:rsid w:val="00DE69DE"/>
    <w:rsid w:val="00DE6DBE"/>
    <w:rsid w:val="00DE784B"/>
    <w:rsid w:val="00DE7C16"/>
    <w:rsid w:val="00DF03E9"/>
    <w:rsid w:val="00DF0589"/>
    <w:rsid w:val="00DF0A35"/>
    <w:rsid w:val="00DF16D0"/>
    <w:rsid w:val="00DF202B"/>
    <w:rsid w:val="00DF23C7"/>
    <w:rsid w:val="00DF34AE"/>
    <w:rsid w:val="00DF3913"/>
    <w:rsid w:val="00DF3980"/>
    <w:rsid w:val="00DF3B5E"/>
    <w:rsid w:val="00DF479C"/>
    <w:rsid w:val="00DF4DA4"/>
    <w:rsid w:val="00DF4F57"/>
    <w:rsid w:val="00DF50A6"/>
    <w:rsid w:val="00DF550A"/>
    <w:rsid w:val="00DF5ADE"/>
    <w:rsid w:val="00DF5E12"/>
    <w:rsid w:val="00DF731B"/>
    <w:rsid w:val="00E004A8"/>
    <w:rsid w:val="00E00BEC"/>
    <w:rsid w:val="00E01C40"/>
    <w:rsid w:val="00E02297"/>
    <w:rsid w:val="00E044AC"/>
    <w:rsid w:val="00E0462E"/>
    <w:rsid w:val="00E05015"/>
    <w:rsid w:val="00E052CD"/>
    <w:rsid w:val="00E06A57"/>
    <w:rsid w:val="00E06E69"/>
    <w:rsid w:val="00E06FB6"/>
    <w:rsid w:val="00E0722B"/>
    <w:rsid w:val="00E07522"/>
    <w:rsid w:val="00E0754D"/>
    <w:rsid w:val="00E105BD"/>
    <w:rsid w:val="00E10912"/>
    <w:rsid w:val="00E109D6"/>
    <w:rsid w:val="00E10F02"/>
    <w:rsid w:val="00E11306"/>
    <w:rsid w:val="00E11912"/>
    <w:rsid w:val="00E11A4C"/>
    <w:rsid w:val="00E11A69"/>
    <w:rsid w:val="00E11B96"/>
    <w:rsid w:val="00E11E15"/>
    <w:rsid w:val="00E11EB2"/>
    <w:rsid w:val="00E1221E"/>
    <w:rsid w:val="00E1271F"/>
    <w:rsid w:val="00E12771"/>
    <w:rsid w:val="00E12C5D"/>
    <w:rsid w:val="00E13D7B"/>
    <w:rsid w:val="00E148B8"/>
    <w:rsid w:val="00E1512E"/>
    <w:rsid w:val="00E1606C"/>
    <w:rsid w:val="00E16093"/>
    <w:rsid w:val="00E161F6"/>
    <w:rsid w:val="00E16361"/>
    <w:rsid w:val="00E16FCD"/>
    <w:rsid w:val="00E17CE4"/>
    <w:rsid w:val="00E17EF2"/>
    <w:rsid w:val="00E17FBA"/>
    <w:rsid w:val="00E212EC"/>
    <w:rsid w:val="00E21D74"/>
    <w:rsid w:val="00E22A8F"/>
    <w:rsid w:val="00E23A02"/>
    <w:rsid w:val="00E240C1"/>
    <w:rsid w:val="00E243E5"/>
    <w:rsid w:val="00E24B13"/>
    <w:rsid w:val="00E24F82"/>
    <w:rsid w:val="00E25E65"/>
    <w:rsid w:val="00E2667B"/>
    <w:rsid w:val="00E26D6B"/>
    <w:rsid w:val="00E272CF"/>
    <w:rsid w:val="00E272D5"/>
    <w:rsid w:val="00E27315"/>
    <w:rsid w:val="00E27EC1"/>
    <w:rsid w:val="00E27F49"/>
    <w:rsid w:val="00E3002B"/>
    <w:rsid w:val="00E30134"/>
    <w:rsid w:val="00E3029A"/>
    <w:rsid w:val="00E30664"/>
    <w:rsid w:val="00E30E49"/>
    <w:rsid w:val="00E31114"/>
    <w:rsid w:val="00E319E4"/>
    <w:rsid w:val="00E31D01"/>
    <w:rsid w:val="00E31F1D"/>
    <w:rsid w:val="00E32E7A"/>
    <w:rsid w:val="00E32E87"/>
    <w:rsid w:val="00E330C6"/>
    <w:rsid w:val="00E33D0E"/>
    <w:rsid w:val="00E34512"/>
    <w:rsid w:val="00E350A8"/>
    <w:rsid w:val="00E35385"/>
    <w:rsid w:val="00E356E2"/>
    <w:rsid w:val="00E35808"/>
    <w:rsid w:val="00E36243"/>
    <w:rsid w:val="00E36277"/>
    <w:rsid w:val="00E36DDB"/>
    <w:rsid w:val="00E406C0"/>
    <w:rsid w:val="00E411A8"/>
    <w:rsid w:val="00E41CF1"/>
    <w:rsid w:val="00E42DCA"/>
    <w:rsid w:val="00E42E0F"/>
    <w:rsid w:val="00E42FA4"/>
    <w:rsid w:val="00E431F6"/>
    <w:rsid w:val="00E43E4F"/>
    <w:rsid w:val="00E44630"/>
    <w:rsid w:val="00E45057"/>
    <w:rsid w:val="00E466D1"/>
    <w:rsid w:val="00E46DD0"/>
    <w:rsid w:val="00E46EE3"/>
    <w:rsid w:val="00E47365"/>
    <w:rsid w:val="00E476FF"/>
    <w:rsid w:val="00E47E9A"/>
    <w:rsid w:val="00E501AB"/>
    <w:rsid w:val="00E509D3"/>
    <w:rsid w:val="00E5102F"/>
    <w:rsid w:val="00E51715"/>
    <w:rsid w:val="00E52101"/>
    <w:rsid w:val="00E52BC5"/>
    <w:rsid w:val="00E536EA"/>
    <w:rsid w:val="00E53A4C"/>
    <w:rsid w:val="00E53BAC"/>
    <w:rsid w:val="00E55560"/>
    <w:rsid w:val="00E55CA8"/>
    <w:rsid w:val="00E568E3"/>
    <w:rsid w:val="00E5725B"/>
    <w:rsid w:val="00E57BE6"/>
    <w:rsid w:val="00E57DCA"/>
    <w:rsid w:val="00E57EBE"/>
    <w:rsid w:val="00E60E77"/>
    <w:rsid w:val="00E60FC5"/>
    <w:rsid w:val="00E61A1E"/>
    <w:rsid w:val="00E61FF9"/>
    <w:rsid w:val="00E62046"/>
    <w:rsid w:val="00E6240E"/>
    <w:rsid w:val="00E62C42"/>
    <w:rsid w:val="00E62C6D"/>
    <w:rsid w:val="00E62DB3"/>
    <w:rsid w:val="00E630FD"/>
    <w:rsid w:val="00E638DB"/>
    <w:rsid w:val="00E63E41"/>
    <w:rsid w:val="00E642DB"/>
    <w:rsid w:val="00E64C25"/>
    <w:rsid w:val="00E6558A"/>
    <w:rsid w:val="00E6580D"/>
    <w:rsid w:val="00E66459"/>
    <w:rsid w:val="00E674D4"/>
    <w:rsid w:val="00E6755F"/>
    <w:rsid w:val="00E6771E"/>
    <w:rsid w:val="00E67DB0"/>
    <w:rsid w:val="00E700B3"/>
    <w:rsid w:val="00E707C2"/>
    <w:rsid w:val="00E707C8"/>
    <w:rsid w:val="00E70F00"/>
    <w:rsid w:val="00E71296"/>
    <w:rsid w:val="00E71392"/>
    <w:rsid w:val="00E71C6C"/>
    <w:rsid w:val="00E723AF"/>
    <w:rsid w:val="00E7253C"/>
    <w:rsid w:val="00E74211"/>
    <w:rsid w:val="00E743BF"/>
    <w:rsid w:val="00E748A2"/>
    <w:rsid w:val="00E74CBB"/>
    <w:rsid w:val="00E752E5"/>
    <w:rsid w:val="00E753A3"/>
    <w:rsid w:val="00E75A05"/>
    <w:rsid w:val="00E75C04"/>
    <w:rsid w:val="00E7699B"/>
    <w:rsid w:val="00E7754D"/>
    <w:rsid w:val="00E77622"/>
    <w:rsid w:val="00E80091"/>
    <w:rsid w:val="00E80815"/>
    <w:rsid w:val="00E80FD3"/>
    <w:rsid w:val="00E81120"/>
    <w:rsid w:val="00E81199"/>
    <w:rsid w:val="00E811BD"/>
    <w:rsid w:val="00E812D7"/>
    <w:rsid w:val="00E81710"/>
    <w:rsid w:val="00E820B4"/>
    <w:rsid w:val="00E821F1"/>
    <w:rsid w:val="00E825FF"/>
    <w:rsid w:val="00E849CB"/>
    <w:rsid w:val="00E84E57"/>
    <w:rsid w:val="00E84F07"/>
    <w:rsid w:val="00E85FB6"/>
    <w:rsid w:val="00E86A56"/>
    <w:rsid w:val="00E8729C"/>
    <w:rsid w:val="00E877E9"/>
    <w:rsid w:val="00E90006"/>
    <w:rsid w:val="00E909EB"/>
    <w:rsid w:val="00E914C8"/>
    <w:rsid w:val="00E9208C"/>
    <w:rsid w:val="00E92BD2"/>
    <w:rsid w:val="00E92D26"/>
    <w:rsid w:val="00E93593"/>
    <w:rsid w:val="00E9434C"/>
    <w:rsid w:val="00E94440"/>
    <w:rsid w:val="00E94544"/>
    <w:rsid w:val="00E95174"/>
    <w:rsid w:val="00E95AFE"/>
    <w:rsid w:val="00E95D98"/>
    <w:rsid w:val="00E9684D"/>
    <w:rsid w:val="00E96A06"/>
    <w:rsid w:val="00E96A69"/>
    <w:rsid w:val="00E9720C"/>
    <w:rsid w:val="00E9794C"/>
    <w:rsid w:val="00E97ACC"/>
    <w:rsid w:val="00EA0B21"/>
    <w:rsid w:val="00EA0E60"/>
    <w:rsid w:val="00EA278D"/>
    <w:rsid w:val="00EA27F1"/>
    <w:rsid w:val="00EA287D"/>
    <w:rsid w:val="00EA2B2E"/>
    <w:rsid w:val="00EA2C84"/>
    <w:rsid w:val="00EA3967"/>
    <w:rsid w:val="00EA3F53"/>
    <w:rsid w:val="00EA5412"/>
    <w:rsid w:val="00EA5601"/>
    <w:rsid w:val="00EA61F4"/>
    <w:rsid w:val="00EA6DAE"/>
    <w:rsid w:val="00EA6F8C"/>
    <w:rsid w:val="00EA72BB"/>
    <w:rsid w:val="00EA78B5"/>
    <w:rsid w:val="00EA7D8A"/>
    <w:rsid w:val="00EA7FC4"/>
    <w:rsid w:val="00EB0ED6"/>
    <w:rsid w:val="00EB0F18"/>
    <w:rsid w:val="00EB1109"/>
    <w:rsid w:val="00EB14A5"/>
    <w:rsid w:val="00EB3CCF"/>
    <w:rsid w:val="00EB3D12"/>
    <w:rsid w:val="00EB3DCD"/>
    <w:rsid w:val="00EB44B3"/>
    <w:rsid w:val="00EB485D"/>
    <w:rsid w:val="00EB509A"/>
    <w:rsid w:val="00EB5191"/>
    <w:rsid w:val="00EB52BC"/>
    <w:rsid w:val="00EB5A10"/>
    <w:rsid w:val="00EB6129"/>
    <w:rsid w:val="00EB61F2"/>
    <w:rsid w:val="00EB62D1"/>
    <w:rsid w:val="00EB651B"/>
    <w:rsid w:val="00EB6B4F"/>
    <w:rsid w:val="00EB6F92"/>
    <w:rsid w:val="00EB72E5"/>
    <w:rsid w:val="00EB78B4"/>
    <w:rsid w:val="00EB7AE7"/>
    <w:rsid w:val="00EB7C04"/>
    <w:rsid w:val="00EC0351"/>
    <w:rsid w:val="00EC1B4C"/>
    <w:rsid w:val="00EC3572"/>
    <w:rsid w:val="00EC54AC"/>
    <w:rsid w:val="00EC6373"/>
    <w:rsid w:val="00EC6FCD"/>
    <w:rsid w:val="00EC75DB"/>
    <w:rsid w:val="00EC7AE6"/>
    <w:rsid w:val="00ED0764"/>
    <w:rsid w:val="00ED076D"/>
    <w:rsid w:val="00ED0B69"/>
    <w:rsid w:val="00ED158C"/>
    <w:rsid w:val="00ED2D22"/>
    <w:rsid w:val="00ED3071"/>
    <w:rsid w:val="00ED3424"/>
    <w:rsid w:val="00ED3538"/>
    <w:rsid w:val="00ED3E2F"/>
    <w:rsid w:val="00ED3F7A"/>
    <w:rsid w:val="00ED5497"/>
    <w:rsid w:val="00ED5747"/>
    <w:rsid w:val="00ED625F"/>
    <w:rsid w:val="00ED6719"/>
    <w:rsid w:val="00ED683D"/>
    <w:rsid w:val="00ED748A"/>
    <w:rsid w:val="00ED7880"/>
    <w:rsid w:val="00ED790A"/>
    <w:rsid w:val="00EE00D2"/>
    <w:rsid w:val="00EE0A72"/>
    <w:rsid w:val="00EE0E79"/>
    <w:rsid w:val="00EE0EA4"/>
    <w:rsid w:val="00EE149A"/>
    <w:rsid w:val="00EE17A6"/>
    <w:rsid w:val="00EE19DC"/>
    <w:rsid w:val="00EE207C"/>
    <w:rsid w:val="00EE2926"/>
    <w:rsid w:val="00EE2D1A"/>
    <w:rsid w:val="00EE2DE2"/>
    <w:rsid w:val="00EE40B0"/>
    <w:rsid w:val="00EE4106"/>
    <w:rsid w:val="00EE433F"/>
    <w:rsid w:val="00EE43AB"/>
    <w:rsid w:val="00EE44C0"/>
    <w:rsid w:val="00EE45BB"/>
    <w:rsid w:val="00EE4D98"/>
    <w:rsid w:val="00EE5480"/>
    <w:rsid w:val="00EE55C1"/>
    <w:rsid w:val="00EE604D"/>
    <w:rsid w:val="00EE6346"/>
    <w:rsid w:val="00EE65A7"/>
    <w:rsid w:val="00EE65BF"/>
    <w:rsid w:val="00EE6909"/>
    <w:rsid w:val="00EE6E88"/>
    <w:rsid w:val="00EE7C9F"/>
    <w:rsid w:val="00EE7E59"/>
    <w:rsid w:val="00EF0090"/>
    <w:rsid w:val="00EF05EA"/>
    <w:rsid w:val="00EF095E"/>
    <w:rsid w:val="00EF1066"/>
    <w:rsid w:val="00EF1439"/>
    <w:rsid w:val="00EF21E4"/>
    <w:rsid w:val="00EF23C7"/>
    <w:rsid w:val="00EF26A5"/>
    <w:rsid w:val="00EF30D9"/>
    <w:rsid w:val="00EF322F"/>
    <w:rsid w:val="00EF33E9"/>
    <w:rsid w:val="00EF3486"/>
    <w:rsid w:val="00EF3983"/>
    <w:rsid w:val="00EF4586"/>
    <w:rsid w:val="00EF45D1"/>
    <w:rsid w:val="00EF4F16"/>
    <w:rsid w:val="00EF55A0"/>
    <w:rsid w:val="00EF55E7"/>
    <w:rsid w:val="00EF61F5"/>
    <w:rsid w:val="00EF631B"/>
    <w:rsid w:val="00EF646E"/>
    <w:rsid w:val="00EF6BC6"/>
    <w:rsid w:val="00EF7071"/>
    <w:rsid w:val="00EF7528"/>
    <w:rsid w:val="00EF7650"/>
    <w:rsid w:val="00F009AA"/>
    <w:rsid w:val="00F01D91"/>
    <w:rsid w:val="00F01F33"/>
    <w:rsid w:val="00F02159"/>
    <w:rsid w:val="00F02975"/>
    <w:rsid w:val="00F02AF0"/>
    <w:rsid w:val="00F03DF9"/>
    <w:rsid w:val="00F0453A"/>
    <w:rsid w:val="00F047CB"/>
    <w:rsid w:val="00F0517E"/>
    <w:rsid w:val="00F055D0"/>
    <w:rsid w:val="00F05C45"/>
    <w:rsid w:val="00F05DC5"/>
    <w:rsid w:val="00F06605"/>
    <w:rsid w:val="00F072EF"/>
    <w:rsid w:val="00F07EA5"/>
    <w:rsid w:val="00F07F61"/>
    <w:rsid w:val="00F103DC"/>
    <w:rsid w:val="00F107D1"/>
    <w:rsid w:val="00F10924"/>
    <w:rsid w:val="00F10A12"/>
    <w:rsid w:val="00F116F6"/>
    <w:rsid w:val="00F11A06"/>
    <w:rsid w:val="00F128CA"/>
    <w:rsid w:val="00F13818"/>
    <w:rsid w:val="00F13CCC"/>
    <w:rsid w:val="00F142BB"/>
    <w:rsid w:val="00F14578"/>
    <w:rsid w:val="00F145F0"/>
    <w:rsid w:val="00F1493A"/>
    <w:rsid w:val="00F14B14"/>
    <w:rsid w:val="00F15582"/>
    <w:rsid w:val="00F15684"/>
    <w:rsid w:val="00F15A56"/>
    <w:rsid w:val="00F16AE1"/>
    <w:rsid w:val="00F1722F"/>
    <w:rsid w:val="00F1780E"/>
    <w:rsid w:val="00F17C20"/>
    <w:rsid w:val="00F201BC"/>
    <w:rsid w:val="00F20FE8"/>
    <w:rsid w:val="00F211F7"/>
    <w:rsid w:val="00F227C2"/>
    <w:rsid w:val="00F2322F"/>
    <w:rsid w:val="00F23A74"/>
    <w:rsid w:val="00F23BE5"/>
    <w:rsid w:val="00F2419A"/>
    <w:rsid w:val="00F243E7"/>
    <w:rsid w:val="00F24DF4"/>
    <w:rsid w:val="00F25C19"/>
    <w:rsid w:val="00F26001"/>
    <w:rsid w:val="00F266AC"/>
    <w:rsid w:val="00F26ACC"/>
    <w:rsid w:val="00F27D9E"/>
    <w:rsid w:val="00F312F7"/>
    <w:rsid w:val="00F31358"/>
    <w:rsid w:val="00F316DB"/>
    <w:rsid w:val="00F3223F"/>
    <w:rsid w:val="00F325BA"/>
    <w:rsid w:val="00F3270B"/>
    <w:rsid w:val="00F33275"/>
    <w:rsid w:val="00F334D2"/>
    <w:rsid w:val="00F3480F"/>
    <w:rsid w:val="00F349AF"/>
    <w:rsid w:val="00F349FE"/>
    <w:rsid w:val="00F34C5F"/>
    <w:rsid w:val="00F34C73"/>
    <w:rsid w:val="00F357A2"/>
    <w:rsid w:val="00F3686D"/>
    <w:rsid w:val="00F36B51"/>
    <w:rsid w:val="00F37014"/>
    <w:rsid w:val="00F37285"/>
    <w:rsid w:val="00F37CAD"/>
    <w:rsid w:val="00F4012E"/>
    <w:rsid w:val="00F41174"/>
    <w:rsid w:val="00F41ABB"/>
    <w:rsid w:val="00F41B95"/>
    <w:rsid w:val="00F41C6A"/>
    <w:rsid w:val="00F4309C"/>
    <w:rsid w:val="00F4376C"/>
    <w:rsid w:val="00F43DCA"/>
    <w:rsid w:val="00F44036"/>
    <w:rsid w:val="00F447E9"/>
    <w:rsid w:val="00F44FBA"/>
    <w:rsid w:val="00F452FA"/>
    <w:rsid w:val="00F455C5"/>
    <w:rsid w:val="00F4563B"/>
    <w:rsid w:val="00F45988"/>
    <w:rsid w:val="00F45E4F"/>
    <w:rsid w:val="00F465B4"/>
    <w:rsid w:val="00F46BBA"/>
    <w:rsid w:val="00F4790D"/>
    <w:rsid w:val="00F50E82"/>
    <w:rsid w:val="00F51C75"/>
    <w:rsid w:val="00F530C3"/>
    <w:rsid w:val="00F5344E"/>
    <w:rsid w:val="00F54A10"/>
    <w:rsid w:val="00F54AB5"/>
    <w:rsid w:val="00F54F1F"/>
    <w:rsid w:val="00F54F90"/>
    <w:rsid w:val="00F5600E"/>
    <w:rsid w:val="00F5753F"/>
    <w:rsid w:val="00F57BA9"/>
    <w:rsid w:val="00F57E77"/>
    <w:rsid w:val="00F60E35"/>
    <w:rsid w:val="00F622DA"/>
    <w:rsid w:val="00F62ED2"/>
    <w:rsid w:val="00F63342"/>
    <w:rsid w:val="00F63526"/>
    <w:rsid w:val="00F636AF"/>
    <w:rsid w:val="00F63998"/>
    <w:rsid w:val="00F65A59"/>
    <w:rsid w:val="00F66591"/>
    <w:rsid w:val="00F66ED6"/>
    <w:rsid w:val="00F70F82"/>
    <w:rsid w:val="00F72230"/>
    <w:rsid w:val="00F722BC"/>
    <w:rsid w:val="00F72842"/>
    <w:rsid w:val="00F72BEE"/>
    <w:rsid w:val="00F72EE6"/>
    <w:rsid w:val="00F7337C"/>
    <w:rsid w:val="00F734DB"/>
    <w:rsid w:val="00F73A46"/>
    <w:rsid w:val="00F748B6"/>
    <w:rsid w:val="00F757B7"/>
    <w:rsid w:val="00F75AA2"/>
    <w:rsid w:val="00F75E90"/>
    <w:rsid w:val="00F7741A"/>
    <w:rsid w:val="00F77B15"/>
    <w:rsid w:val="00F77B41"/>
    <w:rsid w:val="00F802F0"/>
    <w:rsid w:val="00F80A52"/>
    <w:rsid w:val="00F80B7F"/>
    <w:rsid w:val="00F81396"/>
    <w:rsid w:val="00F82352"/>
    <w:rsid w:val="00F832EC"/>
    <w:rsid w:val="00F84106"/>
    <w:rsid w:val="00F84948"/>
    <w:rsid w:val="00F85303"/>
    <w:rsid w:val="00F85AB5"/>
    <w:rsid w:val="00F85EC8"/>
    <w:rsid w:val="00F8609E"/>
    <w:rsid w:val="00F865FC"/>
    <w:rsid w:val="00F870C3"/>
    <w:rsid w:val="00F87BD4"/>
    <w:rsid w:val="00F87E1E"/>
    <w:rsid w:val="00F904F0"/>
    <w:rsid w:val="00F90D1B"/>
    <w:rsid w:val="00F90DE8"/>
    <w:rsid w:val="00F9113D"/>
    <w:rsid w:val="00F9129D"/>
    <w:rsid w:val="00F9139A"/>
    <w:rsid w:val="00F918D1"/>
    <w:rsid w:val="00F91BCD"/>
    <w:rsid w:val="00F91FF7"/>
    <w:rsid w:val="00F92632"/>
    <w:rsid w:val="00F928A4"/>
    <w:rsid w:val="00F929FA"/>
    <w:rsid w:val="00F92BF1"/>
    <w:rsid w:val="00F93379"/>
    <w:rsid w:val="00F93BA5"/>
    <w:rsid w:val="00F93C17"/>
    <w:rsid w:val="00F93C95"/>
    <w:rsid w:val="00F942EB"/>
    <w:rsid w:val="00F94433"/>
    <w:rsid w:val="00F94459"/>
    <w:rsid w:val="00F946BE"/>
    <w:rsid w:val="00F9477E"/>
    <w:rsid w:val="00F94B3A"/>
    <w:rsid w:val="00F95268"/>
    <w:rsid w:val="00F95622"/>
    <w:rsid w:val="00F9583F"/>
    <w:rsid w:val="00F9769A"/>
    <w:rsid w:val="00FA0091"/>
    <w:rsid w:val="00FA0266"/>
    <w:rsid w:val="00FA03E2"/>
    <w:rsid w:val="00FA0708"/>
    <w:rsid w:val="00FA0A4E"/>
    <w:rsid w:val="00FA141F"/>
    <w:rsid w:val="00FA1C1E"/>
    <w:rsid w:val="00FA1E37"/>
    <w:rsid w:val="00FA2F48"/>
    <w:rsid w:val="00FA2F94"/>
    <w:rsid w:val="00FA417D"/>
    <w:rsid w:val="00FA44EF"/>
    <w:rsid w:val="00FA4DE3"/>
    <w:rsid w:val="00FA4F5E"/>
    <w:rsid w:val="00FA54B9"/>
    <w:rsid w:val="00FA5F59"/>
    <w:rsid w:val="00FA6E26"/>
    <w:rsid w:val="00FA7E47"/>
    <w:rsid w:val="00FA7F91"/>
    <w:rsid w:val="00FB09E0"/>
    <w:rsid w:val="00FB09F8"/>
    <w:rsid w:val="00FB0AC7"/>
    <w:rsid w:val="00FB0FAC"/>
    <w:rsid w:val="00FB1105"/>
    <w:rsid w:val="00FB226A"/>
    <w:rsid w:val="00FB3846"/>
    <w:rsid w:val="00FB3E21"/>
    <w:rsid w:val="00FB4B36"/>
    <w:rsid w:val="00FB5065"/>
    <w:rsid w:val="00FB51A0"/>
    <w:rsid w:val="00FB5395"/>
    <w:rsid w:val="00FB66B8"/>
    <w:rsid w:val="00FB7B2D"/>
    <w:rsid w:val="00FC0D8C"/>
    <w:rsid w:val="00FC2CB1"/>
    <w:rsid w:val="00FC2E57"/>
    <w:rsid w:val="00FC33C9"/>
    <w:rsid w:val="00FC3F92"/>
    <w:rsid w:val="00FC518A"/>
    <w:rsid w:val="00FC5789"/>
    <w:rsid w:val="00FC578C"/>
    <w:rsid w:val="00FC5A8F"/>
    <w:rsid w:val="00FC5BB5"/>
    <w:rsid w:val="00FC6587"/>
    <w:rsid w:val="00FC685B"/>
    <w:rsid w:val="00FC6E26"/>
    <w:rsid w:val="00FC6E94"/>
    <w:rsid w:val="00FC7518"/>
    <w:rsid w:val="00FC7B16"/>
    <w:rsid w:val="00FD032D"/>
    <w:rsid w:val="00FD04B4"/>
    <w:rsid w:val="00FD1949"/>
    <w:rsid w:val="00FD2AB3"/>
    <w:rsid w:val="00FD325E"/>
    <w:rsid w:val="00FD39F5"/>
    <w:rsid w:val="00FD3ABA"/>
    <w:rsid w:val="00FD408D"/>
    <w:rsid w:val="00FD4B33"/>
    <w:rsid w:val="00FD5D39"/>
    <w:rsid w:val="00FD5D7B"/>
    <w:rsid w:val="00FD607D"/>
    <w:rsid w:val="00FD69CC"/>
    <w:rsid w:val="00FD6B38"/>
    <w:rsid w:val="00FD723D"/>
    <w:rsid w:val="00FD7C66"/>
    <w:rsid w:val="00FE07A6"/>
    <w:rsid w:val="00FE0B4C"/>
    <w:rsid w:val="00FE0B8E"/>
    <w:rsid w:val="00FE1064"/>
    <w:rsid w:val="00FE1331"/>
    <w:rsid w:val="00FE23F8"/>
    <w:rsid w:val="00FE25D9"/>
    <w:rsid w:val="00FE2D0D"/>
    <w:rsid w:val="00FE2FFE"/>
    <w:rsid w:val="00FE306D"/>
    <w:rsid w:val="00FE3318"/>
    <w:rsid w:val="00FE472D"/>
    <w:rsid w:val="00FE4B04"/>
    <w:rsid w:val="00FE5161"/>
    <w:rsid w:val="00FE5507"/>
    <w:rsid w:val="00FE59E3"/>
    <w:rsid w:val="00FE5ABE"/>
    <w:rsid w:val="00FE611B"/>
    <w:rsid w:val="00FE645B"/>
    <w:rsid w:val="00FE696F"/>
    <w:rsid w:val="00FE7422"/>
    <w:rsid w:val="00FE74BD"/>
    <w:rsid w:val="00FE7C10"/>
    <w:rsid w:val="00FE7C43"/>
    <w:rsid w:val="00FE7FB4"/>
    <w:rsid w:val="00FF010C"/>
    <w:rsid w:val="00FF1EBB"/>
    <w:rsid w:val="00FF24E3"/>
    <w:rsid w:val="00FF2FB0"/>
    <w:rsid w:val="00FF3535"/>
    <w:rsid w:val="00FF3711"/>
    <w:rsid w:val="00FF3DD4"/>
    <w:rsid w:val="00FF404D"/>
    <w:rsid w:val="00FF463C"/>
    <w:rsid w:val="00FF5320"/>
    <w:rsid w:val="00FF6158"/>
    <w:rsid w:val="00FF7346"/>
    <w:rsid w:val="00FF7822"/>
    <w:rsid w:val="00FF7851"/>
    <w:rsid w:val="00FF7938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6C35E9-9AE7-4F94-90BF-F24A62DD7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5877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F90DE8"/>
    <w:pPr>
      <w:keepNext/>
      <w:numPr>
        <w:numId w:val="1"/>
      </w:numPr>
      <w:tabs>
        <w:tab w:val="left" w:pos="180"/>
      </w:tabs>
      <w:spacing w:before="240" w:after="60" w:line="360" w:lineRule="auto"/>
      <w:ind w:left="0"/>
      <w:outlineLvl w:val="0"/>
    </w:pPr>
    <w:rPr>
      <w:b/>
      <w:bCs/>
      <w:kern w:val="1"/>
    </w:rPr>
  </w:style>
  <w:style w:type="paragraph" w:styleId="Nagwek2">
    <w:name w:val="heading 2"/>
    <w:basedOn w:val="Normalny"/>
    <w:next w:val="Normalny"/>
    <w:qFormat/>
    <w:rsid w:val="00CA40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93BF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D274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D2747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rzypisudolnego">
    <w:name w:val="footnote text"/>
    <w:basedOn w:val="Normalny"/>
    <w:semiHidden/>
    <w:rsid w:val="00F90DE8"/>
    <w:rPr>
      <w:sz w:val="20"/>
      <w:szCs w:val="20"/>
    </w:rPr>
  </w:style>
  <w:style w:type="paragraph" w:styleId="NormalnyWeb">
    <w:name w:val="Normal (Web)"/>
    <w:basedOn w:val="Normalny"/>
    <w:rsid w:val="00F90DE8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character" w:styleId="Odwoanieprzypisudolnego">
    <w:name w:val="footnote reference"/>
    <w:rsid w:val="00F90DE8"/>
    <w:rPr>
      <w:vertAlign w:val="superscript"/>
    </w:rPr>
  </w:style>
  <w:style w:type="character" w:styleId="Hipercze">
    <w:name w:val="Hyperlink"/>
    <w:rsid w:val="00F90DE8"/>
    <w:rPr>
      <w:color w:val="0000FF"/>
      <w:u w:val="single"/>
    </w:rPr>
  </w:style>
  <w:style w:type="paragraph" w:styleId="Tekstpodstawowy">
    <w:name w:val="Body Text"/>
    <w:basedOn w:val="Normalny"/>
    <w:rsid w:val="00F90DE8"/>
    <w:rPr>
      <w:rFonts w:ascii="Arial" w:hAnsi="Arial" w:cs="Arial"/>
      <w:b/>
      <w:bCs/>
      <w:i/>
      <w:iCs/>
    </w:rPr>
  </w:style>
  <w:style w:type="paragraph" w:styleId="Stopka">
    <w:name w:val="footer"/>
    <w:aliases w:val=" Znak Znak"/>
    <w:basedOn w:val="Normalny"/>
    <w:link w:val="StopkaZnak"/>
    <w:uiPriority w:val="99"/>
    <w:rsid w:val="00F90DE8"/>
    <w:pPr>
      <w:tabs>
        <w:tab w:val="center" w:pos="5556"/>
        <w:tab w:val="right" w:pos="10092"/>
      </w:tabs>
    </w:pPr>
  </w:style>
  <w:style w:type="character" w:customStyle="1" w:styleId="StopkaZnak">
    <w:name w:val="Stopka Znak"/>
    <w:aliases w:val=" Znak Znak Znak"/>
    <w:link w:val="Stopka"/>
    <w:uiPriority w:val="99"/>
    <w:rsid w:val="00F90DE8"/>
    <w:rPr>
      <w:sz w:val="24"/>
      <w:szCs w:val="24"/>
      <w:lang w:val="pl-PL" w:eastAsia="ar-SA" w:bidi="ar-SA"/>
    </w:rPr>
  </w:style>
  <w:style w:type="paragraph" w:customStyle="1" w:styleId="WW-Tekstpodstawowy2">
    <w:name w:val="WW-Tekst podstawowy 2"/>
    <w:basedOn w:val="Normalny"/>
    <w:rsid w:val="00F90DE8"/>
    <w:rPr>
      <w:rFonts w:ascii="Arial" w:hAnsi="Arial" w:cs="Arial"/>
    </w:rPr>
  </w:style>
  <w:style w:type="paragraph" w:customStyle="1" w:styleId="Technical4">
    <w:name w:val="Technical 4"/>
    <w:rsid w:val="00F90DE8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customStyle="1" w:styleId="Style5">
    <w:name w:val="Style5"/>
    <w:basedOn w:val="Normalny"/>
    <w:rsid w:val="00F90DE8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rsid w:val="00F90DE8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rsid w:val="00F90DE8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styleId="Akapitzlist">
    <w:name w:val="List Paragraph"/>
    <w:basedOn w:val="Normalny"/>
    <w:qFormat/>
    <w:rsid w:val="00F90DE8"/>
    <w:pPr>
      <w:autoSpaceDE w:val="0"/>
      <w:ind w:left="708"/>
      <w:jc w:val="left"/>
    </w:pPr>
    <w:rPr>
      <w:sz w:val="20"/>
      <w:szCs w:val="20"/>
    </w:rPr>
  </w:style>
  <w:style w:type="character" w:styleId="Numerstrony">
    <w:name w:val="page number"/>
    <w:basedOn w:val="Domylnaczcionkaakapitu"/>
    <w:rsid w:val="00096E00"/>
  </w:style>
  <w:style w:type="paragraph" w:styleId="Nagwek">
    <w:name w:val="header"/>
    <w:basedOn w:val="Normalny"/>
    <w:rsid w:val="00096E00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2A24CA"/>
    <w:pPr>
      <w:spacing w:after="120" w:line="480" w:lineRule="auto"/>
    </w:pPr>
  </w:style>
  <w:style w:type="paragraph" w:styleId="Tekstpodstawowywcity">
    <w:name w:val="Body Text Indent"/>
    <w:basedOn w:val="Normalny"/>
    <w:rsid w:val="002A24CA"/>
    <w:pPr>
      <w:spacing w:after="120"/>
      <w:ind w:left="283"/>
    </w:pPr>
  </w:style>
  <w:style w:type="paragraph" w:customStyle="1" w:styleId="Zawartotabeli">
    <w:name w:val="Zawartość tabeli"/>
    <w:basedOn w:val="Tekstpodstawowy"/>
    <w:rsid w:val="002A24CA"/>
    <w:pPr>
      <w:widowControl w:val="0"/>
      <w:suppressLineNumbers/>
      <w:spacing w:after="120"/>
      <w:ind w:left="0"/>
      <w:jc w:val="left"/>
    </w:pPr>
    <w:rPr>
      <w:rFonts w:ascii="Times New Roman" w:eastAsia="Lucida Sans Unicode" w:hAnsi="Times New Roman" w:cs="Tahoma"/>
      <w:b w:val="0"/>
      <w:bCs w:val="0"/>
      <w:i w:val="0"/>
      <w:iCs w:val="0"/>
      <w:color w:val="000000"/>
      <w:lang/>
    </w:rPr>
  </w:style>
  <w:style w:type="paragraph" w:styleId="Tekstprzypisukocowego">
    <w:name w:val="endnote text"/>
    <w:basedOn w:val="Normalny"/>
    <w:rsid w:val="002A24CA"/>
    <w:pPr>
      <w:widowControl w:val="0"/>
      <w:ind w:left="0"/>
      <w:jc w:val="left"/>
    </w:pPr>
    <w:rPr>
      <w:rFonts w:eastAsia="Lucida Sans Unicode" w:cs="Tahoma"/>
      <w:color w:val="000000"/>
      <w:sz w:val="20"/>
      <w:szCs w:val="20"/>
      <w:lang/>
    </w:rPr>
  </w:style>
  <w:style w:type="character" w:styleId="Odwoanieprzypisukocowego">
    <w:name w:val="endnote reference"/>
    <w:rsid w:val="002A24CA"/>
    <w:rPr>
      <w:vertAlign w:val="superscript"/>
    </w:rPr>
  </w:style>
  <w:style w:type="character" w:styleId="Pogrubienie">
    <w:name w:val="Strong"/>
    <w:uiPriority w:val="22"/>
    <w:qFormat/>
    <w:rsid w:val="00AA6B39"/>
    <w:rPr>
      <w:b/>
      <w:bCs/>
    </w:rPr>
  </w:style>
  <w:style w:type="paragraph" w:styleId="Bezodstpw">
    <w:name w:val="No Spacing"/>
    <w:qFormat/>
    <w:rsid w:val="009F20BE"/>
    <w:rPr>
      <w:rFonts w:ascii="Tahoma" w:eastAsia="Tahoma" w:hAnsi="Tahoma"/>
      <w:sz w:val="22"/>
      <w:szCs w:val="22"/>
      <w:lang w:eastAsia="en-US"/>
    </w:rPr>
  </w:style>
  <w:style w:type="paragraph" w:customStyle="1" w:styleId="ListParagraph1">
    <w:name w:val="List Paragraph1"/>
    <w:basedOn w:val="Normalny"/>
    <w:qFormat/>
    <w:rsid w:val="009F20BE"/>
    <w:pPr>
      <w:suppressAutoHyphens w:val="0"/>
      <w:ind w:left="720"/>
      <w:jc w:val="left"/>
    </w:pPr>
    <w:rPr>
      <w:lang w:eastAsia="pl-PL"/>
    </w:rPr>
  </w:style>
  <w:style w:type="character" w:styleId="Odwoaniedokomentarza">
    <w:name w:val="annotation reference"/>
    <w:rsid w:val="009F20BE"/>
    <w:rPr>
      <w:sz w:val="16"/>
      <w:szCs w:val="16"/>
    </w:rPr>
  </w:style>
  <w:style w:type="paragraph" w:styleId="Tekstkomentarza">
    <w:name w:val="annotation text"/>
    <w:basedOn w:val="Normalny"/>
    <w:rsid w:val="009F20BE"/>
    <w:pPr>
      <w:suppressAutoHyphens w:val="0"/>
      <w:ind w:left="0"/>
      <w:jc w:val="left"/>
    </w:pPr>
    <w:rPr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F20BE"/>
    <w:pPr>
      <w:widowControl w:val="0"/>
      <w:suppressAutoHyphens w:val="0"/>
      <w:spacing w:before="120"/>
      <w:ind w:left="0"/>
    </w:pPr>
    <w:rPr>
      <w:rFonts w:ascii="Arial" w:hAnsi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semiHidden/>
    <w:unhideWhenUsed/>
    <w:rsid w:val="009F20BE"/>
    <w:rPr>
      <w:b/>
      <w:bCs/>
    </w:rPr>
  </w:style>
  <w:style w:type="paragraph" w:styleId="Tytu">
    <w:name w:val="Title"/>
    <w:basedOn w:val="Normalny"/>
    <w:qFormat/>
    <w:rsid w:val="000433C0"/>
    <w:pPr>
      <w:suppressAutoHyphens w:val="0"/>
      <w:ind w:left="0"/>
      <w:jc w:val="center"/>
    </w:pPr>
    <w:rPr>
      <w:b/>
      <w:sz w:val="32"/>
      <w:szCs w:val="20"/>
      <w:lang w:eastAsia="pl-PL"/>
    </w:rPr>
  </w:style>
  <w:style w:type="paragraph" w:customStyle="1" w:styleId="pismo-2">
    <w:name w:val="pismo-2"/>
    <w:rsid w:val="000433C0"/>
    <w:pPr>
      <w:overflowPunct w:val="0"/>
      <w:autoSpaceDE w:val="0"/>
      <w:autoSpaceDN w:val="0"/>
      <w:adjustRightInd w:val="0"/>
      <w:spacing w:line="480" w:lineRule="atLeast"/>
      <w:jc w:val="both"/>
      <w:textAlignment w:val="baseline"/>
    </w:pPr>
    <w:rPr>
      <w:rFonts w:ascii="Arial" w:hAnsi="Arial"/>
      <w:sz w:val="26"/>
    </w:rPr>
  </w:style>
  <w:style w:type="paragraph" w:styleId="Tekstdymka">
    <w:name w:val="Balloon Text"/>
    <w:basedOn w:val="Normalny"/>
    <w:semiHidden/>
    <w:rsid w:val="009E55EF"/>
    <w:rPr>
      <w:rFonts w:ascii="Tahoma" w:hAnsi="Tahoma" w:cs="Tahoma"/>
      <w:sz w:val="16"/>
      <w:szCs w:val="16"/>
    </w:rPr>
  </w:style>
  <w:style w:type="character" w:customStyle="1" w:styleId="FontStyle22">
    <w:name w:val="Font Style22"/>
    <w:rsid w:val="000229F7"/>
    <w:rPr>
      <w:rFonts w:ascii="Arial" w:hAnsi="Arial" w:cs="Arial"/>
      <w:b/>
      <w:bCs/>
      <w:sz w:val="20"/>
      <w:szCs w:val="20"/>
    </w:rPr>
  </w:style>
  <w:style w:type="paragraph" w:customStyle="1" w:styleId="BodyText2">
    <w:name w:val="Body Text 2"/>
    <w:basedOn w:val="Normalny"/>
    <w:rsid w:val="00D56C31"/>
    <w:pPr>
      <w:widowControl w:val="0"/>
      <w:suppressAutoHyphens w:val="0"/>
      <w:ind w:left="0"/>
      <w:jc w:val="left"/>
    </w:pPr>
    <w:rPr>
      <w:b/>
      <w:color w:val="0000FF"/>
      <w:sz w:val="28"/>
      <w:szCs w:val="20"/>
      <w:lang w:eastAsia="pl-PL"/>
    </w:rPr>
  </w:style>
  <w:style w:type="character" w:customStyle="1" w:styleId="h2">
    <w:name w:val="h2"/>
    <w:rsid w:val="00347A88"/>
  </w:style>
  <w:style w:type="character" w:customStyle="1" w:styleId="h1">
    <w:name w:val="h1"/>
    <w:rsid w:val="00347A88"/>
  </w:style>
  <w:style w:type="character" w:styleId="UyteHipercze">
    <w:name w:val="FollowedHyperlink"/>
    <w:uiPriority w:val="99"/>
    <w:semiHidden/>
    <w:unhideWhenUsed/>
    <w:rsid w:val="00353BD4"/>
    <w:rPr>
      <w:color w:val="800080"/>
      <w:u w:val="single"/>
    </w:rPr>
  </w:style>
  <w:style w:type="character" w:customStyle="1" w:styleId="Nagwek5Znak">
    <w:name w:val="Nagłówek 5 Znak"/>
    <w:link w:val="Nagwek5"/>
    <w:uiPriority w:val="9"/>
    <w:semiHidden/>
    <w:rsid w:val="00CD2747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7Znak">
    <w:name w:val="Nagłówek 7 Znak"/>
    <w:link w:val="Nagwek7"/>
    <w:uiPriority w:val="9"/>
    <w:semiHidden/>
    <w:rsid w:val="00CD2747"/>
    <w:rPr>
      <w:rFonts w:ascii="Calibri" w:eastAsia="Times New Roman" w:hAnsi="Calibri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3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Warunki zamówienia</vt:lpstr>
    </vt:vector>
  </TitlesOfParts>
  <Company>ZLK Warszawa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zamówienia</dc:title>
  <dc:subject/>
  <dc:creator>Andrzej.Golaszewski@plk-sa.pl</dc:creator>
  <cp:keywords/>
  <dc:description/>
  <cp:lastModifiedBy>Paluszkiewicz-Pietrzykows Patrycja</cp:lastModifiedBy>
  <cp:revision>2</cp:revision>
  <cp:lastPrinted>2014-07-16T11:27:00Z</cp:lastPrinted>
  <dcterms:created xsi:type="dcterms:W3CDTF">2023-06-05T10:16:00Z</dcterms:created>
  <dcterms:modified xsi:type="dcterms:W3CDTF">2023-06-05T10:16:00Z</dcterms:modified>
</cp:coreProperties>
</file>