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10BA95FE" w:rsidR="00DA509A" w:rsidRPr="00E3607B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DA509A" w:rsidRPr="00E3607B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E3607B">
        <w:rPr>
          <w:rFonts w:ascii="Calibri" w:hAnsi="Calibri" w:cs="Calibri"/>
          <w:sz w:val="20"/>
          <w:szCs w:val="20"/>
        </w:rPr>
        <w:t>8</w:t>
      </w:r>
      <w:r w:rsidR="0029492E" w:rsidRPr="00E3607B">
        <w:rPr>
          <w:rFonts w:ascii="Calibri" w:hAnsi="Calibri" w:cs="Calibri"/>
          <w:sz w:val="20"/>
          <w:szCs w:val="20"/>
        </w:rPr>
        <w:t xml:space="preserve"> do SWZ</w:t>
      </w:r>
      <w:r w:rsidR="00DA509A" w:rsidRPr="00E3607B">
        <w:rPr>
          <w:rFonts w:ascii="Calibri" w:hAnsi="Calibri" w:cs="Calibri"/>
          <w:sz w:val="20"/>
          <w:szCs w:val="20"/>
        </w:rPr>
        <w:t xml:space="preserve"> </w:t>
      </w:r>
      <w:r w:rsidR="0000234F" w:rsidRPr="00E3607B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E3607B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E3607B">
        <w:rPr>
          <w:rFonts w:ascii="Calibri" w:hAnsi="Calibri" w:cs="Calibri"/>
          <w:b/>
          <w:sz w:val="20"/>
          <w:szCs w:val="20"/>
        </w:rPr>
        <w:tab/>
      </w:r>
    </w:p>
    <w:p w14:paraId="4A64EFDD" w14:textId="36753AE1" w:rsidR="009E1C8A" w:rsidRPr="00E3607B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E3607B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EC6B7B" w:rsidRPr="00E3607B">
        <w:rPr>
          <w:rFonts w:ascii="Calibri" w:hAnsi="Calibri" w:cs="Calibri"/>
          <w:sz w:val="20"/>
          <w:szCs w:val="20"/>
        </w:rPr>
        <w:tab/>
      </w:r>
      <w:r w:rsidR="008E4166" w:rsidRPr="00E3607B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E3607B">
        <w:rPr>
          <w:rFonts w:ascii="Calibri" w:hAnsi="Calibri" w:cs="Calibri"/>
          <w:sz w:val="20"/>
          <w:szCs w:val="20"/>
        </w:rPr>
        <w:t xml:space="preserve">             </w:t>
      </w:r>
      <w:r w:rsidR="008E4166" w:rsidRPr="00E3607B">
        <w:rPr>
          <w:rFonts w:ascii="Calibri" w:hAnsi="Calibri" w:cs="Calibri"/>
          <w:sz w:val="20"/>
          <w:szCs w:val="20"/>
        </w:rPr>
        <w:t xml:space="preserve"> </w:t>
      </w:r>
      <w:r w:rsidRPr="00E3607B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E3607B">
        <w:rPr>
          <w:rFonts w:ascii="Calibri" w:hAnsi="Calibri" w:cs="Calibri"/>
          <w:sz w:val="20"/>
          <w:szCs w:val="20"/>
        </w:rPr>
        <w:t>nia ....................</w:t>
      </w:r>
      <w:r w:rsidR="00897D37" w:rsidRPr="00E3607B">
        <w:rPr>
          <w:rFonts w:ascii="Calibri" w:hAnsi="Calibri" w:cs="Calibri"/>
          <w:sz w:val="20"/>
          <w:szCs w:val="20"/>
        </w:rPr>
        <w:t>... 20</w:t>
      </w:r>
      <w:r w:rsidR="004E2748" w:rsidRPr="00E3607B">
        <w:rPr>
          <w:rFonts w:ascii="Calibri" w:hAnsi="Calibri" w:cs="Calibri"/>
          <w:sz w:val="20"/>
          <w:szCs w:val="20"/>
        </w:rPr>
        <w:t>2</w:t>
      </w:r>
      <w:r w:rsidR="005F3D55">
        <w:rPr>
          <w:rFonts w:ascii="Calibri" w:hAnsi="Calibri" w:cs="Calibri"/>
          <w:sz w:val="20"/>
          <w:szCs w:val="20"/>
        </w:rPr>
        <w:t>6</w:t>
      </w:r>
      <w:r w:rsidRPr="00E3607B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E3607B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E3607B">
        <w:rPr>
          <w:rFonts w:ascii="Calibri" w:eastAsia="Batang" w:hAnsi="Calibri" w:cs="Calibri"/>
          <w:i/>
          <w:sz w:val="20"/>
          <w:szCs w:val="20"/>
        </w:rPr>
        <w:t xml:space="preserve">            </w:t>
      </w:r>
      <w:r w:rsidR="009E1C8A" w:rsidRPr="00E3607B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E3607B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70FCDD0F" w:rsidR="00EC6B7B" w:rsidRPr="00E3607B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E3607B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A06D0B" w:rsidRPr="00E3607B">
        <w:rPr>
          <w:rFonts w:ascii="Calibri" w:hAnsi="Calibri" w:cs="Calibri"/>
          <w:b/>
          <w:sz w:val="20"/>
          <w:szCs w:val="20"/>
        </w:rPr>
        <w:t>USŁUG</w:t>
      </w:r>
      <w:r w:rsidRPr="00E3607B">
        <w:rPr>
          <w:rFonts w:ascii="Calibri" w:hAnsi="Calibri" w:cs="Calibri"/>
          <w:b/>
          <w:sz w:val="20"/>
          <w:szCs w:val="20"/>
        </w:rPr>
        <w:t xml:space="preserve"> W CIĄGU OSTATNICH </w:t>
      </w:r>
      <w:r w:rsidR="00A06D0B" w:rsidRPr="00E3607B">
        <w:rPr>
          <w:rFonts w:ascii="Calibri" w:hAnsi="Calibri" w:cs="Calibri"/>
          <w:b/>
          <w:sz w:val="20"/>
          <w:szCs w:val="20"/>
        </w:rPr>
        <w:t>3</w:t>
      </w:r>
      <w:r w:rsidRPr="00E3607B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09A00C4C" w14:textId="77777777" w:rsidR="00CB6878" w:rsidRPr="00E3607B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E3607B" w:rsidRDefault="0026141D" w:rsidP="00D377E9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333B5398" w14:textId="3ECD9E01" w:rsidR="0078061D" w:rsidRPr="00E3607B" w:rsidRDefault="005F3D55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="0078061D" w:rsidRPr="00E3607B">
        <w:rPr>
          <w:rFonts w:ascii="Calibri" w:hAnsi="Calibri" w:cs="Calibri"/>
          <w:b/>
          <w:bCs/>
          <w:sz w:val="20"/>
          <w:szCs w:val="20"/>
        </w:rPr>
        <w:t>”</w:t>
      </w:r>
      <w:r w:rsidR="007560C9" w:rsidRPr="007560C9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7560C9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</w:p>
    <w:p w14:paraId="0602C0B8" w14:textId="77777777" w:rsidR="00F047F5" w:rsidRPr="00E3607B" w:rsidRDefault="00F047F5" w:rsidP="00D377E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2A805CC" w14:textId="77777777" w:rsidR="00CB6878" w:rsidRPr="00E3607B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7777777" w:rsidR="00DA509A" w:rsidRPr="00E3607B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382F0FB7" w:rsidR="00DA509A" w:rsidRPr="00E3607B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082747" w:rsidRPr="00E3607B">
        <w:rPr>
          <w:rFonts w:ascii="Calibri" w:hAnsi="Calibri" w:cs="Calibri"/>
          <w:sz w:val="20"/>
          <w:szCs w:val="20"/>
        </w:rPr>
        <w:t>USŁUGI</w:t>
      </w:r>
      <w:r w:rsidRPr="00E3607B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E3607B" w14:paraId="12BF338A" w14:textId="77777777" w:rsidTr="00D377E9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E3607B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3E99E6B1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082747"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0E1821C3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</w:t>
            </w:r>
            <w:r w:rsidR="00082747"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usługi</w:t>
            </w: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  <w:p w14:paraId="5B460F78" w14:textId="77777777" w:rsidR="00535003" w:rsidRPr="00E3607B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E3607B" w:rsidRDefault="00EC6B7B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E3607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</w:tr>
      <w:tr w:rsidR="00D752BC" w:rsidRPr="00E3607B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E3607B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E3607B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06158442" w14:textId="77777777" w:rsidR="00D752BC" w:rsidRPr="00E3607B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370CC377" w:rsidR="00D752BC" w:rsidRPr="00E3607B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3607B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W ramach ww.  </w:t>
            </w:r>
            <w:r w:rsidR="00921718" w:rsidRPr="00E3607B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usługi</w:t>
            </w:r>
            <w:r w:rsidRPr="00E3607B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wykonano</w:t>
            </w:r>
            <w:r w:rsidRPr="00E3607B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6B9EBA80" w14:textId="689F4DD9" w:rsidR="00921718" w:rsidRPr="00E3607B" w:rsidRDefault="00921718" w:rsidP="005D7ADA">
            <w:pPr>
              <w:pStyle w:val="Bezodstpw"/>
              <w:spacing w:before="120"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3607B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Usługę </w:t>
            </w:r>
            <w:r w:rsidRPr="00E3607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polegającą na wykonaniu kompleksowej dokumentacji </w:t>
            </w:r>
            <w:r w:rsidR="005D7ADA" w:rsidRPr="00E3607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projektowej dotyczącej budowy lub przebudowy lub rozbudowy </w:t>
            </w:r>
            <w:r w:rsidR="00114D01" w:rsidRPr="00114D0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oczyszczalni ścieków o wydajności  minimum wydajność 300 m3 na dobę</w:t>
            </w:r>
          </w:p>
          <w:p w14:paraId="6D17FA9E" w14:textId="4365B730" w:rsidR="00D752BC" w:rsidRPr="00E3607B" w:rsidRDefault="00921718" w:rsidP="005D7ADA">
            <w:pPr>
              <w:snapToGrid w:val="0"/>
              <w:spacing w:line="276" w:lineRule="auto"/>
              <w:ind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E3607B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 wartości …………………………………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77777777" w:rsidR="00D752BC" w:rsidRPr="00E3607B" w:rsidRDefault="00D752BC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77777777" w:rsidR="00D752BC" w:rsidRPr="00E3607B" w:rsidRDefault="00D752BC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77777777" w:rsidR="00D752BC" w:rsidRPr="00E3607B" w:rsidRDefault="00D752BC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E3607B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3607B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E3607B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E3607B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61FC5F21" w14:textId="77777777" w:rsidR="00DA509A" w:rsidRPr="00E3607B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E3607B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E3607B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E3607B">
        <w:rPr>
          <w:rFonts w:ascii="Calibri" w:hAnsi="Calibri" w:cs="Calibri"/>
          <w:sz w:val="20"/>
          <w:szCs w:val="20"/>
        </w:rPr>
        <w:tab/>
      </w:r>
      <w:r w:rsidR="00DB210B" w:rsidRPr="00E3607B">
        <w:rPr>
          <w:rFonts w:ascii="Calibri" w:hAnsi="Calibri" w:cs="Calibri"/>
          <w:sz w:val="20"/>
          <w:szCs w:val="20"/>
        </w:rPr>
        <w:tab/>
      </w:r>
      <w:r w:rsidR="00DB210B" w:rsidRPr="00E3607B">
        <w:rPr>
          <w:rFonts w:ascii="Calibri" w:hAnsi="Calibri" w:cs="Calibri"/>
          <w:sz w:val="20"/>
          <w:szCs w:val="20"/>
        </w:rPr>
        <w:tab/>
      </w:r>
      <w:r w:rsidR="00DB210B" w:rsidRPr="00E3607B">
        <w:rPr>
          <w:rFonts w:ascii="Calibri" w:hAnsi="Calibri" w:cs="Calibri"/>
          <w:sz w:val="20"/>
          <w:szCs w:val="20"/>
        </w:rPr>
        <w:tab/>
      </w:r>
    </w:p>
    <w:sectPr w:rsidR="00DA509A" w:rsidRPr="00E3607B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0F9C4" w14:textId="77777777" w:rsidR="00890D1C" w:rsidRDefault="00890D1C">
      <w:r>
        <w:separator/>
      </w:r>
    </w:p>
  </w:endnote>
  <w:endnote w:type="continuationSeparator" w:id="0">
    <w:p w14:paraId="54813FC6" w14:textId="77777777" w:rsidR="00890D1C" w:rsidRDefault="008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5821" w14:textId="77777777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5E693" w14:textId="77777777" w:rsidR="00890D1C" w:rsidRDefault="00890D1C">
      <w:r>
        <w:separator/>
      </w:r>
    </w:p>
  </w:footnote>
  <w:footnote w:type="continuationSeparator" w:id="0">
    <w:p w14:paraId="4237D6C5" w14:textId="77777777" w:rsidR="00890D1C" w:rsidRDefault="0089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CFB6" w14:textId="1EF4D210" w:rsidR="005F3D55" w:rsidRDefault="005F3D55">
    <w:pPr>
      <w:pStyle w:val="Nagwek"/>
    </w:pPr>
    <w:r>
      <w:t>KNK.271.1.1.2026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03019915">
    <w:abstractNumId w:val="33"/>
  </w:num>
  <w:num w:numId="2" w16cid:durableId="283199772">
    <w:abstractNumId w:val="38"/>
  </w:num>
  <w:num w:numId="3" w16cid:durableId="1666200209">
    <w:abstractNumId w:val="27"/>
  </w:num>
  <w:num w:numId="4" w16cid:durableId="1975282925">
    <w:abstractNumId w:val="24"/>
  </w:num>
  <w:num w:numId="5" w16cid:durableId="1626423713">
    <w:abstractNumId w:val="18"/>
  </w:num>
  <w:num w:numId="6" w16cid:durableId="822545278">
    <w:abstractNumId w:val="30"/>
  </w:num>
  <w:num w:numId="7" w16cid:durableId="1991330098">
    <w:abstractNumId w:val="34"/>
  </w:num>
  <w:num w:numId="8" w16cid:durableId="303048252">
    <w:abstractNumId w:val="22"/>
  </w:num>
  <w:num w:numId="9" w16cid:durableId="1231496722">
    <w:abstractNumId w:val="45"/>
  </w:num>
  <w:num w:numId="10" w16cid:durableId="254020869">
    <w:abstractNumId w:val="50"/>
  </w:num>
  <w:num w:numId="11" w16cid:durableId="1435783876">
    <w:abstractNumId w:val="19"/>
  </w:num>
  <w:num w:numId="12" w16cid:durableId="110247453">
    <w:abstractNumId w:val="48"/>
  </w:num>
  <w:num w:numId="13" w16cid:durableId="1528836882">
    <w:abstractNumId w:val="49"/>
  </w:num>
  <w:num w:numId="14" w16cid:durableId="145782006">
    <w:abstractNumId w:val="12"/>
  </w:num>
  <w:num w:numId="15" w16cid:durableId="321087728">
    <w:abstractNumId w:val="25"/>
  </w:num>
  <w:num w:numId="16" w16cid:durableId="795026811">
    <w:abstractNumId w:val="29"/>
  </w:num>
  <w:num w:numId="17" w16cid:durableId="663246800">
    <w:abstractNumId w:val="44"/>
  </w:num>
  <w:num w:numId="18" w16cid:durableId="759066967">
    <w:abstractNumId w:val="21"/>
  </w:num>
  <w:num w:numId="19" w16cid:durableId="2052486519">
    <w:abstractNumId w:val="13"/>
  </w:num>
  <w:num w:numId="20" w16cid:durableId="70739610">
    <w:abstractNumId w:val="16"/>
  </w:num>
  <w:num w:numId="21" w16cid:durableId="1659072632">
    <w:abstractNumId w:val="39"/>
  </w:num>
  <w:num w:numId="22" w16cid:durableId="1843818038">
    <w:abstractNumId w:val="17"/>
  </w:num>
  <w:num w:numId="23" w16cid:durableId="1401367566">
    <w:abstractNumId w:val="43"/>
  </w:num>
  <w:num w:numId="24" w16cid:durableId="1848666094">
    <w:abstractNumId w:val="41"/>
  </w:num>
  <w:num w:numId="25" w16cid:durableId="719089056">
    <w:abstractNumId w:val="20"/>
  </w:num>
  <w:num w:numId="26" w16cid:durableId="29001425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0782378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557796">
    <w:abstractNumId w:val="3"/>
  </w:num>
  <w:num w:numId="29" w16cid:durableId="1745376969">
    <w:abstractNumId w:val="8"/>
  </w:num>
  <w:num w:numId="30" w16cid:durableId="776679879">
    <w:abstractNumId w:val="2"/>
  </w:num>
  <w:num w:numId="31" w16cid:durableId="926767851">
    <w:abstractNumId w:val="37"/>
  </w:num>
  <w:num w:numId="32" w16cid:durableId="1275941113">
    <w:abstractNumId w:val="11"/>
  </w:num>
  <w:num w:numId="33" w16cid:durableId="578910238">
    <w:abstractNumId w:val="26"/>
  </w:num>
  <w:num w:numId="34" w16cid:durableId="601107590">
    <w:abstractNumId w:val="40"/>
  </w:num>
  <w:num w:numId="35" w16cid:durableId="665325777">
    <w:abstractNumId w:val="15"/>
  </w:num>
  <w:num w:numId="36" w16cid:durableId="485898532">
    <w:abstractNumId w:val="47"/>
  </w:num>
  <w:num w:numId="37" w16cid:durableId="1346983843">
    <w:abstractNumId w:val="14"/>
  </w:num>
  <w:num w:numId="38" w16cid:durableId="335766799">
    <w:abstractNumId w:val="10"/>
  </w:num>
  <w:num w:numId="39" w16cid:durableId="1169252895">
    <w:abstractNumId w:val="23"/>
  </w:num>
  <w:num w:numId="40" w16cid:durableId="905527250">
    <w:abstractNumId w:val="35"/>
  </w:num>
  <w:num w:numId="41" w16cid:durableId="538317540">
    <w:abstractNumId w:val="31"/>
  </w:num>
  <w:num w:numId="42" w16cid:durableId="19856246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32740448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1FEA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2747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D87"/>
    <w:rsid w:val="000E7F53"/>
    <w:rsid w:val="000F0FA7"/>
    <w:rsid w:val="0010294D"/>
    <w:rsid w:val="00102A85"/>
    <w:rsid w:val="00102C0C"/>
    <w:rsid w:val="00103155"/>
    <w:rsid w:val="001048DC"/>
    <w:rsid w:val="001054D9"/>
    <w:rsid w:val="00112018"/>
    <w:rsid w:val="00114AAA"/>
    <w:rsid w:val="00114D01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793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ACD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1E4F"/>
    <w:rsid w:val="005C2B74"/>
    <w:rsid w:val="005C52B4"/>
    <w:rsid w:val="005C74D9"/>
    <w:rsid w:val="005D3855"/>
    <w:rsid w:val="005D3E53"/>
    <w:rsid w:val="005D49B2"/>
    <w:rsid w:val="005D7ADA"/>
    <w:rsid w:val="005E109B"/>
    <w:rsid w:val="005E25BB"/>
    <w:rsid w:val="005E3921"/>
    <w:rsid w:val="005F248D"/>
    <w:rsid w:val="005F250D"/>
    <w:rsid w:val="005F3C52"/>
    <w:rsid w:val="005F3D55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107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60C9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3C4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0D1C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718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18C9"/>
    <w:rsid w:val="009952C7"/>
    <w:rsid w:val="009961AC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06D0B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2FF8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5C6D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AE1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7E9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07B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559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F57D6DEC-D221-4416-AFDD-CFC850EE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96E96-2594-40CD-84F6-D5EC1AC3D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3</cp:revision>
  <cp:lastPrinted>2020-12-21T07:19:00Z</cp:lastPrinted>
  <dcterms:created xsi:type="dcterms:W3CDTF">2022-03-21T10:45:00Z</dcterms:created>
  <dcterms:modified xsi:type="dcterms:W3CDTF">2026-01-21T12:26:00Z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