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5330" w14:textId="42C6B896" w:rsidR="00E717EA" w:rsidRPr="00E717EA" w:rsidRDefault="00E717EA" w:rsidP="00E717EA">
      <w:pPr>
        <w:pStyle w:val="ust"/>
        <w:spacing w:before="120" w:after="12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E717EA">
        <w:rPr>
          <w:rFonts w:asciiTheme="minorHAnsi" w:hAnsiTheme="minorHAnsi" w:cstheme="minorHAnsi"/>
          <w:b/>
          <w:bCs/>
          <w:sz w:val="20"/>
          <w:szCs w:val="20"/>
        </w:rPr>
        <w:t>KNK.271.1.1.2026</w:t>
      </w:r>
    </w:p>
    <w:p w14:paraId="2E26D4C7" w14:textId="77777777" w:rsidR="00E717EA" w:rsidRDefault="00E717EA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sz w:val="20"/>
          <w:szCs w:val="20"/>
        </w:rPr>
      </w:pPr>
    </w:p>
    <w:p w14:paraId="0A6E87A6" w14:textId="40FC67CC" w:rsidR="00DA509A" w:rsidRPr="006B2F33" w:rsidRDefault="00940C71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Pr="006B2F33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6B2F33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6B2F3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6B2F33">
        <w:rPr>
          <w:rFonts w:asciiTheme="minorHAnsi" w:hAnsiTheme="minorHAnsi" w:cstheme="minorHAnsi"/>
          <w:sz w:val="20"/>
          <w:szCs w:val="20"/>
        </w:rPr>
        <w:t>7</w:t>
      </w:r>
      <w:r w:rsidR="00B74D0A" w:rsidRPr="006B2F33">
        <w:rPr>
          <w:rFonts w:asciiTheme="minorHAnsi" w:hAnsiTheme="minorHAnsi" w:cstheme="minorHAnsi"/>
          <w:sz w:val="20"/>
          <w:szCs w:val="20"/>
        </w:rPr>
        <w:t>a</w:t>
      </w:r>
      <w:r w:rsidR="003E08F8" w:rsidRPr="006B2F33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D52E4A3" w14:textId="1BD5C5E7" w:rsidR="00D22BE4" w:rsidRPr="006B2F33" w:rsidRDefault="00DA509A" w:rsidP="00AF1DF8">
      <w:pPr>
        <w:rPr>
          <w:rFonts w:asciiTheme="minorHAnsi" w:hAnsiTheme="minorHAnsi" w:cstheme="minorHAnsi"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6B2F33">
        <w:rPr>
          <w:rFonts w:asciiTheme="minorHAnsi" w:hAnsiTheme="minorHAnsi" w:cstheme="minorHAnsi"/>
          <w:sz w:val="20"/>
          <w:szCs w:val="20"/>
        </w:rPr>
        <w:t>...................</w:t>
      </w:r>
      <w:r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sz w:val="20"/>
          <w:szCs w:val="20"/>
        </w:rPr>
        <w:tab/>
      </w:r>
      <w:r w:rsidR="00AF1DF8" w:rsidRPr="006B2F33">
        <w:rPr>
          <w:rFonts w:asciiTheme="minorHAnsi" w:hAnsiTheme="minorHAnsi" w:cstheme="minorHAnsi"/>
          <w:sz w:val="20"/>
          <w:szCs w:val="20"/>
        </w:rPr>
        <w:tab/>
      </w:r>
      <w:r w:rsidR="00D22BE4" w:rsidRPr="006B2F33">
        <w:rPr>
          <w:rFonts w:asciiTheme="minorHAnsi" w:hAnsiTheme="minorHAnsi" w:cstheme="minorHAnsi"/>
          <w:sz w:val="20"/>
          <w:szCs w:val="20"/>
        </w:rPr>
        <w:t>...................................., dnia ....................... 20</w:t>
      </w:r>
      <w:r w:rsidR="000A40F9" w:rsidRPr="006B2F33">
        <w:rPr>
          <w:rFonts w:asciiTheme="minorHAnsi" w:hAnsiTheme="minorHAnsi" w:cstheme="minorHAnsi"/>
          <w:sz w:val="20"/>
          <w:szCs w:val="20"/>
        </w:rPr>
        <w:t>2</w:t>
      </w:r>
      <w:r w:rsidR="006A6373">
        <w:rPr>
          <w:rFonts w:asciiTheme="minorHAnsi" w:hAnsiTheme="minorHAnsi" w:cstheme="minorHAnsi"/>
          <w:sz w:val="20"/>
          <w:szCs w:val="20"/>
        </w:rPr>
        <w:t>6</w:t>
      </w:r>
      <w:r w:rsidR="00D22BE4" w:rsidRPr="006B2F33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4019EF12" w14:textId="77777777" w:rsidR="00DA509A" w:rsidRPr="006B2F33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6B2F33">
        <w:rPr>
          <w:rFonts w:asciiTheme="minorHAnsi" w:hAnsiTheme="minorHAnsi" w:cstheme="minorHAnsi"/>
          <w:sz w:val="20"/>
          <w:szCs w:val="20"/>
        </w:rPr>
        <w:tab/>
      </w:r>
      <w:r w:rsidR="00910410" w:rsidRPr="006B2F33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6B2F33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DF565AC" w14:textId="77777777" w:rsidR="00DA509A" w:rsidRPr="006B2F33" w:rsidRDefault="00DA509A" w:rsidP="00DA509A">
      <w:pPr>
        <w:ind w:right="39"/>
        <w:rPr>
          <w:rFonts w:asciiTheme="minorHAnsi" w:eastAsia="Batang" w:hAnsiTheme="minorHAnsi" w:cstheme="minorHAnsi"/>
          <w:i/>
          <w:sz w:val="16"/>
          <w:szCs w:val="16"/>
        </w:rPr>
      </w:pPr>
    </w:p>
    <w:p w14:paraId="0A4A530D" w14:textId="66443EC2" w:rsidR="0032655D" w:rsidRPr="006B2F3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6B2F33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6B2F33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6B2F33">
        <w:rPr>
          <w:rFonts w:asciiTheme="minorHAnsi" w:hAnsiTheme="minorHAnsi" w:cstheme="minorHAnsi"/>
          <w:b/>
          <w:color w:val="auto"/>
          <w:sz w:val="20"/>
          <w:szCs w:val="20"/>
        </w:rPr>
        <w:t>WYKAZ OSÓB</w:t>
      </w:r>
      <w:r w:rsidR="00B74D0A" w:rsidRPr="006B2F33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6B2F33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6B2F33">
        <w:rPr>
          <w:rFonts w:asciiTheme="minorHAnsi" w:hAnsiTheme="minorHAnsi" w:cstheme="minorHAnsi"/>
          <w:sz w:val="20"/>
          <w:szCs w:val="20"/>
        </w:rPr>
        <w:t>Składany do zadania</w:t>
      </w:r>
      <w:r w:rsidRPr="006B2F33">
        <w:rPr>
          <w:rFonts w:asciiTheme="minorHAnsi" w:hAnsiTheme="minorHAnsi" w:cstheme="minorHAns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2F33" w:rsidRDefault="007B2867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506DDEE2" w14:textId="2C02CA64" w:rsidR="00BD6239" w:rsidRPr="006B2F33" w:rsidRDefault="00E717EA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BD6239" w:rsidRPr="006B2F33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413CE5" w:rsidRPr="00413CE5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413CE5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</w:p>
    <w:p w14:paraId="220C7206" w14:textId="77777777" w:rsidR="006F0E01" w:rsidRPr="006B2F33" w:rsidRDefault="006F0E01" w:rsidP="00D2049B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7F1590" w14:textId="77777777" w:rsidR="00CA23A0" w:rsidRPr="006B2F33" w:rsidRDefault="00CA23A0" w:rsidP="0032655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2F33" w14:paraId="57245AC3" w14:textId="77777777" w:rsidTr="00D2049B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2F33" w:rsidRDefault="0053223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A2E2D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6B2F33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2F33" w:rsidRDefault="0026407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2F33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2BAB45F2" w:rsidR="00532237" w:rsidRPr="006B2F33" w:rsidRDefault="00EF459B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251CF8" w14:textId="77777777" w:rsidR="00C9730A" w:rsidRPr="00E32452" w:rsidRDefault="00C9730A" w:rsidP="00C9730A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projektowania w </w:t>
            </w:r>
            <w:r w:rsidRPr="00EF4F6F">
              <w:rPr>
                <w:rFonts w:asciiTheme="minorHAnsi" w:hAnsiTheme="minorHAnsi" w:cstheme="minorHAnsi"/>
                <w:sz w:val="20"/>
                <w:szCs w:val="20"/>
              </w:rPr>
              <w:t>specjalności konstrukcyjno-budowlanej lub w specjalności instalacyjnej w zakresie sieci, instalacji i urządzeń cieplnych, wentylacyjnych, gazowych, wodociągowych i kanalizacyjnych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, posiadający doświadczenie przy wykonaniu ………………… dokumentacji projektowej dla przedsięwzięcia związanego z budową lub przebudową lub rozbudową </w:t>
            </w:r>
            <w:r w:rsidRPr="0014680C">
              <w:rPr>
                <w:rFonts w:asciiTheme="minorHAnsi" w:hAnsiTheme="minorHAnsi" w:cstheme="minorHAnsi"/>
                <w:sz w:val="20"/>
                <w:szCs w:val="20"/>
              </w:rPr>
              <w:t>oczyszczalni ścieków o wydajności  minimum wydajność 300 m3 na dobę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3517141" w14:textId="77777777" w:rsidR="004039AF" w:rsidRPr="006B2F33" w:rsidRDefault="004039AF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61BE1C" w14:textId="77777777" w:rsidR="00362231" w:rsidRPr="006B2F33" w:rsidRDefault="00532237" w:rsidP="00362231">
            <w:pPr>
              <w:pStyle w:val="Default"/>
              <w:spacing w:after="240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2F33" w:rsidRDefault="003E08F8" w:rsidP="003E08F8">
            <w:pPr>
              <w:pStyle w:val="Default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6B2F33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</w:t>
            </w:r>
          </w:p>
          <w:p w14:paraId="79E8ED19" w14:textId="77777777" w:rsidR="003E08F8" w:rsidRPr="006B2F33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918FD8E" w14:textId="77777777" w:rsidR="0014290E" w:rsidRPr="006B2F33" w:rsidRDefault="003E08F8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50F12D0" w14:textId="77777777" w:rsidR="00EF459B" w:rsidRPr="006B2F33" w:rsidRDefault="00EF459B" w:rsidP="00EF459B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E5198EB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B6443AA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084B7DC" w14:textId="77777777" w:rsidR="00EF459B" w:rsidRPr="006B2F33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8166B0A" w14:textId="64A7168D" w:rsidR="00EF459B" w:rsidRPr="006B2F33" w:rsidRDefault="00EF459B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2F33" w:rsidRDefault="00532237" w:rsidP="00F84122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2F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2F3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6B2F33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6B2F33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6B2F33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6B2F33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6B2F33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6B2F33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6B2F33">
        <w:rPr>
          <w:rFonts w:asciiTheme="minorHAnsi" w:hAnsiTheme="minorHAnsi" w:cstheme="minorHAnsi"/>
          <w:sz w:val="20"/>
          <w:szCs w:val="20"/>
        </w:rPr>
        <w:t>.</w:t>
      </w:r>
      <w:r w:rsidRPr="006B2F3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6FE75F" w14:textId="77777777" w:rsidR="00461FBB" w:rsidRPr="006B2F33" w:rsidRDefault="0032655D" w:rsidP="003265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6B2F33">
        <w:rPr>
          <w:rFonts w:asciiTheme="minorHAnsi" w:hAnsiTheme="minorHAnsi" w:cstheme="minorHAnsi"/>
          <w:sz w:val="16"/>
          <w:szCs w:val="16"/>
        </w:rPr>
        <w:t xml:space="preserve">* niepotrzebne skreślić ( jeżeli wykonawca pozostaje w stosunku umowy </w:t>
      </w:r>
      <w:proofErr w:type="spellStart"/>
      <w:r w:rsidRPr="006B2F33">
        <w:rPr>
          <w:rFonts w:asciiTheme="minorHAnsi" w:hAnsiTheme="minorHAnsi" w:cstheme="minorHAnsi"/>
          <w:sz w:val="16"/>
          <w:szCs w:val="16"/>
        </w:rPr>
        <w:t>cywilno</w:t>
      </w:r>
      <w:proofErr w:type="spellEnd"/>
      <w:r w:rsidRPr="006B2F33">
        <w:rPr>
          <w:rFonts w:asciiTheme="minorHAnsi" w:hAnsiTheme="minorHAnsi" w:cstheme="minorHAnsi"/>
          <w:sz w:val="16"/>
          <w:szCs w:val="16"/>
        </w:rPr>
        <w:t xml:space="preserve"> prawnej pozostawiamy własne)</w:t>
      </w:r>
    </w:p>
    <w:sectPr w:rsidR="00461FBB" w:rsidRPr="006B2F33" w:rsidSect="00127B5D">
      <w:footerReference w:type="even" r:id="rId11"/>
      <w:footerReference w:type="default" r:id="rId12"/>
      <w:headerReference w:type="first" r:id="rId13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EDC85" w14:textId="77777777" w:rsidR="00E0750C" w:rsidRDefault="00E0750C">
      <w:r>
        <w:separator/>
      </w:r>
    </w:p>
  </w:endnote>
  <w:endnote w:type="continuationSeparator" w:id="0">
    <w:p w14:paraId="6AE11616" w14:textId="77777777" w:rsidR="00E0750C" w:rsidRDefault="00E0750C">
      <w:r>
        <w:continuationSeparator/>
      </w:r>
    </w:p>
  </w:endnote>
  <w:endnote w:type="continuationNotice" w:id="1">
    <w:p w14:paraId="5843EB55" w14:textId="77777777" w:rsidR="00E0750C" w:rsidRDefault="00E07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D44ED" w14:textId="77777777" w:rsidR="00E0750C" w:rsidRDefault="00E0750C">
      <w:r>
        <w:separator/>
      </w:r>
    </w:p>
  </w:footnote>
  <w:footnote w:type="continuationSeparator" w:id="0">
    <w:p w14:paraId="36F3977C" w14:textId="77777777" w:rsidR="00E0750C" w:rsidRDefault="00E0750C">
      <w:r>
        <w:continuationSeparator/>
      </w:r>
    </w:p>
  </w:footnote>
  <w:footnote w:type="continuationNotice" w:id="1">
    <w:p w14:paraId="4431A092" w14:textId="77777777" w:rsidR="00E0750C" w:rsidRDefault="00E075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66C6E" w14:textId="77777777" w:rsidR="00A27EBA" w:rsidRDefault="00A27EBA" w:rsidP="00084BF3">
    <w:pPr>
      <w:pStyle w:val="Nagwek"/>
      <w:rPr>
        <w:rFonts w:ascii="Cambria" w:hAnsi="Cambria"/>
        <w:sz w:val="20"/>
        <w:lang w:val="pl-PL" w:eastAsia="pl-PL"/>
      </w:rPr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42842531">
    <w:abstractNumId w:val="37"/>
  </w:num>
  <w:num w:numId="2" w16cid:durableId="1818180005">
    <w:abstractNumId w:val="43"/>
  </w:num>
  <w:num w:numId="3" w16cid:durableId="1861622069">
    <w:abstractNumId w:val="31"/>
  </w:num>
  <w:num w:numId="4" w16cid:durableId="1587031650">
    <w:abstractNumId w:val="27"/>
  </w:num>
  <w:num w:numId="5" w16cid:durableId="759181252">
    <w:abstractNumId w:val="20"/>
  </w:num>
  <w:num w:numId="6" w16cid:durableId="1767195204">
    <w:abstractNumId w:val="34"/>
  </w:num>
  <w:num w:numId="7" w16cid:durableId="1533305333">
    <w:abstractNumId w:val="38"/>
  </w:num>
  <w:num w:numId="8" w16cid:durableId="1560748264">
    <w:abstractNumId w:val="24"/>
  </w:num>
  <w:num w:numId="9" w16cid:durableId="1652172881">
    <w:abstractNumId w:val="51"/>
  </w:num>
  <w:num w:numId="10" w16cid:durableId="1695114028">
    <w:abstractNumId w:val="57"/>
  </w:num>
  <w:num w:numId="11" w16cid:durableId="1102722557">
    <w:abstractNumId w:val="21"/>
  </w:num>
  <w:num w:numId="12" w16cid:durableId="245384707">
    <w:abstractNumId w:val="54"/>
  </w:num>
  <w:num w:numId="13" w16cid:durableId="42414815">
    <w:abstractNumId w:val="55"/>
  </w:num>
  <w:num w:numId="14" w16cid:durableId="1896818327">
    <w:abstractNumId w:val="13"/>
  </w:num>
  <w:num w:numId="15" w16cid:durableId="1340542551">
    <w:abstractNumId w:val="28"/>
  </w:num>
  <w:num w:numId="16" w16cid:durableId="1707371863">
    <w:abstractNumId w:val="33"/>
  </w:num>
  <w:num w:numId="17" w16cid:durableId="1485314283">
    <w:abstractNumId w:val="50"/>
  </w:num>
  <w:num w:numId="18" w16cid:durableId="1225683419">
    <w:abstractNumId w:val="23"/>
  </w:num>
  <w:num w:numId="19" w16cid:durableId="1311328202">
    <w:abstractNumId w:val="14"/>
  </w:num>
  <w:num w:numId="20" w16cid:durableId="629439056">
    <w:abstractNumId w:val="17"/>
  </w:num>
  <w:num w:numId="21" w16cid:durableId="51850914">
    <w:abstractNumId w:val="44"/>
  </w:num>
  <w:num w:numId="22" w16cid:durableId="439953953">
    <w:abstractNumId w:val="18"/>
  </w:num>
  <w:num w:numId="23" w16cid:durableId="1687055776">
    <w:abstractNumId w:val="49"/>
  </w:num>
  <w:num w:numId="24" w16cid:durableId="1928464929">
    <w:abstractNumId w:val="46"/>
  </w:num>
  <w:num w:numId="25" w16cid:durableId="588121477">
    <w:abstractNumId w:val="22"/>
  </w:num>
  <w:num w:numId="26" w16cid:durableId="1012299849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497698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01028893">
    <w:abstractNumId w:val="3"/>
  </w:num>
  <w:num w:numId="29" w16cid:durableId="1070542598">
    <w:abstractNumId w:val="8"/>
  </w:num>
  <w:num w:numId="30" w16cid:durableId="507983397">
    <w:abstractNumId w:val="2"/>
  </w:num>
  <w:num w:numId="31" w16cid:durableId="2013947697">
    <w:abstractNumId w:val="42"/>
  </w:num>
  <w:num w:numId="32" w16cid:durableId="694035129">
    <w:abstractNumId w:val="11"/>
  </w:num>
  <w:num w:numId="33" w16cid:durableId="889652147">
    <w:abstractNumId w:val="30"/>
  </w:num>
  <w:num w:numId="34" w16cid:durableId="55511949">
    <w:abstractNumId w:val="45"/>
  </w:num>
  <w:num w:numId="35" w16cid:durableId="31466200">
    <w:abstractNumId w:val="16"/>
  </w:num>
  <w:num w:numId="36" w16cid:durableId="816191154">
    <w:abstractNumId w:val="53"/>
  </w:num>
  <w:num w:numId="37" w16cid:durableId="1950625382">
    <w:abstractNumId w:val="15"/>
  </w:num>
  <w:num w:numId="38" w16cid:durableId="2033873574">
    <w:abstractNumId w:val="9"/>
  </w:num>
  <w:num w:numId="39" w16cid:durableId="45297946">
    <w:abstractNumId w:val="25"/>
  </w:num>
  <w:num w:numId="40" w16cid:durableId="515778131">
    <w:abstractNumId w:val="39"/>
  </w:num>
  <w:num w:numId="41" w16cid:durableId="1574391738">
    <w:abstractNumId w:val="35"/>
  </w:num>
  <w:num w:numId="42" w16cid:durableId="7179784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0304910">
    <w:abstractNumId w:val="29"/>
  </w:num>
  <w:num w:numId="44" w16cid:durableId="1959871759">
    <w:abstractNumId w:val="26"/>
  </w:num>
  <w:num w:numId="45" w16cid:durableId="15153937">
    <w:abstractNumId w:val="12"/>
  </w:num>
  <w:num w:numId="46" w16cid:durableId="1291208310">
    <w:abstractNumId w:val="19"/>
  </w:num>
  <w:num w:numId="47" w16cid:durableId="1186552821">
    <w:abstractNumId w:val="56"/>
  </w:num>
  <w:num w:numId="48" w16cid:durableId="1388800026">
    <w:abstractNumId w:val="48"/>
  </w:num>
  <w:num w:numId="49" w16cid:durableId="1892843284">
    <w:abstractNumId w:val="41"/>
  </w:num>
  <w:num w:numId="50" w16cid:durableId="1900365397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87562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941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40E3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793"/>
    <w:rsid w:val="00383D3C"/>
    <w:rsid w:val="00386C8E"/>
    <w:rsid w:val="00387243"/>
    <w:rsid w:val="00387B14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3CE5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452D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107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217C"/>
    <w:rsid w:val="00694955"/>
    <w:rsid w:val="006952AC"/>
    <w:rsid w:val="00696298"/>
    <w:rsid w:val="006963C8"/>
    <w:rsid w:val="00697CEE"/>
    <w:rsid w:val="006A6373"/>
    <w:rsid w:val="006B004E"/>
    <w:rsid w:val="006B2F33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4FC5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B6470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61AC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9D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7EBA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47E5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AF7E53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4D0A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AE1"/>
    <w:rsid w:val="00BA7C69"/>
    <w:rsid w:val="00BB19B8"/>
    <w:rsid w:val="00BB6D55"/>
    <w:rsid w:val="00BB7015"/>
    <w:rsid w:val="00BC0322"/>
    <w:rsid w:val="00BC077D"/>
    <w:rsid w:val="00BC4A55"/>
    <w:rsid w:val="00BD1112"/>
    <w:rsid w:val="00BD171E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30E1"/>
    <w:rsid w:val="00C87777"/>
    <w:rsid w:val="00C9266C"/>
    <w:rsid w:val="00C9730A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049B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750C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7EA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A733F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265285CE-EB9B-4A72-9D70-4BA39A92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E1180E5-C28A-46A0-9F2B-0CC4E47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C3AE9A-91B2-4B8E-9131-4C4E06E81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4</cp:revision>
  <cp:lastPrinted>2020-12-21T07:11:00Z</cp:lastPrinted>
  <dcterms:created xsi:type="dcterms:W3CDTF">2022-03-21T09:55:00Z</dcterms:created>
  <dcterms:modified xsi:type="dcterms:W3CDTF">2026-01-21T12:26:00Z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