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77892" w14:textId="4A079DD3" w:rsidR="00DA509A" w:rsidRPr="005D580D" w:rsidRDefault="000B4C54" w:rsidP="00CB6878">
      <w:pPr>
        <w:pageBreakBefore/>
        <w:tabs>
          <w:tab w:val="right" w:pos="9070"/>
        </w:tabs>
        <w:jc w:val="right"/>
        <w:rPr>
          <w:rFonts w:ascii="Calibri" w:hAnsi="Calibri" w:cs="Calibri"/>
          <w:sz w:val="20"/>
          <w:szCs w:val="20"/>
        </w:rPr>
      </w:pPr>
      <w:r w:rsidRPr="005D580D">
        <w:rPr>
          <w:rFonts w:ascii="Calibri" w:hAnsi="Calibri" w:cs="Calibri"/>
          <w:sz w:val="20"/>
          <w:szCs w:val="20"/>
        </w:rPr>
        <w:tab/>
        <w:t xml:space="preserve"> </w:t>
      </w:r>
      <w:r w:rsidR="00EC6B7B" w:rsidRPr="005D580D">
        <w:rPr>
          <w:rFonts w:ascii="Calibri" w:hAnsi="Calibri" w:cs="Calibri"/>
          <w:sz w:val="20"/>
          <w:szCs w:val="20"/>
        </w:rPr>
        <w:tab/>
      </w:r>
      <w:r w:rsidR="00EC6B7B" w:rsidRPr="005D580D">
        <w:rPr>
          <w:rFonts w:ascii="Calibri" w:hAnsi="Calibri" w:cs="Calibri"/>
          <w:sz w:val="20"/>
          <w:szCs w:val="20"/>
        </w:rPr>
        <w:tab/>
      </w:r>
      <w:r w:rsidR="00EC6B7B" w:rsidRPr="005D580D">
        <w:rPr>
          <w:rFonts w:ascii="Calibri" w:hAnsi="Calibri" w:cs="Calibri"/>
          <w:sz w:val="20"/>
          <w:szCs w:val="20"/>
        </w:rPr>
        <w:tab/>
      </w:r>
      <w:r w:rsidR="00EC6B7B" w:rsidRPr="005D580D">
        <w:rPr>
          <w:rFonts w:ascii="Calibri" w:hAnsi="Calibri" w:cs="Calibri"/>
          <w:sz w:val="20"/>
          <w:szCs w:val="20"/>
        </w:rPr>
        <w:tab/>
      </w:r>
      <w:r w:rsidR="00EC6B7B" w:rsidRPr="005D580D">
        <w:rPr>
          <w:rFonts w:ascii="Calibri" w:hAnsi="Calibri" w:cs="Calibri"/>
          <w:sz w:val="20"/>
          <w:szCs w:val="20"/>
        </w:rPr>
        <w:tab/>
      </w:r>
      <w:r w:rsidR="00DA509A" w:rsidRPr="005D580D">
        <w:rPr>
          <w:rFonts w:ascii="Calibri" w:hAnsi="Calibri" w:cs="Calibri"/>
          <w:sz w:val="20"/>
          <w:szCs w:val="20"/>
        </w:rPr>
        <w:t xml:space="preserve">Załącznik nr </w:t>
      </w:r>
      <w:r w:rsidR="00BB158A" w:rsidRPr="005D580D">
        <w:rPr>
          <w:rFonts w:ascii="Calibri" w:hAnsi="Calibri" w:cs="Calibri"/>
          <w:sz w:val="20"/>
          <w:szCs w:val="20"/>
        </w:rPr>
        <w:t>8</w:t>
      </w:r>
      <w:r w:rsidR="0029492E" w:rsidRPr="005D580D">
        <w:rPr>
          <w:rFonts w:ascii="Calibri" w:hAnsi="Calibri" w:cs="Calibri"/>
          <w:sz w:val="20"/>
          <w:szCs w:val="20"/>
        </w:rPr>
        <w:t xml:space="preserve"> do SWZ</w:t>
      </w:r>
      <w:r w:rsidR="00DA509A" w:rsidRPr="005D580D">
        <w:rPr>
          <w:rFonts w:ascii="Calibri" w:hAnsi="Calibri" w:cs="Calibri"/>
          <w:sz w:val="20"/>
          <w:szCs w:val="20"/>
        </w:rPr>
        <w:t xml:space="preserve"> </w:t>
      </w:r>
      <w:r w:rsidR="0000234F" w:rsidRPr="005D580D">
        <w:rPr>
          <w:rFonts w:ascii="Calibri" w:hAnsi="Calibri" w:cs="Calibri"/>
          <w:sz w:val="20"/>
          <w:szCs w:val="20"/>
        </w:rPr>
        <w:t xml:space="preserve"> </w:t>
      </w:r>
    </w:p>
    <w:p w14:paraId="7AA94264" w14:textId="77777777" w:rsidR="00DA509A" w:rsidRPr="005D580D" w:rsidRDefault="00DA509A" w:rsidP="00DA509A">
      <w:pPr>
        <w:tabs>
          <w:tab w:val="left" w:pos="1140"/>
        </w:tabs>
        <w:rPr>
          <w:rFonts w:ascii="Calibri" w:hAnsi="Calibri" w:cs="Calibri"/>
          <w:b/>
          <w:sz w:val="20"/>
          <w:szCs w:val="20"/>
        </w:rPr>
      </w:pPr>
      <w:r w:rsidRPr="005D580D">
        <w:rPr>
          <w:rFonts w:ascii="Calibri" w:hAnsi="Calibri" w:cs="Calibri"/>
          <w:b/>
          <w:sz w:val="20"/>
          <w:szCs w:val="20"/>
        </w:rPr>
        <w:tab/>
      </w:r>
    </w:p>
    <w:p w14:paraId="4A64EFDD" w14:textId="63D0F917" w:rsidR="009E1C8A" w:rsidRPr="005D580D" w:rsidRDefault="009E1C8A" w:rsidP="009E1C8A">
      <w:pPr>
        <w:spacing w:before="120"/>
        <w:jc w:val="center"/>
        <w:rPr>
          <w:rFonts w:ascii="Calibri" w:hAnsi="Calibri" w:cs="Calibri"/>
          <w:sz w:val="20"/>
          <w:szCs w:val="20"/>
        </w:rPr>
      </w:pPr>
      <w:r w:rsidRPr="005D580D">
        <w:rPr>
          <w:rFonts w:ascii="Calibri" w:hAnsi="Calibri" w:cs="Calibri"/>
          <w:sz w:val="20"/>
          <w:szCs w:val="20"/>
        </w:rPr>
        <w:t>...............................................................</w:t>
      </w:r>
      <w:r w:rsidRPr="005D580D">
        <w:rPr>
          <w:rFonts w:ascii="Calibri" w:hAnsi="Calibri" w:cs="Calibri"/>
          <w:sz w:val="20"/>
          <w:szCs w:val="20"/>
        </w:rPr>
        <w:tab/>
        <w:t xml:space="preserve">      </w:t>
      </w:r>
      <w:r w:rsidR="00EC6B7B" w:rsidRPr="005D580D">
        <w:rPr>
          <w:rFonts w:ascii="Calibri" w:hAnsi="Calibri" w:cs="Calibri"/>
          <w:sz w:val="20"/>
          <w:szCs w:val="20"/>
        </w:rPr>
        <w:tab/>
      </w:r>
      <w:r w:rsidR="00EC6B7B" w:rsidRPr="005D580D">
        <w:rPr>
          <w:rFonts w:ascii="Calibri" w:hAnsi="Calibri" w:cs="Calibri"/>
          <w:sz w:val="20"/>
          <w:szCs w:val="20"/>
        </w:rPr>
        <w:tab/>
      </w:r>
      <w:r w:rsidR="00EC6B7B" w:rsidRPr="005D580D">
        <w:rPr>
          <w:rFonts w:ascii="Calibri" w:hAnsi="Calibri" w:cs="Calibri"/>
          <w:sz w:val="20"/>
          <w:szCs w:val="20"/>
        </w:rPr>
        <w:tab/>
      </w:r>
      <w:r w:rsidR="008E4166" w:rsidRPr="005D580D">
        <w:rPr>
          <w:rFonts w:ascii="Calibri" w:hAnsi="Calibri" w:cs="Calibri"/>
          <w:sz w:val="20"/>
          <w:szCs w:val="20"/>
        </w:rPr>
        <w:t xml:space="preserve">                                     </w:t>
      </w:r>
      <w:r w:rsidR="00CB6878" w:rsidRPr="005D580D">
        <w:rPr>
          <w:rFonts w:ascii="Calibri" w:hAnsi="Calibri" w:cs="Calibri"/>
          <w:sz w:val="20"/>
          <w:szCs w:val="20"/>
        </w:rPr>
        <w:t xml:space="preserve">             </w:t>
      </w:r>
      <w:r w:rsidR="00D86DE0" w:rsidRPr="005D580D">
        <w:rPr>
          <w:rFonts w:ascii="Calibri" w:hAnsi="Calibri" w:cs="Calibri"/>
          <w:sz w:val="20"/>
          <w:szCs w:val="20"/>
        </w:rPr>
        <w:tab/>
      </w:r>
      <w:r w:rsidR="00D86DE0" w:rsidRPr="005D580D">
        <w:rPr>
          <w:rFonts w:ascii="Calibri" w:hAnsi="Calibri" w:cs="Calibri"/>
          <w:sz w:val="20"/>
          <w:szCs w:val="20"/>
        </w:rPr>
        <w:tab/>
      </w:r>
      <w:r w:rsidR="00D86DE0" w:rsidRPr="005D580D">
        <w:rPr>
          <w:rFonts w:ascii="Calibri" w:hAnsi="Calibri" w:cs="Calibri"/>
          <w:sz w:val="20"/>
          <w:szCs w:val="20"/>
        </w:rPr>
        <w:tab/>
      </w:r>
      <w:r w:rsidR="00D86DE0" w:rsidRPr="005D580D">
        <w:rPr>
          <w:rFonts w:ascii="Calibri" w:hAnsi="Calibri" w:cs="Calibri"/>
          <w:sz w:val="20"/>
          <w:szCs w:val="20"/>
        </w:rPr>
        <w:tab/>
      </w:r>
      <w:r w:rsidR="008E4166" w:rsidRPr="005D580D">
        <w:rPr>
          <w:rFonts w:ascii="Calibri" w:hAnsi="Calibri" w:cs="Calibri"/>
          <w:sz w:val="20"/>
          <w:szCs w:val="20"/>
        </w:rPr>
        <w:t xml:space="preserve"> </w:t>
      </w:r>
      <w:r w:rsidRPr="005D580D">
        <w:rPr>
          <w:rFonts w:ascii="Calibri" w:hAnsi="Calibri" w:cs="Calibri"/>
          <w:sz w:val="20"/>
          <w:szCs w:val="20"/>
        </w:rPr>
        <w:t>................................, d</w:t>
      </w:r>
      <w:r w:rsidR="000C6D2A" w:rsidRPr="005D580D">
        <w:rPr>
          <w:rFonts w:ascii="Calibri" w:hAnsi="Calibri" w:cs="Calibri"/>
          <w:sz w:val="20"/>
          <w:szCs w:val="20"/>
        </w:rPr>
        <w:t>nia ....................</w:t>
      </w:r>
      <w:r w:rsidR="00897D37" w:rsidRPr="005D580D">
        <w:rPr>
          <w:rFonts w:ascii="Calibri" w:hAnsi="Calibri" w:cs="Calibri"/>
          <w:sz w:val="20"/>
          <w:szCs w:val="20"/>
        </w:rPr>
        <w:t>... 20</w:t>
      </w:r>
      <w:r w:rsidR="004E2748" w:rsidRPr="005D580D">
        <w:rPr>
          <w:rFonts w:ascii="Calibri" w:hAnsi="Calibri" w:cs="Calibri"/>
          <w:sz w:val="20"/>
          <w:szCs w:val="20"/>
        </w:rPr>
        <w:t>2</w:t>
      </w:r>
      <w:r w:rsidR="00877467">
        <w:rPr>
          <w:rFonts w:ascii="Calibri" w:hAnsi="Calibri" w:cs="Calibri"/>
          <w:sz w:val="20"/>
          <w:szCs w:val="20"/>
        </w:rPr>
        <w:t>6</w:t>
      </w:r>
      <w:r w:rsidRPr="005D580D">
        <w:rPr>
          <w:rFonts w:ascii="Calibri" w:hAnsi="Calibri" w:cs="Calibri"/>
          <w:sz w:val="20"/>
          <w:szCs w:val="20"/>
        </w:rPr>
        <w:t xml:space="preserve"> r.</w:t>
      </w:r>
    </w:p>
    <w:p w14:paraId="1D52BCBE" w14:textId="77777777" w:rsidR="009E1C8A" w:rsidRPr="005D580D" w:rsidRDefault="00CB6878" w:rsidP="009E1C8A">
      <w:pPr>
        <w:ind w:right="39"/>
        <w:rPr>
          <w:rFonts w:ascii="Calibri" w:eastAsia="Batang" w:hAnsi="Calibri" w:cs="Calibri"/>
          <w:i/>
          <w:sz w:val="18"/>
          <w:szCs w:val="18"/>
        </w:rPr>
      </w:pPr>
      <w:r w:rsidRPr="005D580D">
        <w:rPr>
          <w:rFonts w:ascii="Calibri" w:eastAsia="Batang" w:hAnsi="Calibri" w:cs="Calibri"/>
          <w:i/>
          <w:sz w:val="18"/>
          <w:szCs w:val="18"/>
        </w:rPr>
        <w:t xml:space="preserve">            </w:t>
      </w:r>
      <w:r w:rsidR="009E1C8A" w:rsidRPr="005D580D">
        <w:rPr>
          <w:rFonts w:ascii="Calibri" w:eastAsia="Batang" w:hAnsi="Calibri" w:cs="Calibri"/>
          <w:i/>
          <w:sz w:val="18"/>
          <w:szCs w:val="18"/>
        </w:rPr>
        <w:t xml:space="preserve">  (Nazwa i adres Wykonawcy)</w:t>
      </w:r>
    </w:p>
    <w:p w14:paraId="0A1F7522" w14:textId="77777777" w:rsidR="00DA509A" w:rsidRPr="005D580D" w:rsidRDefault="00DA509A" w:rsidP="00DA509A">
      <w:pPr>
        <w:rPr>
          <w:rFonts w:ascii="Calibri" w:hAnsi="Calibri" w:cs="Calibri"/>
          <w:sz w:val="20"/>
          <w:szCs w:val="20"/>
        </w:rPr>
      </w:pPr>
    </w:p>
    <w:p w14:paraId="6D2732B0" w14:textId="77777777" w:rsidR="00A76A94" w:rsidRDefault="00A76A94" w:rsidP="00EC6B7B">
      <w:pPr>
        <w:spacing w:line="276" w:lineRule="auto"/>
        <w:contextualSpacing/>
        <w:jc w:val="center"/>
        <w:rPr>
          <w:rFonts w:ascii="Calibri" w:hAnsi="Calibri" w:cs="Calibri"/>
          <w:b/>
          <w:sz w:val="20"/>
          <w:szCs w:val="20"/>
        </w:rPr>
      </w:pPr>
    </w:p>
    <w:p w14:paraId="73DD3DFD" w14:textId="1502387C" w:rsidR="00EC6B7B" w:rsidRPr="00F824D8" w:rsidRDefault="00EC6B7B" w:rsidP="00EC6B7B">
      <w:pPr>
        <w:spacing w:line="276" w:lineRule="auto"/>
        <w:contextualSpacing/>
        <w:jc w:val="center"/>
        <w:rPr>
          <w:rFonts w:ascii="Calibri" w:hAnsi="Calibri" w:cs="Calibri"/>
          <w:b/>
          <w:sz w:val="20"/>
          <w:szCs w:val="20"/>
        </w:rPr>
      </w:pPr>
      <w:r w:rsidRPr="00F824D8">
        <w:rPr>
          <w:rFonts w:ascii="Calibri" w:hAnsi="Calibri" w:cs="Calibri"/>
          <w:b/>
          <w:sz w:val="20"/>
          <w:szCs w:val="20"/>
        </w:rPr>
        <w:t xml:space="preserve">WYKAZ WYKONANYCH  ROBÓT BUDOWLANYCH W CIĄGU OSTATNICH </w:t>
      </w:r>
      <w:r w:rsidR="00F824D8" w:rsidRPr="00F824D8">
        <w:rPr>
          <w:rFonts w:ascii="Calibri" w:hAnsi="Calibri" w:cs="Calibri"/>
          <w:b/>
          <w:sz w:val="20"/>
          <w:szCs w:val="20"/>
        </w:rPr>
        <w:t xml:space="preserve">5 </w:t>
      </w:r>
      <w:r w:rsidRPr="00F824D8">
        <w:rPr>
          <w:rFonts w:ascii="Calibri" w:hAnsi="Calibri" w:cs="Calibri"/>
          <w:b/>
          <w:sz w:val="20"/>
          <w:szCs w:val="20"/>
        </w:rPr>
        <w:t>LAT, A JEŻELI OKRES PROWADZENIA DZIAŁALNOŚCI JEST KRÓTSZY – W TYM OKRESIE</w:t>
      </w:r>
    </w:p>
    <w:p w14:paraId="09A00C4C" w14:textId="77777777" w:rsidR="00CB6878" w:rsidRDefault="00EC6B7B" w:rsidP="00EC6B7B">
      <w:pPr>
        <w:jc w:val="center"/>
        <w:rPr>
          <w:rFonts w:ascii="Calibri" w:hAnsi="Calibri" w:cs="Calibri"/>
          <w:sz w:val="20"/>
          <w:szCs w:val="20"/>
        </w:rPr>
      </w:pPr>
      <w:r w:rsidRPr="005D580D">
        <w:rPr>
          <w:rFonts w:ascii="Calibri" w:hAnsi="Calibri" w:cs="Calibri"/>
          <w:sz w:val="20"/>
          <w:szCs w:val="20"/>
        </w:rPr>
        <w:t xml:space="preserve">Składany do zadania </w:t>
      </w:r>
    </w:p>
    <w:p w14:paraId="41D1DE84" w14:textId="77777777" w:rsidR="00A76A94" w:rsidRPr="005D580D" w:rsidRDefault="00A76A94" w:rsidP="00EC6B7B">
      <w:pPr>
        <w:jc w:val="center"/>
        <w:rPr>
          <w:rFonts w:ascii="Calibri" w:hAnsi="Calibri" w:cs="Calibri"/>
          <w:sz w:val="20"/>
          <w:szCs w:val="20"/>
        </w:rPr>
      </w:pPr>
    </w:p>
    <w:p w14:paraId="5C047CF9" w14:textId="77777777" w:rsidR="0026141D" w:rsidRPr="005D580D" w:rsidRDefault="0026141D" w:rsidP="00B673B3">
      <w:pPr>
        <w:shd w:val="clear" w:color="auto" w:fill="D9E2F3" w:themeFill="accent1" w:themeFillTint="33"/>
        <w:jc w:val="center"/>
        <w:rPr>
          <w:rFonts w:ascii="Calibri" w:hAnsi="Calibri" w:cs="Calibri"/>
          <w:b/>
          <w:bCs/>
          <w:iCs/>
          <w:sz w:val="16"/>
          <w:szCs w:val="16"/>
        </w:rPr>
      </w:pPr>
    </w:p>
    <w:p w14:paraId="333B5398" w14:textId="5A1C6E1D" w:rsidR="0078061D" w:rsidRPr="005D580D" w:rsidRDefault="00E71170" w:rsidP="008F618A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B22DC0">
        <w:rPr>
          <w:rFonts w:ascii="Calibri" w:hAnsi="Calibri" w:cs="Calibri"/>
          <w:b/>
          <w:sz w:val="20"/>
          <w:szCs w:val="20"/>
        </w:rPr>
        <w:t>„</w:t>
      </w:r>
      <w:r w:rsidR="009E3358" w:rsidRPr="009E3358">
        <w:rPr>
          <w:rFonts w:ascii="Calibri" w:hAnsi="Calibri" w:cs="Calibri"/>
          <w:b/>
          <w:sz w:val="20"/>
          <w:szCs w:val="20"/>
        </w:rPr>
        <w:t>Rozwój zrównoważonej mobilności miejskiej w Kieleckim Obszarze Funkcjonalnym</w:t>
      </w:r>
      <w:r w:rsidRPr="00B22DC0">
        <w:rPr>
          <w:rFonts w:ascii="Calibri" w:hAnsi="Calibri" w:cs="Calibri"/>
          <w:b/>
          <w:sz w:val="20"/>
          <w:szCs w:val="20"/>
        </w:rPr>
        <w:t>”</w:t>
      </w:r>
    </w:p>
    <w:p w14:paraId="0602C0B8" w14:textId="77777777" w:rsidR="00F047F5" w:rsidRPr="005D580D" w:rsidRDefault="00F047F5" w:rsidP="00B673B3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sz w:val="16"/>
          <w:szCs w:val="16"/>
        </w:rPr>
      </w:pPr>
    </w:p>
    <w:p w14:paraId="72F32A5D" w14:textId="22B5BB73" w:rsidR="00DA509A" w:rsidRDefault="00DA509A" w:rsidP="00EC6B7B">
      <w:pPr>
        <w:jc w:val="center"/>
        <w:rPr>
          <w:rFonts w:ascii="Calibri" w:hAnsi="Calibri" w:cs="Calibri"/>
          <w:b/>
          <w:sz w:val="20"/>
          <w:szCs w:val="20"/>
        </w:rPr>
      </w:pPr>
      <w:r w:rsidRPr="005D580D">
        <w:rPr>
          <w:rFonts w:ascii="Calibri" w:hAnsi="Calibri" w:cs="Calibri"/>
          <w:b/>
          <w:sz w:val="20"/>
          <w:szCs w:val="20"/>
        </w:rPr>
        <w:t>OŚWIADCZAM(Y), ŻE</w:t>
      </w:r>
      <w:r w:rsidR="003C294F" w:rsidRPr="005D580D">
        <w:rPr>
          <w:rFonts w:ascii="Calibri" w:hAnsi="Calibri" w:cs="Calibri"/>
          <w:b/>
          <w:sz w:val="20"/>
          <w:szCs w:val="20"/>
        </w:rPr>
        <w:t xml:space="preserve"> </w:t>
      </w:r>
      <w:r w:rsidR="00BF2A36" w:rsidRPr="005D580D">
        <w:rPr>
          <w:rFonts w:ascii="Calibri" w:hAnsi="Calibri" w:cs="Calibri"/>
          <w:b/>
          <w:sz w:val="20"/>
          <w:szCs w:val="20"/>
        </w:rPr>
        <w:t xml:space="preserve"> </w:t>
      </w:r>
      <w:r w:rsidR="00DB1E07">
        <w:rPr>
          <w:rFonts w:ascii="Calibri" w:hAnsi="Calibri" w:cs="Calibri"/>
          <w:b/>
          <w:sz w:val="20"/>
          <w:szCs w:val="20"/>
        </w:rPr>
        <w:t xml:space="preserve"> </w:t>
      </w:r>
    </w:p>
    <w:p w14:paraId="738ECA28" w14:textId="77777777" w:rsidR="00050A0D" w:rsidRPr="005D580D" w:rsidRDefault="00050A0D" w:rsidP="00EC6B7B">
      <w:pPr>
        <w:jc w:val="center"/>
        <w:rPr>
          <w:rFonts w:ascii="Calibri" w:hAnsi="Calibri" w:cs="Calibri"/>
          <w:sz w:val="20"/>
          <w:szCs w:val="20"/>
        </w:rPr>
      </w:pPr>
    </w:p>
    <w:p w14:paraId="75AD2805" w14:textId="77777777" w:rsidR="00DA509A" w:rsidRPr="005D580D" w:rsidRDefault="00DA509A" w:rsidP="00DA509A">
      <w:pPr>
        <w:jc w:val="both"/>
        <w:rPr>
          <w:rFonts w:ascii="Calibri" w:hAnsi="Calibri" w:cs="Calibri"/>
          <w:sz w:val="20"/>
          <w:szCs w:val="20"/>
        </w:rPr>
      </w:pPr>
      <w:r w:rsidRPr="005D580D">
        <w:rPr>
          <w:rFonts w:ascii="Calibri" w:hAnsi="Calibri" w:cs="Calibri"/>
          <w:sz w:val="20"/>
          <w:szCs w:val="20"/>
        </w:rPr>
        <w:t xml:space="preserve">wykonałem(wykonaliśmy) następujące </w:t>
      </w:r>
      <w:r w:rsidR="00623033" w:rsidRPr="005D580D">
        <w:rPr>
          <w:rFonts w:ascii="Calibri" w:hAnsi="Calibri" w:cs="Calibri"/>
          <w:sz w:val="20"/>
          <w:szCs w:val="20"/>
        </w:rPr>
        <w:t>ROBOTY BUDOWLANE</w:t>
      </w:r>
      <w:r w:rsidRPr="005D580D">
        <w:rPr>
          <w:rFonts w:ascii="Calibri" w:hAnsi="Calibri" w:cs="Calibri"/>
          <w:sz w:val="20"/>
          <w:szCs w:val="20"/>
        </w:rPr>
        <w:t>:</w:t>
      </w:r>
    </w:p>
    <w:tbl>
      <w:tblPr>
        <w:tblW w:w="14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955"/>
      </w:tblGrid>
      <w:tr w:rsidR="00EC6B7B" w:rsidRPr="005D580D" w14:paraId="12BF338A" w14:textId="77777777" w:rsidTr="00AF364B">
        <w:trPr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EE539EF" w14:textId="77777777" w:rsidR="00EC6B7B" w:rsidRPr="005D580D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5D580D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AEC51E1" w14:textId="77777777" w:rsidR="00EC6B7B" w:rsidRPr="005D580D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5D580D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29CC449D" w14:textId="38BA876B" w:rsidR="00EC6B7B" w:rsidRPr="005D580D" w:rsidRDefault="00EC6B7B" w:rsidP="00D86DE0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5D580D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Całkowita wartość robót całej inwestycji  (zł)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1C710298" w14:textId="77777777" w:rsidR="00EC6B7B" w:rsidRPr="005D580D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5D580D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67D469A" w14:textId="77777777" w:rsidR="00EC6B7B" w:rsidRPr="005D580D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5D580D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7F0A636C" w14:textId="77777777" w:rsidR="00EC6B7B" w:rsidRPr="005D580D" w:rsidRDefault="00EC6B7B" w:rsidP="00844F25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D580D">
              <w:rPr>
                <w:rFonts w:ascii="Calibri" w:hAnsi="Calibri" w:cs="Calibri"/>
                <w:b/>
                <w:sz w:val="20"/>
                <w:szCs w:val="20"/>
              </w:rPr>
              <w:t>Doświadczenie własne /oddane do dyspozycji</w:t>
            </w:r>
          </w:p>
          <w:p w14:paraId="4C953280" w14:textId="77777777" w:rsidR="00EC6B7B" w:rsidRPr="005D580D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</w:tc>
      </w:tr>
      <w:tr w:rsidR="009E3358" w:rsidRPr="005D580D" w14:paraId="50B25560" w14:textId="77777777" w:rsidTr="009E3358">
        <w:trPr>
          <w:trHeight w:hRule="exact" w:val="513"/>
          <w:jc w:val="center"/>
        </w:trPr>
        <w:tc>
          <w:tcPr>
            <w:tcW w:w="14498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D2D5F6A" w14:textId="154D8D40" w:rsidR="009E3358" w:rsidRPr="005D580D" w:rsidRDefault="009E3358" w:rsidP="00844F25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Cześć 1</w:t>
            </w:r>
          </w:p>
        </w:tc>
      </w:tr>
      <w:tr w:rsidR="008F618A" w:rsidRPr="005D580D" w14:paraId="795877F4" w14:textId="77777777" w:rsidTr="00AF364B">
        <w:trPr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1044C57" w14:textId="77777777" w:rsidR="008F618A" w:rsidRPr="005D580D" w:rsidRDefault="008F618A" w:rsidP="00E635C3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5D580D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CF19326" w14:textId="77777777" w:rsidR="008F618A" w:rsidRPr="005D580D" w:rsidRDefault="008F618A" w:rsidP="000A4730">
            <w:pPr>
              <w:snapToGrid w:val="0"/>
              <w:spacing w:line="276" w:lineRule="auto"/>
              <w:ind w:left="142" w:right="220"/>
              <w:contextualSpacing/>
              <w:jc w:val="both"/>
              <w:rPr>
                <w:rFonts w:ascii="Calibri" w:hAnsi="Calibri" w:cs="Calibri"/>
                <w:spacing w:val="4"/>
                <w:sz w:val="20"/>
                <w:szCs w:val="20"/>
              </w:rPr>
            </w:pPr>
          </w:p>
          <w:p w14:paraId="6C7A0731" w14:textId="77777777" w:rsidR="00AF364B" w:rsidRDefault="008F618A" w:rsidP="000A4730">
            <w:pPr>
              <w:snapToGrid w:val="0"/>
              <w:spacing w:line="276" w:lineRule="auto"/>
              <w:ind w:left="142" w:right="220"/>
              <w:contextualSpacing/>
              <w:jc w:val="both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5D580D">
              <w:rPr>
                <w:rFonts w:ascii="Calibri" w:hAnsi="Calibri" w:cs="Calibri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54ED90B3" w14:textId="73AA6F3A" w:rsidR="008F618A" w:rsidRPr="00AF364B" w:rsidRDefault="008F618A" w:rsidP="000A4730">
            <w:pPr>
              <w:snapToGrid w:val="0"/>
              <w:spacing w:line="276" w:lineRule="auto"/>
              <w:ind w:left="142" w:right="220"/>
              <w:contextualSpacing/>
              <w:jc w:val="both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5D580D">
              <w:rPr>
                <w:rFonts w:ascii="Calibri" w:hAnsi="Calibri" w:cs="Calibri"/>
                <w:spacing w:val="4"/>
                <w:sz w:val="20"/>
                <w:szCs w:val="20"/>
              </w:rPr>
              <w:t>W ramach ww.  robót wykonano</w:t>
            </w:r>
            <w:r w:rsidRPr="005D580D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54E9C216" w14:textId="4CD13B3C" w:rsidR="000D647F" w:rsidRPr="005D580D" w:rsidRDefault="000D647F" w:rsidP="000A4730">
            <w:pPr>
              <w:pStyle w:val="Bezodstpw"/>
              <w:spacing w:line="276" w:lineRule="auto"/>
              <w:ind w:left="142" w:right="220"/>
              <w:contextualSpacing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5D580D">
              <w:rPr>
                <w:rFonts w:ascii="Calibri" w:hAnsi="Calibri" w:cs="Calibri"/>
                <w:b/>
                <w:sz w:val="20"/>
                <w:szCs w:val="20"/>
              </w:rPr>
              <w:t xml:space="preserve">Roboty (wykonane w ramach jednej umowy/kontraktu) polegające na </w:t>
            </w:r>
            <w:r w:rsidR="007E057F" w:rsidRPr="007E057F">
              <w:rPr>
                <w:rFonts w:ascii="Calibri" w:hAnsi="Calibri" w:cs="Calibri"/>
                <w:b/>
                <w:sz w:val="20"/>
                <w:szCs w:val="20"/>
              </w:rPr>
              <w:t xml:space="preserve">budowie lub przebudowie lub rozbudowie lub modernizacji lub remoncie </w:t>
            </w:r>
            <w:r w:rsidR="00AC627F" w:rsidRPr="00AC627F">
              <w:rPr>
                <w:rFonts w:ascii="Calibri" w:hAnsi="Calibri" w:cs="Calibri"/>
                <w:b/>
                <w:sz w:val="20"/>
                <w:szCs w:val="20"/>
              </w:rPr>
              <w:t>drogi, parkingu, placu lub zatoki autobusowej</w:t>
            </w:r>
            <w:r w:rsidR="0096618C">
              <w:rPr>
                <w:rFonts w:ascii="Calibri" w:hAnsi="Calibri" w:cs="Calibri"/>
                <w:b/>
                <w:sz w:val="20"/>
                <w:szCs w:val="20"/>
              </w:rPr>
              <w:t>.</w:t>
            </w:r>
            <w:r w:rsidRPr="005D580D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  <w:p w14:paraId="7FE736E0" w14:textId="77777777" w:rsidR="00645321" w:rsidRDefault="000D647F" w:rsidP="000A4730">
            <w:pPr>
              <w:pStyle w:val="Bezodstpw"/>
              <w:spacing w:line="276" w:lineRule="auto"/>
              <w:ind w:left="142" w:right="220"/>
              <w:contextualSpacing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5D580D">
              <w:rPr>
                <w:rFonts w:ascii="Calibri" w:hAnsi="Calibri" w:cs="Calibri"/>
                <w:b/>
                <w:sz w:val="20"/>
                <w:szCs w:val="20"/>
              </w:rPr>
              <w:t>o wartości ……………………………… zł brutto.</w:t>
            </w:r>
            <w:r w:rsidR="00020D2B" w:rsidRPr="005D580D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  <w:p w14:paraId="1E215A5F" w14:textId="76804D17" w:rsidR="00AF364B" w:rsidRPr="007E057F" w:rsidRDefault="00AF364B" w:rsidP="009E3358">
            <w:pPr>
              <w:pStyle w:val="Bezodstpw"/>
              <w:spacing w:line="276" w:lineRule="auto"/>
              <w:ind w:left="142" w:right="220"/>
              <w:contextualSpacing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094B972" w14:textId="77777777" w:rsidR="008F618A" w:rsidRPr="005D580D" w:rsidRDefault="008F618A" w:rsidP="00E635C3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5D580D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49AF01A" w14:textId="77777777" w:rsidR="008F618A" w:rsidRPr="005D580D" w:rsidRDefault="008F618A" w:rsidP="00E635C3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5D580D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……….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6F9FD4D" w14:textId="77777777" w:rsidR="008F618A" w:rsidRPr="005D580D" w:rsidRDefault="008F618A" w:rsidP="00E635C3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5D580D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………….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772878" w14:textId="77777777" w:rsidR="008F618A" w:rsidRPr="005D580D" w:rsidRDefault="008F618A" w:rsidP="00E635C3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D580D">
              <w:rPr>
                <w:rFonts w:ascii="Calibri" w:hAnsi="Calibri" w:cs="Calibri"/>
                <w:sz w:val="20"/>
                <w:szCs w:val="20"/>
              </w:rPr>
              <w:t xml:space="preserve">Własne/ </w:t>
            </w:r>
            <w:r w:rsidRPr="005D580D">
              <w:rPr>
                <w:rFonts w:ascii="Calibri" w:hAnsi="Calibri" w:cs="Calibri"/>
                <w:sz w:val="20"/>
                <w:szCs w:val="20"/>
              </w:rPr>
              <w:br/>
              <w:t>oddane do dyspozycji*</w:t>
            </w:r>
          </w:p>
        </w:tc>
      </w:tr>
      <w:tr w:rsidR="009E3358" w:rsidRPr="005D580D" w14:paraId="205B8D12" w14:textId="77777777" w:rsidTr="00DC7FE2">
        <w:trPr>
          <w:trHeight w:hRule="exact" w:val="513"/>
          <w:jc w:val="center"/>
        </w:trPr>
        <w:tc>
          <w:tcPr>
            <w:tcW w:w="14498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71E4C22" w14:textId="445181FF" w:rsidR="009E3358" w:rsidRPr="005D580D" w:rsidRDefault="009E3358" w:rsidP="00DC7FE2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Cześć 2</w:t>
            </w:r>
          </w:p>
        </w:tc>
      </w:tr>
      <w:tr w:rsidR="009E3358" w:rsidRPr="005D580D" w14:paraId="01420425" w14:textId="77777777" w:rsidTr="00DC7FE2">
        <w:trPr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33FA169" w14:textId="77777777" w:rsidR="009E3358" w:rsidRPr="005D580D" w:rsidRDefault="009E3358" w:rsidP="00DC7FE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5D580D">
              <w:rPr>
                <w:rFonts w:ascii="Calibri" w:hAnsi="Calibri" w:cs="Calibri"/>
                <w:spacing w:val="4"/>
                <w:sz w:val="20"/>
                <w:szCs w:val="20"/>
              </w:rPr>
              <w:lastRenderedPageBreak/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B2029FC" w14:textId="77777777" w:rsidR="009E3358" w:rsidRPr="005D580D" w:rsidRDefault="009E3358" w:rsidP="00DC7FE2">
            <w:pPr>
              <w:snapToGrid w:val="0"/>
              <w:spacing w:line="276" w:lineRule="auto"/>
              <w:ind w:left="142" w:right="220"/>
              <w:contextualSpacing/>
              <w:jc w:val="both"/>
              <w:rPr>
                <w:rFonts w:ascii="Calibri" w:hAnsi="Calibri" w:cs="Calibri"/>
                <w:spacing w:val="4"/>
                <w:sz w:val="20"/>
                <w:szCs w:val="20"/>
              </w:rPr>
            </w:pPr>
          </w:p>
          <w:p w14:paraId="146125E6" w14:textId="77777777" w:rsidR="00065C0F" w:rsidRDefault="00065C0F" w:rsidP="00065C0F">
            <w:pPr>
              <w:snapToGrid w:val="0"/>
              <w:spacing w:line="276" w:lineRule="auto"/>
              <w:ind w:left="142" w:right="220"/>
              <w:contextualSpacing/>
              <w:jc w:val="both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5D580D">
              <w:rPr>
                <w:rFonts w:ascii="Calibri" w:hAnsi="Calibri" w:cs="Calibri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6DF79E47" w14:textId="77777777" w:rsidR="00065C0F" w:rsidRPr="00AF364B" w:rsidRDefault="00065C0F" w:rsidP="00065C0F">
            <w:pPr>
              <w:snapToGrid w:val="0"/>
              <w:spacing w:line="276" w:lineRule="auto"/>
              <w:ind w:left="142" w:right="220"/>
              <w:contextualSpacing/>
              <w:jc w:val="both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5D580D">
              <w:rPr>
                <w:rFonts w:ascii="Calibri" w:hAnsi="Calibri" w:cs="Calibri"/>
                <w:spacing w:val="4"/>
                <w:sz w:val="20"/>
                <w:szCs w:val="20"/>
              </w:rPr>
              <w:t>W ramach ww.  robót wykonano</w:t>
            </w:r>
            <w:r w:rsidRPr="005D580D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4F7FECB3" w14:textId="77777777" w:rsidR="00065C0F" w:rsidRPr="005D580D" w:rsidRDefault="00065C0F" w:rsidP="00065C0F">
            <w:pPr>
              <w:pStyle w:val="Bezodstpw"/>
              <w:spacing w:line="276" w:lineRule="auto"/>
              <w:ind w:left="142" w:right="220"/>
              <w:contextualSpacing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5D580D">
              <w:rPr>
                <w:rFonts w:ascii="Calibri" w:hAnsi="Calibri" w:cs="Calibri"/>
                <w:b/>
                <w:sz w:val="20"/>
                <w:szCs w:val="20"/>
              </w:rPr>
              <w:t xml:space="preserve">Roboty (wykonane w ramach jednej umowy/kontraktu) polegające na </w:t>
            </w:r>
            <w:r w:rsidRPr="007E057F">
              <w:rPr>
                <w:rFonts w:ascii="Calibri" w:hAnsi="Calibri" w:cs="Calibri"/>
                <w:b/>
                <w:sz w:val="20"/>
                <w:szCs w:val="20"/>
              </w:rPr>
              <w:t xml:space="preserve">budowie lub przebudowie lub rozbudowie lub modernizacji lub remoncie </w:t>
            </w:r>
            <w:r w:rsidRPr="00AC627F">
              <w:rPr>
                <w:rFonts w:ascii="Calibri" w:hAnsi="Calibri" w:cs="Calibri"/>
                <w:b/>
                <w:sz w:val="20"/>
                <w:szCs w:val="20"/>
              </w:rPr>
              <w:t>drogi, parkingu, placu lub zatoki autobusowej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.</w:t>
            </w:r>
            <w:r w:rsidRPr="005D580D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  <w:p w14:paraId="79A85FDF" w14:textId="77777777" w:rsidR="00065C0F" w:rsidRDefault="00065C0F" w:rsidP="00065C0F">
            <w:pPr>
              <w:pStyle w:val="Bezodstpw"/>
              <w:spacing w:line="276" w:lineRule="auto"/>
              <w:ind w:left="142" w:right="220"/>
              <w:contextualSpacing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5D580D">
              <w:rPr>
                <w:rFonts w:ascii="Calibri" w:hAnsi="Calibri" w:cs="Calibri"/>
                <w:b/>
                <w:sz w:val="20"/>
                <w:szCs w:val="20"/>
              </w:rPr>
              <w:t xml:space="preserve">o wartości ……………………………… zł brutto. </w:t>
            </w:r>
          </w:p>
          <w:p w14:paraId="5E7C9342" w14:textId="77777777" w:rsidR="009E3358" w:rsidRPr="007E057F" w:rsidRDefault="009E3358" w:rsidP="00533DE1">
            <w:pPr>
              <w:pStyle w:val="Bezodstpw"/>
              <w:spacing w:line="276" w:lineRule="auto"/>
              <w:ind w:right="220"/>
              <w:contextualSpacing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C2A433C" w14:textId="77777777" w:rsidR="009E3358" w:rsidRPr="005D580D" w:rsidRDefault="009E3358" w:rsidP="00DC7FE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5D580D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C624318" w14:textId="77777777" w:rsidR="009E3358" w:rsidRPr="005D580D" w:rsidRDefault="009E3358" w:rsidP="00DC7FE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5D580D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……….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0B4B194" w14:textId="77777777" w:rsidR="009E3358" w:rsidRPr="005D580D" w:rsidRDefault="009E3358" w:rsidP="00DC7FE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5D580D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………….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0D6E01" w14:textId="77777777" w:rsidR="009E3358" w:rsidRPr="005D580D" w:rsidRDefault="009E3358" w:rsidP="00DC7FE2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D580D">
              <w:rPr>
                <w:rFonts w:ascii="Calibri" w:hAnsi="Calibri" w:cs="Calibri"/>
                <w:sz w:val="20"/>
                <w:szCs w:val="20"/>
              </w:rPr>
              <w:t xml:space="preserve">Własne/ </w:t>
            </w:r>
            <w:r w:rsidRPr="005D580D">
              <w:rPr>
                <w:rFonts w:ascii="Calibri" w:hAnsi="Calibri" w:cs="Calibri"/>
                <w:sz w:val="20"/>
                <w:szCs w:val="20"/>
              </w:rPr>
              <w:br/>
              <w:t>oddane do dyspozycji*</w:t>
            </w:r>
          </w:p>
        </w:tc>
      </w:tr>
    </w:tbl>
    <w:p w14:paraId="61FC5F21" w14:textId="224A533C" w:rsidR="00DA509A" w:rsidRPr="005D580D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libri" w:hAnsi="Calibri" w:cs="Calibri"/>
          <w:sz w:val="20"/>
          <w:szCs w:val="20"/>
        </w:rPr>
      </w:pPr>
      <w:r w:rsidRPr="005D580D">
        <w:rPr>
          <w:rFonts w:ascii="Calibri" w:hAnsi="Calibri" w:cs="Calibri"/>
          <w:sz w:val="20"/>
          <w:szCs w:val="20"/>
        </w:rPr>
        <w:t xml:space="preserve">*  niepotrzebne skreślić </w:t>
      </w:r>
      <w:r w:rsidR="00DB210B" w:rsidRPr="005D580D">
        <w:rPr>
          <w:rFonts w:ascii="Calibri" w:hAnsi="Calibri" w:cs="Calibri"/>
          <w:sz w:val="20"/>
          <w:szCs w:val="20"/>
        </w:rPr>
        <w:t xml:space="preserve">                         </w:t>
      </w:r>
      <w:r w:rsidR="00DB210B" w:rsidRPr="005D580D">
        <w:rPr>
          <w:rFonts w:ascii="Calibri" w:hAnsi="Calibri" w:cs="Calibri"/>
          <w:sz w:val="20"/>
          <w:szCs w:val="20"/>
        </w:rPr>
        <w:tab/>
      </w:r>
      <w:r w:rsidR="00DB210B" w:rsidRPr="005D580D">
        <w:rPr>
          <w:rFonts w:ascii="Calibri" w:hAnsi="Calibri" w:cs="Calibri"/>
          <w:sz w:val="20"/>
          <w:szCs w:val="20"/>
        </w:rPr>
        <w:tab/>
      </w:r>
      <w:r w:rsidR="00DB210B" w:rsidRPr="005D580D">
        <w:rPr>
          <w:rFonts w:ascii="Calibri" w:hAnsi="Calibri" w:cs="Calibri"/>
          <w:sz w:val="20"/>
          <w:szCs w:val="20"/>
        </w:rPr>
        <w:tab/>
      </w:r>
      <w:r w:rsidR="00DB210B" w:rsidRPr="005D580D">
        <w:rPr>
          <w:rFonts w:ascii="Calibri" w:hAnsi="Calibri" w:cs="Calibri"/>
          <w:sz w:val="20"/>
          <w:szCs w:val="20"/>
        </w:rPr>
        <w:tab/>
      </w:r>
    </w:p>
    <w:sectPr w:rsidR="00DA509A" w:rsidRPr="005D580D" w:rsidSect="00645321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1134" w:bottom="1135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0C42E" w14:textId="77777777" w:rsidR="008D1FD5" w:rsidRDefault="008D1FD5">
      <w:r>
        <w:separator/>
      </w:r>
    </w:p>
  </w:endnote>
  <w:endnote w:type="continuationSeparator" w:id="0">
    <w:p w14:paraId="3FC36ACE" w14:textId="77777777" w:rsidR="008D1FD5" w:rsidRDefault="008D1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0"/>
        <w:szCs w:val="20"/>
      </w:rPr>
      <w:id w:val="-1290672318"/>
      <w:docPartObj>
        <w:docPartGallery w:val="Page Numbers (Bottom of Page)"/>
        <w:docPartUnique/>
      </w:docPartObj>
    </w:sdtPr>
    <w:sdtEndPr/>
    <w:sdtContent>
      <w:p w14:paraId="1E9EAEB1" w14:textId="77777777" w:rsidR="00645321" w:rsidRPr="00FD1495" w:rsidRDefault="00645321" w:rsidP="00645321">
        <w:pPr>
          <w:pStyle w:val="Stopka"/>
          <w:jc w:val="center"/>
          <w:rPr>
            <w:rFonts w:ascii="Calibri" w:hAnsi="Calibri" w:cs="Calibri"/>
            <w:sz w:val="20"/>
            <w:szCs w:val="20"/>
          </w:rPr>
        </w:pPr>
        <w:r w:rsidRPr="00FD1495">
          <w:rPr>
            <w:rFonts w:ascii="Calibri" w:hAnsi="Calibri" w:cs="Calibri"/>
            <w:sz w:val="20"/>
            <w:szCs w:val="20"/>
          </w:rPr>
          <w:fldChar w:fldCharType="begin"/>
        </w:r>
        <w:r w:rsidRPr="00FD1495">
          <w:rPr>
            <w:rFonts w:ascii="Calibri" w:hAnsi="Calibri" w:cs="Calibri"/>
            <w:sz w:val="20"/>
            <w:szCs w:val="20"/>
          </w:rPr>
          <w:instrText>PAGE   \* MERGEFORMAT</w:instrText>
        </w:r>
        <w:r w:rsidRPr="00FD1495">
          <w:rPr>
            <w:rFonts w:ascii="Calibri" w:hAnsi="Calibri" w:cs="Calibri"/>
            <w:sz w:val="20"/>
            <w:szCs w:val="20"/>
          </w:rPr>
          <w:fldChar w:fldCharType="separate"/>
        </w:r>
        <w:r>
          <w:rPr>
            <w:rFonts w:ascii="Calibri" w:hAnsi="Calibri" w:cs="Calibri"/>
            <w:sz w:val="20"/>
            <w:szCs w:val="20"/>
          </w:rPr>
          <w:t>1</w:t>
        </w:r>
        <w:r w:rsidRPr="00FD1495">
          <w:rPr>
            <w:rFonts w:ascii="Calibri" w:hAnsi="Calibri" w:cs="Calibri"/>
            <w:sz w:val="20"/>
            <w:szCs w:val="20"/>
          </w:rPr>
          <w:fldChar w:fldCharType="end"/>
        </w:r>
      </w:p>
      <w:p w14:paraId="48A07B2A" w14:textId="77777777" w:rsidR="00645321" w:rsidRPr="00FD1495" w:rsidRDefault="00645321" w:rsidP="00645321">
        <w:pPr>
          <w:pStyle w:val="Stopka"/>
          <w:jc w:val="center"/>
          <w:rPr>
            <w:rFonts w:ascii="Calibri" w:hAnsi="Calibri" w:cs="Calibri"/>
            <w:sz w:val="20"/>
            <w:szCs w:val="20"/>
          </w:rPr>
        </w:pPr>
      </w:p>
      <w:p w14:paraId="4FA1E34F" w14:textId="77777777" w:rsidR="00645321" w:rsidRPr="00FD1495" w:rsidRDefault="00645321" w:rsidP="00645321">
        <w:pPr>
          <w:tabs>
            <w:tab w:val="left" w:pos="540"/>
            <w:tab w:val="left" w:pos="780"/>
          </w:tabs>
          <w:jc w:val="center"/>
          <w:rPr>
            <w:rFonts w:ascii="Calibri" w:hAnsi="Calibri" w:cs="Calibri"/>
            <w:sz w:val="20"/>
            <w:szCs w:val="20"/>
          </w:rPr>
        </w:pPr>
        <w:r w:rsidRPr="00FD1495">
          <w:rPr>
            <w:rFonts w:ascii="Calibri" w:hAnsi="Calibri" w:cs="Calibri"/>
            <w:b/>
            <w:bCs/>
            <w:sz w:val="20"/>
            <w:szCs w:val="20"/>
          </w:rPr>
          <w:t>Dokument</w:t>
        </w:r>
        <w:r w:rsidRPr="00FD1495">
          <w:rPr>
            <w:rFonts w:ascii="Calibri" w:hAnsi="Calibri" w:cs="Calibri"/>
            <w:sz w:val="20"/>
            <w:szCs w:val="20"/>
          </w:rPr>
          <w:t xml:space="preserve"> </w:t>
        </w:r>
        <w:r w:rsidRPr="00FD1495">
          <w:rPr>
            <w:rFonts w:ascii="Calibri" w:hAnsi="Calibri" w:cs="Calibri"/>
            <w:b/>
            <w:sz w:val="20"/>
            <w:szCs w:val="20"/>
          </w:rPr>
          <w:t>musi</w:t>
        </w:r>
        <w:r w:rsidRPr="00FD1495">
          <w:rPr>
            <w:rFonts w:ascii="Calibri" w:hAnsi="Calibri" w:cs="Calibri"/>
            <w:sz w:val="20"/>
            <w:szCs w:val="20"/>
          </w:rPr>
          <w:t xml:space="preserve"> </w:t>
        </w:r>
        <w:r w:rsidRPr="00FD1495">
          <w:rPr>
            <w:rFonts w:ascii="Calibri" w:hAnsi="Calibri" w:cs="Calibri"/>
            <w:b/>
            <w:sz w:val="20"/>
            <w:szCs w:val="20"/>
          </w:rPr>
          <w:t>być podpisana kwalifikowanym podpisem elektronicznym lub podpisem zaufanym lub podpisem osobistym</w:t>
        </w:r>
        <w:r w:rsidRPr="00FD1495">
          <w:rPr>
            <w:rFonts w:ascii="Calibri" w:hAnsi="Calibri" w:cs="Calibri"/>
            <w:sz w:val="20"/>
            <w:szCs w:val="20"/>
          </w:rPr>
          <w:t>.</w:t>
        </w:r>
      </w:p>
      <w:p w14:paraId="109A1A81" w14:textId="77777777" w:rsidR="00645321" w:rsidRPr="00FD1495" w:rsidRDefault="001C03C6" w:rsidP="00645321">
        <w:pPr>
          <w:pStyle w:val="Stopka"/>
          <w:jc w:val="center"/>
          <w:rPr>
            <w:rFonts w:ascii="Calibri" w:hAnsi="Calibri" w:cs="Calibri"/>
            <w:sz w:val="20"/>
            <w:szCs w:val="20"/>
          </w:rPr>
        </w:pPr>
      </w:p>
    </w:sdtContent>
  </w:sdt>
  <w:p w14:paraId="269C705D" w14:textId="77777777" w:rsidR="00AE02C5" w:rsidRPr="00645321" w:rsidRDefault="00AE02C5" w:rsidP="006453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0"/>
        <w:szCs w:val="20"/>
      </w:rPr>
      <w:id w:val="-2144333107"/>
      <w:docPartObj>
        <w:docPartGallery w:val="Page Numbers (Bottom of Page)"/>
        <w:docPartUnique/>
      </w:docPartObj>
    </w:sdtPr>
    <w:sdtEndPr/>
    <w:sdtContent>
      <w:p w14:paraId="69BEBDAA" w14:textId="77777777" w:rsidR="00FD1495" w:rsidRPr="00FD1495" w:rsidRDefault="00FD1495">
        <w:pPr>
          <w:pStyle w:val="Stopka"/>
          <w:jc w:val="center"/>
          <w:rPr>
            <w:rFonts w:ascii="Calibri" w:hAnsi="Calibri" w:cs="Calibri"/>
            <w:sz w:val="20"/>
            <w:szCs w:val="20"/>
          </w:rPr>
        </w:pPr>
        <w:r w:rsidRPr="00FD1495">
          <w:rPr>
            <w:rFonts w:ascii="Calibri" w:hAnsi="Calibri" w:cs="Calibri"/>
            <w:sz w:val="20"/>
            <w:szCs w:val="20"/>
          </w:rPr>
          <w:fldChar w:fldCharType="begin"/>
        </w:r>
        <w:r w:rsidRPr="00FD1495">
          <w:rPr>
            <w:rFonts w:ascii="Calibri" w:hAnsi="Calibri" w:cs="Calibri"/>
            <w:sz w:val="20"/>
            <w:szCs w:val="20"/>
          </w:rPr>
          <w:instrText>PAGE   \* MERGEFORMAT</w:instrText>
        </w:r>
        <w:r w:rsidRPr="00FD1495">
          <w:rPr>
            <w:rFonts w:ascii="Calibri" w:hAnsi="Calibri" w:cs="Calibri"/>
            <w:sz w:val="20"/>
            <w:szCs w:val="20"/>
          </w:rPr>
          <w:fldChar w:fldCharType="separate"/>
        </w:r>
        <w:r w:rsidRPr="00FD1495">
          <w:rPr>
            <w:rFonts w:ascii="Calibri" w:hAnsi="Calibri" w:cs="Calibri"/>
            <w:sz w:val="20"/>
            <w:szCs w:val="20"/>
            <w:lang w:val="pl-PL"/>
          </w:rPr>
          <w:t>2</w:t>
        </w:r>
        <w:r w:rsidRPr="00FD1495">
          <w:rPr>
            <w:rFonts w:ascii="Calibri" w:hAnsi="Calibri" w:cs="Calibri"/>
            <w:sz w:val="20"/>
            <w:szCs w:val="20"/>
          </w:rPr>
          <w:fldChar w:fldCharType="end"/>
        </w:r>
      </w:p>
      <w:p w14:paraId="37DDB1BE" w14:textId="77777777" w:rsidR="00FD1495" w:rsidRPr="00FD1495" w:rsidRDefault="00FD1495">
        <w:pPr>
          <w:pStyle w:val="Stopka"/>
          <w:jc w:val="center"/>
          <w:rPr>
            <w:rFonts w:ascii="Calibri" w:hAnsi="Calibri" w:cs="Calibri"/>
            <w:sz w:val="20"/>
            <w:szCs w:val="20"/>
          </w:rPr>
        </w:pPr>
      </w:p>
      <w:p w14:paraId="64B736B3" w14:textId="77777777" w:rsidR="00FD1495" w:rsidRPr="00FD1495" w:rsidRDefault="00FD1495" w:rsidP="00FD1495">
        <w:pPr>
          <w:tabs>
            <w:tab w:val="left" w:pos="540"/>
            <w:tab w:val="left" w:pos="780"/>
          </w:tabs>
          <w:jc w:val="center"/>
          <w:rPr>
            <w:rFonts w:ascii="Calibri" w:hAnsi="Calibri" w:cs="Calibri"/>
            <w:sz w:val="20"/>
            <w:szCs w:val="20"/>
          </w:rPr>
        </w:pPr>
        <w:bookmarkStart w:id="0" w:name="_Hlk69027743"/>
        <w:r w:rsidRPr="00FD1495">
          <w:rPr>
            <w:rFonts w:ascii="Calibri" w:hAnsi="Calibri" w:cs="Calibri"/>
            <w:b/>
            <w:bCs/>
            <w:sz w:val="20"/>
            <w:szCs w:val="20"/>
          </w:rPr>
          <w:t>Dokument</w:t>
        </w:r>
        <w:r w:rsidRPr="00FD1495">
          <w:rPr>
            <w:rFonts w:ascii="Calibri" w:hAnsi="Calibri" w:cs="Calibri"/>
            <w:sz w:val="20"/>
            <w:szCs w:val="20"/>
          </w:rPr>
          <w:t xml:space="preserve"> </w:t>
        </w:r>
        <w:r w:rsidRPr="00FD1495">
          <w:rPr>
            <w:rFonts w:ascii="Calibri" w:hAnsi="Calibri" w:cs="Calibri"/>
            <w:b/>
            <w:sz w:val="20"/>
            <w:szCs w:val="20"/>
          </w:rPr>
          <w:t>musi</w:t>
        </w:r>
        <w:r w:rsidRPr="00FD1495">
          <w:rPr>
            <w:rFonts w:ascii="Calibri" w:hAnsi="Calibri" w:cs="Calibri"/>
            <w:sz w:val="20"/>
            <w:szCs w:val="20"/>
          </w:rPr>
          <w:t xml:space="preserve"> </w:t>
        </w:r>
        <w:r w:rsidRPr="00FD1495">
          <w:rPr>
            <w:rFonts w:ascii="Calibri" w:hAnsi="Calibri" w:cs="Calibri"/>
            <w:b/>
            <w:sz w:val="20"/>
            <w:szCs w:val="20"/>
          </w:rPr>
          <w:t>być podpisana kwalifikowanym podpisem elektronicznym lub podpisem zaufanym lub podpisem osobistym</w:t>
        </w:r>
        <w:r w:rsidRPr="00FD1495">
          <w:rPr>
            <w:rFonts w:ascii="Calibri" w:hAnsi="Calibri" w:cs="Calibri"/>
            <w:sz w:val="20"/>
            <w:szCs w:val="20"/>
          </w:rPr>
          <w:t>.</w:t>
        </w:r>
      </w:p>
      <w:p w14:paraId="5DE7608C" w14:textId="3BC5C2D3" w:rsidR="00B44CA4" w:rsidRPr="00FD1495" w:rsidRDefault="001C03C6" w:rsidP="00645321">
        <w:pPr>
          <w:pStyle w:val="Stopka"/>
          <w:jc w:val="center"/>
          <w:rPr>
            <w:rFonts w:ascii="Calibri" w:hAnsi="Calibri" w:cs="Calibri"/>
            <w:sz w:val="20"/>
            <w:szCs w:val="20"/>
          </w:rPr>
        </w:pPr>
      </w:p>
      <w:bookmarkEnd w:id="0" w:displacedByCustomXml="next"/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F5CA6" w14:textId="77777777" w:rsidR="008D1FD5" w:rsidRDefault="008D1FD5">
      <w:r>
        <w:separator/>
      </w:r>
    </w:p>
  </w:footnote>
  <w:footnote w:type="continuationSeparator" w:id="0">
    <w:p w14:paraId="37F7877F" w14:textId="77777777" w:rsidR="008D1FD5" w:rsidRDefault="008D1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7A58D" w14:textId="77777777" w:rsidR="00645321" w:rsidRPr="00577BE6" w:rsidRDefault="00645321" w:rsidP="00645321">
    <w:pPr>
      <w:pStyle w:val="Nagwek"/>
      <w:rPr>
        <w:rFonts w:asciiTheme="minorHAnsi" w:hAnsiTheme="minorHAnsi" w:cstheme="minorHAnsi"/>
      </w:rPr>
    </w:pPr>
    <w:r w:rsidRPr="00577BE6">
      <w:rPr>
        <w:rFonts w:asciiTheme="minorHAnsi" w:hAnsiTheme="minorHAnsi" w:cstheme="minorHAnsi"/>
        <w:sz w:val="18"/>
        <w:szCs w:val="18"/>
      </w:rPr>
      <w:t>Nr referencyjny: BiGP.271.</w:t>
    </w:r>
    <w:r>
      <w:rPr>
        <w:rFonts w:asciiTheme="minorHAnsi" w:hAnsiTheme="minorHAnsi" w:cstheme="minorHAnsi"/>
        <w:sz w:val="18"/>
        <w:szCs w:val="18"/>
      </w:rPr>
      <w:t>8</w:t>
    </w:r>
    <w:r w:rsidRPr="00577BE6">
      <w:rPr>
        <w:rFonts w:asciiTheme="minorHAnsi" w:hAnsiTheme="minorHAnsi" w:cstheme="minorHAnsi"/>
        <w:sz w:val="18"/>
        <w:szCs w:val="18"/>
      </w:rPr>
      <w:t>.202</w:t>
    </w:r>
    <w:r>
      <w:rPr>
        <w:rFonts w:asciiTheme="minorHAnsi" w:hAnsiTheme="minorHAnsi" w:cstheme="minorHAnsi"/>
        <w:sz w:val="18"/>
        <w:szCs w:val="18"/>
      </w:rPr>
      <w:t>5</w:t>
    </w:r>
  </w:p>
  <w:p w14:paraId="6D67538D" w14:textId="77777777" w:rsidR="000C6D2A" w:rsidRPr="00645321" w:rsidRDefault="000C6D2A" w:rsidP="006453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4ADD4" w14:textId="1BF8A34D" w:rsidR="001C03C6" w:rsidRPr="001C03C6" w:rsidRDefault="001C03C6" w:rsidP="001C03C6">
    <w:pPr>
      <w:pStyle w:val="Nagwek"/>
      <w:jc w:val="center"/>
      <w:rPr>
        <w:rFonts w:asciiTheme="minorHAnsi" w:hAnsiTheme="minorHAnsi" w:cstheme="minorHAnsi"/>
        <w:sz w:val="18"/>
        <w:szCs w:val="18"/>
        <w:lang w:val="pl-PL"/>
      </w:rPr>
    </w:pPr>
    <w:r w:rsidRPr="001C03C6">
      <w:rPr>
        <w:rFonts w:asciiTheme="minorHAnsi" w:hAnsiTheme="minorHAnsi" w:cstheme="minorHAnsi"/>
        <w:sz w:val="18"/>
        <w:szCs w:val="18"/>
        <w:lang w:val="pl-PL"/>
      </w:rPr>
      <w:drawing>
        <wp:inline distT="0" distB="0" distL="0" distR="0" wp14:anchorId="3EE01E3C" wp14:editId="6078F916">
          <wp:extent cx="5440680" cy="655320"/>
          <wp:effectExtent l="0" t="0" r="0" b="0"/>
          <wp:docPr id="98285089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068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BD632C" w14:textId="77777777" w:rsidR="001C03C6" w:rsidRPr="001C03C6" w:rsidRDefault="001C03C6" w:rsidP="001C03C6">
    <w:pPr>
      <w:pStyle w:val="Nagwek"/>
      <w:rPr>
        <w:rFonts w:asciiTheme="minorHAnsi" w:hAnsiTheme="minorHAnsi" w:cstheme="minorHAnsi"/>
        <w:sz w:val="18"/>
        <w:szCs w:val="18"/>
        <w:lang w:val="pl-PL"/>
      </w:rPr>
    </w:pPr>
    <w:r w:rsidRPr="001C03C6">
      <w:rPr>
        <w:rFonts w:asciiTheme="minorHAnsi" w:hAnsiTheme="minorHAnsi" w:cstheme="minorHAnsi"/>
        <w:sz w:val="18"/>
        <w:szCs w:val="18"/>
        <w:lang w:val="pl-PL"/>
      </w:rPr>
      <w:t>Nr referencyjny: BiGP.271.5.2026.AS</w:t>
    </w:r>
  </w:p>
  <w:p w14:paraId="1EB37A5B" w14:textId="77777777" w:rsidR="00F575C2" w:rsidRPr="00DD61FE" w:rsidRDefault="00F575C2" w:rsidP="00F575C2">
    <w:pPr>
      <w:pStyle w:val="Nagwek"/>
    </w:pPr>
  </w:p>
  <w:p w14:paraId="63AE5AEA" w14:textId="77777777" w:rsidR="00C02626" w:rsidRPr="00F575C2" w:rsidRDefault="00C02626" w:rsidP="00F575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32860586">
    <w:abstractNumId w:val="33"/>
  </w:num>
  <w:num w:numId="2" w16cid:durableId="980499368">
    <w:abstractNumId w:val="38"/>
  </w:num>
  <w:num w:numId="3" w16cid:durableId="1203782715">
    <w:abstractNumId w:val="27"/>
  </w:num>
  <w:num w:numId="4" w16cid:durableId="1634094321">
    <w:abstractNumId w:val="24"/>
  </w:num>
  <w:num w:numId="5" w16cid:durableId="240145559">
    <w:abstractNumId w:val="18"/>
  </w:num>
  <w:num w:numId="6" w16cid:durableId="1463422284">
    <w:abstractNumId w:val="30"/>
  </w:num>
  <w:num w:numId="7" w16cid:durableId="1613636293">
    <w:abstractNumId w:val="34"/>
  </w:num>
  <w:num w:numId="8" w16cid:durableId="1818254824">
    <w:abstractNumId w:val="22"/>
  </w:num>
  <w:num w:numId="9" w16cid:durableId="1778790754">
    <w:abstractNumId w:val="45"/>
  </w:num>
  <w:num w:numId="10" w16cid:durableId="116486661">
    <w:abstractNumId w:val="50"/>
  </w:num>
  <w:num w:numId="11" w16cid:durableId="889538438">
    <w:abstractNumId w:val="19"/>
  </w:num>
  <w:num w:numId="12" w16cid:durableId="139663543">
    <w:abstractNumId w:val="48"/>
  </w:num>
  <w:num w:numId="13" w16cid:durableId="822814820">
    <w:abstractNumId w:val="49"/>
  </w:num>
  <w:num w:numId="14" w16cid:durableId="434373878">
    <w:abstractNumId w:val="12"/>
  </w:num>
  <w:num w:numId="15" w16cid:durableId="113184680">
    <w:abstractNumId w:val="25"/>
  </w:num>
  <w:num w:numId="16" w16cid:durableId="1476799942">
    <w:abstractNumId w:val="29"/>
  </w:num>
  <w:num w:numId="17" w16cid:durableId="1950164224">
    <w:abstractNumId w:val="44"/>
  </w:num>
  <w:num w:numId="18" w16cid:durableId="1616253043">
    <w:abstractNumId w:val="21"/>
  </w:num>
  <w:num w:numId="19" w16cid:durableId="1777675496">
    <w:abstractNumId w:val="13"/>
  </w:num>
  <w:num w:numId="20" w16cid:durableId="174617560">
    <w:abstractNumId w:val="16"/>
  </w:num>
  <w:num w:numId="21" w16cid:durableId="314799123">
    <w:abstractNumId w:val="39"/>
  </w:num>
  <w:num w:numId="22" w16cid:durableId="1218468551">
    <w:abstractNumId w:val="17"/>
  </w:num>
  <w:num w:numId="23" w16cid:durableId="1901942477">
    <w:abstractNumId w:val="43"/>
  </w:num>
  <w:num w:numId="24" w16cid:durableId="2076971089">
    <w:abstractNumId w:val="41"/>
  </w:num>
  <w:num w:numId="25" w16cid:durableId="73819918">
    <w:abstractNumId w:val="20"/>
  </w:num>
  <w:num w:numId="26" w16cid:durableId="29260641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10287895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3095224">
    <w:abstractNumId w:val="3"/>
  </w:num>
  <w:num w:numId="29" w16cid:durableId="1198083061">
    <w:abstractNumId w:val="8"/>
  </w:num>
  <w:num w:numId="30" w16cid:durableId="1084036784">
    <w:abstractNumId w:val="2"/>
  </w:num>
  <w:num w:numId="31" w16cid:durableId="1232232910">
    <w:abstractNumId w:val="37"/>
  </w:num>
  <w:num w:numId="32" w16cid:durableId="270208910">
    <w:abstractNumId w:val="11"/>
  </w:num>
  <w:num w:numId="33" w16cid:durableId="94862510">
    <w:abstractNumId w:val="26"/>
  </w:num>
  <w:num w:numId="34" w16cid:durableId="1481383674">
    <w:abstractNumId w:val="40"/>
  </w:num>
  <w:num w:numId="35" w16cid:durableId="1291864746">
    <w:abstractNumId w:val="15"/>
  </w:num>
  <w:num w:numId="36" w16cid:durableId="912590273">
    <w:abstractNumId w:val="47"/>
  </w:num>
  <w:num w:numId="37" w16cid:durableId="389812785">
    <w:abstractNumId w:val="14"/>
  </w:num>
  <w:num w:numId="38" w16cid:durableId="1483886273">
    <w:abstractNumId w:val="10"/>
  </w:num>
  <w:num w:numId="39" w16cid:durableId="370156259">
    <w:abstractNumId w:val="23"/>
  </w:num>
  <w:num w:numId="40" w16cid:durableId="384447105">
    <w:abstractNumId w:val="35"/>
  </w:num>
  <w:num w:numId="41" w16cid:durableId="1030107514">
    <w:abstractNumId w:val="31"/>
  </w:num>
  <w:num w:numId="42" w16cid:durableId="209266049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73362992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0D2B"/>
    <w:rsid w:val="000231AC"/>
    <w:rsid w:val="000239D4"/>
    <w:rsid w:val="00023F47"/>
    <w:rsid w:val="00025659"/>
    <w:rsid w:val="00026E3B"/>
    <w:rsid w:val="00027CE9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EF2"/>
    <w:rsid w:val="00050A0D"/>
    <w:rsid w:val="00054BF5"/>
    <w:rsid w:val="00055851"/>
    <w:rsid w:val="00061F88"/>
    <w:rsid w:val="00063849"/>
    <w:rsid w:val="00065C0F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25CC"/>
    <w:rsid w:val="000957CF"/>
    <w:rsid w:val="000970DD"/>
    <w:rsid w:val="000A0528"/>
    <w:rsid w:val="000A1940"/>
    <w:rsid w:val="000A1981"/>
    <w:rsid w:val="000A27ED"/>
    <w:rsid w:val="000A389B"/>
    <w:rsid w:val="000A3BB7"/>
    <w:rsid w:val="000A4730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D647F"/>
    <w:rsid w:val="000E05B9"/>
    <w:rsid w:val="000E1B13"/>
    <w:rsid w:val="000E4E2A"/>
    <w:rsid w:val="000E7F53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18E1"/>
    <w:rsid w:val="00122276"/>
    <w:rsid w:val="00124CFC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CAC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596"/>
    <w:rsid w:val="001866AD"/>
    <w:rsid w:val="00191FF7"/>
    <w:rsid w:val="00192C7B"/>
    <w:rsid w:val="00194CF3"/>
    <w:rsid w:val="00195D7A"/>
    <w:rsid w:val="00197122"/>
    <w:rsid w:val="001979DB"/>
    <w:rsid w:val="001A4C70"/>
    <w:rsid w:val="001A5611"/>
    <w:rsid w:val="001B000A"/>
    <w:rsid w:val="001B3135"/>
    <w:rsid w:val="001B65FF"/>
    <w:rsid w:val="001C03C6"/>
    <w:rsid w:val="001C12C8"/>
    <w:rsid w:val="001C256F"/>
    <w:rsid w:val="001C33AC"/>
    <w:rsid w:val="001C3C1E"/>
    <w:rsid w:val="001C4E52"/>
    <w:rsid w:val="001C67DA"/>
    <w:rsid w:val="001C76DB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15EA8"/>
    <w:rsid w:val="002232E2"/>
    <w:rsid w:val="00223750"/>
    <w:rsid w:val="0022454E"/>
    <w:rsid w:val="002248A3"/>
    <w:rsid w:val="00224A8F"/>
    <w:rsid w:val="00224C77"/>
    <w:rsid w:val="00225324"/>
    <w:rsid w:val="002257AB"/>
    <w:rsid w:val="00226CA0"/>
    <w:rsid w:val="00227E39"/>
    <w:rsid w:val="00233770"/>
    <w:rsid w:val="002374CF"/>
    <w:rsid w:val="00241C6C"/>
    <w:rsid w:val="002447F6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73503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2B61"/>
    <w:rsid w:val="002F79CA"/>
    <w:rsid w:val="003000F2"/>
    <w:rsid w:val="00300746"/>
    <w:rsid w:val="00302515"/>
    <w:rsid w:val="00302B07"/>
    <w:rsid w:val="00305B92"/>
    <w:rsid w:val="00306103"/>
    <w:rsid w:val="003062AC"/>
    <w:rsid w:val="00307BEF"/>
    <w:rsid w:val="00310A34"/>
    <w:rsid w:val="0031370D"/>
    <w:rsid w:val="00313888"/>
    <w:rsid w:val="00313B93"/>
    <w:rsid w:val="00315240"/>
    <w:rsid w:val="0032032A"/>
    <w:rsid w:val="00320DC8"/>
    <w:rsid w:val="00322E11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13D9"/>
    <w:rsid w:val="00362C90"/>
    <w:rsid w:val="00364AEE"/>
    <w:rsid w:val="00365834"/>
    <w:rsid w:val="00366630"/>
    <w:rsid w:val="00366F45"/>
    <w:rsid w:val="00367880"/>
    <w:rsid w:val="00367A44"/>
    <w:rsid w:val="00367B10"/>
    <w:rsid w:val="003809D8"/>
    <w:rsid w:val="00382285"/>
    <w:rsid w:val="00382504"/>
    <w:rsid w:val="00383D3C"/>
    <w:rsid w:val="0038442C"/>
    <w:rsid w:val="00386C8E"/>
    <w:rsid w:val="00387243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294F"/>
    <w:rsid w:val="003C3360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5CB1"/>
    <w:rsid w:val="003E70A9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2D48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54ECA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90F36"/>
    <w:rsid w:val="004934C5"/>
    <w:rsid w:val="00494A82"/>
    <w:rsid w:val="00494BF8"/>
    <w:rsid w:val="0049543B"/>
    <w:rsid w:val="00495613"/>
    <w:rsid w:val="0049585E"/>
    <w:rsid w:val="004A1963"/>
    <w:rsid w:val="004A213C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5D14"/>
    <w:rsid w:val="004C6EE4"/>
    <w:rsid w:val="004D158B"/>
    <w:rsid w:val="004D17C9"/>
    <w:rsid w:val="004D4CCE"/>
    <w:rsid w:val="004D63E9"/>
    <w:rsid w:val="004E2748"/>
    <w:rsid w:val="004E3410"/>
    <w:rsid w:val="004E34F8"/>
    <w:rsid w:val="004E4827"/>
    <w:rsid w:val="004E5DD6"/>
    <w:rsid w:val="004E6C13"/>
    <w:rsid w:val="004E6D1D"/>
    <w:rsid w:val="004E7F7A"/>
    <w:rsid w:val="004F1DB6"/>
    <w:rsid w:val="004F31B5"/>
    <w:rsid w:val="004F4AC8"/>
    <w:rsid w:val="00502287"/>
    <w:rsid w:val="005038D7"/>
    <w:rsid w:val="005065B3"/>
    <w:rsid w:val="00506B7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133D"/>
    <w:rsid w:val="00522BE4"/>
    <w:rsid w:val="00524E07"/>
    <w:rsid w:val="00531804"/>
    <w:rsid w:val="005327E3"/>
    <w:rsid w:val="00532D41"/>
    <w:rsid w:val="00532DC9"/>
    <w:rsid w:val="00533DE1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899"/>
    <w:rsid w:val="005A7D9C"/>
    <w:rsid w:val="005B3865"/>
    <w:rsid w:val="005B583B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D580D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7E7"/>
    <w:rsid w:val="00606915"/>
    <w:rsid w:val="00607529"/>
    <w:rsid w:val="00607E94"/>
    <w:rsid w:val="0061554F"/>
    <w:rsid w:val="0062257E"/>
    <w:rsid w:val="00623033"/>
    <w:rsid w:val="006230E3"/>
    <w:rsid w:val="00631F41"/>
    <w:rsid w:val="00633F9C"/>
    <w:rsid w:val="006367FF"/>
    <w:rsid w:val="00642664"/>
    <w:rsid w:val="00644938"/>
    <w:rsid w:val="00645158"/>
    <w:rsid w:val="00645321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77CCB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54E0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079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8DE"/>
    <w:rsid w:val="00730CDE"/>
    <w:rsid w:val="0073327C"/>
    <w:rsid w:val="00733CAF"/>
    <w:rsid w:val="00734D6E"/>
    <w:rsid w:val="007358E6"/>
    <w:rsid w:val="00737587"/>
    <w:rsid w:val="00744FF5"/>
    <w:rsid w:val="00746CC6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67F26"/>
    <w:rsid w:val="00770C2E"/>
    <w:rsid w:val="00774DE6"/>
    <w:rsid w:val="007763E7"/>
    <w:rsid w:val="00777472"/>
    <w:rsid w:val="0078061D"/>
    <w:rsid w:val="00780A2C"/>
    <w:rsid w:val="007813B0"/>
    <w:rsid w:val="007843F3"/>
    <w:rsid w:val="00784738"/>
    <w:rsid w:val="0078578D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5935"/>
    <w:rsid w:val="007C0CCF"/>
    <w:rsid w:val="007C4815"/>
    <w:rsid w:val="007C5677"/>
    <w:rsid w:val="007C62EE"/>
    <w:rsid w:val="007C73C6"/>
    <w:rsid w:val="007D29F5"/>
    <w:rsid w:val="007D2EDC"/>
    <w:rsid w:val="007D5D10"/>
    <w:rsid w:val="007E057F"/>
    <w:rsid w:val="007E08D6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79C8"/>
    <w:rsid w:val="00807F68"/>
    <w:rsid w:val="00810A21"/>
    <w:rsid w:val="008115F9"/>
    <w:rsid w:val="00811F67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274CD"/>
    <w:rsid w:val="008344A7"/>
    <w:rsid w:val="00834CD9"/>
    <w:rsid w:val="008375EC"/>
    <w:rsid w:val="008409B8"/>
    <w:rsid w:val="00840E8D"/>
    <w:rsid w:val="00842E68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75D21"/>
    <w:rsid w:val="00877467"/>
    <w:rsid w:val="00892186"/>
    <w:rsid w:val="00896C0F"/>
    <w:rsid w:val="00897D37"/>
    <w:rsid w:val="008A0763"/>
    <w:rsid w:val="008A10C0"/>
    <w:rsid w:val="008A1345"/>
    <w:rsid w:val="008A27B1"/>
    <w:rsid w:val="008A41DF"/>
    <w:rsid w:val="008A58B3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1FD5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8F5792"/>
    <w:rsid w:val="008F618A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0DBF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18C"/>
    <w:rsid w:val="009669EB"/>
    <w:rsid w:val="00966BB2"/>
    <w:rsid w:val="00966DD6"/>
    <w:rsid w:val="009829D9"/>
    <w:rsid w:val="00983423"/>
    <w:rsid w:val="00983D87"/>
    <w:rsid w:val="0098603A"/>
    <w:rsid w:val="009863C6"/>
    <w:rsid w:val="00990BF1"/>
    <w:rsid w:val="009952C7"/>
    <w:rsid w:val="009970AA"/>
    <w:rsid w:val="009A0530"/>
    <w:rsid w:val="009A05A0"/>
    <w:rsid w:val="009A410D"/>
    <w:rsid w:val="009A4C9A"/>
    <w:rsid w:val="009A5616"/>
    <w:rsid w:val="009A63E0"/>
    <w:rsid w:val="009A72D7"/>
    <w:rsid w:val="009B10C5"/>
    <w:rsid w:val="009C0A20"/>
    <w:rsid w:val="009C2874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0FB2"/>
    <w:rsid w:val="009D4D28"/>
    <w:rsid w:val="009D5F18"/>
    <w:rsid w:val="009D5F83"/>
    <w:rsid w:val="009D6C0A"/>
    <w:rsid w:val="009E13F4"/>
    <w:rsid w:val="009E1C8A"/>
    <w:rsid w:val="009E3358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249"/>
    <w:rsid w:val="00A51EF7"/>
    <w:rsid w:val="00A525D5"/>
    <w:rsid w:val="00A578F5"/>
    <w:rsid w:val="00A6013A"/>
    <w:rsid w:val="00A62E79"/>
    <w:rsid w:val="00A71CB4"/>
    <w:rsid w:val="00A74A76"/>
    <w:rsid w:val="00A74B97"/>
    <w:rsid w:val="00A7645F"/>
    <w:rsid w:val="00A76A94"/>
    <w:rsid w:val="00A8102D"/>
    <w:rsid w:val="00A81BE2"/>
    <w:rsid w:val="00A840BC"/>
    <w:rsid w:val="00A85586"/>
    <w:rsid w:val="00A9175F"/>
    <w:rsid w:val="00A91FE0"/>
    <w:rsid w:val="00A97F70"/>
    <w:rsid w:val="00AA4266"/>
    <w:rsid w:val="00AA7402"/>
    <w:rsid w:val="00AB058C"/>
    <w:rsid w:val="00AB2527"/>
    <w:rsid w:val="00AB5A8F"/>
    <w:rsid w:val="00AC11CD"/>
    <w:rsid w:val="00AC2D83"/>
    <w:rsid w:val="00AC4555"/>
    <w:rsid w:val="00AC4C9D"/>
    <w:rsid w:val="00AC5669"/>
    <w:rsid w:val="00AC6277"/>
    <w:rsid w:val="00AC627F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364B"/>
    <w:rsid w:val="00AF4F4E"/>
    <w:rsid w:val="00AF6582"/>
    <w:rsid w:val="00B01A2A"/>
    <w:rsid w:val="00B02E5B"/>
    <w:rsid w:val="00B0402C"/>
    <w:rsid w:val="00B04961"/>
    <w:rsid w:val="00B04E14"/>
    <w:rsid w:val="00B110AA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673B3"/>
    <w:rsid w:val="00B71B9B"/>
    <w:rsid w:val="00B72784"/>
    <w:rsid w:val="00B736C3"/>
    <w:rsid w:val="00B73CB3"/>
    <w:rsid w:val="00B7612F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58A"/>
    <w:rsid w:val="00BB19B8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6058"/>
    <w:rsid w:val="00BF15F1"/>
    <w:rsid w:val="00BF1BAE"/>
    <w:rsid w:val="00BF287F"/>
    <w:rsid w:val="00BF2A36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52EE"/>
    <w:rsid w:val="00C51F8C"/>
    <w:rsid w:val="00C5533B"/>
    <w:rsid w:val="00C57F0E"/>
    <w:rsid w:val="00C6357F"/>
    <w:rsid w:val="00C64003"/>
    <w:rsid w:val="00C640EF"/>
    <w:rsid w:val="00C64DAB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D0269F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2BC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6DE0"/>
    <w:rsid w:val="00D87117"/>
    <w:rsid w:val="00D871CB"/>
    <w:rsid w:val="00D91670"/>
    <w:rsid w:val="00D91C0B"/>
    <w:rsid w:val="00D93276"/>
    <w:rsid w:val="00D93CF7"/>
    <w:rsid w:val="00D96540"/>
    <w:rsid w:val="00DA3046"/>
    <w:rsid w:val="00DA509A"/>
    <w:rsid w:val="00DA7DDD"/>
    <w:rsid w:val="00DB17AA"/>
    <w:rsid w:val="00DB1E07"/>
    <w:rsid w:val="00DB1FC3"/>
    <w:rsid w:val="00DB210B"/>
    <w:rsid w:val="00DB2AC9"/>
    <w:rsid w:val="00DB394F"/>
    <w:rsid w:val="00DB3C30"/>
    <w:rsid w:val="00DB4875"/>
    <w:rsid w:val="00DB6B37"/>
    <w:rsid w:val="00DB72DA"/>
    <w:rsid w:val="00DB73AB"/>
    <w:rsid w:val="00DB7F36"/>
    <w:rsid w:val="00DC067B"/>
    <w:rsid w:val="00DC08B6"/>
    <w:rsid w:val="00DC2739"/>
    <w:rsid w:val="00DC3754"/>
    <w:rsid w:val="00DC6FCE"/>
    <w:rsid w:val="00DD0167"/>
    <w:rsid w:val="00DD2194"/>
    <w:rsid w:val="00DD2EAB"/>
    <w:rsid w:val="00DD3005"/>
    <w:rsid w:val="00DD3AAC"/>
    <w:rsid w:val="00DE0673"/>
    <w:rsid w:val="00DE5733"/>
    <w:rsid w:val="00DE67E4"/>
    <w:rsid w:val="00DE75D3"/>
    <w:rsid w:val="00DE794C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65591"/>
    <w:rsid w:val="00E70BF5"/>
    <w:rsid w:val="00E71170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3C1F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E45"/>
    <w:rsid w:val="00F26F8C"/>
    <w:rsid w:val="00F31F89"/>
    <w:rsid w:val="00F325B6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E1F"/>
    <w:rsid w:val="00F54288"/>
    <w:rsid w:val="00F55344"/>
    <w:rsid w:val="00F55409"/>
    <w:rsid w:val="00F575C2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29F6"/>
    <w:rsid w:val="00F7713A"/>
    <w:rsid w:val="00F779FB"/>
    <w:rsid w:val="00F80B9A"/>
    <w:rsid w:val="00F81D19"/>
    <w:rsid w:val="00F824D8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B4B65"/>
    <w:rsid w:val="00FB68C3"/>
    <w:rsid w:val="00FC0A58"/>
    <w:rsid w:val="00FC1440"/>
    <w:rsid w:val="00FC51CC"/>
    <w:rsid w:val="00FC7FCD"/>
    <w:rsid w:val="00FD0595"/>
    <w:rsid w:val="00FD1495"/>
    <w:rsid w:val="00FD24DC"/>
    <w:rsid w:val="00FD2552"/>
    <w:rsid w:val="00FD27EC"/>
    <w:rsid w:val="00FD77B3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3E5B6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uiPriority w:val="99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7E9C1578-056B-4C04-8C77-7FA299B0AF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17C9FC-D282-444D-B74A-3290CB9751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2CEF55-1139-48B9-BEE1-6B82C3B14DD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10</cp:revision>
  <cp:lastPrinted>2020-12-21T07:19:00Z</cp:lastPrinted>
  <dcterms:created xsi:type="dcterms:W3CDTF">2025-07-31T08:11:00Z</dcterms:created>
  <dcterms:modified xsi:type="dcterms:W3CDTF">2026-02-06T11:29:00Z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